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8ADA0" w14:textId="17B1B8D0" w:rsidR="004F008A" w:rsidRDefault="004F008A" w:rsidP="004F008A">
      <w:pPr>
        <w:pStyle w:val="Heading2"/>
      </w:pPr>
      <w:r>
        <w:t>Framework</w:t>
      </w:r>
    </w:p>
    <w:p w14:paraId="180BCDBF" w14:textId="519FFD9B" w:rsidR="006A15BD" w:rsidRPr="006A15BD" w:rsidRDefault="006A15BD" w:rsidP="006A15BD">
      <w:pPr>
        <w:pStyle w:val="Heading4"/>
      </w:pPr>
      <w:r>
        <w:t>I affirm resolved: The member nations of the World Trade Organization ought to reduce intellectual property protections for medicines.</w:t>
      </w:r>
    </w:p>
    <w:p w14:paraId="542A6E14" w14:textId="221705DD" w:rsidR="004F008A" w:rsidRPr="008F36BE" w:rsidRDefault="004F008A" w:rsidP="004F008A">
      <w:pPr>
        <w:pStyle w:val="Heading4"/>
        <w:rPr>
          <w:rFonts w:asciiTheme="majorHAnsi" w:hAnsiTheme="majorHAnsi" w:cstheme="majorHAnsi"/>
        </w:rPr>
      </w:pPr>
      <w:r w:rsidRPr="008F36BE">
        <w:rPr>
          <w:rFonts w:asciiTheme="majorHAnsi" w:hAnsiTheme="majorHAnsi" w:cstheme="majorHAnsi"/>
        </w:rPr>
        <w:t xml:space="preserve">I value morality as per the word ought in the resolution denoting moral obligation. </w:t>
      </w:r>
    </w:p>
    <w:p w14:paraId="7ACDD911" w14:textId="77777777" w:rsidR="004F008A" w:rsidRPr="008F36BE" w:rsidRDefault="004F008A" w:rsidP="004F008A">
      <w:pPr>
        <w:pStyle w:val="Heading4"/>
        <w:rPr>
          <w:rFonts w:asciiTheme="majorHAnsi" w:hAnsiTheme="majorHAnsi" w:cstheme="majorHAnsi"/>
        </w:rPr>
      </w:pPr>
      <w:r w:rsidRPr="008F36BE">
        <w:rPr>
          <w:rFonts w:asciiTheme="majorHAnsi" w:hAnsiTheme="majorHAnsi" w:cstheme="majorHAnsi"/>
        </w:rPr>
        <w:t xml:space="preserve">Thus, the standard is minimizing oppression/ maximizing communal wellbeing. </w:t>
      </w:r>
    </w:p>
    <w:p w14:paraId="460D6ABE" w14:textId="77777777" w:rsidR="004F008A" w:rsidRPr="008F36BE" w:rsidRDefault="004F008A" w:rsidP="004F008A">
      <w:pPr>
        <w:pStyle w:val="Heading4"/>
        <w:rPr>
          <w:rFonts w:asciiTheme="majorHAnsi" w:hAnsiTheme="majorHAnsi" w:cstheme="majorHAnsi"/>
        </w:rPr>
      </w:pPr>
      <w:r w:rsidRPr="008F36BE">
        <w:rPr>
          <w:rFonts w:asciiTheme="majorHAnsi" w:hAnsiTheme="majorHAnsi" w:cstheme="majorHAnsi"/>
        </w:rPr>
        <w:t xml:space="preserve">The reasons to prefer the standard are: </w:t>
      </w:r>
    </w:p>
    <w:p w14:paraId="0BC4E7BF" w14:textId="77777777" w:rsidR="004F008A" w:rsidRPr="008F36BE" w:rsidRDefault="004F008A" w:rsidP="004F008A">
      <w:pPr>
        <w:pStyle w:val="Heading4"/>
        <w:rPr>
          <w:rFonts w:asciiTheme="majorHAnsi" w:eastAsia="Calibri" w:hAnsiTheme="majorHAnsi" w:cstheme="majorHAnsi"/>
        </w:rPr>
      </w:pPr>
      <w:r>
        <w:rPr>
          <w:rFonts w:asciiTheme="majorHAnsi" w:eastAsia="Calibri" w:hAnsiTheme="majorHAnsi" w:cstheme="majorHAnsi"/>
        </w:rPr>
        <w:t xml:space="preserve">1 - </w:t>
      </w:r>
      <w:r w:rsidRPr="008F36BE">
        <w:rPr>
          <w:rFonts w:asciiTheme="majorHAnsi" w:eastAsia="Calibri" w:hAnsiTheme="majorHAnsi" w:cstheme="majorHAnsi"/>
        </w:rPr>
        <w:t>Minimizing structural violence is essential to preventing conflict – focusing only on international conflicts ignores the root cause of violence</w:t>
      </w:r>
    </w:p>
    <w:p w14:paraId="1BFB535F" w14:textId="77777777" w:rsidR="004F008A" w:rsidRPr="008F36BE" w:rsidRDefault="004F008A" w:rsidP="004F008A">
      <w:pPr>
        <w:rPr>
          <w:rFonts w:asciiTheme="majorHAnsi" w:eastAsia="Calibri" w:hAnsiTheme="majorHAnsi" w:cstheme="majorHAnsi"/>
          <w:sz w:val="14"/>
        </w:rPr>
      </w:pPr>
      <w:r w:rsidRPr="008F36BE">
        <w:rPr>
          <w:rFonts w:asciiTheme="majorHAnsi" w:eastAsia="Calibri" w:hAnsiTheme="majorHAnsi" w:cstheme="majorHAnsi"/>
          <w:b/>
        </w:rPr>
        <w:t>Barash 2000</w:t>
      </w:r>
      <w:r w:rsidRPr="008F36BE">
        <w:rPr>
          <w:rFonts w:asciiTheme="majorHAnsi" w:eastAsia="Calibri" w:hAnsiTheme="majorHAnsi" w:cstheme="majorHAnsi"/>
          <w:sz w:val="14"/>
        </w:rPr>
        <w:t xml:space="preserve"> - </w:t>
      </w:r>
      <w:r w:rsidRPr="008F36BE">
        <w:rPr>
          <w:rFonts w:asciiTheme="majorHAnsi" w:eastAsia="Calibri" w:hAnsiTheme="majorHAnsi" w:cstheme="majorHAnsi"/>
          <w:b/>
        </w:rPr>
        <w:t xml:space="preserve">Professor of Psychology, University of Washington </w:t>
      </w:r>
      <w:r w:rsidRPr="008F36BE">
        <w:rPr>
          <w:rFonts w:asciiTheme="majorHAnsi" w:eastAsia="Calibri" w:hAnsiTheme="majorHAnsi" w:cstheme="majorHAnsi"/>
          <w:sz w:val="14"/>
        </w:rPr>
        <w:t xml:space="preserve">(David P. “Approaches to Peace: A Reader in Peace Studies”, 2000, http://www.questia.com/read/111756263?title=Approaches%20to%20Peace%3a%20%20A%20Reader%20in%20Peace%20Studies, AD: 7/9/9) </w:t>
      </w:r>
    </w:p>
    <w:p w14:paraId="13BA13D8" w14:textId="77777777" w:rsidR="004F008A" w:rsidRPr="008F36BE" w:rsidRDefault="004F008A" w:rsidP="004F008A">
      <w:pPr>
        <w:rPr>
          <w:rFonts w:asciiTheme="majorHAnsi" w:eastAsia="Calibri" w:hAnsiTheme="majorHAnsi" w:cstheme="majorHAnsi"/>
          <w:sz w:val="14"/>
        </w:rPr>
      </w:pPr>
    </w:p>
    <w:p w14:paraId="6497FF03" w14:textId="77777777" w:rsidR="004F008A" w:rsidRPr="008F36BE" w:rsidRDefault="004F008A" w:rsidP="004F008A">
      <w:pPr>
        <w:rPr>
          <w:rFonts w:asciiTheme="majorHAnsi" w:eastAsia="Calibri" w:hAnsiTheme="majorHAnsi" w:cstheme="majorHAnsi"/>
          <w:sz w:val="14"/>
        </w:rPr>
      </w:pPr>
      <w:r w:rsidRPr="008F36BE">
        <w:rPr>
          <w:rFonts w:asciiTheme="majorHAnsi" w:eastAsia="Calibri" w:hAnsiTheme="majorHAnsi" w:cstheme="majorHAnsi"/>
          <w:highlight w:val="cyan"/>
          <w:u w:val="single"/>
        </w:rPr>
        <w:t>The pursuit of positive peace</w:t>
      </w:r>
      <w:r w:rsidRPr="008F36BE">
        <w:rPr>
          <w:rFonts w:asciiTheme="majorHAnsi" w:eastAsia="Calibri" w:hAnsiTheme="majorHAnsi" w:cstheme="majorHAnsi"/>
          <w:sz w:val="14"/>
        </w:rPr>
        <w:t xml:space="preserve"> nonetheless </w:t>
      </w:r>
      <w:r w:rsidRPr="008F36BE">
        <w:rPr>
          <w:rFonts w:asciiTheme="majorHAnsi" w:eastAsia="Calibri" w:hAnsiTheme="majorHAnsi" w:cstheme="majorHAnsi"/>
          <w:highlight w:val="cyan"/>
          <w:u w:val="single"/>
        </w:rPr>
        <w:t>leads to</w:t>
      </w:r>
      <w:r w:rsidRPr="008F36BE">
        <w:rPr>
          <w:rFonts w:asciiTheme="majorHAnsi" w:eastAsia="Calibri" w:hAnsiTheme="majorHAnsi" w:cstheme="majorHAnsi"/>
          <w:sz w:val="14"/>
        </w:rPr>
        <w:t xml:space="preserve"> certain agreed principles, one of which is </w:t>
      </w:r>
      <w:r w:rsidRPr="008F36BE">
        <w:rPr>
          <w:rFonts w:asciiTheme="majorHAnsi" w:eastAsia="Calibri" w:hAnsiTheme="majorHAnsi" w:cstheme="majorHAnsi"/>
          <w:highlight w:val="cyan"/>
          <w:u w:val="single"/>
        </w:rPr>
        <w:t>a minimization of violence</w:t>
      </w:r>
      <w:r w:rsidRPr="008F36BE">
        <w:rPr>
          <w:rFonts w:asciiTheme="majorHAnsi" w:eastAsia="Calibri" w:hAnsiTheme="majorHAnsi" w:cstheme="majorHAnsi"/>
          <w:u w:val="single"/>
        </w:rPr>
        <w:t>, not only the overt violence of war, but also what has been called “structural violence</w:t>
      </w:r>
      <w:r w:rsidRPr="008F36BE">
        <w:rPr>
          <w:rFonts w:asciiTheme="majorHAnsi" w:eastAsia="Calibri" w:hAnsiTheme="majorHAnsi" w:cstheme="majorHAnsi"/>
          <w:sz w:val="14"/>
        </w:rPr>
        <w:t xml:space="preserve">,” </w:t>
      </w:r>
      <w:r w:rsidRPr="008F36BE">
        <w:rPr>
          <w:rFonts w:asciiTheme="majorHAnsi" w:eastAsia="Calibri" w:hAnsiTheme="majorHAnsi" w:cstheme="majorHAnsi"/>
          <w:u w:val="single"/>
        </w:rPr>
        <w:t>a condition</w:t>
      </w:r>
      <w:r w:rsidRPr="008F36BE">
        <w:rPr>
          <w:rFonts w:asciiTheme="majorHAnsi" w:eastAsia="Calibri" w:hAnsiTheme="majorHAnsi" w:cstheme="majorHAnsi"/>
          <w:sz w:val="14"/>
        </w:rPr>
        <w:t xml:space="preserve"> that is typically </w:t>
      </w:r>
      <w:r w:rsidRPr="008F36BE">
        <w:rPr>
          <w:rFonts w:asciiTheme="majorHAnsi" w:eastAsia="Calibri" w:hAnsiTheme="majorHAnsi" w:cstheme="majorHAnsi"/>
          <w:u w:val="single"/>
        </w:rPr>
        <w:t>built into many social and cultural institutions</w:t>
      </w:r>
      <w:r w:rsidRPr="008F36BE">
        <w:rPr>
          <w:rFonts w:asciiTheme="majorHAnsi" w:eastAsia="Calibri" w:hAnsiTheme="majorHAnsi" w:cstheme="majorHAnsi"/>
          <w:sz w:val="14"/>
        </w:rPr>
        <w:t>. A slave-holding society may be at “peace” in that it is not literally at war, but it is also rife with structural violence</w:t>
      </w:r>
      <w:r w:rsidRPr="008F36BE">
        <w:rPr>
          <w:rFonts w:asciiTheme="majorHAnsi" w:eastAsia="Calibri" w:hAnsiTheme="majorHAnsi" w:cstheme="majorHAnsi"/>
          <w:u w:val="single"/>
        </w:rPr>
        <w:t xml:space="preserve">. </w:t>
      </w:r>
      <w:r w:rsidRPr="008F36BE">
        <w:rPr>
          <w:rFonts w:asciiTheme="majorHAnsi" w:eastAsia="Calibri" w:hAnsiTheme="majorHAnsi" w:cstheme="majorHAnsi"/>
          <w:highlight w:val="cyan"/>
          <w:u w:val="single"/>
        </w:rPr>
        <w:t>Structural violence has the effects of denying</w:t>
      </w:r>
      <w:r w:rsidRPr="008F36BE">
        <w:rPr>
          <w:rFonts w:asciiTheme="majorHAnsi" w:eastAsia="Calibri" w:hAnsiTheme="majorHAnsi" w:cstheme="majorHAnsi"/>
          <w:sz w:val="14"/>
        </w:rPr>
        <w:t xml:space="preserve"> people important </w:t>
      </w:r>
      <w:r w:rsidRPr="008F36BE">
        <w:rPr>
          <w:rFonts w:asciiTheme="majorHAnsi" w:eastAsia="Calibri" w:hAnsiTheme="majorHAnsi" w:cstheme="majorHAnsi"/>
          <w:highlight w:val="cyan"/>
          <w:u w:val="single"/>
        </w:rPr>
        <w:t>rights</w:t>
      </w:r>
      <w:r w:rsidRPr="008F36BE">
        <w:rPr>
          <w:rFonts w:asciiTheme="majorHAnsi" w:eastAsia="Calibri" w:hAnsiTheme="majorHAnsi" w:cstheme="majorHAnsi"/>
          <w:sz w:val="14"/>
        </w:rPr>
        <w:t xml:space="preserve"> such as </w:t>
      </w:r>
      <w:r w:rsidRPr="008F36BE">
        <w:rPr>
          <w:rFonts w:asciiTheme="majorHAnsi" w:eastAsia="Calibri" w:hAnsiTheme="majorHAnsi" w:cstheme="majorHAnsi"/>
          <w:u w:val="single"/>
        </w:rPr>
        <w:t>economic opportunity</w:t>
      </w:r>
      <w:r w:rsidRPr="008F36BE">
        <w:rPr>
          <w:rFonts w:asciiTheme="majorHAnsi" w:eastAsia="Calibri" w:hAnsiTheme="majorHAnsi" w:cstheme="majorHAnsi"/>
          <w:sz w:val="14"/>
        </w:rPr>
        <w:t xml:space="preserve">, </w:t>
      </w:r>
      <w:r w:rsidRPr="008F36BE">
        <w:rPr>
          <w:rFonts w:asciiTheme="majorHAnsi" w:eastAsia="Calibri" w:hAnsiTheme="majorHAnsi" w:cstheme="majorHAnsi"/>
          <w:u w:val="single"/>
        </w:rPr>
        <w:t xml:space="preserve">social and political equality, a sense of fulfillment and self-worth, </w:t>
      </w:r>
      <w:r w:rsidRPr="008F36BE">
        <w:rPr>
          <w:rFonts w:asciiTheme="majorHAnsi" w:eastAsia="Calibri" w:hAnsiTheme="majorHAnsi" w:cstheme="majorHAnsi"/>
          <w:highlight w:val="cyan"/>
          <w:u w:val="single"/>
        </w:rPr>
        <w:t>and access to a healthy</w:t>
      </w:r>
      <w:r w:rsidRPr="008F36BE">
        <w:rPr>
          <w:rFonts w:asciiTheme="majorHAnsi" w:eastAsia="Calibri" w:hAnsiTheme="majorHAnsi" w:cstheme="majorHAnsi"/>
          <w:sz w:val="14"/>
        </w:rPr>
        <w:t xml:space="preserve"> natural </w:t>
      </w:r>
      <w:r w:rsidRPr="008F36BE">
        <w:rPr>
          <w:rFonts w:asciiTheme="majorHAnsi" w:eastAsia="Calibri" w:hAnsiTheme="majorHAnsi" w:cstheme="majorHAnsi"/>
          <w:highlight w:val="cyan"/>
          <w:u w:val="single"/>
        </w:rPr>
        <w:t>environment</w:t>
      </w:r>
      <w:r w:rsidRPr="008F36BE">
        <w:rPr>
          <w:rFonts w:asciiTheme="majorHAnsi" w:eastAsia="Calibri" w:hAnsiTheme="majorHAnsi" w:cstheme="majorHAnsi"/>
          <w:sz w:val="14"/>
        </w:rPr>
        <w:t xml:space="preserve">. When people starve to death, or even go hungry, a kind of violence is taking place. Similarly, when human beings suffer from diseases that are preventable, when they are denied a decent education, housing, an opportunity to play, to grow, to work, to raise a family, to express themselves freely, to organize peacefully, or to participate in their own governance, a kind of violence is occurring, even if bullets or clubs are not being used. Society visits violence on human rights and dignity when it forcibly stunts the optimum development of each human being, whether because of race, religion, sex, sexual preference, age, ideology, and so on. In short, </w:t>
      </w:r>
      <w:r w:rsidRPr="008F36BE">
        <w:rPr>
          <w:rFonts w:asciiTheme="majorHAnsi" w:eastAsia="Calibri" w:hAnsiTheme="majorHAnsi" w:cstheme="majorHAnsi"/>
          <w:highlight w:val="cyan"/>
          <w:u w:val="single"/>
        </w:rPr>
        <w:t>structural violence is another way of identifying oppression, and positive peace would be a situation in which structural violence and oppression are minimized</w:t>
      </w:r>
      <w:r w:rsidRPr="008F36BE">
        <w:rPr>
          <w:rFonts w:asciiTheme="majorHAnsi" w:eastAsia="Calibri" w:hAnsiTheme="majorHAnsi" w:cstheme="majorHAnsi"/>
          <w:sz w:val="14"/>
          <w:highlight w:val="cyan"/>
        </w:rPr>
        <w:t>.</w:t>
      </w:r>
      <w:r w:rsidRPr="008F36BE">
        <w:rPr>
          <w:rFonts w:asciiTheme="majorHAnsi" w:eastAsia="Calibri" w:hAnsiTheme="majorHAnsi" w:cstheme="majorHAnsi"/>
          <w:sz w:val="14"/>
        </w:rPr>
        <w:t xml:space="preserve"> In addition</w:t>
      </w:r>
      <w:r w:rsidRPr="008F36BE">
        <w:rPr>
          <w:rFonts w:asciiTheme="majorHAnsi" w:eastAsia="Calibri" w:hAnsiTheme="majorHAnsi" w:cstheme="majorHAnsi"/>
          <w:u w:val="single"/>
        </w:rPr>
        <w:t>, social injustice is important</w:t>
      </w:r>
      <w:r w:rsidRPr="008F36BE">
        <w:rPr>
          <w:rFonts w:asciiTheme="majorHAnsi" w:eastAsia="Calibri" w:hAnsiTheme="majorHAnsi" w:cstheme="majorHAnsi"/>
          <w:sz w:val="14"/>
        </w:rPr>
        <w:t xml:space="preserve"> not only in its contribution to structural violence, but also </w:t>
      </w:r>
      <w:r w:rsidRPr="008F36BE">
        <w:rPr>
          <w:rFonts w:asciiTheme="majorHAnsi" w:eastAsia="Calibri" w:hAnsiTheme="majorHAnsi" w:cstheme="majorHAnsi"/>
          <w:u w:val="single"/>
        </w:rPr>
        <w:t>as a major contributor to war</w:t>
      </w:r>
      <w:r w:rsidRPr="008F36BE">
        <w:rPr>
          <w:rFonts w:asciiTheme="majorHAnsi" w:eastAsia="Calibri" w:hAnsiTheme="majorHAnsi" w:cstheme="majorHAnsi"/>
          <w:sz w:val="14"/>
        </w:rPr>
        <w:t xml:space="preserve">, often in unexpected ways. For many citizens of the United States and Europe, as well as privileged people worldwide, current lifestyles are fundamentally acceptable. Hence, peace for them has come to mean the continuation of things as they are, with the additional hope that overt violence will be prevented. For others – perhaps the majority of our planet – change of one sort or another is desired. And for a small minority, peace is something to fight for! A Central American peasant was quoted in the New York Times as saying “I am for peace, but not peace with hunger.” </w:t>
      </w:r>
      <w:r w:rsidRPr="008F36BE">
        <w:rPr>
          <w:rFonts w:asciiTheme="majorHAnsi" w:eastAsia="Calibri" w:hAnsiTheme="majorHAnsi" w:cstheme="majorHAnsi"/>
          <w:u w:val="single"/>
        </w:rPr>
        <w:t>There is a long tradition suggesting that injustice is a primary cause of war.</w:t>
      </w:r>
      <w:r w:rsidRPr="008F36BE">
        <w:rPr>
          <w:rFonts w:asciiTheme="majorHAnsi" w:eastAsia="Calibri" w:hAnsiTheme="majorHAnsi" w:cstheme="majorHAnsi"/>
          <w:sz w:val="14"/>
        </w:rPr>
        <w:t xml:space="preserve"> The French philosopher Denis Diderot, for example, was convinced that a world of justice and plenty would mean a world free of tyranny and war. Hence, in his 18</w:t>
      </w:r>
      <w:r w:rsidRPr="008F36BE">
        <w:rPr>
          <w:rFonts w:asciiTheme="majorHAnsi" w:eastAsia="Calibri" w:hAnsiTheme="majorHAnsi" w:cstheme="majorHAnsi"/>
          <w:sz w:val="14"/>
          <w:vertAlign w:val="superscript"/>
        </w:rPr>
        <w:t>th</w:t>
      </w:r>
      <w:r w:rsidRPr="008F36BE">
        <w:rPr>
          <w:rFonts w:asciiTheme="majorHAnsi" w:eastAsia="Calibri" w:hAnsiTheme="majorHAnsi" w:cstheme="majorHAnsi"/>
          <w:sz w:val="14"/>
        </w:rPr>
        <w:t xml:space="preserve">-century treatise, the </w:t>
      </w:r>
      <w:r w:rsidRPr="008F36BE">
        <w:rPr>
          <w:rFonts w:asciiTheme="majorHAnsi" w:eastAsia="Calibri" w:hAnsiTheme="majorHAnsi" w:cstheme="majorHAnsi"/>
          <w:i/>
          <w:sz w:val="14"/>
        </w:rPr>
        <w:t xml:space="preserve">Encyclopedia, </w:t>
      </w:r>
      <w:r w:rsidRPr="008F36BE">
        <w:rPr>
          <w:rFonts w:asciiTheme="majorHAnsi" w:eastAsia="Calibri" w:hAnsiTheme="majorHAnsi" w:cstheme="majorHAnsi"/>
          <w:sz w:val="14"/>
        </w:rPr>
        <w:t xml:space="preserve">Diderot sought to establish peace by disseminating all the world’s technical information, from bee-keeping to iron forging. And, of course, similar efforts continue today, although few advocates of economic and social development claim that the problem of violence can be solved simply by spreading knowledge or even by keeping everyone’s belly full. </w:t>
      </w:r>
    </w:p>
    <w:p w14:paraId="361F031D" w14:textId="06BCC1BE" w:rsidR="00A95652" w:rsidRDefault="004F008A" w:rsidP="004F008A">
      <w:pPr>
        <w:pStyle w:val="Heading2"/>
      </w:pPr>
      <w:r>
        <w:lastRenderedPageBreak/>
        <w:t>Contention 1</w:t>
      </w:r>
    </w:p>
    <w:p w14:paraId="30E4FBA4" w14:textId="77777777" w:rsidR="004F008A" w:rsidRPr="00E563F9" w:rsidRDefault="004F008A" w:rsidP="004F008A">
      <w:pPr>
        <w:pStyle w:val="Heading4"/>
        <w:rPr>
          <w:rFonts w:asciiTheme="majorHAnsi" w:hAnsiTheme="majorHAnsi" w:cstheme="majorHAnsi"/>
        </w:rPr>
      </w:pPr>
      <w:r w:rsidRPr="00E563F9">
        <w:rPr>
          <w:rFonts w:asciiTheme="majorHAnsi" w:hAnsiTheme="majorHAnsi" w:cstheme="majorHAnsi"/>
        </w:rPr>
        <w:t>Contention 1 is innovation</w:t>
      </w:r>
    </w:p>
    <w:p w14:paraId="5B968ABC" w14:textId="77777777" w:rsidR="004F008A" w:rsidRPr="00E563F9" w:rsidRDefault="004F008A" w:rsidP="004F008A">
      <w:pPr>
        <w:spacing w:after="0" w:line="240" w:lineRule="auto"/>
        <w:outlineLvl w:val="3"/>
        <w:rPr>
          <w:rFonts w:asciiTheme="majorHAnsi" w:eastAsia="Times New Roman" w:hAnsiTheme="majorHAnsi" w:cstheme="majorHAnsi"/>
          <w:b/>
          <w:bCs/>
          <w:sz w:val="24"/>
        </w:rPr>
      </w:pPr>
      <w:r w:rsidRPr="00E563F9">
        <w:rPr>
          <w:rFonts w:asciiTheme="majorHAnsi" w:eastAsia="Times New Roman" w:hAnsiTheme="majorHAnsi" w:cstheme="majorHAnsi"/>
          <w:b/>
          <w:bCs/>
          <w:sz w:val="26"/>
          <w:szCs w:val="26"/>
        </w:rPr>
        <w:t xml:space="preserve">Pharmaceutical innovation is </w:t>
      </w:r>
      <w:r w:rsidRPr="00E563F9">
        <w:rPr>
          <w:rFonts w:asciiTheme="majorHAnsi" w:eastAsia="Times New Roman" w:hAnsiTheme="majorHAnsi" w:cstheme="majorHAnsi"/>
          <w:b/>
          <w:bCs/>
          <w:i/>
          <w:iCs/>
          <w:sz w:val="26"/>
          <w:szCs w:val="26"/>
          <w:u w:val="single"/>
        </w:rPr>
        <w:t xml:space="preserve">declining </w:t>
      </w:r>
    </w:p>
    <w:p w14:paraId="39552511" w14:textId="77777777" w:rsidR="004F008A" w:rsidRPr="00E563F9" w:rsidRDefault="004F008A" w:rsidP="004F008A">
      <w:pPr>
        <w:spacing w:before="15" w:after="180" w:line="240" w:lineRule="auto"/>
        <w:rPr>
          <w:rFonts w:asciiTheme="majorHAnsi" w:eastAsia="Times New Roman" w:hAnsiTheme="majorHAnsi" w:cstheme="majorHAnsi"/>
          <w:sz w:val="24"/>
        </w:rPr>
      </w:pPr>
      <w:r w:rsidRPr="00E563F9">
        <w:rPr>
          <w:rFonts w:asciiTheme="majorHAnsi" w:eastAsia="Times New Roman" w:hAnsiTheme="majorHAnsi" w:cstheme="majorHAnsi"/>
          <w:b/>
          <w:bCs/>
          <w:sz w:val="26"/>
          <w:szCs w:val="26"/>
        </w:rPr>
        <w:t>Mata, 19</w:t>
      </w:r>
      <w:r w:rsidRPr="00E563F9">
        <w:rPr>
          <w:rFonts w:asciiTheme="majorHAnsi" w:eastAsia="Times New Roman" w:hAnsiTheme="majorHAnsi" w:cstheme="majorHAnsi"/>
        </w:rPr>
        <w:t> (Nathan Mata, 11-18-2019, accessed on 8-23-2021, Halloran Consulting Group, "Declining Innovation in the Pharmaceutical Industry | Halloran Consulting Group", https://www.hallorancg.com/2019/11/18/declining-innovation-in-the-pharmaceutical-industry/)WWPP</w:t>
      </w:r>
    </w:p>
    <w:p w14:paraId="127BBDB1" w14:textId="77777777" w:rsidR="004F008A" w:rsidRPr="00E563F9" w:rsidRDefault="004F008A" w:rsidP="004F008A">
      <w:pPr>
        <w:rPr>
          <w:rFonts w:asciiTheme="majorHAnsi" w:hAnsiTheme="majorHAnsi" w:cstheme="majorHAnsi"/>
          <w:u w:val="single"/>
        </w:rPr>
      </w:pPr>
      <w:r w:rsidRPr="00E563F9">
        <w:rPr>
          <w:rFonts w:asciiTheme="majorHAnsi" w:hAnsiTheme="majorHAnsi" w:cstheme="majorHAnsi"/>
          <w:highlight w:val="cyan"/>
          <w:u w:val="single"/>
        </w:rPr>
        <w:t>Despite</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increasing demand for new drugs</w:t>
      </w:r>
      <w:r w:rsidRPr="00E563F9">
        <w:rPr>
          <w:rFonts w:asciiTheme="majorHAnsi" w:hAnsiTheme="majorHAnsi" w:cstheme="majorHAnsi"/>
          <w:u w:val="single"/>
        </w:rPr>
        <w:t xml:space="preserve"> to address unmet and underserved medical needs, </w:t>
      </w:r>
      <w:r w:rsidRPr="00E563F9">
        <w:rPr>
          <w:rFonts w:asciiTheme="majorHAnsi" w:hAnsiTheme="majorHAnsi" w:cstheme="majorHAnsi"/>
          <w:highlight w:val="cyan"/>
          <w:u w:val="single"/>
        </w:rPr>
        <w:t>innovation within</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pharmaceutical industry</w:t>
      </w:r>
      <w:r w:rsidRPr="00E563F9">
        <w:rPr>
          <w:rFonts w:asciiTheme="majorHAnsi" w:hAnsiTheme="majorHAnsi" w:cstheme="majorHAnsi"/>
          <w:u w:val="single"/>
        </w:rPr>
        <w:t xml:space="preserve"> has </w:t>
      </w:r>
      <w:r w:rsidRPr="00E563F9">
        <w:rPr>
          <w:rFonts w:asciiTheme="majorHAnsi" w:hAnsiTheme="majorHAnsi" w:cstheme="majorHAnsi"/>
          <w:highlight w:val="cyan"/>
          <w:u w:val="single"/>
        </w:rPr>
        <w:t>not proceeded</w:t>
      </w:r>
      <w:r w:rsidRPr="00E563F9">
        <w:rPr>
          <w:rFonts w:asciiTheme="majorHAnsi" w:hAnsiTheme="majorHAnsi" w:cstheme="majorHAnsi"/>
          <w:u w:val="single"/>
        </w:rPr>
        <w:t xml:space="preserve"> at the same pace. Data from numerous credible sources have shown that over </w:t>
      </w:r>
      <w:r w:rsidRPr="00E563F9">
        <w:rPr>
          <w:rFonts w:asciiTheme="majorHAnsi" w:hAnsiTheme="majorHAnsi" w:cstheme="majorHAnsi"/>
          <w:highlight w:val="cyan"/>
          <w:u w:val="single"/>
        </w:rPr>
        <w:t>past 10 years</w:t>
      </w:r>
      <w:r w:rsidRPr="00E563F9">
        <w:rPr>
          <w:rFonts w:asciiTheme="majorHAnsi" w:hAnsiTheme="majorHAnsi" w:cstheme="majorHAnsi"/>
          <w:u w:val="single"/>
        </w:rPr>
        <w:t xml:space="preserve"> there has been very </w:t>
      </w:r>
      <w:r w:rsidRPr="00E563F9">
        <w:rPr>
          <w:rFonts w:asciiTheme="majorHAnsi" w:hAnsiTheme="majorHAnsi" w:cstheme="majorHAnsi"/>
          <w:highlight w:val="cyan"/>
          <w:u w:val="single"/>
        </w:rPr>
        <w:t>little breakthrough innovations</w:t>
      </w:r>
      <w:r w:rsidRPr="00E563F9">
        <w:rPr>
          <w:rFonts w:asciiTheme="majorHAnsi" w:hAnsiTheme="majorHAnsi" w:cstheme="majorHAnsi"/>
          <w:u w:val="single"/>
        </w:rPr>
        <w:t xml:space="preserve"> in the large pharma sector.</w:t>
      </w:r>
      <w:r w:rsidRPr="00E563F9">
        <w:rPr>
          <w:rFonts w:asciiTheme="majorHAnsi" w:hAnsiTheme="majorHAnsi" w:cstheme="majorHAnsi"/>
          <w:sz w:val="14"/>
        </w:rPr>
        <w:t xml:space="preserve"> </w:t>
      </w:r>
      <w:r w:rsidRPr="00E563F9">
        <w:rPr>
          <w:rFonts w:asciiTheme="majorHAnsi" w:hAnsiTheme="majorHAnsi" w:cstheme="majorHAnsi"/>
          <w:u w:val="single"/>
        </w:rPr>
        <w:t xml:space="preserve">For example, data from the FDA revealed that from 2006-2014, there had been </w:t>
      </w:r>
      <w:r w:rsidRPr="00E563F9">
        <w:rPr>
          <w:rFonts w:asciiTheme="majorHAnsi" w:hAnsiTheme="majorHAnsi" w:cstheme="majorHAnsi"/>
          <w:highlight w:val="cyan"/>
          <w:u w:val="single"/>
        </w:rPr>
        <w:t>no increase in</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average</w:t>
      </w:r>
      <w:r w:rsidRPr="00E563F9">
        <w:rPr>
          <w:rFonts w:asciiTheme="majorHAnsi" w:hAnsiTheme="majorHAnsi" w:cstheme="majorHAnsi"/>
          <w:u w:val="single"/>
        </w:rPr>
        <w:t xml:space="preserve"> number of </w:t>
      </w:r>
      <w:r w:rsidRPr="005170F2">
        <w:rPr>
          <w:rFonts w:asciiTheme="majorHAnsi" w:hAnsiTheme="majorHAnsi" w:cstheme="majorHAnsi"/>
          <w:highlight w:val="cyan"/>
          <w:u w:val="single"/>
        </w:rPr>
        <w:t>new drug</w:t>
      </w:r>
      <w:r w:rsidRPr="00E563F9">
        <w:rPr>
          <w:rFonts w:asciiTheme="majorHAnsi" w:hAnsiTheme="majorHAnsi" w:cstheme="majorHAnsi"/>
          <w:u w:val="single"/>
        </w:rPr>
        <w:t xml:space="preserve"> </w:t>
      </w:r>
      <w:r w:rsidRPr="005170F2">
        <w:rPr>
          <w:rFonts w:asciiTheme="majorHAnsi" w:hAnsiTheme="majorHAnsi" w:cstheme="majorHAnsi"/>
          <w:u w:val="single"/>
        </w:rPr>
        <w:t>applications (NDAs) and biologics license applications (BLAs) submitted</w:t>
      </w:r>
      <w:r w:rsidRPr="00E563F9">
        <w:rPr>
          <w:rFonts w:asciiTheme="majorHAnsi" w:hAnsiTheme="majorHAnsi" w:cstheme="majorHAnsi"/>
          <w:u w:val="single"/>
        </w:rPr>
        <w:t xml:space="preserve"> for novel drugs. </w:t>
      </w:r>
      <w:r w:rsidRPr="00E563F9">
        <w:rPr>
          <w:rFonts w:asciiTheme="majorHAnsi" w:hAnsiTheme="majorHAnsi" w:cstheme="majorHAnsi"/>
          <w:sz w:val="14"/>
        </w:rPr>
        <w:t xml:space="preserve">Submission numbers for novel drugs have remained relatively constant at about 35 NDAs and BLAs filed during each year (NDA and BLA Submissions). </w:t>
      </w:r>
      <w:r w:rsidRPr="00E563F9">
        <w:rPr>
          <w:rFonts w:asciiTheme="majorHAnsi" w:hAnsiTheme="majorHAnsi" w:cstheme="majorHAnsi"/>
          <w:u w:val="single"/>
        </w:rPr>
        <w:t xml:space="preserve">Moreover, in the first comprehensive study of evergreening—defined as artificially extending the intellectual property (IP) protection cliff—it was determined that </w:t>
      </w:r>
      <w:r w:rsidRPr="00E563F9">
        <w:rPr>
          <w:rFonts w:asciiTheme="majorHAnsi" w:hAnsiTheme="majorHAnsi" w:cstheme="majorHAnsi"/>
          <w:highlight w:val="cyan"/>
          <w:u w:val="single"/>
        </w:rPr>
        <w:t>78% of</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patents</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approved</w:t>
      </w:r>
      <w:r w:rsidRPr="00E563F9">
        <w:rPr>
          <w:rFonts w:asciiTheme="majorHAnsi" w:hAnsiTheme="majorHAnsi" w:cstheme="majorHAnsi"/>
          <w:u w:val="single"/>
        </w:rPr>
        <w:t xml:space="preserve"> during the period from 2005-2015 </w:t>
      </w:r>
      <w:r w:rsidRPr="00E563F9">
        <w:rPr>
          <w:rFonts w:asciiTheme="majorHAnsi" w:hAnsiTheme="majorHAnsi" w:cstheme="majorHAnsi"/>
          <w:highlight w:val="cyan"/>
          <w:u w:val="single"/>
        </w:rPr>
        <w:t>corresponded to medications already on the market</w:t>
      </w:r>
      <w:r w:rsidRPr="00E563F9">
        <w:rPr>
          <w:rFonts w:asciiTheme="majorHAnsi" w:hAnsiTheme="majorHAnsi" w:cstheme="majorHAnsi"/>
          <w:u w:val="single"/>
        </w:rPr>
        <w:t xml:space="preserve"> (Feldman, 2018).</w:t>
      </w:r>
      <w:r w:rsidRPr="00E563F9">
        <w:rPr>
          <w:rFonts w:asciiTheme="majorHAnsi" w:hAnsiTheme="majorHAnsi" w:cstheme="majorHAnsi"/>
          <w:sz w:val="14"/>
        </w:rPr>
        <w:t xml:space="preserve"> </w:t>
      </w:r>
      <w:r w:rsidRPr="00E563F9">
        <w:rPr>
          <w:rFonts w:asciiTheme="majorHAnsi" w:hAnsiTheme="majorHAnsi" w:cstheme="majorHAnsi"/>
          <w:u w:val="single"/>
        </w:rPr>
        <w:t xml:space="preserve">Therefore, </w:t>
      </w:r>
      <w:r w:rsidRPr="00E563F9">
        <w:rPr>
          <w:rFonts w:asciiTheme="majorHAnsi" w:hAnsiTheme="majorHAnsi" w:cstheme="majorHAnsi"/>
          <w:highlight w:val="cyan"/>
          <w:u w:val="single"/>
        </w:rPr>
        <w:t>rather than create new medicines, companies are</w:t>
      </w:r>
      <w:r w:rsidRPr="00E563F9">
        <w:rPr>
          <w:rFonts w:asciiTheme="majorHAnsi" w:hAnsiTheme="majorHAnsi" w:cstheme="majorHAnsi"/>
          <w:u w:val="single"/>
        </w:rPr>
        <w:t xml:space="preserve"> largely </w:t>
      </w:r>
      <w:r w:rsidRPr="00E563F9">
        <w:rPr>
          <w:rFonts w:asciiTheme="majorHAnsi" w:hAnsiTheme="majorHAnsi" w:cstheme="majorHAnsi"/>
          <w:highlight w:val="cyan"/>
          <w:u w:val="single"/>
        </w:rPr>
        <w:t>recycling</w:t>
      </w:r>
      <w:r w:rsidRPr="00E563F9">
        <w:rPr>
          <w:rFonts w:asciiTheme="majorHAnsi" w:hAnsiTheme="majorHAnsi" w:cstheme="majorHAnsi"/>
          <w:u w:val="single"/>
        </w:rPr>
        <w:t xml:space="preserve"> and repurposing old ones. This finding is a startling departure from the classic concept of IP protection for pharmaceuticals and is </w:t>
      </w:r>
      <w:r w:rsidRPr="00E563F9">
        <w:rPr>
          <w:rFonts w:asciiTheme="majorHAnsi" w:hAnsiTheme="majorHAnsi" w:cstheme="majorHAnsi"/>
          <w:highlight w:val="cyan"/>
          <w:u w:val="single"/>
        </w:rPr>
        <w:t>emblematic of</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declining innovation</w:t>
      </w:r>
      <w:r w:rsidRPr="00E563F9">
        <w:rPr>
          <w:rFonts w:asciiTheme="majorHAnsi" w:hAnsiTheme="majorHAnsi" w:cstheme="majorHAnsi"/>
          <w:u w:val="single"/>
        </w:rPr>
        <w:t xml:space="preserve"> in the industry.</w:t>
      </w:r>
      <w:r w:rsidRPr="00E563F9">
        <w:rPr>
          <w:rFonts w:asciiTheme="majorHAnsi" w:hAnsiTheme="majorHAnsi" w:cstheme="majorHAnsi"/>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E563F9">
        <w:rPr>
          <w:rFonts w:asciiTheme="majorHAnsi" w:hAnsiTheme="majorHAnsi" w:cstheme="majorHAnsi"/>
          <w:u w:val="single"/>
        </w:rPr>
        <w:t xml:space="preserve">The finding that </w:t>
      </w:r>
      <w:r w:rsidRPr="00E563F9">
        <w:rPr>
          <w:rFonts w:asciiTheme="majorHAnsi" w:hAnsiTheme="majorHAnsi" w:cstheme="majorHAnsi"/>
          <w:highlight w:val="cyan"/>
          <w:u w:val="single"/>
        </w:rPr>
        <w:t>64% of</w:t>
      </w:r>
      <w:r w:rsidRPr="00E563F9">
        <w:rPr>
          <w:rFonts w:asciiTheme="majorHAnsi" w:hAnsiTheme="majorHAnsi" w:cstheme="majorHAnsi"/>
          <w:u w:val="single"/>
        </w:rPr>
        <w:t xml:space="preserve"> FDA-</w:t>
      </w:r>
      <w:r w:rsidRPr="00E563F9">
        <w:rPr>
          <w:rFonts w:asciiTheme="majorHAnsi" w:hAnsiTheme="majorHAnsi" w:cstheme="majorHAnsi"/>
          <w:highlight w:val="cyan"/>
          <w:u w:val="single"/>
        </w:rPr>
        <w:t>approved drugs</w:t>
      </w:r>
      <w:r w:rsidRPr="00E563F9">
        <w:rPr>
          <w:rFonts w:asciiTheme="majorHAnsi" w:hAnsiTheme="majorHAnsi" w:cstheme="majorHAnsi"/>
          <w:u w:val="single"/>
        </w:rPr>
        <w:t xml:space="preserve"> in 2018 </w:t>
      </w:r>
      <w:r w:rsidRPr="00E563F9">
        <w:rPr>
          <w:rFonts w:asciiTheme="majorHAnsi" w:hAnsiTheme="majorHAnsi" w:cstheme="majorHAnsi"/>
          <w:highlight w:val="cyan"/>
          <w:u w:val="single"/>
        </w:rPr>
        <w:t>originated from emerging biopharma companies</w:t>
      </w:r>
      <w:r w:rsidRPr="00E563F9">
        <w:rPr>
          <w:rFonts w:asciiTheme="majorHAnsi" w:hAnsiTheme="majorHAnsi" w:cstheme="majorHAnsi"/>
          <w:u w:val="single"/>
        </w:rPr>
        <w:t xml:space="preserve">, not large pharma, suggests that </w:t>
      </w:r>
      <w:r w:rsidRPr="00E563F9">
        <w:rPr>
          <w:rFonts w:asciiTheme="majorHAnsi" w:hAnsiTheme="majorHAnsi" w:cstheme="majorHAnsi"/>
          <w:highlight w:val="cyan"/>
          <w:u w:val="single"/>
        </w:rPr>
        <w:t>scarcity of good ideas</w:t>
      </w:r>
      <w:r w:rsidRPr="00E563F9">
        <w:rPr>
          <w:rFonts w:asciiTheme="majorHAnsi" w:hAnsiTheme="majorHAnsi" w:cstheme="majorHAnsi"/>
          <w:u w:val="single"/>
        </w:rPr>
        <w:t xml:space="preserve"> is </w:t>
      </w:r>
      <w:r w:rsidRPr="00E563F9">
        <w:rPr>
          <w:rFonts w:asciiTheme="majorHAnsi" w:hAnsiTheme="majorHAnsi" w:cstheme="majorHAnsi"/>
          <w:highlight w:val="cyan"/>
          <w:u w:val="single"/>
        </w:rPr>
        <w:t>not a factor underlying the declining innovation</w:t>
      </w:r>
      <w:r w:rsidRPr="00E563F9">
        <w:rPr>
          <w:rFonts w:asciiTheme="majorHAnsi" w:hAnsiTheme="majorHAnsi" w:cstheme="majorHAnsi"/>
          <w:u w:val="single"/>
        </w:rPr>
        <w:t>.</w:t>
      </w:r>
      <w:r w:rsidRPr="00E563F9">
        <w:rPr>
          <w:rFonts w:asciiTheme="majorHAnsi" w:hAnsiTheme="majorHAnsi" w:cstheme="majorHAnsi"/>
          <w:sz w:val="14"/>
        </w:rPr>
        <w:t xml:space="preserve"> A comprehensive analysis of innovation and R&amp;D productivity in the large pharma sector has been conducted by Dr. Kelvin Stott (Director of R&amp;D Portfolio Management, Novartis). In this two-part blog-post entitled “Pharma’s broken business model, An industry on the brink of terminal decline” (Part 1, Part 2), actual historic profit &amp; loss (P&amp;L) performance data obtained from EvaluatePharma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E563F9">
        <w:rPr>
          <w:rFonts w:asciiTheme="majorHAnsi" w:hAnsiTheme="majorHAnsi" w:cstheme="majorHAnsi"/>
          <w:u w:val="single"/>
        </w:rPr>
        <w:t xml:space="preserve">Another important aspect of the innovation/productivity decline is the practice of utilizing the patent system to </w:t>
      </w:r>
      <w:r w:rsidRPr="00E563F9">
        <w:rPr>
          <w:rFonts w:asciiTheme="majorHAnsi" w:hAnsiTheme="majorHAnsi" w:cstheme="majorHAnsi"/>
          <w:highlight w:val="cyan"/>
          <w:u w:val="single"/>
        </w:rPr>
        <w:t>extend existing patents beyond</w:t>
      </w:r>
      <w:r w:rsidRPr="00E563F9">
        <w:rPr>
          <w:rFonts w:asciiTheme="majorHAnsi" w:hAnsiTheme="majorHAnsi" w:cstheme="majorHAnsi"/>
          <w:u w:val="single"/>
        </w:rPr>
        <w:t xml:space="preserve"> the initial 20-year </w:t>
      </w:r>
      <w:r w:rsidRPr="00E563F9">
        <w:rPr>
          <w:rFonts w:asciiTheme="majorHAnsi" w:hAnsiTheme="majorHAnsi" w:cstheme="majorHAnsi"/>
          <w:highlight w:val="cyan"/>
          <w:u w:val="single"/>
        </w:rPr>
        <w:t>protection</w:t>
      </w:r>
      <w:r w:rsidRPr="00E563F9">
        <w:rPr>
          <w:rFonts w:asciiTheme="majorHAnsi" w:hAnsiTheme="majorHAnsi" w:cstheme="majorHAnsi"/>
          <w:u w:val="single"/>
        </w:rPr>
        <w:t xml:space="preserve"> (in the U.S.), </w:t>
      </w:r>
      <w:r w:rsidRPr="00E563F9">
        <w:rPr>
          <w:rFonts w:asciiTheme="majorHAnsi" w:hAnsiTheme="majorHAnsi" w:cstheme="majorHAnsi"/>
          <w:highlight w:val="cyan"/>
          <w:u w:val="single"/>
        </w:rPr>
        <w:t>rather than reinvesting profits to foster innovation</w:t>
      </w:r>
      <w:r w:rsidRPr="00E563F9">
        <w:rPr>
          <w:rFonts w:asciiTheme="majorHAnsi" w:hAnsiTheme="majorHAnsi" w:cstheme="majorHAnsi"/>
          <w:u w:val="single"/>
        </w:rPr>
        <w:t xml:space="preserve"> and create new drugs to meet medical needs.</w:t>
      </w:r>
      <w:r w:rsidRPr="00E563F9">
        <w:rPr>
          <w:rFonts w:asciiTheme="majorHAnsi" w:hAnsiTheme="majorHAnsi" w:cstheme="majorHAnsi"/>
          <w:sz w:val="14"/>
        </w:rPr>
        <w:t xml:space="preserve"> </w:t>
      </w:r>
      <w:r w:rsidRPr="00E563F9">
        <w:rPr>
          <w:rFonts w:asciiTheme="majorHAnsi" w:hAnsiTheme="majorHAnsi" w:cstheme="majorHAnsi"/>
          <w:u w:val="single"/>
        </w:rPr>
        <w:t xml:space="preserve">What further exacerbates the problem is the issuance of patents with overly-wide claims that </w:t>
      </w:r>
      <w:r w:rsidRPr="00E563F9">
        <w:rPr>
          <w:rFonts w:asciiTheme="majorHAnsi" w:hAnsiTheme="majorHAnsi" w:cstheme="majorHAnsi"/>
          <w:highlight w:val="cyan"/>
          <w:u w:val="single"/>
        </w:rPr>
        <w:t xml:space="preserve">block knowledge creation </w:t>
      </w:r>
      <w:r w:rsidRPr="00E563F9">
        <w:rPr>
          <w:rFonts w:asciiTheme="majorHAnsi" w:hAnsiTheme="majorHAnsi" w:cstheme="majorHAnsi"/>
          <w:u w:val="single"/>
        </w:rPr>
        <w:t xml:space="preserve">and </w:t>
      </w:r>
      <w:r w:rsidRPr="00E563F9">
        <w:rPr>
          <w:rFonts w:asciiTheme="majorHAnsi" w:hAnsiTheme="majorHAnsi" w:cstheme="majorHAnsi"/>
          <w:highlight w:val="cyan"/>
          <w:u w:val="single"/>
        </w:rPr>
        <w:t xml:space="preserve">patents for </w:t>
      </w:r>
      <w:r w:rsidRPr="00E563F9">
        <w:rPr>
          <w:rFonts w:asciiTheme="majorHAnsi" w:hAnsiTheme="majorHAnsi" w:cstheme="majorHAnsi"/>
          <w:u w:val="single"/>
        </w:rPr>
        <w:t xml:space="preserve">what are essentially </w:t>
      </w:r>
      <w:r w:rsidRPr="00E563F9">
        <w:rPr>
          <w:rFonts w:asciiTheme="majorHAnsi" w:hAnsiTheme="majorHAnsi" w:cstheme="majorHAnsi"/>
          <w:highlight w:val="cyan"/>
          <w:u w:val="single"/>
        </w:rPr>
        <w:t>existing drugs</w:t>
      </w:r>
      <w:r w:rsidRPr="00E563F9">
        <w:rPr>
          <w:rFonts w:asciiTheme="majorHAnsi" w:hAnsiTheme="majorHAnsi" w:cstheme="majorHAnsi"/>
          <w:u w:val="single"/>
        </w:rPr>
        <w:t>. For example, Losec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E563F9">
        <w:rPr>
          <w:rFonts w:asciiTheme="majorHAnsi" w:hAnsiTheme="majorHAnsi" w:cstheme="majorHAnsi"/>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Sovaldi),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w:t>
      </w:r>
      <w:r w:rsidRPr="00E563F9">
        <w:rPr>
          <w:rFonts w:asciiTheme="majorHAnsi" w:hAnsiTheme="majorHAnsi" w:cstheme="majorHAnsi"/>
          <w:sz w:val="14"/>
        </w:rPr>
        <w:lastRenderedPageBreak/>
        <w:t xml:space="preserve">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E563F9">
        <w:rPr>
          <w:rFonts w:asciiTheme="majorHAnsi" w:hAnsiTheme="majorHAnsi" w:cstheme="majorHAnsi"/>
          <w:u w:val="single"/>
        </w:rPr>
        <w:t xml:space="preserve">Collectively, these facts lead to the inescapable conclusion that the </w:t>
      </w:r>
      <w:r w:rsidRPr="00E563F9">
        <w:rPr>
          <w:rFonts w:asciiTheme="majorHAnsi" w:hAnsiTheme="majorHAnsi" w:cstheme="majorHAnsi"/>
          <w:highlight w:val="cyan"/>
          <w:u w:val="single"/>
        </w:rPr>
        <w:t>current practice of</w:t>
      </w:r>
      <w:r w:rsidRPr="00E563F9">
        <w:rPr>
          <w:rFonts w:asciiTheme="majorHAnsi" w:hAnsiTheme="majorHAnsi" w:cstheme="majorHAnsi"/>
          <w:u w:val="single"/>
        </w:rPr>
        <w:t xml:space="preserve"> establishing </w:t>
      </w:r>
      <w:r w:rsidRPr="00E563F9">
        <w:rPr>
          <w:rFonts w:asciiTheme="majorHAnsi" w:hAnsiTheme="majorHAnsi" w:cstheme="majorHAnsi"/>
          <w:highlight w:val="cyan"/>
          <w:u w:val="single"/>
        </w:rPr>
        <w:t>patent monopolies and price-hiking</w:t>
      </w:r>
      <w:r w:rsidRPr="00E563F9">
        <w:rPr>
          <w:rFonts w:asciiTheme="majorHAnsi" w:hAnsiTheme="majorHAnsi" w:cstheme="majorHAnsi"/>
          <w:u w:val="single"/>
        </w:rPr>
        <w:t xml:space="preserve"> by large pharma </w:t>
      </w:r>
      <w:r w:rsidRPr="00E563F9">
        <w:rPr>
          <w:rFonts w:asciiTheme="majorHAnsi" w:hAnsiTheme="majorHAnsi" w:cstheme="majorHAnsi"/>
          <w:highlight w:val="cyan"/>
          <w:u w:val="single"/>
        </w:rPr>
        <w:t>cannot be justified by expenditures</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related to</w:t>
      </w:r>
      <w:r w:rsidRPr="00E563F9">
        <w:rPr>
          <w:rFonts w:asciiTheme="majorHAnsi" w:hAnsiTheme="majorHAnsi" w:cstheme="majorHAnsi"/>
          <w:u w:val="single"/>
        </w:rPr>
        <w:t xml:space="preserve"> noble and innovative </w:t>
      </w:r>
      <w:r w:rsidRPr="00E563F9">
        <w:rPr>
          <w:rFonts w:asciiTheme="majorHAnsi" w:hAnsiTheme="majorHAnsi" w:cstheme="majorHAnsi"/>
          <w:highlight w:val="cyan"/>
          <w:u w:val="single"/>
        </w:rPr>
        <w:t>R&amp;D</w:t>
      </w:r>
      <w:r w:rsidRPr="00E563F9">
        <w:rPr>
          <w:rFonts w:asciiTheme="majorHAnsi" w:hAnsiTheme="majorHAnsi" w:cstheme="majorHAnsi"/>
          <w:u w:val="single"/>
        </w:rPr>
        <w:t xml:space="preserve"> endeavors.</w:t>
      </w:r>
    </w:p>
    <w:p w14:paraId="3028F1D7" w14:textId="77777777" w:rsidR="004F008A" w:rsidRPr="00E563F9" w:rsidRDefault="004F008A" w:rsidP="004F008A">
      <w:pPr>
        <w:pStyle w:val="Heading4"/>
        <w:rPr>
          <w:rFonts w:asciiTheme="majorHAnsi" w:hAnsiTheme="majorHAnsi" w:cstheme="majorHAnsi"/>
        </w:rPr>
      </w:pPr>
      <w:r w:rsidRPr="00E563F9">
        <w:rPr>
          <w:rFonts w:asciiTheme="majorHAnsi" w:hAnsiTheme="majorHAnsi" w:cstheme="majorHAnsi"/>
        </w:rPr>
        <w:t xml:space="preserve">Global IPR laws founded upon the TRIPS agreement </w:t>
      </w:r>
      <w:r w:rsidRPr="00E563F9">
        <w:rPr>
          <w:rFonts w:asciiTheme="majorHAnsi" w:hAnsiTheme="majorHAnsi" w:cstheme="majorHAnsi"/>
          <w:u w:val="single"/>
        </w:rPr>
        <w:t xml:space="preserve">exacerbate </w:t>
      </w:r>
      <w:r w:rsidRPr="00E563F9">
        <w:rPr>
          <w:rFonts w:asciiTheme="majorHAnsi" w:hAnsiTheme="majorHAnsi" w:cstheme="majorHAnsi"/>
        </w:rPr>
        <w:t xml:space="preserve">global inequality. You should reject negative arguments – they are probably based on </w:t>
      </w:r>
      <w:r w:rsidRPr="00E563F9">
        <w:rPr>
          <w:rFonts w:asciiTheme="majorHAnsi" w:hAnsiTheme="majorHAnsi" w:cstheme="majorHAnsi"/>
          <w:u w:val="single"/>
        </w:rPr>
        <w:t>unfounded</w:t>
      </w:r>
      <w:r w:rsidRPr="00E563F9">
        <w:rPr>
          <w:rFonts w:asciiTheme="majorHAnsi" w:hAnsiTheme="majorHAnsi" w:cstheme="majorHAnsi"/>
        </w:rPr>
        <w:t xml:space="preserve"> assumptions</w:t>
      </w:r>
    </w:p>
    <w:p w14:paraId="2DD283F9" w14:textId="77777777" w:rsidR="004F008A" w:rsidRPr="00E563F9" w:rsidRDefault="004F008A" w:rsidP="004F008A">
      <w:pPr>
        <w:rPr>
          <w:rFonts w:asciiTheme="majorHAnsi" w:hAnsiTheme="majorHAnsi" w:cstheme="majorHAnsi"/>
        </w:rPr>
      </w:pPr>
      <w:r w:rsidRPr="00E563F9">
        <w:rPr>
          <w:rStyle w:val="Style13ptBold"/>
          <w:rFonts w:asciiTheme="majorHAnsi" w:hAnsiTheme="majorHAnsi" w:cstheme="majorHAnsi"/>
        </w:rPr>
        <w:t>Ranjan 18</w:t>
      </w:r>
      <w:r w:rsidRPr="00E563F9">
        <w:rPr>
          <w:rFonts w:asciiTheme="majorHAnsi" w:hAnsiTheme="majorHAnsi" w:cstheme="majorHAnsi"/>
        </w:rPr>
        <w:t xml:space="preserve"> [Rajiv Ranjan is an Assistant Professor, CMS Business School, Bangalore, Karnataka, India. “Politics of Intellectual Property Rights (IPRs)</w:t>
      </w:r>
    </w:p>
    <w:p w14:paraId="001DAA26" w14:textId="77777777" w:rsidR="004F008A" w:rsidRPr="00E563F9" w:rsidRDefault="004F008A" w:rsidP="004F008A">
      <w:pPr>
        <w:rPr>
          <w:rFonts w:asciiTheme="majorHAnsi" w:hAnsiTheme="majorHAnsi" w:cstheme="majorHAnsi"/>
        </w:rPr>
      </w:pPr>
      <w:r w:rsidRPr="00E563F9">
        <w:rPr>
          <w:rFonts w:asciiTheme="majorHAnsi" w:hAnsiTheme="majorHAnsi" w:cstheme="majorHAnsi"/>
        </w:rPr>
        <w:t xml:space="preserve">in Medicine: The Dichotomies” </w:t>
      </w:r>
      <w:hyperlink r:id="rId6" w:history="1">
        <w:r w:rsidRPr="00E563F9">
          <w:rPr>
            <w:rStyle w:val="Hyperlink"/>
            <w:rFonts w:asciiTheme="majorHAnsi" w:hAnsiTheme="majorHAnsi" w:cstheme="majorHAnsi"/>
          </w:rPr>
          <w:t>https://journals.sagepub.com/doi/abs/10.1177/2319714518789762?journalCode=fiba</w:t>
        </w:r>
      </w:hyperlink>
      <w:r w:rsidRPr="00E563F9">
        <w:rPr>
          <w:rFonts w:asciiTheme="majorHAnsi" w:hAnsiTheme="majorHAnsi" w:cstheme="majorHAnsi"/>
        </w:rPr>
        <w:t>] //aaditg</w:t>
      </w:r>
    </w:p>
    <w:p w14:paraId="0D151A3F" w14:textId="77777777" w:rsidR="004F008A" w:rsidRPr="00E563F9" w:rsidRDefault="004F008A" w:rsidP="004F008A">
      <w:pPr>
        <w:rPr>
          <w:rFonts w:asciiTheme="majorHAnsi" w:hAnsiTheme="majorHAnsi" w:cstheme="majorHAnsi"/>
          <w:b/>
          <w:iCs/>
          <w:u w:val="single"/>
        </w:rPr>
      </w:pPr>
      <w:r w:rsidRPr="00E563F9">
        <w:rPr>
          <w:rFonts w:asciiTheme="majorHAnsi" w:hAnsiTheme="majorHAnsi" w:cstheme="majorHAnsi"/>
          <w:sz w:val="16"/>
        </w:rPr>
        <w:t xml:space="preserve">Introduction </w:t>
      </w:r>
      <w:r w:rsidRPr="00E563F9">
        <w:rPr>
          <w:rStyle w:val="StyleUnderline"/>
          <w:rFonts w:asciiTheme="majorHAnsi" w:hAnsiTheme="majorHAnsi" w:cstheme="majorHAnsi"/>
        </w:rPr>
        <w:t xml:space="preserve">The health care costs are the single major impediment in pushing people out from the vicious web of poverty </w:t>
      </w:r>
      <w:r w:rsidRPr="00E563F9">
        <w:rPr>
          <w:rFonts w:asciiTheme="majorHAnsi" w:hAnsiTheme="majorHAnsi" w:cstheme="majorHAnsi"/>
          <w:sz w:val="16"/>
        </w:rPr>
        <w:t xml:space="preserve">(Bartlett, 2011; Briesacher et al., 2010; Kent, 2002; Leone, James, &amp; Padmadas, 2012). </w:t>
      </w:r>
      <w:r w:rsidRPr="00E563F9">
        <w:rPr>
          <w:rStyle w:val="Emphasis"/>
          <w:rFonts w:asciiTheme="majorHAnsi" w:hAnsiTheme="majorHAnsi" w:cstheme="majorHAnsi"/>
        </w:rPr>
        <w:t>Poor people have neither access to a clean environment nor choices which can help them prevent diseases as they cannot afford ‘curative’ health care in the form of medicines.</w:t>
      </w:r>
      <w:r w:rsidRPr="00E563F9">
        <w:rPr>
          <w:rFonts w:asciiTheme="majorHAnsi" w:hAnsiTheme="majorHAnsi" w:cstheme="majorHAnsi"/>
          <w:sz w:val="16"/>
        </w:rPr>
        <w:t xml:space="preserve"> Lack of choice (exit mechanism as in a well-functioning market) to bargain with the companies and voice (as in a well-functioning democracy) to decide the development path and climate change policies their country follows (Ebi &amp; Semenza, 2008; Haines, Kovats, Campbell-Lendrum, &amp; Corvalán, 2006; Kunkel, Pielke Jr., &amp; Changnon, 1999; McCarthy, 2001; Patz, Campbell-Lendrum, Holloway, &amp; Foley, 2005; Patz, Epstein, Burke, &amp; Balbus, 1996) work as a health care impediment. </w:t>
      </w:r>
      <w:r w:rsidRPr="00E563F9">
        <w:rPr>
          <w:rStyle w:val="Emphasis"/>
          <w:rFonts w:asciiTheme="majorHAnsi" w:hAnsiTheme="majorHAnsi" w:cstheme="majorHAnsi"/>
        </w:rPr>
        <w:t>Environmental pollution and climate change impact health of individuals, and poor people are more vulnerable to such health impacts.</w:t>
      </w:r>
      <w:r w:rsidRPr="00E563F9">
        <w:rPr>
          <w:rFonts w:asciiTheme="majorHAnsi" w:hAnsiTheme="majorHAnsi" w:cstheme="majorHAnsi"/>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E563F9">
        <w:rPr>
          <w:rStyle w:val="Emphasis"/>
          <w:rFonts w:asciiTheme="majorHAnsi" w:hAnsiTheme="majorHAnsi" w:cstheme="majorHAnsi"/>
        </w:rPr>
        <w:t xml:space="preserve">The </w:t>
      </w:r>
      <w:r w:rsidRPr="00E563F9">
        <w:rPr>
          <w:rStyle w:val="Emphasis"/>
          <w:rFonts w:asciiTheme="majorHAnsi" w:hAnsiTheme="majorHAnsi" w:cstheme="majorHAnsi"/>
          <w:highlight w:val="cyan"/>
        </w:rPr>
        <w:t xml:space="preserve">existence of </w:t>
      </w:r>
      <w:r w:rsidRPr="00E563F9">
        <w:rPr>
          <w:rStyle w:val="Emphasis"/>
          <w:rFonts w:asciiTheme="majorHAnsi" w:hAnsiTheme="majorHAnsi" w:cstheme="majorHAnsi"/>
        </w:rPr>
        <w:t xml:space="preserve">Intellectual Property Rights </w:t>
      </w:r>
      <w:r w:rsidRPr="00E563F9">
        <w:rPr>
          <w:rStyle w:val="Emphasis"/>
          <w:rFonts w:asciiTheme="majorHAnsi" w:hAnsiTheme="majorHAnsi" w:cstheme="majorHAnsi"/>
          <w:highlight w:val="cyan"/>
        </w:rPr>
        <w:t xml:space="preserve">(IPRs) in medicine for many </w:t>
      </w:r>
      <w:r w:rsidRPr="00E563F9">
        <w:rPr>
          <w:rStyle w:val="Emphasis"/>
          <w:rFonts w:asciiTheme="majorHAnsi" w:hAnsiTheme="majorHAnsi" w:cstheme="majorHAnsi"/>
        </w:rPr>
        <w:t xml:space="preserve">critical </w:t>
      </w:r>
      <w:r w:rsidRPr="00E563F9">
        <w:rPr>
          <w:rStyle w:val="Emphasis"/>
          <w:rFonts w:asciiTheme="majorHAnsi" w:hAnsiTheme="majorHAnsi" w:cstheme="majorHAnsi"/>
          <w:highlight w:val="cyan"/>
        </w:rPr>
        <w:t>life-saving drugs, lack of generic drug</w:t>
      </w:r>
      <w:r w:rsidRPr="00E563F9">
        <w:rPr>
          <w:rStyle w:val="Emphasis"/>
          <w:rFonts w:asciiTheme="majorHAnsi" w:hAnsiTheme="majorHAnsi" w:cstheme="majorHAnsi"/>
        </w:rPr>
        <w:t xml:space="preserve">s for deadly diseases and </w:t>
      </w:r>
      <w:r w:rsidRPr="00E563F9">
        <w:rPr>
          <w:rStyle w:val="Emphasis"/>
          <w:rFonts w:asciiTheme="majorHAnsi" w:hAnsiTheme="majorHAnsi" w:cstheme="majorHAnsi"/>
          <w:highlight w:val="cyan"/>
        </w:rPr>
        <w:t xml:space="preserve">lack of </w:t>
      </w:r>
      <w:r w:rsidRPr="00E563F9">
        <w:rPr>
          <w:rStyle w:val="Emphasis"/>
          <w:rFonts w:asciiTheme="majorHAnsi" w:hAnsiTheme="majorHAnsi" w:cstheme="majorHAnsi"/>
        </w:rPr>
        <w:t xml:space="preserve">research and development </w:t>
      </w:r>
      <w:r w:rsidRPr="00E563F9">
        <w:rPr>
          <w:rStyle w:val="Emphasis"/>
          <w:rFonts w:asciiTheme="majorHAnsi" w:hAnsiTheme="majorHAnsi" w:cstheme="majorHAnsi"/>
          <w:highlight w:val="cyan"/>
        </w:rPr>
        <w:t xml:space="preserve">(R&amp;D) </w:t>
      </w:r>
      <w:r w:rsidRPr="00E563F9">
        <w:rPr>
          <w:rStyle w:val="Emphasis"/>
          <w:rFonts w:asciiTheme="majorHAnsi" w:hAnsiTheme="majorHAnsi" w:cstheme="majorHAnsi"/>
        </w:rPr>
        <w:t xml:space="preserve">for </w:t>
      </w:r>
      <w:r w:rsidRPr="00E563F9">
        <w:rPr>
          <w:rStyle w:val="Emphasis"/>
          <w:rFonts w:asciiTheme="majorHAnsi" w:hAnsiTheme="majorHAnsi" w:cstheme="majorHAnsi"/>
          <w:highlight w:val="cyan"/>
        </w:rPr>
        <w:t xml:space="preserve">diseases related to </w:t>
      </w:r>
      <w:r w:rsidRPr="00E563F9">
        <w:rPr>
          <w:rStyle w:val="Emphasis"/>
          <w:rFonts w:asciiTheme="majorHAnsi" w:hAnsiTheme="majorHAnsi" w:cstheme="majorHAnsi"/>
        </w:rPr>
        <w:t xml:space="preserve">the </w:t>
      </w:r>
      <w:r w:rsidRPr="00E563F9">
        <w:rPr>
          <w:rStyle w:val="Emphasis"/>
          <w:rFonts w:asciiTheme="majorHAnsi" w:hAnsiTheme="majorHAnsi" w:cstheme="majorHAnsi"/>
          <w:highlight w:val="cyan"/>
        </w:rPr>
        <w:t xml:space="preserve">poor </w:t>
      </w:r>
      <w:r w:rsidRPr="00E563F9">
        <w:rPr>
          <w:rStyle w:val="Emphasis"/>
          <w:rFonts w:asciiTheme="majorHAnsi" w:hAnsiTheme="majorHAnsi" w:cstheme="majorHAnsi"/>
        </w:rPr>
        <w:t xml:space="preserve">are </w:t>
      </w:r>
      <w:r w:rsidRPr="00E563F9">
        <w:rPr>
          <w:rStyle w:val="Emphasis"/>
          <w:rFonts w:asciiTheme="majorHAnsi" w:hAnsiTheme="majorHAnsi" w:cstheme="majorHAnsi"/>
          <w:highlight w:val="cyan"/>
        </w:rPr>
        <w:t>some</w:t>
      </w:r>
      <w:r w:rsidRPr="00E563F9">
        <w:rPr>
          <w:rStyle w:val="Emphasis"/>
          <w:rFonts w:asciiTheme="majorHAnsi" w:hAnsiTheme="majorHAnsi" w:cstheme="majorHAnsi"/>
        </w:rPr>
        <w:t xml:space="preserve"> of the possible </w:t>
      </w:r>
      <w:r w:rsidRPr="00E563F9">
        <w:rPr>
          <w:rStyle w:val="Emphasis"/>
          <w:rFonts w:asciiTheme="majorHAnsi" w:hAnsiTheme="majorHAnsi" w:cstheme="majorHAnsi"/>
          <w:highlight w:val="cyan"/>
        </w:rPr>
        <w:t>impediments</w:t>
      </w:r>
      <w:r w:rsidRPr="00E563F9">
        <w:rPr>
          <w:rStyle w:val="Emphasis"/>
          <w:rFonts w:asciiTheme="majorHAnsi" w:hAnsiTheme="majorHAnsi" w:cstheme="majorHAnsi"/>
        </w:rPr>
        <w:t xml:space="preserve"> in achievement of health-related MDG goals </w:t>
      </w:r>
      <w:r w:rsidRPr="00E563F9">
        <w:rPr>
          <w:rFonts w:asciiTheme="majorHAnsi" w:hAnsiTheme="majorHAnsi" w:cstheme="majorHAnsi"/>
          <w:sz w:val="16"/>
        </w:rPr>
        <w:t xml:space="preserve">(Love &amp; Hubbard, 2007; Stiglitz, 2002, 2004, 2006, 2007, 2008, 2010; Viana, 2001; Williams, 2012). Williams (2012) shows </w:t>
      </w:r>
      <w:r w:rsidRPr="00E563F9">
        <w:rPr>
          <w:rStyle w:val="Emphasis"/>
          <w:rFonts w:asciiTheme="majorHAnsi" w:hAnsiTheme="majorHAnsi" w:cstheme="majorHAnsi"/>
        </w:rPr>
        <w:t>that there are a lot of market failures and government failures in case of health care. In health care, 82% of R&amp;D happens in government organizations and publicly funded research institutions</w:t>
      </w:r>
      <w:r w:rsidRPr="00E563F9">
        <w:rPr>
          <w:rStyle w:val="Emphasis"/>
          <w:rFonts w:asciiTheme="majorHAnsi" w:hAnsiTheme="majorHAnsi" w:cstheme="majorHAnsi"/>
          <w:highlight w:val="cyan"/>
        </w:rPr>
        <w:t>. Companies invest only 1.2% of their revenue on R&amp;Ds</w:t>
      </w:r>
      <w:r w:rsidRPr="00E563F9">
        <w:rPr>
          <w:rStyle w:val="Emphasis"/>
          <w:rFonts w:asciiTheme="majorHAnsi" w:hAnsiTheme="majorHAnsi" w:cstheme="majorHAnsi"/>
        </w:rPr>
        <w:t xml:space="preserve">. Under these conditions, the </w:t>
      </w:r>
      <w:r w:rsidRPr="00E563F9">
        <w:rPr>
          <w:rStyle w:val="Emphasis"/>
          <w:rFonts w:asciiTheme="majorHAnsi" w:hAnsiTheme="majorHAnsi" w:cstheme="majorHAnsi"/>
          <w:highlight w:val="cyan"/>
        </w:rPr>
        <w:t xml:space="preserve">logic of </w:t>
      </w:r>
      <w:r w:rsidRPr="00E563F9">
        <w:rPr>
          <w:rStyle w:val="Emphasis"/>
          <w:rFonts w:asciiTheme="majorHAnsi" w:hAnsiTheme="majorHAnsi" w:cstheme="majorHAnsi"/>
        </w:rPr>
        <w:t>existence of</w:t>
      </w:r>
      <w:r w:rsidRPr="00E563F9">
        <w:rPr>
          <w:rStyle w:val="Emphasis"/>
          <w:rFonts w:asciiTheme="majorHAnsi" w:hAnsiTheme="majorHAnsi" w:cstheme="majorHAnsi"/>
          <w:highlight w:val="cyan"/>
        </w:rPr>
        <w:t xml:space="preserve"> IPRs </w:t>
      </w:r>
      <w:r w:rsidRPr="00E563F9">
        <w:rPr>
          <w:rStyle w:val="Emphasis"/>
          <w:rFonts w:asciiTheme="majorHAnsi" w:hAnsiTheme="majorHAnsi" w:cstheme="majorHAnsi"/>
        </w:rPr>
        <w:t xml:space="preserve">becomes </w:t>
      </w:r>
      <w:r w:rsidRPr="00E563F9">
        <w:rPr>
          <w:rStyle w:val="Emphasis"/>
          <w:rFonts w:asciiTheme="majorHAnsi" w:hAnsiTheme="majorHAnsi" w:cstheme="majorHAnsi"/>
          <w:highlight w:val="cyan"/>
        </w:rPr>
        <w:t>questionable</w:t>
      </w:r>
      <w:r w:rsidRPr="00E563F9">
        <w:rPr>
          <w:rFonts w:asciiTheme="majorHAnsi" w:hAnsiTheme="majorHAnsi" w:cstheme="majorHAnsi"/>
          <w:sz w:val="16"/>
        </w:rPr>
        <w:t xml:space="preserve">. </w:t>
      </w:r>
      <w:r w:rsidRPr="00E563F9">
        <w:rPr>
          <w:rStyle w:val="Emphasis"/>
          <w:rFonts w:asciiTheme="majorHAnsi" w:hAnsiTheme="majorHAnsi" w:cstheme="majorHAnsi"/>
        </w:rPr>
        <w:t xml:space="preserve">The logic for the existence of IPRs is </w:t>
      </w:r>
      <w:r w:rsidRPr="00E563F9">
        <w:rPr>
          <w:rStyle w:val="Emphasis"/>
          <w:rFonts w:asciiTheme="majorHAnsi" w:hAnsiTheme="majorHAnsi" w:cstheme="majorHAnsi"/>
          <w:highlight w:val="cyan"/>
        </w:rPr>
        <w:t xml:space="preserve">based on </w:t>
      </w:r>
      <w:r w:rsidRPr="00E563F9">
        <w:rPr>
          <w:rStyle w:val="Emphasis"/>
          <w:rFonts w:asciiTheme="majorHAnsi" w:hAnsiTheme="majorHAnsi" w:cstheme="majorHAnsi"/>
        </w:rPr>
        <w:t xml:space="preserve">a number of </w:t>
      </w:r>
      <w:r w:rsidRPr="00E563F9">
        <w:rPr>
          <w:rStyle w:val="Emphasis"/>
          <w:rFonts w:asciiTheme="majorHAnsi" w:hAnsiTheme="majorHAnsi" w:cstheme="majorHAnsi"/>
          <w:highlight w:val="cyan"/>
        </w:rPr>
        <w:t xml:space="preserve">untested </w:t>
      </w:r>
      <w:r w:rsidRPr="00E563F9">
        <w:rPr>
          <w:rStyle w:val="Emphasis"/>
          <w:rFonts w:asciiTheme="majorHAnsi" w:hAnsiTheme="majorHAnsi" w:cstheme="majorHAnsi"/>
        </w:rPr>
        <w:t xml:space="preserve">and unverified </w:t>
      </w:r>
      <w:r w:rsidRPr="00E563F9">
        <w:rPr>
          <w:rStyle w:val="Emphasis"/>
          <w:rFonts w:asciiTheme="majorHAnsi" w:hAnsiTheme="majorHAnsi" w:cstheme="majorHAnsi"/>
          <w:highlight w:val="cyan"/>
        </w:rPr>
        <w:t xml:space="preserve">assumptions </w:t>
      </w:r>
      <w:r w:rsidRPr="00E563F9">
        <w:rPr>
          <w:rStyle w:val="Emphasis"/>
          <w:rFonts w:asciiTheme="majorHAnsi" w:hAnsiTheme="majorHAnsi" w:cstheme="majorHAnsi"/>
        </w:rPr>
        <w:t>about human behaviour</w:t>
      </w:r>
      <w:r w:rsidRPr="00E563F9">
        <w:rPr>
          <w:rStyle w:val="Emphasis"/>
          <w:rFonts w:asciiTheme="majorHAnsi" w:hAnsiTheme="majorHAnsi" w:cstheme="majorHAnsi"/>
          <w:highlight w:val="cyan"/>
        </w:rPr>
        <w:t>.</w:t>
      </w:r>
      <w:r w:rsidRPr="00E563F9">
        <w:rPr>
          <w:rFonts w:asciiTheme="majorHAnsi" w:hAnsiTheme="majorHAnsi" w:cstheme="majorHAnsi"/>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E563F9">
        <w:rPr>
          <w:rStyle w:val="StyleUnderline"/>
          <w:rFonts w:asciiTheme="majorHAnsi" w:hAnsiTheme="majorHAnsi" w:cstheme="majorHAnsi"/>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E563F9">
        <w:rPr>
          <w:rFonts w:asciiTheme="majorHAnsi" w:hAnsiTheme="majorHAnsi" w:cstheme="majorHAnsi"/>
          <w:sz w:val="16"/>
        </w:rPr>
        <w:t xml:space="preserve">Next, </w:t>
      </w:r>
      <w:r w:rsidRPr="00E563F9">
        <w:rPr>
          <w:rStyle w:val="Emphasis"/>
          <w:rFonts w:asciiTheme="majorHAnsi" w:hAnsiTheme="majorHAnsi" w:cstheme="majorHAnsi"/>
        </w:rPr>
        <w:t>the analysis of health care R&amp;D expenditure sharing between public and private organizations is done. Then, in the following section, the power and politics dimensions and how faces of power get reflected in this story of IPRs in medicine is discussed.</w:t>
      </w:r>
      <w:r w:rsidRPr="00E563F9">
        <w:rPr>
          <w:rFonts w:asciiTheme="majorHAnsi" w:hAnsiTheme="majorHAnsi" w:cstheme="majorHAnsi"/>
          <w:sz w:val="16"/>
        </w:rPr>
        <w:t xml:space="preserve"> The public interest versus private gains and poor versus rich debates can be found out in the previous sections</w:t>
      </w:r>
      <w:r w:rsidRPr="00E563F9">
        <w:rPr>
          <w:rStyle w:val="Emphasis"/>
          <w:rFonts w:asciiTheme="majorHAnsi" w:hAnsiTheme="majorHAnsi" w:cstheme="majorHAnsi"/>
        </w:rPr>
        <w:t xml:space="preserve">. It is revealed that there are </w:t>
      </w:r>
      <w:r w:rsidRPr="00E563F9">
        <w:rPr>
          <w:rStyle w:val="Emphasis"/>
          <w:rFonts w:asciiTheme="majorHAnsi" w:hAnsiTheme="majorHAnsi" w:cstheme="majorHAnsi"/>
          <w:highlight w:val="cyan"/>
        </w:rPr>
        <w:t xml:space="preserve">boundaries between </w:t>
      </w:r>
      <w:r w:rsidRPr="00E563F9">
        <w:rPr>
          <w:rStyle w:val="Emphasis"/>
          <w:rFonts w:asciiTheme="majorHAnsi" w:hAnsiTheme="majorHAnsi" w:cstheme="majorHAnsi"/>
        </w:rPr>
        <w:t xml:space="preserve">the </w:t>
      </w:r>
      <w:r w:rsidRPr="00E563F9">
        <w:rPr>
          <w:rStyle w:val="Emphasis"/>
          <w:rFonts w:asciiTheme="majorHAnsi" w:hAnsiTheme="majorHAnsi" w:cstheme="majorHAnsi"/>
          <w:highlight w:val="cyan"/>
        </w:rPr>
        <w:t xml:space="preserve">developed </w:t>
      </w:r>
      <w:r w:rsidRPr="00E563F9">
        <w:rPr>
          <w:rStyle w:val="Emphasis"/>
          <w:rFonts w:asciiTheme="majorHAnsi" w:hAnsiTheme="majorHAnsi" w:cstheme="majorHAnsi"/>
        </w:rPr>
        <w:t xml:space="preserve">and the </w:t>
      </w:r>
      <w:r w:rsidRPr="00E563F9">
        <w:rPr>
          <w:rStyle w:val="Emphasis"/>
          <w:rFonts w:asciiTheme="majorHAnsi" w:hAnsiTheme="majorHAnsi" w:cstheme="majorHAnsi"/>
          <w:highlight w:val="cyan"/>
        </w:rPr>
        <w:t>developing world by existence of</w:t>
      </w:r>
      <w:r w:rsidRPr="00E563F9">
        <w:rPr>
          <w:rStyle w:val="Emphasis"/>
          <w:rFonts w:asciiTheme="majorHAnsi" w:hAnsiTheme="majorHAnsi" w:cstheme="majorHAnsi"/>
        </w:rPr>
        <w:t xml:space="preserve"> agreements like agreement </w:t>
      </w:r>
      <w:r w:rsidRPr="00E563F9">
        <w:rPr>
          <w:rStyle w:val="Emphasis"/>
          <w:rFonts w:asciiTheme="majorHAnsi" w:hAnsiTheme="majorHAnsi" w:cstheme="majorHAnsi"/>
        </w:rPr>
        <w:lastRenderedPageBreak/>
        <w:t xml:space="preserve">on TradeRelated Aspects of Intellectual Property Rights </w:t>
      </w:r>
      <w:r w:rsidRPr="00E563F9">
        <w:rPr>
          <w:rStyle w:val="Emphasis"/>
          <w:rFonts w:asciiTheme="majorHAnsi" w:hAnsiTheme="majorHAnsi" w:cstheme="majorHAnsi"/>
          <w:highlight w:val="cyan"/>
        </w:rPr>
        <w:t>(TRIPS)</w:t>
      </w:r>
      <w:r w:rsidRPr="00E563F9">
        <w:rPr>
          <w:rStyle w:val="Emphasis"/>
          <w:rFonts w:asciiTheme="majorHAnsi" w:hAnsiTheme="majorHAnsi" w:cstheme="majorHAnsi"/>
        </w:rPr>
        <w:t xml:space="preserve"> where the</w:t>
      </w:r>
      <w:r w:rsidRPr="00E563F9">
        <w:rPr>
          <w:rStyle w:val="Emphasis"/>
          <w:rFonts w:asciiTheme="majorHAnsi" w:hAnsiTheme="majorHAnsi" w:cstheme="majorHAnsi"/>
          <w:highlight w:val="cyan"/>
        </w:rPr>
        <w:t xml:space="preserve"> developed countries have high bargaining power</w:t>
      </w:r>
      <w:r w:rsidRPr="00E563F9">
        <w:rPr>
          <w:rStyle w:val="Emphasis"/>
          <w:rFonts w:asciiTheme="majorHAnsi" w:hAnsiTheme="majorHAnsi" w:cstheme="majorHAnsi"/>
        </w:rPr>
        <w:t xml:space="preserve"> as opposed to the developed countries among a host of other issues that clearly show the exercise of power in one way or the other.</w:t>
      </w:r>
      <w:r w:rsidRPr="00E563F9">
        <w:rPr>
          <w:rFonts w:asciiTheme="majorHAnsi" w:hAnsiTheme="majorHAnsi" w:cstheme="majorHAnsi"/>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E563F9">
        <w:rPr>
          <w:rStyle w:val="StyleUnderline"/>
          <w:rFonts w:asciiTheme="majorHAnsi" w:hAnsiTheme="majorHAnsi" w:cstheme="majorHAnsi"/>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E563F9">
        <w:rPr>
          <w:rFonts w:asciiTheme="majorHAnsi" w:hAnsiTheme="majorHAnsi" w:cstheme="majorHAnsi"/>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E563F9">
        <w:rPr>
          <w:rStyle w:val="StyleUnderline"/>
          <w:rFonts w:asciiTheme="majorHAnsi" w:hAnsiTheme="majorHAnsi" w:cstheme="majorHAnsi"/>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is just a worldly exhibition of a co-optation strategy of the more powerful against the lesser as pointed out by Kivel (2007). </w:t>
      </w:r>
      <w:r w:rsidRPr="00E563F9">
        <w:rPr>
          <w:rFonts w:asciiTheme="majorHAnsi" w:hAnsiTheme="majorHAnsi" w:cstheme="majorHAnsi"/>
          <w:sz w:val="16"/>
        </w:rPr>
        <w:t xml:space="preserve">There are mainly two types of the health care system. One, free market-based system. Second, governmentbased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E563F9">
        <w:rPr>
          <w:rStyle w:val="StyleUnderline"/>
          <w:rFonts w:asciiTheme="majorHAnsi" w:hAnsiTheme="majorHAnsi" w:cstheme="majorHAnsi"/>
        </w:rPr>
        <w:t>Government failure like market failure also happens at several counts. If the market has information failure, the government is no better. The government also does not know the exact gap due to market failures.</w:t>
      </w:r>
      <w:r w:rsidRPr="00E563F9">
        <w:rPr>
          <w:rFonts w:asciiTheme="majorHAnsi" w:hAnsiTheme="majorHAnsi" w:cstheme="majorHAnsi"/>
          <w:sz w:val="16"/>
        </w:rPr>
        <w:t xml:space="preserve"> Then there is also hypothesis and plausible evidence of markets being more efficient than the government. </w:t>
      </w:r>
      <w:r w:rsidRPr="00E563F9">
        <w:rPr>
          <w:rStyle w:val="Emphasis"/>
          <w:rFonts w:asciiTheme="majorHAnsi" w:hAnsiTheme="majorHAnsi" w:cstheme="majorHAnsi"/>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E563F9">
        <w:rPr>
          <w:rFonts w:asciiTheme="majorHAnsi" w:hAnsiTheme="majorHAnsi" w:cstheme="majorHAnsi"/>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ctly </w:t>
      </w:r>
      <w:r w:rsidRPr="00E563F9">
        <w:rPr>
          <w:rStyle w:val="Emphasis"/>
          <w:rFonts w:asciiTheme="majorHAnsi" w:hAnsiTheme="majorHAnsi" w:cstheme="majorHAnsi"/>
        </w:rPr>
        <w:t xml:space="preserve">In case of </w:t>
      </w:r>
      <w:r w:rsidRPr="00E563F9">
        <w:rPr>
          <w:rStyle w:val="Emphasis"/>
          <w:rFonts w:asciiTheme="majorHAnsi" w:hAnsiTheme="majorHAnsi" w:cstheme="majorHAnsi"/>
          <w:highlight w:val="cyan"/>
        </w:rPr>
        <w:t xml:space="preserve">private, </w:t>
      </w:r>
      <w:r w:rsidRPr="00E563F9">
        <w:rPr>
          <w:rStyle w:val="Emphasis"/>
          <w:rFonts w:asciiTheme="majorHAnsi" w:hAnsiTheme="majorHAnsi" w:cstheme="majorHAnsi"/>
        </w:rPr>
        <w:t xml:space="preserve">there is a </w:t>
      </w:r>
      <w:r w:rsidRPr="00E563F9">
        <w:rPr>
          <w:rStyle w:val="Emphasis"/>
          <w:rFonts w:asciiTheme="majorHAnsi" w:hAnsiTheme="majorHAnsi" w:cstheme="majorHAnsi"/>
          <w:highlight w:val="cyan"/>
        </w:rPr>
        <w:t>misalignment of interest;</w:t>
      </w:r>
      <w:r w:rsidRPr="00E563F9">
        <w:rPr>
          <w:rStyle w:val="Emphasis"/>
          <w:rFonts w:asciiTheme="majorHAnsi" w:hAnsiTheme="majorHAnsi" w:cstheme="majorHAnsi"/>
        </w:rPr>
        <w:t xml:space="preserve"> in case of government, there are accountability issues and perverse incentive with no proper responsibility mechanisms to ensure proper services. </w:t>
      </w:r>
      <w:r w:rsidRPr="00E563F9">
        <w:rPr>
          <w:rFonts w:asciiTheme="majorHAnsi" w:hAnsiTheme="majorHAnsi" w:cstheme="majorHAnsi"/>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ing. PPPs as an Instrument for Health Provi sion The complexity of health care problems has posed several challenges in the provision of health care for the less endowed. PPPs have emerged as one of the solutions to address some of these issues. But it has been questioned on equity and distributional grounds. Though PPP is </w:t>
      </w:r>
      <w:r w:rsidRPr="00E563F9">
        <w:rPr>
          <w:rFonts w:asciiTheme="majorHAnsi" w:hAnsiTheme="majorHAnsi" w:cstheme="majorHAnsi"/>
          <w:sz w:val="16"/>
        </w:rPr>
        <w:lastRenderedPageBreak/>
        <w:t xml:space="preserve">not the panacea for all ills, but with proper ownership, power, risk and responsibility sharing between the public and the private players, better health outcomes for all can be achieved as indicated by the UN MDGs. </w:t>
      </w:r>
      <w:r w:rsidRPr="00E563F9">
        <w:rPr>
          <w:rStyle w:val="StyleUnderline"/>
          <w:rFonts w:asciiTheme="majorHAnsi" w:hAnsiTheme="majorHAnsi" w:cstheme="majorHAnsi"/>
        </w:rPr>
        <w:t xml:space="preserve">Moreover, one thing is easily agreeable that both private and public need to join hands to meet the challenge of providing quality health care services to all considering the financial and incentive lacunae faced by both of them respectively. And, most importantly it must be seen as a supplement to the public provisioning system rather than a substit ute. </w:t>
      </w:r>
      <w:r w:rsidRPr="00E563F9">
        <w:rPr>
          <w:rFonts w:asciiTheme="majorHAnsi" w:hAnsiTheme="majorHAnsi" w:cstheme="majorHAnsi"/>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E563F9">
        <w:rPr>
          <w:rStyle w:val="StyleUnderline"/>
          <w:rFonts w:asciiTheme="majorHAnsi" w:hAnsiTheme="majorHAnsi" w:cstheme="majorHAnsi"/>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regulation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E563F9">
        <w:rPr>
          <w:rFonts w:asciiTheme="majorHAnsi" w:hAnsiTheme="majorHAnsi" w:cstheme="majorHAnsi"/>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exclus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accountabil ity.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Dicho tomy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E563F9">
        <w:rPr>
          <w:rStyle w:val="Emphasis"/>
          <w:rFonts w:asciiTheme="majorHAnsi" w:hAnsiTheme="majorHAnsi" w:cstheme="majorHAnsi"/>
        </w:rPr>
        <w:t>The contrasting reality becomes all the starker when the same medicine which can have been used for the treatment of Kalajar, a fatal disease 72 FIIB Business Review 7(2) mostly affecting poor people is sold as a hair removal cream to serve the cosmetic needs of the rich when people are dying of the Kalajar.</w:t>
      </w:r>
      <w:r w:rsidRPr="00E563F9">
        <w:rPr>
          <w:rFonts w:asciiTheme="majorHAnsi" w:hAnsiTheme="majorHAnsi" w:cstheme="majorHAnsi"/>
          <w:sz w:val="16"/>
        </w:rPr>
        <w:t xml:space="preserve"> Kivel (2007) and Chossudovsky (2010) point out the hidden dangers in seeing NGOs as representative of the societal needs without ascertaining facts about their mode of arrival, the source of sustenance and ways of working. </w:t>
      </w:r>
      <w:r w:rsidRPr="00E563F9">
        <w:rPr>
          <w:rStyle w:val="Emphasis"/>
          <w:rFonts w:asciiTheme="majorHAnsi" w:hAnsiTheme="majorHAnsi" w:cstheme="majorHAnsi"/>
        </w:rPr>
        <w:t>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Also norms for curative healthcare are defined by society.</w:t>
      </w:r>
      <w:r w:rsidRPr="00E563F9">
        <w:rPr>
          <w:rFonts w:asciiTheme="majorHAnsi" w:hAnsiTheme="majorHAnsi" w:cstheme="majorHAnsi"/>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E563F9">
        <w:rPr>
          <w:rStyle w:val="Emphasis"/>
          <w:rFonts w:asciiTheme="majorHAnsi" w:hAnsiTheme="majorHAnsi" w:cstheme="majorHAnsi"/>
        </w:rPr>
        <w:t>This is an exhibition of the various faces of power, namely pluralistic tradition, non-decision-making, ideological and disciplinary powers as mentioned in by Healey and Hinson</w:t>
      </w:r>
      <w:r w:rsidRPr="00E563F9">
        <w:rPr>
          <w:rFonts w:asciiTheme="majorHAnsi" w:hAnsiTheme="majorHAnsi" w:cstheme="majorHAnsi"/>
          <w:sz w:val="16"/>
        </w:rPr>
        <w:t xml:space="preserve"> (20 10). The Logic of IPR Demysti fied </w:t>
      </w:r>
      <w:r w:rsidRPr="00E563F9">
        <w:rPr>
          <w:rStyle w:val="Emphasis"/>
          <w:rFonts w:asciiTheme="majorHAnsi" w:hAnsiTheme="majorHAnsi" w:cstheme="majorHAnsi"/>
        </w:rPr>
        <w:t>IPRs by definition are appropriate benefits emerging from intellect to a private entity as opposed to the public in large. For IPRs to be a part of public policy, they have to be seen as serving a public purpose, that is, helping achieve goals that are considered legitimate for and by the public.</w:t>
      </w:r>
      <w:r w:rsidRPr="00E563F9">
        <w:rPr>
          <w:rFonts w:asciiTheme="majorHAnsi" w:hAnsiTheme="majorHAnsi" w:cstheme="majorHAnsi"/>
          <w:sz w:val="16"/>
        </w:rPr>
        <w:t xml:space="preserve"> Therefore, </w:t>
      </w:r>
      <w:r w:rsidRPr="00E563F9">
        <w:rPr>
          <w:rStyle w:val="StyleUnderline"/>
          <w:rFonts w:asciiTheme="majorHAnsi" w:hAnsiTheme="majorHAnsi" w:cstheme="majorHAnsi"/>
        </w:rPr>
        <w:t xml:space="preserve">the claims that are made in favour of IPRs are that they are necessary to incentivize innovation. The </w:t>
      </w:r>
      <w:r w:rsidRPr="00E563F9">
        <w:rPr>
          <w:rStyle w:val="StyleUnderline"/>
          <w:rFonts w:asciiTheme="majorHAnsi" w:hAnsiTheme="majorHAnsi" w:cstheme="majorHAnsi"/>
          <w:highlight w:val="cyan"/>
        </w:rPr>
        <w:t>nature of</w:t>
      </w:r>
      <w:r w:rsidRPr="00E563F9">
        <w:rPr>
          <w:rStyle w:val="StyleUnderline"/>
          <w:rFonts w:asciiTheme="majorHAnsi" w:hAnsiTheme="majorHAnsi" w:cstheme="majorHAnsi"/>
        </w:rPr>
        <w:t xml:space="preserve"> claims and </w:t>
      </w:r>
      <w:r w:rsidRPr="00E563F9">
        <w:rPr>
          <w:rStyle w:val="StyleUnderline"/>
          <w:rFonts w:asciiTheme="majorHAnsi" w:hAnsiTheme="majorHAnsi" w:cstheme="majorHAnsi"/>
          <w:highlight w:val="cyan"/>
        </w:rPr>
        <w:t>assumptions behind IPRs need to be investigated</w:t>
      </w:r>
      <w:r w:rsidRPr="00E563F9">
        <w:rPr>
          <w:rStyle w:val="StyleUnderline"/>
          <w:rFonts w:asciiTheme="majorHAnsi" w:hAnsiTheme="majorHAnsi" w:cstheme="majorHAnsi"/>
        </w:rPr>
        <w:t xml:space="preserve"> fully before talking about them as the only legitimate way to ensure health care innovation as it is freight with behavioural assumpti ons. </w:t>
      </w:r>
      <w:r w:rsidRPr="00E563F9">
        <w:rPr>
          <w:rFonts w:asciiTheme="majorHAnsi" w:hAnsiTheme="majorHAnsi" w:cstheme="majorHAnsi"/>
          <w:sz w:val="16"/>
        </w:rPr>
        <w:t xml:space="preserve">Refer to Figure A4 for understanding the flow diagram of the rationale. </w:t>
      </w:r>
      <w:r w:rsidRPr="00E563F9">
        <w:rPr>
          <w:rStyle w:val="Emphasis"/>
          <w:rFonts w:asciiTheme="majorHAnsi" w:hAnsiTheme="majorHAnsi" w:cstheme="majorHAnsi"/>
        </w:rPr>
        <w:t xml:space="preserve">The fundamental claim is: IPRs are necessary to incentivize innovation by private actors. Incentivizing private innovation with IPRs leads to a greater innovation. More innovation is good for the society. Therefore, public policies should support </w:t>
      </w:r>
      <w:r w:rsidRPr="00E563F9">
        <w:rPr>
          <w:rStyle w:val="Emphasis"/>
          <w:rFonts w:asciiTheme="majorHAnsi" w:hAnsiTheme="majorHAnsi" w:cstheme="majorHAnsi"/>
        </w:rPr>
        <w:lastRenderedPageBreak/>
        <w:t>IPRs. The assumption is more innovation (regardless of kind) is good for soci ety. Plausible concern relating to IPRs in medicine is companies protect their IPRs by incremental innovations which prevents their conversion into generic medicine rasing distributional concerns (Henry &amp; Stiglitz, 2010).</w:t>
      </w:r>
      <w:r w:rsidRPr="00E563F9">
        <w:rPr>
          <w:rFonts w:asciiTheme="majorHAnsi" w:hAnsiTheme="majorHAnsi" w:cstheme="majorHAnsi"/>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E563F9">
        <w:rPr>
          <w:rStyle w:val="Emphasis"/>
          <w:rFonts w:asciiTheme="majorHAnsi" w:hAnsiTheme="majorHAnsi" w:cstheme="majorHAnsi"/>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E563F9">
        <w:rPr>
          <w:rFonts w:asciiTheme="majorHAnsi" w:hAnsiTheme="majorHAnsi" w:cstheme="majorHAnsi"/>
          <w:sz w:val="16"/>
        </w:rPr>
        <w:t xml:space="preserve"> There is also ignorance of non-pecuniary motives for innovation. By ignoring these, more attention to certain kinds of incentives and costs is paid. </w:t>
      </w:r>
      <w:r w:rsidRPr="00E563F9">
        <w:rPr>
          <w:rStyle w:val="Emphasis"/>
          <w:rFonts w:asciiTheme="majorHAnsi" w:hAnsiTheme="majorHAnsi" w:cstheme="majorHAnsi"/>
        </w:rPr>
        <w:t xml:space="preserve">Therefore, certain kinds of innovation, the kind which was done by those with pecuniary interests and the kind which was done where there are clear pecuniary rewards, are encouraged. Thus, the whole logic is freight with a lot of assumptions about human behaviour and motivation which needs to be verif ied. </w:t>
      </w:r>
      <w:r w:rsidRPr="00E563F9">
        <w:rPr>
          <w:rFonts w:asciiTheme="majorHAnsi" w:hAnsiTheme="majorHAnsi" w:cstheme="majorHAnsi"/>
          <w:sz w:val="16"/>
        </w:rPr>
        <w:t xml:space="preserve">Discussion R&amp;D in Health Care Expenditures: The Public–Private De bate </w:t>
      </w:r>
      <w:r w:rsidRPr="00E563F9">
        <w:rPr>
          <w:rStyle w:val="Emphasis"/>
          <w:rFonts w:asciiTheme="majorHAnsi" w:hAnsiTheme="majorHAnsi" w:cstheme="majorHAnsi"/>
        </w:rPr>
        <w:t xml:space="preserve">There is a need to analyze the extent of spending that takes place on R&amp;D for the health care industry in comparison to other expenditures. Looking at the </w:t>
      </w:r>
      <w:r w:rsidRPr="00E563F9">
        <w:rPr>
          <w:rStyle w:val="Emphasis"/>
          <w:rFonts w:asciiTheme="majorHAnsi" w:hAnsiTheme="majorHAnsi" w:cstheme="majorHAnsi"/>
          <w:highlight w:val="cyan"/>
        </w:rPr>
        <w:t>industry investment budget</w:t>
      </w:r>
      <w:r w:rsidRPr="00E563F9">
        <w:rPr>
          <w:rStyle w:val="Emphasis"/>
          <w:rFonts w:asciiTheme="majorHAnsi" w:hAnsiTheme="majorHAnsi" w:cstheme="majorHAnsi"/>
        </w:rPr>
        <w:t xml:space="preserve"> on R&amp;D as a percentage of sales, it has </w:t>
      </w:r>
      <w:r w:rsidRPr="00E563F9">
        <w:rPr>
          <w:rStyle w:val="Emphasis"/>
          <w:rFonts w:asciiTheme="majorHAnsi" w:hAnsiTheme="majorHAnsi" w:cstheme="majorHAnsi"/>
          <w:highlight w:val="cyan"/>
        </w:rPr>
        <w:t xml:space="preserve">stayed in </w:t>
      </w:r>
      <w:r w:rsidRPr="00E563F9">
        <w:rPr>
          <w:rStyle w:val="Emphasis"/>
          <w:rFonts w:asciiTheme="majorHAnsi" w:hAnsiTheme="majorHAnsi" w:cstheme="majorHAnsi"/>
        </w:rPr>
        <w:t xml:space="preserve">the </w:t>
      </w:r>
      <w:r w:rsidRPr="00E563F9">
        <w:rPr>
          <w:rStyle w:val="Emphasis"/>
          <w:rFonts w:asciiTheme="majorHAnsi" w:hAnsiTheme="majorHAnsi" w:cstheme="majorHAnsi"/>
          <w:highlight w:val="cyan"/>
        </w:rPr>
        <w:t>range of 1%–1.5%</w:t>
      </w:r>
      <w:r w:rsidRPr="00E563F9">
        <w:rPr>
          <w:rStyle w:val="Emphasis"/>
          <w:rFonts w:asciiTheme="majorHAnsi" w:hAnsiTheme="majorHAnsi" w:cstheme="majorHAnsi"/>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E563F9">
        <w:rPr>
          <w:rFonts w:asciiTheme="majorHAnsi" w:hAnsiTheme="majorHAnsi" w:cstheme="majorHAnsi"/>
          <w:sz w:val="16"/>
        </w:rPr>
        <w:t xml:space="preserve">The big companies have expenditures at the level of the semiconductor industry. Roche spends over 19%, Merck spends over 17% and AstraZenca spends over 16%. </w:t>
      </w:r>
      <w:r w:rsidRPr="00E563F9">
        <w:rPr>
          <w:rStyle w:val="StyleUnderline"/>
          <w:rFonts w:asciiTheme="majorHAnsi" w:hAnsiTheme="majorHAnsi" w:cstheme="majorHAnsi"/>
        </w:rPr>
        <w:t xml:space="preserve">Other biggies such as Sanofi and GSK spend over 14% and Pfizer spends over 13%. But Pfizer spends the highest in terms of magnitude. Johnson &amp; Johnson (J&amp;J) and Abbott have their spending a bit lower than the biggies. But </w:t>
      </w:r>
      <w:r w:rsidRPr="00E563F9">
        <w:rPr>
          <w:rStyle w:val="StyleUnderline"/>
          <w:rFonts w:asciiTheme="majorHAnsi" w:hAnsiTheme="majorHAnsi" w:cstheme="majorHAnsi"/>
          <w:highlight w:val="cyan"/>
        </w:rPr>
        <w:t xml:space="preserve">there is rarely a drug company that spends in a single-digit </w:t>
      </w:r>
      <w:r w:rsidRPr="00E563F9">
        <w:rPr>
          <w:rStyle w:val="StyleUnderline"/>
          <w:rFonts w:asciiTheme="majorHAnsi" w:hAnsiTheme="majorHAnsi" w:cstheme="majorHAnsi"/>
        </w:rPr>
        <w:t>percentage. So nearly half of the top 20 R&amp;D spending companies are in the drug domain</w:t>
      </w:r>
      <w:r w:rsidRPr="00E563F9">
        <w:rPr>
          <w:rFonts w:asciiTheme="majorHAnsi" w:hAnsiTheme="majorHAnsi" w:cstheme="majorHAnsi"/>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E563F9">
        <w:rPr>
          <w:rStyle w:val="Emphasis"/>
          <w:rFonts w:asciiTheme="majorHAnsi" w:hAnsiTheme="majorHAnsi" w:cstheme="majorHAnsi"/>
        </w:rPr>
        <w:t xml:space="preserve">But what really needs to be thought is that, is the </w:t>
      </w:r>
      <w:r w:rsidRPr="00E563F9">
        <w:rPr>
          <w:rStyle w:val="Emphasis"/>
          <w:rFonts w:asciiTheme="majorHAnsi" w:hAnsiTheme="majorHAnsi" w:cstheme="majorHAnsi"/>
          <w:highlight w:val="cyan"/>
        </w:rPr>
        <w:t xml:space="preserve">spending more significant than </w:t>
      </w:r>
      <w:r w:rsidRPr="00E563F9">
        <w:rPr>
          <w:rStyle w:val="Emphasis"/>
          <w:rFonts w:asciiTheme="majorHAnsi" w:hAnsiTheme="majorHAnsi" w:cstheme="majorHAnsi"/>
        </w:rPr>
        <w:t xml:space="preserve">the </w:t>
      </w:r>
      <w:r w:rsidRPr="00E563F9">
        <w:rPr>
          <w:rStyle w:val="Emphasis"/>
          <w:rFonts w:asciiTheme="majorHAnsi" w:hAnsiTheme="majorHAnsi" w:cstheme="majorHAnsi"/>
          <w:highlight w:val="cyan"/>
        </w:rPr>
        <w:t xml:space="preserve">other expenditures </w:t>
      </w:r>
      <w:r w:rsidRPr="00E563F9">
        <w:rPr>
          <w:rStyle w:val="Emphasis"/>
          <w:rFonts w:asciiTheme="majorHAnsi" w:hAnsiTheme="majorHAnsi" w:cstheme="majorHAnsi"/>
        </w:rPr>
        <w:t>of the drug companie</w:t>
      </w:r>
      <w:r w:rsidRPr="00E563F9">
        <w:rPr>
          <w:rStyle w:val="Emphasis"/>
          <w:rFonts w:asciiTheme="majorHAnsi" w:hAnsiTheme="majorHAnsi" w:cstheme="majorHAnsi"/>
          <w:highlight w:val="cyan"/>
        </w:rPr>
        <w:t>s</w:t>
      </w:r>
      <w:r w:rsidRPr="00E563F9">
        <w:rPr>
          <w:rStyle w:val="Emphasis"/>
          <w:rFonts w:asciiTheme="majorHAnsi" w:hAnsiTheme="majorHAnsi" w:cstheme="majorHAnsi"/>
        </w:rPr>
        <w:t>. Finding R&amp;D expenditures is easy because the drug companies list them as a line item in their financial reports.</w:t>
      </w:r>
      <w:r w:rsidRPr="00E563F9">
        <w:rPr>
          <w:rFonts w:asciiTheme="majorHAnsi" w:hAnsiTheme="majorHAnsi" w:cstheme="majorHAnsi"/>
          <w:sz w:val="16"/>
        </w:rPr>
        <w:t xml:space="preserve"> To compare them with the marketing expenditures, the sales, general and administration expenses, that is, SG&amp;A, have to be looked into</w:t>
      </w:r>
      <w:r w:rsidRPr="00E563F9">
        <w:rPr>
          <w:rStyle w:val="Emphasis"/>
          <w:rFonts w:asciiTheme="majorHAnsi" w:hAnsiTheme="majorHAnsi" w:cstheme="majorHAnsi"/>
        </w:rPr>
        <w:t>. The SG&amp;A component comprises elements other than sales and marketing spend ing. For drug companies,</w:t>
      </w:r>
      <w:r w:rsidRPr="00E563F9">
        <w:rPr>
          <w:rStyle w:val="Emphasis"/>
          <w:rFonts w:asciiTheme="majorHAnsi" w:hAnsiTheme="majorHAnsi" w:cstheme="majorHAnsi"/>
          <w:highlight w:val="cyan"/>
        </w:rPr>
        <w:t xml:space="preserve"> SG&amp;A spending </w:t>
      </w:r>
      <w:r w:rsidRPr="00E563F9">
        <w:rPr>
          <w:rStyle w:val="Emphasis"/>
          <w:rFonts w:asciiTheme="majorHAnsi" w:hAnsiTheme="majorHAnsi" w:cstheme="majorHAnsi"/>
        </w:rPr>
        <w:t xml:space="preserve">is </w:t>
      </w:r>
      <w:r w:rsidRPr="00E563F9">
        <w:rPr>
          <w:rStyle w:val="Emphasis"/>
          <w:rFonts w:asciiTheme="majorHAnsi" w:hAnsiTheme="majorHAnsi" w:cstheme="majorHAnsi"/>
          <w:highlight w:val="cyan"/>
        </w:rPr>
        <w:t xml:space="preserve">way higher than </w:t>
      </w:r>
      <w:r w:rsidRPr="00E563F9">
        <w:rPr>
          <w:rStyle w:val="Emphasis"/>
          <w:rFonts w:asciiTheme="majorHAnsi" w:hAnsiTheme="majorHAnsi" w:cstheme="majorHAnsi"/>
        </w:rPr>
        <w:t xml:space="preserve">their </w:t>
      </w:r>
      <w:r w:rsidRPr="00E563F9">
        <w:rPr>
          <w:rStyle w:val="Emphasis"/>
          <w:rFonts w:asciiTheme="majorHAnsi" w:hAnsiTheme="majorHAnsi" w:cstheme="majorHAnsi"/>
          <w:highlight w:val="cyan"/>
        </w:rPr>
        <w:t xml:space="preserve">R&amp;D </w:t>
      </w:r>
      <w:r w:rsidRPr="00E563F9">
        <w:rPr>
          <w:rStyle w:val="Emphasis"/>
          <w:rFonts w:asciiTheme="majorHAnsi" w:hAnsiTheme="majorHAnsi" w:cstheme="majorHAnsi"/>
        </w:rPr>
        <w:t xml:space="preserve">expenditures in most of the cases (Derek, 2013; Staton, 2013). The case of Biogen can be intuitively seen as an exception as specialty drugs will not require the magic of sales representatives to convince the practitioners. </w:t>
      </w:r>
      <w:r w:rsidRPr="00E563F9">
        <w:rPr>
          <w:rFonts w:asciiTheme="majorHAnsi" w:hAnsiTheme="majorHAnsi" w:cstheme="majorHAnsi"/>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compa nies lower their marketing and adminis trative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E563F9">
        <w:rPr>
          <w:rStyle w:val="Emphasis"/>
          <w:rFonts w:asciiTheme="majorHAnsi" w:hAnsiTheme="majorHAnsi" w:cstheme="majorHAnsi"/>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E563F9">
        <w:rPr>
          <w:rFonts w:asciiTheme="majorHAnsi" w:hAnsiTheme="majorHAnsi" w:cstheme="majorHAnsi"/>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rocedures. TRIPS and Pharm aceuticals </w:t>
      </w:r>
      <w:r w:rsidRPr="00E563F9">
        <w:rPr>
          <w:rStyle w:val="StyleUnderline"/>
          <w:rFonts w:asciiTheme="majorHAnsi" w:hAnsiTheme="majorHAnsi" w:cstheme="majorHAnsi"/>
        </w:rPr>
        <w:t xml:space="preserve">For </w:t>
      </w:r>
      <w:r w:rsidRPr="00E563F9">
        <w:rPr>
          <w:rStyle w:val="StyleUnderline"/>
          <w:rFonts w:asciiTheme="majorHAnsi" w:hAnsiTheme="majorHAnsi" w:cstheme="majorHAnsi"/>
          <w:highlight w:val="cyan"/>
        </w:rPr>
        <w:t>developing countries</w:t>
      </w:r>
      <w:r w:rsidRPr="00E563F9">
        <w:rPr>
          <w:rStyle w:val="StyleUnderline"/>
          <w:rFonts w:asciiTheme="majorHAnsi" w:hAnsiTheme="majorHAnsi" w:cstheme="majorHAnsi"/>
        </w:rPr>
        <w:t xml:space="preserve">, the </w:t>
      </w:r>
      <w:r w:rsidRPr="00E563F9">
        <w:rPr>
          <w:rStyle w:val="StyleUnderline"/>
          <w:rFonts w:asciiTheme="majorHAnsi" w:hAnsiTheme="majorHAnsi" w:cstheme="majorHAnsi"/>
          <w:highlight w:val="cyan"/>
        </w:rPr>
        <w:t>most important aspect of TRIPS agreement relates to</w:t>
      </w:r>
      <w:r w:rsidRPr="00E563F9">
        <w:rPr>
          <w:rStyle w:val="StyleUnderline"/>
          <w:rFonts w:asciiTheme="majorHAnsi" w:hAnsiTheme="majorHAnsi" w:cstheme="majorHAnsi"/>
        </w:rPr>
        <w:t xml:space="preserve"> </w:t>
      </w:r>
      <w:r w:rsidRPr="00E563F9">
        <w:rPr>
          <w:rStyle w:val="StyleUnderline"/>
          <w:rFonts w:asciiTheme="majorHAnsi" w:hAnsiTheme="majorHAnsi" w:cstheme="majorHAnsi"/>
        </w:rPr>
        <w:lastRenderedPageBreak/>
        <w:t xml:space="preserve">its provisions on </w:t>
      </w:r>
      <w:r w:rsidRPr="00E563F9">
        <w:rPr>
          <w:rStyle w:val="StyleUnderline"/>
          <w:rFonts w:asciiTheme="majorHAnsi" w:hAnsiTheme="majorHAnsi" w:cstheme="majorHAnsi"/>
          <w:highlight w:val="cyan"/>
        </w:rPr>
        <w:t>patents</w:t>
      </w:r>
      <w:r w:rsidRPr="00E563F9">
        <w:rPr>
          <w:rStyle w:val="StyleUnderline"/>
          <w:rFonts w:asciiTheme="majorHAnsi" w:hAnsiTheme="majorHAnsi" w:cstheme="majorHAnsi"/>
        </w:rPr>
        <w:t>, especially because they affect pharmaceuticals industry. Prior to TRIPS</w:t>
      </w:r>
      <w:r w:rsidRPr="00E563F9">
        <w:rPr>
          <w:rStyle w:val="StyleUnderline"/>
          <w:rFonts w:asciiTheme="majorHAnsi" w:hAnsiTheme="majorHAnsi" w:cstheme="majorHAnsi"/>
          <w:highlight w:val="cyan"/>
        </w:rPr>
        <w:t>, most</w:t>
      </w:r>
      <w:r w:rsidRPr="00E563F9">
        <w:rPr>
          <w:rStyle w:val="StyleUnderline"/>
          <w:rFonts w:asciiTheme="majorHAnsi" w:hAnsiTheme="majorHAnsi" w:cstheme="majorHAnsi"/>
        </w:rPr>
        <w:t xml:space="preserve"> developing </w:t>
      </w:r>
      <w:r w:rsidRPr="00E563F9">
        <w:rPr>
          <w:rStyle w:val="StyleUnderline"/>
          <w:rFonts w:asciiTheme="majorHAnsi" w:hAnsiTheme="majorHAnsi" w:cstheme="majorHAnsi"/>
          <w:highlight w:val="cyan"/>
        </w:rPr>
        <w:t>countries had ‘weak protection’</w:t>
      </w:r>
      <w:r w:rsidRPr="00E563F9">
        <w:rPr>
          <w:rStyle w:val="StyleUnderline"/>
          <w:rFonts w:asciiTheme="majorHAnsi" w:hAnsiTheme="majorHAnsi" w:cstheme="majorHAnsi"/>
        </w:rPr>
        <w:t xml:space="preserve">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E563F9">
        <w:rPr>
          <w:rFonts w:asciiTheme="majorHAnsi" w:hAnsiTheme="majorHAnsi" w:cstheme="majorHAnsi"/>
          <w:sz w:val="16"/>
        </w:rPr>
        <w:t xml:space="preserve"> In the Uruguay round, which offered scope for bargaining and the exchange of concessions between nations, developing countries sought compensation for the likely negative impact of TRIPS. </w:t>
      </w:r>
      <w:r w:rsidRPr="00E563F9">
        <w:rPr>
          <w:rStyle w:val="StyleUnderline"/>
          <w:rFonts w:asciiTheme="majorHAnsi" w:hAnsiTheme="majorHAnsi" w:cstheme="majorHAnsi"/>
        </w:rPr>
        <w:t xml:space="preserve">Thus, higher standards of protection for intellectual property in exchange for better access for clothing and agricultural goods thus constituted the grand bargain in this round between industrial and developing countries. </w:t>
      </w:r>
      <w:r w:rsidRPr="00E563F9">
        <w:rPr>
          <w:rFonts w:asciiTheme="majorHAnsi" w:hAnsiTheme="majorHAnsi" w:cstheme="majorHAnsi"/>
          <w:sz w:val="16"/>
        </w:rPr>
        <w:t xml:space="preserve">Impact on Developi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E563F9">
        <w:rPr>
          <w:rStyle w:val="Emphasis"/>
          <w:rFonts w:asciiTheme="majorHAnsi" w:hAnsiTheme="majorHAnsi" w:cstheme="majorHAnsi"/>
        </w:rPr>
        <w:t xml:space="preserve">For developing countries, the </w:t>
      </w:r>
      <w:r w:rsidRPr="00E563F9">
        <w:rPr>
          <w:rStyle w:val="Emphasis"/>
          <w:rFonts w:asciiTheme="majorHAnsi" w:hAnsiTheme="majorHAnsi" w:cstheme="majorHAnsi"/>
          <w:highlight w:val="cyan"/>
        </w:rPr>
        <w:t>economic effects are different</w:t>
      </w:r>
      <w:r w:rsidRPr="00E563F9">
        <w:rPr>
          <w:rStyle w:val="Emphasis"/>
          <w:rFonts w:asciiTheme="majorHAnsi" w:hAnsiTheme="majorHAnsi" w:cstheme="majorHAnsi"/>
        </w:rPr>
        <w:t xml:space="preserve">. As </w:t>
      </w:r>
      <w:r w:rsidRPr="00E563F9">
        <w:rPr>
          <w:rStyle w:val="Emphasis"/>
          <w:rFonts w:asciiTheme="majorHAnsi" w:hAnsiTheme="majorHAnsi" w:cstheme="majorHAnsi"/>
          <w:highlight w:val="cyan"/>
        </w:rPr>
        <w:t xml:space="preserve">net users rather than net exporters of R&amp;Dintensive products, </w:t>
      </w:r>
      <w:r w:rsidRPr="00E563F9">
        <w:rPr>
          <w:rStyle w:val="Emphasis"/>
          <w:rFonts w:asciiTheme="majorHAnsi" w:hAnsiTheme="majorHAnsi" w:cstheme="majorHAnsi"/>
        </w:rPr>
        <w:t xml:space="preserve">they </w:t>
      </w:r>
      <w:r w:rsidRPr="00E563F9">
        <w:rPr>
          <w:rStyle w:val="Emphasis"/>
          <w:rFonts w:asciiTheme="majorHAnsi" w:hAnsiTheme="majorHAnsi" w:cstheme="majorHAnsi"/>
          <w:highlight w:val="cyan"/>
        </w:rPr>
        <w:t>do not benefit</w:t>
      </w:r>
      <w:r w:rsidRPr="00E563F9">
        <w:rPr>
          <w:rStyle w:val="Emphasis"/>
          <w:rFonts w:asciiTheme="majorHAnsi" w:hAnsiTheme="majorHAnsi" w:cstheme="majorHAnsi"/>
        </w:rPr>
        <w:t xml:space="preserve"> from the monopoly profits that are created by patent protection. The </w:t>
      </w:r>
      <w:r w:rsidRPr="00E563F9">
        <w:rPr>
          <w:rStyle w:val="Emphasis"/>
          <w:rFonts w:asciiTheme="majorHAnsi" w:hAnsiTheme="majorHAnsi" w:cstheme="majorHAnsi"/>
          <w:highlight w:val="cyan"/>
        </w:rPr>
        <w:t xml:space="preserve">profits directly benefit </w:t>
      </w:r>
      <w:r w:rsidRPr="00E563F9">
        <w:rPr>
          <w:rStyle w:val="Emphasis"/>
          <w:rFonts w:asciiTheme="majorHAnsi" w:hAnsiTheme="majorHAnsi" w:cstheme="majorHAnsi"/>
        </w:rPr>
        <w:t xml:space="preserve">the </w:t>
      </w:r>
      <w:r w:rsidRPr="00E563F9">
        <w:rPr>
          <w:rStyle w:val="Emphasis"/>
          <w:rFonts w:asciiTheme="majorHAnsi" w:hAnsiTheme="majorHAnsi" w:cstheme="majorHAnsi"/>
          <w:highlight w:val="cyan"/>
        </w:rPr>
        <w:t>multinational corporation</w:t>
      </w:r>
      <w:r w:rsidRPr="00E563F9">
        <w:rPr>
          <w:rStyle w:val="Emphasis"/>
          <w:rFonts w:asciiTheme="majorHAnsi" w:hAnsiTheme="majorHAnsi" w:cstheme="majorHAnsi"/>
        </w:rPr>
        <w:t>s instead and the consumers suffer from higher prices</w:t>
      </w:r>
      <w:r w:rsidRPr="00E563F9">
        <w:rPr>
          <w:rFonts w:asciiTheme="majorHAnsi" w:hAnsiTheme="majorHAnsi" w:cstheme="majorHAnsi"/>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developin g countries. </w:t>
      </w:r>
    </w:p>
    <w:p w14:paraId="35FA37E6" w14:textId="77777777" w:rsidR="004F008A" w:rsidRPr="00E563F9" w:rsidRDefault="004F008A" w:rsidP="004F008A">
      <w:pPr>
        <w:pStyle w:val="Heading4"/>
        <w:rPr>
          <w:rFonts w:asciiTheme="majorHAnsi" w:hAnsiTheme="majorHAnsi" w:cstheme="majorHAnsi"/>
        </w:rPr>
      </w:pPr>
      <w:r w:rsidRPr="00E563F9">
        <w:rPr>
          <w:rFonts w:asciiTheme="majorHAnsi" w:hAnsiTheme="majorHAnsi" w:cstheme="majorHAnsi"/>
        </w:rPr>
        <w:t xml:space="preserve">That fuels monopolies </w:t>
      </w:r>
      <w:r w:rsidRPr="00E563F9">
        <w:rPr>
          <w:rFonts w:asciiTheme="majorHAnsi" w:hAnsiTheme="majorHAnsi" w:cstheme="majorHAnsi"/>
          <w:u w:val="single"/>
        </w:rPr>
        <w:t>stifling</w:t>
      </w:r>
      <w:r w:rsidRPr="00E563F9">
        <w:rPr>
          <w:rFonts w:asciiTheme="majorHAnsi" w:hAnsiTheme="majorHAnsi" w:cstheme="majorHAnsi"/>
        </w:rPr>
        <w:t xml:space="preserve"> innovation.</w:t>
      </w:r>
    </w:p>
    <w:p w14:paraId="5B3F4B58" w14:textId="77777777" w:rsidR="004F008A" w:rsidRPr="00E563F9" w:rsidRDefault="004F008A" w:rsidP="004F008A">
      <w:pPr>
        <w:rPr>
          <w:rFonts w:asciiTheme="majorHAnsi" w:hAnsiTheme="majorHAnsi" w:cstheme="majorHAnsi"/>
        </w:rPr>
      </w:pPr>
      <w:r w:rsidRPr="00E563F9">
        <w:rPr>
          <w:rFonts w:asciiTheme="majorHAnsi" w:hAnsiTheme="majorHAnsi" w:cstheme="majorHAnsi"/>
        </w:rPr>
        <w:t xml:space="preserve">Bryan </w:t>
      </w:r>
      <w:r w:rsidRPr="00E563F9">
        <w:rPr>
          <w:rStyle w:val="Style13ptBold"/>
          <w:rFonts w:asciiTheme="majorHAnsi" w:hAnsiTheme="majorHAnsi" w:cstheme="majorHAnsi"/>
        </w:rPr>
        <w:t>Mercurio 14</w:t>
      </w:r>
      <w:r w:rsidRPr="00E563F9">
        <w:rPr>
          <w:rFonts w:asciiTheme="majorHAnsi" w:hAnsiTheme="majorHAnsi" w:cstheme="majorHAnsi"/>
        </w:rPr>
        <w:t xml:space="preserve">, Law Professor at The Chinese University of Hong Kong, “TRIPs, Patents, and Innovation: A Necessary Reappraisal?” </w:t>
      </w:r>
      <w:hyperlink r:id="rId7" w:history="1">
        <w:r w:rsidRPr="00E563F9">
          <w:rPr>
            <w:rStyle w:val="Hyperlink"/>
            <w:rFonts w:asciiTheme="majorHAnsi" w:hAnsiTheme="majorHAnsi" w:cstheme="majorHAnsi"/>
          </w:rPr>
          <w:t>https://e15initiative.org/wp-content/uploads/2015/09/E15-Innovation-Mercurio-FINAL.pdf</w:t>
        </w:r>
      </w:hyperlink>
    </w:p>
    <w:p w14:paraId="263A522D" w14:textId="140F71AA" w:rsidR="004F008A" w:rsidRDefault="004F008A" w:rsidP="004F008A">
      <w:pPr>
        <w:rPr>
          <w:rFonts w:asciiTheme="majorHAnsi" w:hAnsiTheme="majorHAnsi" w:cstheme="majorHAnsi"/>
          <w:sz w:val="16"/>
        </w:rPr>
      </w:pPr>
      <w:r w:rsidRPr="00E563F9">
        <w:rPr>
          <w:rFonts w:asciiTheme="majorHAnsi" w:hAnsiTheme="majorHAnsi" w:cstheme="majorHAnsi"/>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E563F9">
        <w:rPr>
          <w:rStyle w:val="StyleUnderline"/>
          <w:rFonts w:asciiTheme="majorHAnsi" w:hAnsiTheme="majorHAnsi" w:cstheme="majorHAnsi"/>
        </w:rPr>
        <w:t xml:space="preserve">Shapiro (2001) finds that “with cumulative innovation and multiple blocking patents, </w:t>
      </w:r>
      <w:r w:rsidRPr="00E563F9">
        <w:rPr>
          <w:rStyle w:val="StyleUnderline"/>
          <w:rFonts w:asciiTheme="majorHAnsi" w:hAnsiTheme="majorHAnsi" w:cstheme="majorHAnsi"/>
          <w:highlight w:val="cyan"/>
        </w:rPr>
        <w:t>stronger patent</w:t>
      </w:r>
      <w:r w:rsidRPr="00E563F9">
        <w:rPr>
          <w:rStyle w:val="StyleUnderline"/>
          <w:rFonts w:asciiTheme="majorHAnsi" w:hAnsiTheme="majorHAnsi" w:cstheme="majorHAnsi"/>
        </w:rPr>
        <w:t xml:space="preserve"> rights can </w:t>
      </w:r>
      <w:r w:rsidRPr="00E563F9">
        <w:rPr>
          <w:rStyle w:val="Emphasis"/>
          <w:rFonts w:asciiTheme="majorHAnsi" w:hAnsiTheme="majorHAnsi" w:cstheme="majorHAnsi"/>
          <w:highlight w:val="cyan"/>
        </w:rPr>
        <w:t>have the perverse effect of stifling</w:t>
      </w:r>
      <w:r w:rsidRPr="00E563F9">
        <w:rPr>
          <w:rStyle w:val="StyleUnderline"/>
          <w:rFonts w:asciiTheme="majorHAnsi" w:hAnsiTheme="majorHAnsi" w:cstheme="majorHAnsi"/>
        </w:rPr>
        <w:t>, not encouraging</w:t>
      </w:r>
      <w:r w:rsidRPr="00E563F9">
        <w:rPr>
          <w:rStyle w:val="Emphasis"/>
          <w:rFonts w:asciiTheme="majorHAnsi" w:hAnsiTheme="majorHAnsi" w:cstheme="majorHAnsi"/>
          <w:highlight w:val="cyan"/>
        </w:rPr>
        <w:t xml:space="preserve"> innovation</w:t>
      </w:r>
      <w:r w:rsidRPr="00E563F9">
        <w:rPr>
          <w:rFonts w:asciiTheme="majorHAnsi" w:hAnsiTheme="majorHAnsi" w:cstheme="majorHAnsi"/>
          <w:sz w:val="16"/>
        </w:rPr>
        <w:t xml:space="preserve">.” In such a situation, multiple licences have to be purchased; uncertainty regarding the status of the technology persists; and the value of patent licensing is questioned (Heller 2008; Boldrin and Levine 2008). </w:t>
      </w:r>
      <w:r w:rsidRPr="00E563F9">
        <w:rPr>
          <w:rStyle w:val="StyleUnderline"/>
          <w:rFonts w:asciiTheme="majorHAnsi" w:hAnsiTheme="majorHAnsi" w:cstheme="majorHAnsi"/>
          <w:highlight w:val="cyan"/>
        </w:rPr>
        <w:t>Lawsuits become the norm</w:t>
      </w:r>
      <w:r w:rsidRPr="00E563F9">
        <w:rPr>
          <w:rStyle w:val="StyleUnderline"/>
          <w:rFonts w:asciiTheme="majorHAnsi" w:hAnsiTheme="majorHAnsi" w:cstheme="majorHAnsi"/>
        </w:rPr>
        <w:t xml:space="preserve">; </w:t>
      </w:r>
      <w:r w:rsidRPr="00E563F9">
        <w:rPr>
          <w:rStyle w:val="Emphasis"/>
          <w:rFonts w:asciiTheme="majorHAnsi" w:hAnsiTheme="majorHAnsi" w:cstheme="majorHAnsi"/>
          <w:highlight w:val="cyan"/>
        </w:rPr>
        <w:t>costs rise</w:t>
      </w:r>
      <w:r w:rsidRPr="00E563F9">
        <w:rPr>
          <w:rStyle w:val="StyleUnderline"/>
          <w:rFonts w:asciiTheme="majorHAnsi" w:hAnsiTheme="majorHAnsi" w:cstheme="majorHAnsi"/>
        </w:rPr>
        <w:t xml:space="preserve"> as firms defend claims and play the game by defensively purchasing patents; and </w:t>
      </w:r>
      <w:r w:rsidRPr="00E563F9">
        <w:rPr>
          <w:rStyle w:val="Emphasis"/>
          <w:rFonts w:asciiTheme="majorHAnsi" w:hAnsiTheme="majorHAnsi" w:cstheme="majorHAnsi"/>
          <w:highlight w:val="cyan"/>
        </w:rPr>
        <w:t>innovation suffers</w:t>
      </w:r>
      <w:r w:rsidRPr="00E563F9">
        <w:rPr>
          <w:rFonts w:asciiTheme="majorHAnsi" w:hAnsiTheme="majorHAnsi" w:cstheme="majorHAnsi"/>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E563F9">
        <w:rPr>
          <w:rStyle w:val="StyleUnderline"/>
          <w:rFonts w:asciiTheme="majorHAnsi" w:hAnsiTheme="majorHAnsi" w:cstheme="majorHAnsi"/>
        </w:rPr>
        <w:t xml:space="preserve">That a </w:t>
      </w:r>
      <w:r w:rsidRPr="00E563F9">
        <w:rPr>
          <w:rStyle w:val="StyleUnderline"/>
          <w:rFonts w:asciiTheme="majorHAnsi" w:hAnsiTheme="majorHAnsi" w:cstheme="majorHAnsi"/>
          <w:highlight w:val="cyan"/>
        </w:rPr>
        <w:t>limited monopoly</w:t>
      </w:r>
      <w:r w:rsidRPr="00E563F9">
        <w:rPr>
          <w:rStyle w:val="StyleUnderline"/>
          <w:rFonts w:asciiTheme="majorHAnsi" w:hAnsiTheme="majorHAnsi" w:cstheme="majorHAnsi"/>
        </w:rPr>
        <w:t xml:space="preserve"> can </w:t>
      </w:r>
      <w:r w:rsidRPr="00E563F9">
        <w:rPr>
          <w:rStyle w:val="Emphasis"/>
          <w:rFonts w:asciiTheme="majorHAnsi" w:hAnsiTheme="majorHAnsi" w:cstheme="majorHAnsi"/>
          <w:highlight w:val="cyan"/>
        </w:rPr>
        <w:t>stifle innovation</w:t>
      </w:r>
      <w:r w:rsidRPr="00E563F9">
        <w:rPr>
          <w:rStyle w:val="StyleUnderline"/>
          <w:rFonts w:asciiTheme="majorHAnsi" w:hAnsiTheme="majorHAnsi" w:cstheme="majorHAnsi"/>
        </w:rPr>
        <w:t xml:space="preserve"> should not come as a surprise given that competition is generally seen as a positive force in a market economy. </w:t>
      </w:r>
      <w:r w:rsidRPr="00E563F9">
        <w:rPr>
          <w:rFonts w:asciiTheme="majorHAnsi" w:hAnsiTheme="majorHAnsi" w:cstheme="majorHAnsi"/>
          <w:sz w:val="16"/>
        </w:rPr>
        <w:t xml:space="preserve">Competition is widely thought to provide incentives for the efficient use of resources; motivation for constant progress; and protection for consumers (Vickers 1995). </w:t>
      </w:r>
      <w:r w:rsidRPr="00E563F9">
        <w:rPr>
          <w:rStyle w:val="StyleUnderline"/>
          <w:rFonts w:asciiTheme="majorHAnsi" w:hAnsiTheme="majorHAnsi" w:cstheme="majorHAnsi"/>
        </w:rPr>
        <w:t xml:space="preserve">To some, there is an inherent contradiction between innovation and </w:t>
      </w:r>
      <w:r w:rsidRPr="00E563F9">
        <w:rPr>
          <w:rStyle w:val="StyleUnderline"/>
          <w:rFonts w:asciiTheme="majorHAnsi" w:hAnsiTheme="majorHAnsi" w:cstheme="majorHAnsi"/>
          <w:highlight w:val="cyan"/>
        </w:rPr>
        <w:t>patent</w:t>
      </w:r>
      <w:r w:rsidRPr="00E563F9">
        <w:rPr>
          <w:rStyle w:val="StyleUnderline"/>
          <w:rFonts w:asciiTheme="majorHAnsi" w:hAnsiTheme="majorHAnsi" w:cstheme="majorHAnsi"/>
        </w:rPr>
        <w:t xml:space="preserve"> protection, as the latter </w:t>
      </w:r>
      <w:r w:rsidRPr="00E563F9">
        <w:rPr>
          <w:rStyle w:val="StyleUnderline"/>
          <w:rFonts w:asciiTheme="majorHAnsi" w:hAnsiTheme="majorHAnsi" w:cstheme="majorHAnsi"/>
          <w:highlight w:val="cyan"/>
        </w:rPr>
        <w:t>impedes diffusion and obviates potential gains</w:t>
      </w:r>
      <w:r w:rsidRPr="00E563F9">
        <w:rPr>
          <w:rStyle w:val="StyleUnderline"/>
          <w:rFonts w:asciiTheme="majorHAnsi" w:hAnsiTheme="majorHAnsi" w:cstheme="majorHAnsi"/>
        </w:rPr>
        <w:t xml:space="preserve"> to be made </w:t>
      </w:r>
      <w:r w:rsidRPr="00E563F9">
        <w:rPr>
          <w:rStyle w:val="StyleUnderline"/>
          <w:rFonts w:asciiTheme="majorHAnsi" w:hAnsiTheme="majorHAnsi" w:cstheme="majorHAnsi"/>
          <w:highlight w:val="cyan"/>
        </w:rPr>
        <w:t>from</w:t>
      </w:r>
      <w:r w:rsidRPr="00E563F9">
        <w:rPr>
          <w:rStyle w:val="StyleUnderline"/>
          <w:rFonts w:asciiTheme="majorHAnsi" w:hAnsiTheme="majorHAnsi" w:cstheme="majorHAnsi"/>
        </w:rPr>
        <w:t xml:space="preserve"> collaboration and </w:t>
      </w:r>
      <w:r w:rsidRPr="00E563F9">
        <w:rPr>
          <w:rStyle w:val="StyleUnderline"/>
          <w:rFonts w:asciiTheme="majorHAnsi" w:hAnsiTheme="majorHAnsi" w:cstheme="majorHAnsi"/>
          <w:highlight w:val="cyan"/>
        </w:rPr>
        <w:t>competition</w:t>
      </w:r>
      <w:r w:rsidRPr="00E563F9">
        <w:rPr>
          <w:rFonts w:asciiTheme="majorHAnsi" w:hAnsiTheme="majorHAnsi" w:cstheme="majorHAnsi"/>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E563F9">
        <w:rPr>
          <w:rStyle w:val="StyleUnderline"/>
          <w:rFonts w:asciiTheme="majorHAnsi" w:hAnsiTheme="majorHAnsi" w:cstheme="majorHAnsi"/>
        </w:rPr>
        <w:t xml:space="preserve">In turn, </w:t>
      </w:r>
      <w:r w:rsidRPr="00E563F9">
        <w:rPr>
          <w:rStyle w:val="StyleUnderline"/>
          <w:rFonts w:asciiTheme="majorHAnsi" w:hAnsiTheme="majorHAnsi" w:cstheme="majorHAnsi"/>
          <w:highlight w:val="cyan"/>
        </w:rPr>
        <w:t>insufficient diversity among patent holders</w:t>
      </w:r>
      <w:r w:rsidRPr="00E563F9">
        <w:rPr>
          <w:rStyle w:val="StyleUnderline"/>
          <w:rFonts w:asciiTheme="majorHAnsi" w:hAnsiTheme="majorHAnsi" w:cstheme="majorHAnsi"/>
        </w:rPr>
        <w:t xml:space="preserve"> (a lack of so-called “equilibrium diversity”) encourages them to focus R&amp;D on improving existing technologies through incremental improvements, as </w:t>
      </w:r>
      <w:r w:rsidRPr="00E563F9">
        <w:rPr>
          <w:rStyle w:val="Emphasis"/>
          <w:rFonts w:asciiTheme="majorHAnsi" w:hAnsiTheme="majorHAnsi" w:cstheme="majorHAnsi"/>
          <w:highlight w:val="cyan"/>
        </w:rPr>
        <w:t>opposed to investing in R&amp;D</w:t>
      </w:r>
      <w:r w:rsidRPr="00E563F9">
        <w:rPr>
          <w:rStyle w:val="StyleUnderline"/>
          <w:rFonts w:asciiTheme="majorHAnsi" w:hAnsiTheme="majorHAnsi" w:cstheme="majorHAnsi"/>
        </w:rPr>
        <w:t xml:space="preserve"> to develop new technologies and products</w:t>
      </w:r>
      <w:r w:rsidRPr="00E563F9">
        <w:rPr>
          <w:rFonts w:asciiTheme="majorHAnsi" w:hAnsiTheme="majorHAnsi" w:cstheme="majorHAnsi"/>
          <w:sz w:val="16"/>
        </w:rPr>
        <w:t xml:space="preserve"> (Acemoglu 2011).In essence, this is what the European Commission alleged in its prosecution of Microsoft for anti-competitive behaviour.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E563F9">
        <w:rPr>
          <w:rStyle w:val="StyleUnderline"/>
          <w:rFonts w:asciiTheme="majorHAnsi" w:hAnsiTheme="majorHAnsi" w:cstheme="majorHAnsi"/>
        </w:rPr>
        <w:t xml:space="preserve">The </w:t>
      </w:r>
      <w:r w:rsidRPr="00E563F9">
        <w:rPr>
          <w:rStyle w:val="StyleUnderline"/>
          <w:rFonts w:asciiTheme="majorHAnsi" w:hAnsiTheme="majorHAnsi" w:cstheme="majorHAnsi"/>
          <w:highlight w:val="cyan"/>
        </w:rPr>
        <w:t>negative effect on innovation is</w:t>
      </w:r>
      <w:r w:rsidRPr="00E563F9">
        <w:rPr>
          <w:rStyle w:val="StyleUnderline"/>
          <w:rFonts w:asciiTheme="majorHAnsi" w:hAnsiTheme="majorHAnsi" w:cstheme="majorHAnsi"/>
        </w:rPr>
        <w:t xml:space="preserve"> </w:t>
      </w:r>
      <w:r w:rsidRPr="00E563F9">
        <w:rPr>
          <w:rStyle w:val="Emphasis"/>
          <w:rFonts w:asciiTheme="majorHAnsi" w:hAnsiTheme="majorHAnsi" w:cstheme="majorHAnsi"/>
          <w:highlight w:val="cyan"/>
        </w:rPr>
        <w:lastRenderedPageBreak/>
        <w:t>exacerbated by</w:t>
      </w:r>
      <w:r w:rsidRPr="00E563F9">
        <w:rPr>
          <w:rStyle w:val="StyleUnderline"/>
          <w:rFonts w:asciiTheme="majorHAnsi" w:hAnsiTheme="majorHAnsi" w:cstheme="majorHAnsi"/>
        </w:rPr>
        <w:t xml:space="preserve"> a number of factors, including the growing problem of </w:t>
      </w:r>
      <w:r w:rsidRPr="00E563F9">
        <w:rPr>
          <w:rStyle w:val="StyleUnderline"/>
          <w:rFonts w:asciiTheme="majorHAnsi" w:hAnsiTheme="majorHAnsi" w:cstheme="majorHAnsi"/>
          <w:highlight w:val="cyan"/>
        </w:rPr>
        <w:t>patent thickets</w:t>
      </w:r>
      <w:r w:rsidRPr="00E563F9">
        <w:rPr>
          <w:rFonts w:asciiTheme="majorHAnsi" w:hAnsiTheme="majorHAnsi" w:cstheme="majorHAnsi"/>
          <w:sz w:val="16"/>
        </w:rPr>
        <w:t xml:space="preserve">. </w:t>
      </w:r>
      <w:r w:rsidRPr="00E563F9">
        <w:rPr>
          <w:rStyle w:val="StyleUnderline"/>
          <w:rFonts w:asciiTheme="majorHAnsi" w:hAnsiTheme="majorHAnsi" w:cstheme="majorHAnsi"/>
        </w:rPr>
        <w:t xml:space="preserve">Owing to the“difficulty of determining the boundaries” of patent claims, there are often multiple and </w:t>
      </w:r>
      <w:r w:rsidRPr="00E563F9">
        <w:rPr>
          <w:rStyle w:val="StyleUnderline"/>
          <w:rFonts w:asciiTheme="majorHAnsi" w:hAnsiTheme="majorHAnsi" w:cstheme="majorHAnsi"/>
          <w:highlight w:val="cyan"/>
        </w:rPr>
        <w:t>competing claims</w:t>
      </w:r>
      <w:r w:rsidRPr="00E563F9">
        <w:rPr>
          <w:rStyle w:val="StyleUnderline"/>
          <w:rFonts w:asciiTheme="majorHAnsi" w:hAnsiTheme="majorHAnsi" w:cstheme="majorHAnsi"/>
        </w:rPr>
        <w:t xml:space="preserve"> over one or more aspects of an invention- -situations which, Stiglitz states, “especially </w:t>
      </w:r>
      <w:r w:rsidRPr="00E563F9">
        <w:rPr>
          <w:rStyle w:val="Emphasis"/>
          <w:rFonts w:asciiTheme="majorHAnsi" w:hAnsiTheme="majorHAnsi" w:cstheme="majorHAnsi"/>
          <w:highlight w:val="cyan"/>
        </w:rPr>
        <w:t>impede innovation</w:t>
      </w:r>
      <w:r w:rsidRPr="00E563F9">
        <w:rPr>
          <w:rFonts w:asciiTheme="majorHAnsi" w:hAnsiTheme="majorHAnsi" w:cstheme="majorHAnsi"/>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E563F9">
        <w:rPr>
          <w:rStyle w:val="StyleUnderline"/>
          <w:rFonts w:asciiTheme="majorHAnsi" w:hAnsiTheme="majorHAnsi" w:cstheme="majorHAnsi"/>
        </w:rPr>
        <w:t xml:space="preserve">Other factors, such as defensive patenting and the extortion-like practices of socalled </w:t>
      </w:r>
      <w:r w:rsidRPr="00E563F9">
        <w:rPr>
          <w:rStyle w:val="StyleUnderline"/>
          <w:rFonts w:asciiTheme="majorHAnsi" w:hAnsiTheme="majorHAnsi" w:cstheme="majorHAnsi"/>
          <w:highlight w:val="cyan"/>
        </w:rPr>
        <w:t>patent trolls</w:t>
      </w:r>
      <w:r w:rsidRPr="00E563F9">
        <w:rPr>
          <w:rStyle w:val="StyleUnderline"/>
          <w:rFonts w:asciiTheme="majorHAnsi" w:hAnsiTheme="majorHAnsi" w:cstheme="majorHAnsi"/>
        </w:rPr>
        <w:t xml:space="preserve">, have likewise substantially increased the </w:t>
      </w:r>
      <w:r w:rsidRPr="00E563F9">
        <w:rPr>
          <w:rStyle w:val="StyleUnderline"/>
          <w:rFonts w:asciiTheme="majorHAnsi" w:hAnsiTheme="majorHAnsi" w:cstheme="majorHAnsi"/>
          <w:highlight w:val="cyan"/>
        </w:rPr>
        <w:t>risk</w:t>
      </w:r>
      <w:r w:rsidRPr="00E563F9">
        <w:rPr>
          <w:rStyle w:val="StyleUnderline"/>
          <w:rFonts w:asciiTheme="majorHAnsi" w:hAnsiTheme="majorHAnsi" w:cstheme="majorHAnsi"/>
        </w:rPr>
        <w:t xml:space="preserve"> of net welfare loss and </w:t>
      </w:r>
      <w:r w:rsidRPr="00E563F9">
        <w:rPr>
          <w:rStyle w:val="StyleUnderline"/>
          <w:rFonts w:asciiTheme="majorHAnsi" w:hAnsiTheme="majorHAnsi" w:cstheme="majorHAnsi"/>
          <w:highlight w:val="cyan"/>
        </w:rPr>
        <w:t>less innovation</w:t>
      </w:r>
      <w:r w:rsidRPr="00E563F9">
        <w:rPr>
          <w:rFonts w:asciiTheme="majorHAnsi" w:hAnsiTheme="majorHAnsi" w:cstheme="majorHAnsi"/>
          <w:sz w:val="16"/>
        </w:rPr>
        <w:t xml:space="preserve"> (Bessen et al. 2011; Tucker 2011). Recent studies even find that patent pool arrangements result in reduced innovation by member-firms (Lampe and Moser 2010; Joshi and Nerkar 2011; Lampe and Moser 2012). </w:t>
      </w:r>
      <w:r w:rsidRPr="00E563F9">
        <w:rPr>
          <w:rStyle w:val="StyleUnderline"/>
          <w:rFonts w:asciiTheme="majorHAnsi" w:hAnsiTheme="majorHAnsi" w:cstheme="majorHAnsi"/>
        </w:rPr>
        <w:t xml:space="preserve">Evidence also exists to show that </w:t>
      </w:r>
      <w:r w:rsidRPr="00E563F9">
        <w:rPr>
          <w:rStyle w:val="StyleUnderline"/>
          <w:rFonts w:asciiTheme="majorHAnsi" w:hAnsiTheme="majorHAnsi" w:cstheme="majorHAnsi"/>
          <w:highlight w:val="cyan"/>
        </w:rPr>
        <w:t>stronger patent protection leads not to enhanced innovation</w:t>
      </w:r>
      <w:r w:rsidRPr="00E563F9">
        <w:rPr>
          <w:rStyle w:val="StyleUnderline"/>
          <w:rFonts w:asciiTheme="majorHAnsi" w:hAnsiTheme="majorHAnsi" w:cstheme="majorHAnsi"/>
        </w:rPr>
        <w:t xml:space="preserve"> or an improvement in overall welfare, </w:t>
      </w:r>
      <w:r w:rsidRPr="00E563F9">
        <w:rPr>
          <w:rStyle w:val="StyleUnderline"/>
          <w:rFonts w:asciiTheme="majorHAnsi" w:hAnsiTheme="majorHAnsi" w:cstheme="majorHAnsi"/>
          <w:highlight w:val="cyan"/>
        </w:rPr>
        <w:t>but to firms protecting</w:t>
      </w:r>
      <w:r w:rsidRPr="00E563F9">
        <w:rPr>
          <w:rStyle w:val="StyleUnderline"/>
          <w:rFonts w:asciiTheme="majorHAnsi" w:hAnsiTheme="majorHAnsi" w:cstheme="majorHAnsi"/>
        </w:rPr>
        <w:t xml:space="preserve"> their </w:t>
      </w:r>
      <w:r w:rsidRPr="00E563F9">
        <w:rPr>
          <w:rStyle w:val="StyleUnderline"/>
          <w:rFonts w:asciiTheme="majorHAnsi" w:hAnsiTheme="majorHAnsi" w:cstheme="majorHAnsi"/>
          <w:highlight w:val="cyan"/>
        </w:rPr>
        <w:t>interests by advocating</w:t>
      </w:r>
      <w:r w:rsidRPr="00E563F9">
        <w:rPr>
          <w:rStyle w:val="StyleUnderline"/>
          <w:rFonts w:asciiTheme="majorHAnsi" w:hAnsiTheme="majorHAnsi" w:cstheme="majorHAnsi"/>
        </w:rPr>
        <w:t xml:space="preserve"> even more </w:t>
      </w:r>
      <w:r w:rsidRPr="00E563F9">
        <w:rPr>
          <w:rStyle w:val="Emphasis"/>
          <w:rFonts w:asciiTheme="majorHAnsi" w:hAnsiTheme="majorHAnsi" w:cstheme="majorHAnsi"/>
          <w:highlight w:val="cyan"/>
        </w:rPr>
        <w:t>protection</w:t>
      </w:r>
      <w:r w:rsidRPr="00E563F9">
        <w:rPr>
          <w:rFonts w:asciiTheme="majorHAnsi" w:hAnsiTheme="majorHAnsi" w:cstheme="majorHAnsi"/>
          <w:sz w:val="16"/>
        </w:rPr>
        <w:t xml:space="preserve"> (Landes and Posner 2003). </w:t>
      </w:r>
      <w:r w:rsidRPr="00E563F9">
        <w:rPr>
          <w:rStyle w:val="StyleUnderline"/>
          <w:rFonts w:asciiTheme="majorHAnsi" w:hAnsiTheme="majorHAnsi" w:cstheme="majorHAnsi"/>
        </w:rPr>
        <w:t xml:space="preserve">In so doing, </w:t>
      </w:r>
      <w:r w:rsidRPr="00E563F9">
        <w:rPr>
          <w:rStyle w:val="Emphasis"/>
          <w:rFonts w:asciiTheme="majorHAnsi" w:hAnsiTheme="majorHAnsi" w:cstheme="majorHAnsi"/>
          <w:highlight w:val="cyan"/>
        </w:rPr>
        <w:t>firms divert resources away from R&amp;D</w:t>
      </w:r>
      <w:r w:rsidRPr="00E563F9">
        <w:rPr>
          <w:rStyle w:val="StyleUnderline"/>
          <w:rFonts w:asciiTheme="majorHAnsi" w:hAnsiTheme="majorHAnsi" w:cstheme="majorHAnsi"/>
        </w:rPr>
        <w:t>, and into lobbyists and lawsuits. Boldrin and Levine</w:t>
      </w:r>
      <w:r w:rsidRPr="00E563F9">
        <w:rPr>
          <w:rFonts w:asciiTheme="majorHAnsi" w:hAnsiTheme="majorHAnsi" w:cstheme="majorHAnsi"/>
          <w:sz w:val="16"/>
        </w:rPr>
        <w:t xml:space="preserve"> (2013) </w:t>
      </w:r>
      <w:r w:rsidRPr="00E563F9">
        <w:rPr>
          <w:rStyle w:val="StyleUnderline"/>
          <w:rFonts w:asciiTheme="majorHAnsi" w:hAnsiTheme="majorHAnsi" w:cstheme="majorHAnsi"/>
        </w:rPr>
        <w:t xml:space="preserve">refer to this as the political economy effect, where patent protection keeps increasing due to the lobbying efforts of entrenched firms, and without regard to the system as a whole. In their view, such </w:t>
      </w:r>
      <w:r w:rsidRPr="00E563F9">
        <w:rPr>
          <w:rStyle w:val="Emphasis"/>
          <w:rFonts w:asciiTheme="majorHAnsi" w:hAnsiTheme="majorHAnsi" w:cstheme="majorHAnsi"/>
          <w:highlight w:val="cyan"/>
        </w:rPr>
        <w:t>behavior distorts the optimum range of protection</w:t>
      </w:r>
      <w:r w:rsidRPr="00E563F9">
        <w:rPr>
          <w:rStyle w:val="StyleUnderline"/>
          <w:rFonts w:asciiTheme="majorHAnsi" w:hAnsiTheme="majorHAnsi" w:cstheme="majorHAnsi"/>
        </w:rPr>
        <w:t xml:space="preserve"> and unbalances the entire system</w:t>
      </w:r>
      <w:r w:rsidRPr="00E563F9">
        <w:rPr>
          <w:rFonts w:asciiTheme="majorHAnsi" w:hAnsiTheme="majorHAnsi" w:cstheme="majorHAnsi"/>
          <w:sz w:val="16"/>
        </w:rPr>
        <w:t xml:space="preserve">.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E563F9">
        <w:rPr>
          <w:rStyle w:val="StyleUnderline"/>
          <w:rFonts w:asciiTheme="majorHAnsi" w:hAnsiTheme="majorHAnsi" w:cstheme="majorHAnsi"/>
        </w:rPr>
        <w:t xml:space="preserve">This section focuses on </w:t>
      </w:r>
      <w:r w:rsidRPr="00E563F9">
        <w:rPr>
          <w:rStyle w:val="StyleUnderline"/>
          <w:rFonts w:asciiTheme="majorHAnsi" w:hAnsiTheme="majorHAnsi" w:cstheme="majorHAnsi"/>
          <w:highlight w:val="cyan"/>
        </w:rPr>
        <w:t>what can be done within the confines of the WTO</w:t>
      </w:r>
      <w:r w:rsidRPr="00E563F9">
        <w:rPr>
          <w:rStyle w:val="StyleUnderline"/>
          <w:rFonts w:asciiTheme="majorHAnsi" w:hAnsiTheme="majorHAnsi" w:cstheme="majorHAnsi"/>
        </w:rPr>
        <w:t xml:space="preserve"> to ensure that patent protection stimulates innovation and that the benefits are in balance with social costs. It goes beyond merely describing the available flexibilities offered by TRIPS to Members or analyzing the use of such tools</w:t>
      </w:r>
      <w:r w:rsidRPr="00E563F9">
        <w:rPr>
          <w:rFonts w:asciiTheme="majorHAnsi" w:hAnsiTheme="majorHAnsi" w:cstheme="majorHAnsi"/>
          <w:sz w:val="16"/>
        </w:rPr>
        <w:t xml:space="preserve">. This work has been done (Mercurio 2013; Declaration on Patent Protection 2014), but does not go to the heart of the issue-- that of the link between IPRs and innovation. </w:t>
      </w:r>
      <w:r w:rsidRPr="00E563F9">
        <w:rPr>
          <w:rStyle w:val="StyleUnderline"/>
          <w:rFonts w:asciiTheme="majorHAnsi" w:hAnsiTheme="majorHAnsi" w:cstheme="majorHAnsi"/>
        </w:rPr>
        <w:t xml:space="preserve">Moreover, given the definitional vagueness and uncertainty of the boundaries of patent claims and rights, </w:t>
      </w:r>
      <w:r w:rsidRPr="00E563F9">
        <w:rPr>
          <w:rStyle w:val="StyleUnderline"/>
          <w:rFonts w:asciiTheme="majorHAnsi" w:hAnsiTheme="majorHAnsi" w:cstheme="majorHAnsi"/>
          <w:highlight w:val="cyan"/>
        </w:rPr>
        <w:t>countries have become risk averse</w:t>
      </w:r>
      <w:r w:rsidRPr="00E563F9">
        <w:rPr>
          <w:rStyle w:val="StyleUnderline"/>
          <w:rFonts w:asciiTheme="majorHAnsi" w:hAnsiTheme="majorHAnsi" w:cstheme="majorHAnsi"/>
        </w:rPr>
        <w:t xml:space="preserve"> and are </w:t>
      </w:r>
      <w:r w:rsidRPr="00E563F9">
        <w:rPr>
          <w:rStyle w:val="StyleUnderline"/>
          <w:rFonts w:asciiTheme="majorHAnsi" w:hAnsiTheme="majorHAnsi" w:cstheme="majorHAnsi"/>
          <w:highlight w:val="cyan"/>
        </w:rPr>
        <w:t>unlikely to take action</w:t>
      </w:r>
      <w:r w:rsidRPr="00E563F9">
        <w:rPr>
          <w:rStyle w:val="StyleUnderline"/>
          <w:rFonts w:asciiTheme="majorHAnsi" w:hAnsiTheme="majorHAnsi" w:cstheme="majorHAnsi"/>
        </w:rPr>
        <w:t xml:space="preserve"> that may be </w:t>
      </w:r>
      <w:r w:rsidRPr="00E563F9">
        <w:rPr>
          <w:rStyle w:val="StyleUnderline"/>
          <w:rFonts w:asciiTheme="majorHAnsi" w:hAnsiTheme="majorHAnsi" w:cstheme="majorHAnsi"/>
          <w:highlight w:val="cyan"/>
        </w:rPr>
        <w:t>viewed as inconsistent with</w:t>
      </w:r>
      <w:r w:rsidRPr="00E563F9">
        <w:rPr>
          <w:rStyle w:val="StyleUnderline"/>
          <w:rFonts w:asciiTheme="majorHAnsi" w:hAnsiTheme="majorHAnsi" w:cstheme="majorHAnsi"/>
        </w:rPr>
        <w:t xml:space="preserve"> the </w:t>
      </w:r>
      <w:r w:rsidRPr="00E563F9">
        <w:rPr>
          <w:rStyle w:val="StyleUnderline"/>
          <w:rFonts w:asciiTheme="majorHAnsi" w:hAnsiTheme="majorHAnsi" w:cstheme="majorHAnsi"/>
          <w:highlight w:val="cyan"/>
        </w:rPr>
        <w:t>TRIPS</w:t>
      </w:r>
      <w:r w:rsidRPr="00E563F9">
        <w:rPr>
          <w:rStyle w:val="StyleUnderline"/>
          <w:rFonts w:asciiTheme="majorHAnsi" w:hAnsiTheme="majorHAnsi" w:cstheme="majorHAnsi"/>
        </w:rPr>
        <w:t xml:space="preserve"> Agreement. The discussion and debate must now move beyond the well-known but little used flexibilities to encompass the broader and more </w:t>
      </w:r>
      <w:r w:rsidRPr="00E563F9">
        <w:rPr>
          <w:rStyle w:val="StyleUnderline"/>
          <w:rFonts w:asciiTheme="majorHAnsi" w:hAnsiTheme="majorHAnsi" w:cstheme="majorHAnsi"/>
          <w:highlight w:val="cyan"/>
        </w:rPr>
        <w:t>fundamental issue of whether</w:t>
      </w:r>
      <w:r w:rsidRPr="00E563F9">
        <w:rPr>
          <w:rStyle w:val="StyleUnderline"/>
          <w:rFonts w:asciiTheme="majorHAnsi" w:hAnsiTheme="majorHAnsi" w:cstheme="majorHAnsi"/>
        </w:rPr>
        <w:t xml:space="preserve"> IPRs--and correspondingly the </w:t>
      </w:r>
      <w:r w:rsidRPr="00E563F9">
        <w:rPr>
          <w:rStyle w:val="StyleUnderline"/>
          <w:rFonts w:asciiTheme="majorHAnsi" w:hAnsiTheme="majorHAnsi" w:cstheme="majorHAnsi"/>
          <w:highlight w:val="cyan"/>
        </w:rPr>
        <w:t>TRIPS</w:t>
      </w:r>
      <w:r w:rsidRPr="00E563F9">
        <w:rPr>
          <w:rStyle w:val="StyleUnderline"/>
          <w:rFonts w:asciiTheme="majorHAnsi" w:hAnsiTheme="majorHAnsi" w:cstheme="majorHAnsi"/>
        </w:rPr>
        <w:t xml:space="preserve"> Agreement-- </w:t>
      </w:r>
      <w:r w:rsidRPr="00E563F9">
        <w:rPr>
          <w:rStyle w:val="Emphasis"/>
          <w:rFonts w:asciiTheme="majorHAnsi" w:hAnsiTheme="majorHAnsi" w:cstheme="majorHAnsi"/>
          <w:highlight w:val="cyan"/>
        </w:rPr>
        <w:t>actually encourage innovation</w:t>
      </w:r>
      <w:r w:rsidRPr="00E563F9">
        <w:rPr>
          <w:rFonts w:asciiTheme="majorHAnsi" w:hAnsiTheme="majorHAnsi" w:cstheme="majorHAnsi"/>
          <w:sz w:val="16"/>
        </w:rPr>
        <w:t xml:space="preserve">. </w:t>
      </w:r>
      <w:r w:rsidRPr="00E563F9">
        <w:rPr>
          <w:rStyle w:val="StyleUnderline"/>
          <w:rFonts w:asciiTheme="majorHAnsi" w:hAnsiTheme="majorHAnsi" w:cstheme="majorHAnsi"/>
        </w:rPr>
        <w:t xml:space="preserve">In a sense, all the </w:t>
      </w:r>
      <w:r w:rsidRPr="00E563F9">
        <w:rPr>
          <w:rStyle w:val="StyleUnderline"/>
          <w:rFonts w:asciiTheme="majorHAnsi" w:hAnsiTheme="majorHAnsi" w:cstheme="majorHAnsi"/>
          <w:highlight w:val="cyan"/>
        </w:rPr>
        <w:t>potential responses</w:t>
      </w:r>
      <w:r w:rsidRPr="00E563F9">
        <w:rPr>
          <w:rStyle w:val="StyleUnderline"/>
          <w:rFonts w:asciiTheme="majorHAnsi" w:hAnsiTheme="majorHAnsi" w:cstheme="majorHAnsi"/>
        </w:rPr>
        <w:t xml:space="preserve"> are radical in that they all </w:t>
      </w:r>
      <w:r w:rsidRPr="00E563F9">
        <w:rPr>
          <w:rStyle w:val="StyleUnderline"/>
          <w:rFonts w:asciiTheme="majorHAnsi" w:hAnsiTheme="majorHAnsi" w:cstheme="majorHAnsi"/>
          <w:highlight w:val="cyan"/>
        </w:rPr>
        <w:t>require a shift from</w:t>
      </w:r>
      <w:r w:rsidRPr="00E563F9">
        <w:rPr>
          <w:rStyle w:val="StyleUnderline"/>
          <w:rFonts w:asciiTheme="majorHAnsi" w:hAnsiTheme="majorHAnsi" w:cstheme="majorHAnsi"/>
        </w:rPr>
        <w:t xml:space="preserve"> the status quo and amendment to the </w:t>
      </w:r>
      <w:r w:rsidRPr="00E563F9">
        <w:rPr>
          <w:rStyle w:val="Emphasis"/>
          <w:rFonts w:asciiTheme="majorHAnsi" w:hAnsiTheme="majorHAnsi" w:cstheme="majorHAnsi"/>
          <w:highlight w:val="cyan"/>
        </w:rPr>
        <w:t>TRIPS</w:t>
      </w:r>
      <w:r w:rsidRPr="00E563F9">
        <w:rPr>
          <w:rStyle w:val="StyleUnderline"/>
          <w:rFonts w:asciiTheme="majorHAnsi" w:hAnsiTheme="majorHAnsi" w:cstheme="majorHAnsi"/>
        </w:rPr>
        <w:t xml:space="preserve"> Agreement</w:t>
      </w:r>
      <w:r w:rsidRPr="00E563F9">
        <w:rPr>
          <w:rFonts w:asciiTheme="majorHAnsi" w:hAnsiTheme="majorHAnsi" w:cstheme="majorHAnsi"/>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118EC9D8" w14:textId="7997DDC7" w:rsidR="004F008A" w:rsidRPr="00E563F9" w:rsidRDefault="004F008A" w:rsidP="004F008A">
      <w:pPr>
        <w:pStyle w:val="Heading4"/>
        <w:rPr>
          <w:rFonts w:asciiTheme="majorHAnsi" w:hAnsiTheme="majorHAnsi" w:cstheme="majorHAnsi"/>
        </w:rPr>
      </w:pPr>
      <w:r w:rsidRPr="00E563F9">
        <w:rPr>
          <w:rFonts w:asciiTheme="majorHAnsi" w:hAnsiTheme="majorHAnsi" w:cstheme="majorHAnsi"/>
        </w:rPr>
        <w:t>Ag</w:t>
      </w:r>
      <w:r w:rsidR="005170F2">
        <w:rPr>
          <w:rFonts w:asciiTheme="majorHAnsi" w:hAnsiTheme="majorHAnsi" w:cstheme="majorHAnsi"/>
        </w:rPr>
        <w:t>riculture</w:t>
      </w:r>
      <w:r w:rsidRPr="00E563F9">
        <w:rPr>
          <w:rFonts w:asciiTheme="majorHAnsi" w:hAnsiTheme="majorHAnsi" w:cstheme="majorHAnsi"/>
        </w:rPr>
        <w:t xml:space="preserve"> biotech innovation key to keep up with food demands – regulatory failures undermine U.S. ag</w:t>
      </w:r>
      <w:r w:rsidR="005170F2">
        <w:rPr>
          <w:rFonts w:asciiTheme="majorHAnsi" w:hAnsiTheme="majorHAnsi" w:cstheme="majorHAnsi"/>
        </w:rPr>
        <w:t>ricultures</w:t>
      </w:r>
      <w:r w:rsidRPr="00E563F9">
        <w:rPr>
          <w:rFonts w:asciiTheme="majorHAnsi" w:hAnsiTheme="majorHAnsi" w:cstheme="majorHAnsi"/>
        </w:rPr>
        <w:t xml:space="preserve">, and result in increased global famines that risk instability </w:t>
      </w:r>
    </w:p>
    <w:p w14:paraId="2DE2215C" w14:textId="77777777" w:rsidR="004F008A" w:rsidRPr="00E563F9" w:rsidRDefault="004F008A" w:rsidP="004F008A">
      <w:pPr>
        <w:rPr>
          <w:rFonts w:asciiTheme="majorHAnsi" w:hAnsiTheme="majorHAnsi" w:cstheme="majorHAnsi"/>
          <w:b/>
          <w:bCs/>
          <w:sz w:val="26"/>
        </w:rPr>
      </w:pPr>
      <w:r w:rsidRPr="00E563F9">
        <w:rPr>
          <w:rStyle w:val="Style13ptBold"/>
          <w:rFonts w:asciiTheme="majorHAnsi" w:hAnsiTheme="majorHAnsi" w:cstheme="majorHAnsi"/>
        </w:rPr>
        <w:t>Redick 14</w:t>
      </w:r>
      <w:r w:rsidRPr="00E563F9">
        <w:rPr>
          <w:rFonts w:asciiTheme="majorHAnsi" w:hAnsiTheme="majorHAnsi" w:cstheme="majorHAnsi"/>
        </w:rPr>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pg online @ </w:t>
      </w:r>
      <w:hyperlink r:id="rId8" w:history="1">
        <w:r w:rsidRPr="00E563F9">
          <w:rPr>
            <w:rStyle w:val="Hyperlink"/>
            <w:rFonts w:asciiTheme="majorHAnsi" w:hAnsiTheme="majorHAnsi" w:cstheme="majorHAnsi"/>
          </w:rPr>
          <w:t>http://nabc.cals.cornell.edu/Publications/Reports/nabc_25/25_6_1_Redick.pdf</w:t>
        </w:r>
      </w:hyperlink>
    </w:p>
    <w:p w14:paraId="5726A19C" w14:textId="77777777" w:rsidR="004F008A" w:rsidRPr="00E563F9" w:rsidRDefault="004F008A" w:rsidP="004F008A">
      <w:pPr>
        <w:rPr>
          <w:rFonts w:asciiTheme="majorHAnsi" w:hAnsiTheme="majorHAnsi" w:cstheme="majorHAnsi"/>
          <w:sz w:val="10"/>
        </w:rPr>
      </w:pPr>
      <w:r w:rsidRPr="00E563F9">
        <w:rPr>
          <w:rStyle w:val="StyleUnderline"/>
          <w:rFonts w:asciiTheme="majorHAnsi" w:hAnsiTheme="majorHAnsi" w:cstheme="majorHAnsi"/>
        </w:rPr>
        <w:lastRenderedPageBreak/>
        <w:t>Biotech Benefits and the Upcoming Pipeline</w:t>
      </w:r>
      <w:r w:rsidRPr="00E563F9">
        <w:rPr>
          <w:rFonts w:asciiTheme="majorHAnsi" w:hAnsiTheme="majorHAnsi" w:cstheme="majorHAnsi"/>
          <w:sz w:val="10"/>
        </w:rPr>
        <w:t xml:space="preserve"> It is now clear that </w:t>
      </w:r>
      <w:r w:rsidRPr="00E563F9">
        <w:rPr>
          <w:rStyle w:val="StyleUnderline"/>
          <w:rFonts w:asciiTheme="majorHAnsi" w:hAnsiTheme="majorHAnsi" w:cstheme="majorHAnsi"/>
          <w:highlight w:val="cyan"/>
        </w:rPr>
        <w:t>ag</w:t>
      </w:r>
      <w:r w:rsidRPr="00E563F9">
        <w:rPr>
          <w:rFonts w:asciiTheme="majorHAnsi" w:hAnsiTheme="majorHAnsi" w:cstheme="majorHAnsi"/>
          <w:sz w:val="10"/>
        </w:rPr>
        <w:t xml:space="preserve">ricultural </w:t>
      </w:r>
      <w:r w:rsidRPr="00E563F9">
        <w:rPr>
          <w:rStyle w:val="StyleUnderline"/>
          <w:rFonts w:asciiTheme="majorHAnsi" w:hAnsiTheme="majorHAnsi" w:cstheme="majorHAnsi"/>
          <w:highlight w:val="cyan"/>
        </w:rPr>
        <w:t>biotech</w:t>
      </w:r>
      <w:r w:rsidRPr="00E563F9">
        <w:rPr>
          <w:rFonts w:asciiTheme="majorHAnsi" w:hAnsiTheme="majorHAnsi" w:cstheme="majorHAnsi"/>
          <w:sz w:val="10"/>
        </w:rPr>
        <w:t xml:space="preserve">nology </w:t>
      </w:r>
      <w:r w:rsidRPr="00E563F9">
        <w:rPr>
          <w:rFonts w:asciiTheme="majorHAnsi" w:hAnsiTheme="majorHAnsi" w:cstheme="majorHAnsi"/>
        </w:rPr>
        <w:t xml:space="preserve">has </w:t>
      </w:r>
      <w:r w:rsidRPr="00E563F9">
        <w:rPr>
          <w:rStyle w:val="StyleUnderline"/>
          <w:rFonts w:asciiTheme="majorHAnsi" w:hAnsiTheme="majorHAnsi" w:cstheme="majorHAnsi"/>
          <w:highlight w:val="cyan"/>
        </w:rPr>
        <w:t>provide</w:t>
      </w:r>
      <w:r w:rsidRPr="00E563F9">
        <w:rPr>
          <w:rFonts w:asciiTheme="majorHAnsi" w:hAnsiTheme="majorHAnsi" w:cstheme="majorHAnsi"/>
        </w:rPr>
        <w:t xml:space="preserve">d </w:t>
      </w:r>
      <w:r w:rsidRPr="00E563F9">
        <w:rPr>
          <w:rStyle w:val="StyleUnderline"/>
          <w:rFonts w:asciiTheme="majorHAnsi" w:hAnsiTheme="majorHAnsi" w:cstheme="majorHAnsi"/>
          <w:highlight w:val="cyan"/>
        </w:rPr>
        <w:t xml:space="preserve">benefits </w:t>
      </w:r>
      <w:r w:rsidRPr="00E563F9">
        <w:rPr>
          <w:rFonts w:asciiTheme="majorHAnsi" w:hAnsiTheme="majorHAnsi" w:cstheme="majorHAnsi"/>
        </w:rPr>
        <w:t>both</w:t>
      </w:r>
      <w:r w:rsidRPr="00E563F9">
        <w:rPr>
          <w:rStyle w:val="StyleUnderline"/>
          <w:rFonts w:asciiTheme="majorHAnsi" w:hAnsiTheme="majorHAnsi" w:cstheme="majorHAnsi"/>
          <w:highlight w:val="cyan"/>
        </w:rPr>
        <w:t xml:space="preserve"> to human health and</w:t>
      </w:r>
      <w:r w:rsidRPr="00E563F9">
        <w:rPr>
          <w:rFonts w:asciiTheme="majorHAnsi" w:hAnsiTheme="majorHAnsi" w:cstheme="majorHAnsi"/>
        </w:rPr>
        <w:t xml:space="preserve"> to</w:t>
      </w:r>
      <w:r w:rsidRPr="00E563F9">
        <w:rPr>
          <w:rStyle w:val="StyleUnderline"/>
          <w:rFonts w:asciiTheme="majorHAnsi" w:hAnsiTheme="majorHAnsi" w:cstheme="majorHAnsi"/>
          <w:highlight w:val="cyan"/>
        </w:rPr>
        <w:t xml:space="preserve"> the environment</w:t>
      </w:r>
      <w:r w:rsidRPr="00E563F9">
        <w:rPr>
          <w:rFonts w:asciiTheme="majorHAnsi" w:hAnsiTheme="majorHAnsi" w:cstheme="majorHAnsi"/>
          <w:sz w:val="10"/>
          <w:highlight w:val="cyan"/>
        </w:rPr>
        <w:t xml:space="preserve">. </w:t>
      </w:r>
      <w:r w:rsidRPr="00E563F9">
        <w:rPr>
          <w:rStyle w:val="StyleUnderline"/>
          <w:rFonts w:asciiTheme="majorHAnsi" w:hAnsiTheme="majorHAnsi" w:cstheme="majorHAnsi"/>
        </w:rPr>
        <w:t xml:space="preserve">This </w:t>
      </w:r>
      <w:r w:rsidRPr="00E563F9">
        <w:rPr>
          <w:rStyle w:val="StyleUnderline"/>
          <w:rFonts w:asciiTheme="majorHAnsi" w:hAnsiTheme="majorHAnsi" w:cstheme="majorHAnsi"/>
          <w:highlight w:val="cyan"/>
        </w:rPr>
        <w:t>continues to be clear</w:t>
      </w:r>
      <w:r w:rsidRPr="00E563F9">
        <w:rPr>
          <w:rStyle w:val="StyleUnderline"/>
          <w:rFonts w:asciiTheme="majorHAnsi" w:hAnsiTheme="majorHAnsi" w:cstheme="majorHAnsi"/>
        </w:rPr>
        <w:t xml:space="preserve">, </w:t>
      </w:r>
      <w:r w:rsidRPr="00E563F9">
        <w:rPr>
          <w:rStyle w:val="Emphasis"/>
          <w:rFonts w:asciiTheme="majorHAnsi" w:hAnsiTheme="majorHAnsi" w:cstheme="majorHAnsi"/>
        </w:rPr>
        <w:t>despite what activists say</w:t>
      </w:r>
      <w:r w:rsidRPr="00E563F9">
        <w:rPr>
          <w:rFonts w:asciiTheme="majorHAnsi" w:hAnsiTheme="majorHAnsi" w:cstheme="majorHAnsi"/>
          <w:sz w:val="10"/>
        </w:rPr>
        <w:t xml:space="preserve">, since </w:t>
      </w:r>
      <w:r w:rsidRPr="00E563F9">
        <w:rPr>
          <w:rStyle w:val="StyleUnderline"/>
          <w:rFonts w:asciiTheme="majorHAnsi" w:hAnsiTheme="majorHAnsi" w:cstheme="majorHAnsi"/>
        </w:rPr>
        <w:t>growers are using fewer chemicals such as pesticides</w:t>
      </w:r>
      <w:r w:rsidRPr="00E563F9">
        <w:rPr>
          <w:rFonts w:asciiTheme="majorHAnsi" w:hAnsiTheme="majorHAnsi" w:cstheme="majorHAnsi"/>
          <w:sz w:val="10"/>
        </w:rPr>
        <w:t xml:space="preserve">. Some of the </w:t>
      </w:r>
      <w:r w:rsidRPr="00E563F9">
        <w:rPr>
          <w:rStyle w:val="StyleUnderline"/>
          <w:rFonts w:asciiTheme="majorHAnsi" w:hAnsiTheme="majorHAnsi" w:cstheme="majorHAnsi"/>
          <w:highlight w:val="cyan"/>
        </w:rPr>
        <w:t xml:space="preserve">major </w:t>
      </w:r>
      <w:r w:rsidRPr="00E563F9">
        <w:rPr>
          <w:rStyle w:val="StyleUnderline"/>
          <w:rFonts w:asciiTheme="majorHAnsi" w:hAnsiTheme="majorHAnsi" w:cstheme="majorHAnsi"/>
        </w:rPr>
        <w:t xml:space="preserve">US-based environmental </w:t>
      </w:r>
      <w:r w:rsidRPr="00E563F9">
        <w:rPr>
          <w:rStyle w:val="StyleUnderline"/>
          <w:rFonts w:asciiTheme="majorHAnsi" w:hAnsiTheme="majorHAnsi" w:cstheme="majorHAnsi"/>
          <w:highlight w:val="cyan"/>
        </w:rPr>
        <w:t xml:space="preserve">groups </w:t>
      </w:r>
      <w:r w:rsidRPr="00E563F9">
        <w:rPr>
          <w:rStyle w:val="StyleUnderline"/>
          <w:rFonts w:asciiTheme="majorHAnsi" w:hAnsiTheme="majorHAnsi" w:cstheme="majorHAnsi"/>
        </w:rPr>
        <w:t xml:space="preserve">are </w:t>
      </w:r>
      <w:r w:rsidRPr="00E563F9">
        <w:rPr>
          <w:rStyle w:val="StyleUnderline"/>
          <w:rFonts w:asciiTheme="majorHAnsi" w:hAnsiTheme="majorHAnsi" w:cstheme="majorHAnsi"/>
          <w:highlight w:val="cyan"/>
        </w:rPr>
        <w:t xml:space="preserve">starting to get behind </w:t>
      </w:r>
      <w:r w:rsidRPr="00E563F9">
        <w:rPr>
          <w:rStyle w:val="StyleUnderline"/>
          <w:rFonts w:asciiTheme="majorHAnsi" w:hAnsiTheme="majorHAnsi" w:cstheme="majorHAnsi"/>
        </w:rPr>
        <w:t>ag</w:t>
      </w:r>
      <w:r w:rsidRPr="00E563F9">
        <w:rPr>
          <w:rFonts w:asciiTheme="majorHAnsi" w:hAnsiTheme="majorHAnsi" w:cstheme="majorHAnsi"/>
          <w:sz w:val="10"/>
        </w:rPr>
        <w:t xml:space="preserve">ricultural </w:t>
      </w:r>
      <w:r w:rsidRPr="00E563F9">
        <w:rPr>
          <w:rStyle w:val="StyleUnderline"/>
          <w:rFonts w:asciiTheme="majorHAnsi" w:hAnsiTheme="majorHAnsi" w:cstheme="majorHAnsi"/>
        </w:rPr>
        <w:t>biotech</w:t>
      </w:r>
      <w:r w:rsidRPr="00E563F9">
        <w:rPr>
          <w:rFonts w:asciiTheme="majorHAnsi" w:hAnsiTheme="majorHAnsi" w:cstheme="majorHAnsi"/>
          <w:sz w:val="10"/>
        </w:rPr>
        <w:t xml:space="preserve">nology.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E563F9">
        <w:rPr>
          <w:rStyle w:val="StyleUnderline"/>
          <w:rFonts w:asciiTheme="majorHAnsi" w:hAnsiTheme="majorHAnsi" w:cstheme="majorHAnsi"/>
        </w:rPr>
        <w:t>We have</w:t>
      </w:r>
      <w:r w:rsidRPr="00E563F9">
        <w:rPr>
          <w:rStyle w:val="StyleUnderline"/>
          <w:rFonts w:asciiTheme="majorHAnsi" w:hAnsiTheme="majorHAnsi" w:cstheme="majorHAnsi"/>
          <w:highlight w:val="cyan"/>
        </w:rPr>
        <w:t xml:space="preserve"> improved food safety </w:t>
      </w:r>
      <w:r w:rsidRPr="00E563F9">
        <w:rPr>
          <w:rStyle w:val="StyleUnderline"/>
          <w:rFonts w:asciiTheme="majorHAnsi" w:hAnsiTheme="majorHAnsi" w:cstheme="majorHAnsi"/>
        </w:rPr>
        <w:t>through use of biotech corn</w:t>
      </w:r>
      <w:r w:rsidRPr="00E563F9">
        <w:rPr>
          <w:rFonts w:asciiTheme="majorHAnsi" w:hAnsiTheme="majorHAnsi" w:cstheme="majorHAnsi"/>
          <w:sz w:val="10"/>
        </w:rPr>
        <w:t xml:space="preserve">. </w:t>
      </w:r>
      <w:r w:rsidRPr="00E563F9">
        <w:rPr>
          <w:rStyle w:val="StyleUnderline"/>
          <w:rFonts w:asciiTheme="majorHAnsi" w:hAnsiTheme="majorHAnsi" w:cstheme="majorHAnsi"/>
        </w:rPr>
        <w:t>Iowa State</w:t>
      </w:r>
      <w:r w:rsidRPr="00E563F9">
        <w:rPr>
          <w:rFonts w:asciiTheme="majorHAnsi" w:hAnsiTheme="majorHAnsi" w:cstheme="majorHAnsi"/>
          <w:sz w:val="10"/>
        </w:rPr>
        <w:t xml:space="preserve"> University </w:t>
      </w:r>
      <w:r w:rsidRPr="00E563F9">
        <w:rPr>
          <w:rStyle w:val="StyleUnderline"/>
          <w:rFonts w:asciiTheme="majorHAnsi" w:hAnsiTheme="majorHAnsi" w:cstheme="majorHAnsi"/>
        </w:rPr>
        <w:t xml:space="preserve">has done excellent research showing that mycotoxin formation is reduced in </w:t>
      </w:r>
      <w:r w:rsidRPr="00E563F9">
        <w:rPr>
          <w:rFonts w:asciiTheme="majorHAnsi" w:hAnsiTheme="majorHAnsi" w:cstheme="majorHAnsi"/>
          <w:sz w:val="10"/>
        </w:rPr>
        <w:t>certain Bt-</w:t>
      </w:r>
      <w:r w:rsidRPr="00E563F9">
        <w:rPr>
          <w:rStyle w:val="StyleUnderline"/>
          <w:rFonts w:asciiTheme="majorHAnsi" w:hAnsiTheme="majorHAnsi" w:cstheme="majorHAnsi"/>
        </w:rPr>
        <w:t xml:space="preserve">corn varieties. It is unhealthy to eat known carcinogens. If other nations struggling to cope with mycotoxin-related effects </w:t>
      </w:r>
      <w:r w:rsidRPr="00E563F9">
        <w:rPr>
          <w:rFonts w:asciiTheme="majorHAnsi" w:hAnsiTheme="majorHAnsi" w:cstheme="majorHAnsi"/>
          <w:sz w:val="10"/>
        </w:rPr>
        <w:t xml:space="preserve">(cancer, birth defects, etc.), </w:t>
      </w:r>
      <w:r w:rsidRPr="00E563F9">
        <w:rPr>
          <w:rStyle w:val="StyleUnderline"/>
          <w:rFonts w:asciiTheme="majorHAnsi" w:hAnsiTheme="majorHAnsi" w:cstheme="majorHAnsi"/>
        </w:rPr>
        <w:t>simply by approving planting of Bt corn those nations would reduce those effects and bring health benefits through biotech</w:t>
      </w:r>
      <w:r w:rsidRPr="00E563F9">
        <w:rPr>
          <w:rFonts w:asciiTheme="majorHAnsi" w:hAnsiTheme="majorHAnsi" w:cstheme="majorHAnsi"/>
          <w:sz w:val="10"/>
        </w:rPr>
        <w:t xml:space="preserve">nology. (Murillo-Williams and Munkvold, 2008). Moreover, </w:t>
      </w:r>
      <w:r w:rsidRPr="00E563F9">
        <w:rPr>
          <w:rStyle w:val="StyleUnderline"/>
          <w:rFonts w:asciiTheme="majorHAnsi" w:hAnsiTheme="majorHAnsi" w:cstheme="majorHAnsi"/>
        </w:rPr>
        <w:t xml:space="preserve">time has </w:t>
      </w:r>
      <w:r w:rsidRPr="00E563F9">
        <w:rPr>
          <w:rStyle w:val="StyleUnderline"/>
          <w:rFonts w:asciiTheme="majorHAnsi" w:hAnsiTheme="majorHAnsi" w:cstheme="majorHAnsi"/>
          <w:highlight w:val="cyan"/>
        </w:rPr>
        <w:t xml:space="preserve">trumped </w:t>
      </w:r>
      <w:r w:rsidRPr="00E563F9">
        <w:rPr>
          <w:rFonts w:asciiTheme="majorHAnsi" w:hAnsiTheme="majorHAnsi" w:cstheme="majorHAnsi"/>
        </w:rPr>
        <w:t>the</w:t>
      </w:r>
      <w:r w:rsidRPr="00E563F9">
        <w:rPr>
          <w:rStyle w:val="StyleUnderline"/>
          <w:rFonts w:asciiTheme="majorHAnsi" w:hAnsiTheme="majorHAnsi" w:cstheme="majorHAnsi"/>
          <w:highlight w:val="cyan"/>
        </w:rPr>
        <w:t xml:space="preserve"> early concerns</w:t>
      </w:r>
      <w:r w:rsidRPr="00E563F9">
        <w:rPr>
          <w:rStyle w:val="StyleUnderline"/>
          <w:rFonts w:asciiTheme="majorHAnsi" w:hAnsiTheme="majorHAnsi" w:cstheme="majorHAnsi"/>
        </w:rPr>
        <w:t xml:space="preserve"> </w:t>
      </w:r>
      <w:r w:rsidRPr="00E563F9">
        <w:rPr>
          <w:rFonts w:asciiTheme="majorHAnsi" w:hAnsiTheme="majorHAnsi" w:cstheme="majorHAnsi"/>
          <w:sz w:val="10"/>
        </w:rPr>
        <w:t xml:space="preserve">expressed by Al Gore about biotech crops exacerbating over-supply; </w:t>
      </w:r>
      <w:r w:rsidRPr="00E563F9">
        <w:rPr>
          <w:rStyle w:val="StyleUnderline"/>
          <w:rFonts w:asciiTheme="majorHAnsi" w:hAnsiTheme="majorHAnsi" w:cstheme="majorHAnsi"/>
        </w:rPr>
        <w:t xml:space="preserve">we know now that the </w:t>
      </w:r>
      <w:r w:rsidRPr="00E563F9">
        <w:rPr>
          <w:rStyle w:val="StyleUnderline"/>
          <w:rFonts w:asciiTheme="majorHAnsi" w:hAnsiTheme="majorHAnsi" w:cstheme="majorHAnsi"/>
          <w:highlight w:val="cyan"/>
        </w:rPr>
        <w:t xml:space="preserve">world </w:t>
      </w:r>
      <w:r w:rsidRPr="00E563F9">
        <w:rPr>
          <w:rStyle w:val="StyleUnderline"/>
          <w:rFonts w:asciiTheme="majorHAnsi" w:hAnsiTheme="majorHAnsi" w:cstheme="majorHAnsi"/>
        </w:rPr>
        <w:t xml:space="preserve">has become </w:t>
      </w:r>
      <w:r w:rsidRPr="00E563F9">
        <w:rPr>
          <w:rStyle w:val="StyleUnderline"/>
          <w:rFonts w:asciiTheme="majorHAnsi" w:hAnsiTheme="majorHAnsi" w:cstheme="majorHAnsi"/>
          <w:highlight w:val="cyan"/>
        </w:rPr>
        <w:t xml:space="preserve">too needy </w:t>
      </w:r>
      <w:r w:rsidRPr="00E563F9">
        <w:rPr>
          <w:rStyle w:val="StyleUnderline"/>
          <w:rFonts w:asciiTheme="majorHAnsi" w:hAnsiTheme="majorHAnsi" w:cstheme="majorHAnsi"/>
        </w:rPr>
        <w:t>to be cavalier in dismissing innovation in ag</w:t>
      </w:r>
      <w:r w:rsidRPr="00E563F9">
        <w:rPr>
          <w:rFonts w:asciiTheme="majorHAnsi" w:hAnsiTheme="majorHAnsi" w:cstheme="majorHAnsi"/>
          <w:sz w:val="10"/>
        </w:rPr>
        <w:t xml:space="preserve">ricultural </w:t>
      </w:r>
      <w:r w:rsidRPr="00E563F9">
        <w:rPr>
          <w:rStyle w:val="StyleUnderline"/>
          <w:rFonts w:asciiTheme="majorHAnsi" w:hAnsiTheme="majorHAnsi" w:cstheme="majorHAnsi"/>
        </w:rPr>
        <w:t>biotech</w:t>
      </w:r>
      <w:r w:rsidRPr="00E563F9">
        <w:rPr>
          <w:rFonts w:asciiTheme="majorHAnsi" w:hAnsiTheme="majorHAnsi" w:cstheme="majorHAnsi"/>
          <w:sz w:val="10"/>
        </w:rPr>
        <w:t xml:space="preserve">nology. </w:t>
      </w:r>
      <w:r w:rsidRPr="00E563F9">
        <w:rPr>
          <w:rStyle w:val="StyleUnderline"/>
          <w:rFonts w:asciiTheme="majorHAnsi" w:hAnsiTheme="majorHAnsi" w:cstheme="majorHAnsi"/>
        </w:rPr>
        <w:t xml:space="preserve">With </w:t>
      </w:r>
      <w:r w:rsidRPr="00E563F9">
        <w:rPr>
          <w:rStyle w:val="StyleUnderline"/>
          <w:rFonts w:asciiTheme="majorHAnsi" w:hAnsiTheme="majorHAnsi" w:cstheme="majorHAnsi"/>
          <w:highlight w:val="cyan"/>
        </w:rPr>
        <w:t>people</w:t>
      </w:r>
      <w:r w:rsidRPr="00E563F9">
        <w:rPr>
          <w:rStyle w:val="StyleUnderline"/>
          <w:rFonts w:asciiTheme="majorHAnsi" w:hAnsiTheme="majorHAnsi" w:cstheme="majorHAnsi"/>
        </w:rPr>
        <w:t xml:space="preserve"> around the world asking for more and more corn, soy and other foods at reasonable prices, and </w:t>
      </w:r>
      <w:r w:rsidRPr="00E563F9">
        <w:rPr>
          <w:rStyle w:val="StyleUnderline"/>
          <w:rFonts w:asciiTheme="majorHAnsi" w:hAnsiTheme="majorHAnsi" w:cstheme="majorHAnsi"/>
          <w:highlight w:val="cyan"/>
        </w:rPr>
        <w:t xml:space="preserve">rioting to overthrow </w:t>
      </w:r>
      <w:r w:rsidRPr="00E563F9">
        <w:rPr>
          <w:rStyle w:val="StyleUnderline"/>
          <w:rFonts w:asciiTheme="majorHAnsi" w:hAnsiTheme="majorHAnsi" w:cstheme="majorHAnsi"/>
        </w:rPr>
        <w:t xml:space="preserve">their </w:t>
      </w:r>
      <w:r w:rsidRPr="00E563F9">
        <w:rPr>
          <w:rStyle w:val="StyleUnderline"/>
          <w:rFonts w:asciiTheme="majorHAnsi" w:hAnsiTheme="majorHAnsi" w:cstheme="majorHAnsi"/>
          <w:highlight w:val="cyan"/>
        </w:rPr>
        <w:t xml:space="preserve">governments, </w:t>
      </w:r>
      <w:r w:rsidRPr="00E563F9">
        <w:rPr>
          <w:rStyle w:val="StyleUnderline"/>
          <w:rFonts w:asciiTheme="majorHAnsi" w:hAnsiTheme="majorHAnsi" w:cstheme="majorHAnsi"/>
        </w:rPr>
        <w:t xml:space="preserve">we know that </w:t>
      </w:r>
      <w:r w:rsidRPr="00E563F9">
        <w:rPr>
          <w:rStyle w:val="Emphasis"/>
          <w:rFonts w:asciiTheme="majorHAnsi" w:hAnsiTheme="majorHAnsi" w:cstheme="majorHAnsi"/>
          <w:highlight w:val="cyan"/>
        </w:rPr>
        <w:t>yields actually matter</w:t>
      </w:r>
      <w:r w:rsidRPr="00E563F9">
        <w:rPr>
          <w:rFonts w:asciiTheme="majorHAnsi" w:hAnsiTheme="majorHAnsi" w:cstheme="majorHAnsi"/>
          <w:sz w:val="10"/>
        </w:rPr>
        <w:t xml:space="preserve">. While many factors were contributory, the </w:t>
      </w:r>
      <w:r w:rsidRPr="00E563F9">
        <w:rPr>
          <w:rStyle w:val="StyleUnderline"/>
          <w:rFonts w:asciiTheme="majorHAnsi" w:hAnsiTheme="majorHAnsi" w:cstheme="majorHAnsi"/>
        </w:rPr>
        <w:t xml:space="preserve">recent violent </w:t>
      </w:r>
      <w:r w:rsidRPr="00E563F9">
        <w:rPr>
          <w:rStyle w:val="StyleUnderline"/>
          <w:rFonts w:asciiTheme="majorHAnsi" w:hAnsiTheme="majorHAnsi" w:cstheme="majorHAnsi"/>
          <w:highlight w:val="cyan"/>
        </w:rPr>
        <w:t xml:space="preserve">protests </w:t>
      </w:r>
      <w:r w:rsidRPr="00E563F9">
        <w:rPr>
          <w:rStyle w:val="StyleUnderline"/>
          <w:rFonts w:asciiTheme="majorHAnsi" w:hAnsiTheme="majorHAnsi" w:cstheme="majorHAnsi"/>
        </w:rPr>
        <w:t xml:space="preserve">in North Africa and the Middle East </w:t>
      </w:r>
      <w:r w:rsidRPr="00E563F9">
        <w:rPr>
          <w:rStyle w:val="StyleUnderline"/>
          <w:rFonts w:asciiTheme="majorHAnsi" w:hAnsiTheme="majorHAnsi" w:cstheme="majorHAnsi"/>
          <w:highlight w:val="cyan"/>
        </w:rPr>
        <w:t xml:space="preserve">coincided with </w:t>
      </w:r>
      <w:r w:rsidRPr="00E563F9">
        <w:rPr>
          <w:rStyle w:val="Emphasis"/>
          <w:rFonts w:asciiTheme="majorHAnsi" w:hAnsiTheme="majorHAnsi" w:cstheme="majorHAnsi"/>
        </w:rPr>
        <w:t xml:space="preserve">sudden </w:t>
      </w:r>
      <w:r w:rsidRPr="00E563F9">
        <w:rPr>
          <w:rStyle w:val="Emphasis"/>
          <w:rFonts w:asciiTheme="majorHAnsi" w:hAnsiTheme="majorHAnsi" w:cstheme="majorHAnsi"/>
          <w:highlight w:val="cyan"/>
        </w:rPr>
        <w:t>peaks</w:t>
      </w:r>
      <w:r w:rsidRPr="00E563F9">
        <w:rPr>
          <w:rStyle w:val="StyleUnderline"/>
          <w:rFonts w:asciiTheme="majorHAnsi" w:hAnsiTheme="majorHAnsi" w:cstheme="majorHAnsi"/>
          <w:highlight w:val="cyan"/>
        </w:rPr>
        <w:t xml:space="preserve"> in </w:t>
      </w:r>
      <w:r w:rsidRPr="00E563F9">
        <w:rPr>
          <w:rStyle w:val="Emphasis"/>
          <w:rFonts w:asciiTheme="majorHAnsi" w:hAnsiTheme="majorHAnsi" w:cstheme="majorHAnsi"/>
        </w:rPr>
        <w:t xml:space="preserve">global </w:t>
      </w:r>
      <w:r w:rsidRPr="00E563F9">
        <w:rPr>
          <w:rStyle w:val="Emphasis"/>
          <w:rFonts w:asciiTheme="majorHAnsi" w:hAnsiTheme="majorHAnsi" w:cstheme="majorHAnsi"/>
          <w:highlight w:val="cyan"/>
        </w:rPr>
        <w:t>food prices</w:t>
      </w:r>
      <w:r w:rsidRPr="00E563F9">
        <w:rPr>
          <w:rFonts w:asciiTheme="majorHAnsi" w:hAnsiTheme="majorHAnsi" w:cstheme="majorHAnsi"/>
          <w:sz w:val="10"/>
        </w:rPr>
        <w:t xml:space="preserve">. Researchers suggest that a given food- price threshold may exist, above which protests become likely (Lagi et al., 2011). </w:t>
      </w:r>
      <w:r w:rsidRPr="00E563F9">
        <w:rPr>
          <w:rStyle w:val="StyleUnderline"/>
          <w:rFonts w:asciiTheme="majorHAnsi" w:hAnsiTheme="majorHAnsi" w:cstheme="majorHAnsi"/>
        </w:rPr>
        <w:t xml:space="preserve">With such social unrest making the </w:t>
      </w:r>
      <w:r w:rsidRPr="00E563F9">
        <w:rPr>
          <w:rStyle w:val="StyleUnderline"/>
          <w:rFonts w:asciiTheme="majorHAnsi" w:hAnsiTheme="majorHAnsi" w:cstheme="majorHAnsi"/>
          <w:highlight w:val="cyan"/>
        </w:rPr>
        <w:t xml:space="preserve">world </w:t>
      </w:r>
      <w:r w:rsidRPr="00E563F9">
        <w:rPr>
          <w:rStyle w:val="StyleUnderline"/>
          <w:rFonts w:asciiTheme="majorHAnsi" w:hAnsiTheme="majorHAnsi" w:cstheme="majorHAnsi"/>
        </w:rPr>
        <w:t xml:space="preserve">an </w:t>
      </w:r>
      <w:r w:rsidRPr="00E563F9">
        <w:rPr>
          <w:rStyle w:val="Emphasis"/>
          <w:rFonts w:asciiTheme="majorHAnsi" w:hAnsiTheme="majorHAnsi" w:cstheme="majorHAnsi"/>
          <w:highlight w:val="cyan"/>
        </w:rPr>
        <w:t>increasingly unstable place</w:t>
      </w:r>
      <w:r w:rsidRPr="00E563F9">
        <w:rPr>
          <w:rFonts w:asciiTheme="majorHAnsi" w:hAnsiTheme="majorHAnsi" w:cstheme="majorHAnsi"/>
          <w:sz w:val="10"/>
          <w:highlight w:val="cyan"/>
        </w:rPr>
        <w:t xml:space="preserve">, </w:t>
      </w:r>
      <w:r w:rsidRPr="00E563F9">
        <w:rPr>
          <w:rStyle w:val="StyleUnderline"/>
          <w:rFonts w:asciiTheme="majorHAnsi" w:hAnsiTheme="majorHAnsi" w:cstheme="majorHAnsi"/>
        </w:rPr>
        <w:t xml:space="preserve">we do </w:t>
      </w:r>
      <w:r w:rsidRPr="00E563F9">
        <w:rPr>
          <w:rStyle w:val="StyleUnderline"/>
          <w:rFonts w:asciiTheme="majorHAnsi" w:hAnsiTheme="majorHAnsi" w:cstheme="majorHAnsi"/>
          <w:highlight w:val="cyan"/>
        </w:rPr>
        <w:t xml:space="preserve">not have </w:t>
      </w:r>
      <w:r w:rsidRPr="00E563F9">
        <w:rPr>
          <w:rStyle w:val="StyleUnderline"/>
          <w:rFonts w:asciiTheme="majorHAnsi" w:hAnsiTheme="majorHAnsi" w:cstheme="majorHAnsi"/>
        </w:rPr>
        <w:t xml:space="preserve">the </w:t>
      </w:r>
      <w:r w:rsidRPr="00E563F9">
        <w:rPr>
          <w:rStyle w:val="StyleUnderline"/>
          <w:rFonts w:asciiTheme="majorHAnsi" w:hAnsiTheme="majorHAnsi" w:cstheme="majorHAnsi"/>
          <w:highlight w:val="cyan"/>
        </w:rPr>
        <w:t xml:space="preserve">luxury of tinkering with </w:t>
      </w:r>
      <w:r w:rsidRPr="00E563F9">
        <w:rPr>
          <w:rStyle w:val="StyleUnderline"/>
          <w:rFonts w:asciiTheme="majorHAnsi" w:hAnsiTheme="majorHAnsi" w:cstheme="majorHAnsi"/>
        </w:rPr>
        <w:t xml:space="preserve">the highly productive </w:t>
      </w:r>
      <w:r w:rsidRPr="00E563F9">
        <w:rPr>
          <w:rStyle w:val="StyleUnderline"/>
          <w:rFonts w:asciiTheme="majorHAnsi" w:hAnsiTheme="majorHAnsi" w:cstheme="majorHAnsi"/>
          <w:highlight w:val="cyan"/>
        </w:rPr>
        <w:t>US ag</w:t>
      </w:r>
      <w:r w:rsidRPr="00E563F9">
        <w:rPr>
          <w:rFonts w:asciiTheme="majorHAnsi" w:hAnsiTheme="majorHAnsi" w:cstheme="majorHAnsi"/>
          <w:sz w:val="10"/>
          <w:highlight w:val="cyan"/>
        </w:rPr>
        <w:t>r</w:t>
      </w:r>
      <w:r w:rsidRPr="00E563F9">
        <w:rPr>
          <w:rFonts w:asciiTheme="majorHAnsi" w:hAnsiTheme="majorHAnsi" w:cstheme="majorHAnsi"/>
          <w:sz w:val="10"/>
        </w:rPr>
        <w:t>icultural</w:t>
      </w:r>
      <w:r w:rsidRPr="00E563F9">
        <w:rPr>
          <w:rStyle w:val="StyleUnderline"/>
          <w:rFonts w:asciiTheme="majorHAnsi" w:hAnsiTheme="majorHAnsi" w:cstheme="majorHAnsi"/>
        </w:rPr>
        <w:t xml:space="preserve"> system that</w:t>
      </w:r>
      <w:r w:rsidRPr="00E563F9">
        <w:rPr>
          <w:rStyle w:val="StyleUnderline"/>
          <w:rFonts w:asciiTheme="majorHAnsi" w:hAnsiTheme="majorHAnsi" w:cstheme="majorHAnsi"/>
          <w:highlight w:val="cyan"/>
        </w:rPr>
        <w:t xml:space="preserve"> makes food for </w:t>
      </w:r>
      <w:r w:rsidRPr="00E563F9">
        <w:rPr>
          <w:rStyle w:val="StyleUnderline"/>
          <w:rFonts w:asciiTheme="majorHAnsi" w:hAnsiTheme="majorHAnsi" w:cstheme="majorHAnsi"/>
        </w:rPr>
        <w:t xml:space="preserve">the </w:t>
      </w:r>
      <w:r w:rsidRPr="00E563F9">
        <w:rPr>
          <w:rStyle w:val="StyleUnderline"/>
          <w:rFonts w:asciiTheme="majorHAnsi" w:hAnsiTheme="majorHAnsi" w:cstheme="majorHAnsi"/>
          <w:highlight w:val="cyan"/>
        </w:rPr>
        <w:t xml:space="preserve">world </w:t>
      </w:r>
      <w:r w:rsidRPr="00E563F9">
        <w:rPr>
          <w:rStyle w:val="Emphasis"/>
          <w:rFonts w:asciiTheme="majorHAnsi" w:hAnsiTheme="majorHAnsi" w:cstheme="majorHAnsi"/>
          <w:highlight w:val="cyan"/>
        </w:rPr>
        <w:t xml:space="preserve">without </w:t>
      </w:r>
      <w:r w:rsidRPr="00E563F9">
        <w:rPr>
          <w:rStyle w:val="Emphasis"/>
          <w:rFonts w:asciiTheme="majorHAnsi" w:hAnsiTheme="majorHAnsi" w:cstheme="majorHAnsi"/>
        </w:rPr>
        <w:t xml:space="preserve">risking serious </w:t>
      </w:r>
      <w:r w:rsidRPr="00E563F9">
        <w:rPr>
          <w:rStyle w:val="Emphasis"/>
          <w:rFonts w:asciiTheme="majorHAnsi" w:hAnsiTheme="majorHAnsi" w:cstheme="majorHAnsi"/>
          <w:highlight w:val="cyan"/>
        </w:rPr>
        <w:t xml:space="preserve">negative impacts </w:t>
      </w:r>
      <w:r w:rsidRPr="00E563F9">
        <w:rPr>
          <w:rStyle w:val="Emphasis"/>
          <w:rFonts w:asciiTheme="majorHAnsi" w:hAnsiTheme="majorHAnsi" w:cstheme="majorHAnsi"/>
        </w:rPr>
        <w:t>overseas</w:t>
      </w:r>
      <w:r w:rsidRPr="00E563F9">
        <w:rPr>
          <w:rFonts w:asciiTheme="majorHAnsi" w:hAnsiTheme="majorHAnsi" w:cstheme="majorHAnsi"/>
          <w:sz w:val="10"/>
          <w:highlight w:val="cyan"/>
        </w:rPr>
        <w:t>.</w:t>
      </w:r>
      <w:r w:rsidRPr="00E563F9">
        <w:rPr>
          <w:rFonts w:asciiTheme="majorHAnsi" w:hAnsiTheme="majorHAnsi" w:cstheme="majorHAnsi"/>
          <w:sz w:val="10"/>
        </w:rPr>
        <w:t xml:space="preserve"> </w:t>
      </w:r>
      <w:r w:rsidRPr="00E563F9">
        <w:rPr>
          <w:rStyle w:val="StyleUnderline"/>
          <w:rFonts w:asciiTheme="majorHAnsi" w:hAnsiTheme="majorHAnsi" w:cstheme="majorHAnsi"/>
        </w:rPr>
        <w:t>The pipeline for biotech crops is becoming more interesting with each innovation in plant breeding.</w:t>
      </w:r>
      <w:r w:rsidRPr="00E563F9">
        <w:rPr>
          <w:rFonts w:asciiTheme="majorHAnsi" w:hAnsiTheme="majorHAnsi" w:cstheme="majorHAnsi"/>
          <w:sz w:val="10"/>
        </w:rPr>
        <w:t xml:space="preserve"> Genes are being silenced with no “plant pest” DNA to regulate or test for, </w:t>
      </w:r>
      <w:r w:rsidRPr="00E563F9">
        <w:rPr>
          <w:rStyle w:val="Emphasis"/>
          <w:rFonts w:asciiTheme="majorHAnsi" w:hAnsiTheme="majorHAnsi" w:cstheme="majorHAnsi"/>
        </w:rPr>
        <w:t>making regulation more complex</w:t>
      </w:r>
      <w:r w:rsidRPr="00E563F9">
        <w:rPr>
          <w:rFonts w:asciiTheme="majorHAnsi" w:hAnsiTheme="majorHAnsi" w:cstheme="majorHAnsi"/>
          <w:sz w:val="10"/>
        </w:rPr>
        <w:t xml:space="preserve">. Such new plant-breeding methods involve: • RNA-interference. • Oligo-RNA etc—Cibus, Keygene, etc. • Public-academic breeding coming on fast? • USDA does not see a plant pest, EPA sees resistance issues, etc. </w:t>
      </w:r>
      <w:r w:rsidRPr="00E563F9">
        <w:rPr>
          <w:rStyle w:val="StyleUnderline"/>
          <w:rFonts w:asciiTheme="majorHAnsi" w:hAnsiTheme="majorHAnsi" w:cstheme="majorHAnsi"/>
        </w:rPr>
        <w:t>The pipeline of biotech commodity crops promises new approaches to food and ag</w:t>
      </w:r>
      <w:r w:rsidRPr="00E563F9">
        <w:rPr>
          <w:rFonts w:asciiTheme="majorHAnsi" w:hAnsiTheme="majorHAnsi" w:cstheme="majorHAnsi"/>
          <w:sz w:val="10"/>
        </w:rPr>
        <w:t xml:space="preserve">riculture, and, finally, direct consumer benefits, not just improved production traits (e.g.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E563F9">
        <w:rPr>
          <w:rStyle w:val="StyleUnderline"/>
          <w:rFonts w:asciiTheme="majorHAnsi" w:hAnsiTheme="majorHAnsi" w:cstheme="majorHAnsi"/>
        </w:rPr>
        <w:t>people are working on N2 fixation in corn with symbiotic microorganisms and also making corn photosynthesis work for soy</w:t>
      </w:r>
      <w:r w:rsidRPr="00E563F9">
        <w:rPr>
          <w:rFonts w:asciiTheme="majorHAnsi" w:hAnsiTheme="majorHAnsi" w:cstheme="majorHAnsi"/>
          <w:sz w:val="10"/>
        </w:rPr>
        <w:t xml:space="preserve"> (i.e. “C4 soy”) (Buchanan et al., 2010). </w:t>
      </w:r>
      <w:r w:rsidRPr="00E563F9">
        <w:rPr>
          <w:rStyle w:val="StyleUnderline"/>
          <w:rFonts w:asciiTheme="majorHAnsi" w:hAnsiTheme="majorHAnsi" w:cstheme="majorHAnsi"/>
        </w:rPr>
        <w:t>There will be more room for public and academic breeding tools in the smaller specialized sector of ag</w:t>
      </w:r>
      <w:r w:rsidRPr="00E563F9">
        <w:rPr>
          <w:rFonts w:asciiTheme="majorHAnsi" w:hAnsiTheme="majorHAnsi" w:cstheme="majorHAnsi"/>
          <w:sz w:val="10"/>
        </w:rPr>
        <w:t xml:space="preserve">riculture. </w:t>
      </w:r>
      <w:r w:rsidRPr="00E563F9">
        <w:rPr>
          <w:rStyle w:val="StyleUnderline"/>
          <w:rFonts w:asciiTheme="majorHAnsi" w:hAnsiTheme="majorHAnsi" w:cstheme="majorHAnsi"/>
        </w:rPr>
        <w:t>All of this innovation has environmental and economic benefits</w:t>
      </w:r>
      <w:r w:rsidRPr="00E563F9">
        <w:rPr>
          <w:rFonts w:asciiTheme="majorHAnsi" w:hAnsiTheme="majorHAnsi" w:cstheme="majorHAnsi"/>
          <w:sz w:val="10"/>
        </w:rPr>
        <w:t xml:space="preserve">. This has led the World Wildlife Fund, Environmental Defense Council, and even the Natural Resources Defense Council to start talking about technology neutrality vis-à-vis biotech crops. </w:t>
      </w:r>
      <w:r w:rsidRPr="00E563F9">
        <w:rPr>
          <w:rStyle w:val="StyleUnderline"/>
          <w:rFonts w:asciiTheme="majorHAnsi" w:hAnsiTheme="majorHAnsi" w:cstheme="majorHAnsi"/>
          <w:highlight w:val="cyan"/>
        </w:rPr>
        <w:t xml:space="preserve">Opposition to GMOs keeps coming </w:t>
      </w:r>
      <w:r w:rsidRPr="00E563F9">
        <w:rPr>
          <w:rStyle w:val="StyleUnderline"/>
          <w:rFonts w:asciiTheme="majorHAnsi" w:hAnsiTheme="majorHAnsi" w:cstheme="majorHAnsi"/>
        </w:rPr>
        <w:t>and coming, however</w:t>
      </w:r>
      <w:r w:rsidRPr="00E563F9">
        <w:rPr>
          <w:rFonts w:asciiTheme="majorHAnsi" w:hAnsiTheme="majorHAnsi" w:cstheme="majorHAnsi"/>
          <w:sz w:val="10"/>
        </w:rPr>
        <w:t xml:space="preserve">. </w:t>
      </w:r>
      <w:r w:rsidRPr="00E563F9">
        <w:rPr>
          <w:rStyle w:val="StyleUnderline"/>
          <w:rFonts w:asciiTheme="majorHAnsi" w:hAnsiTheme="majorHAnsi" w:cstheme="majorHAnsi"/>
        </w:rPr>
        <w:t>The recently withdrawn French Séralini study</w:t>
      </w:r>
      <w:r w:rsidRPr="00E563F9">
        <w:rPr>
          <w:rFonts w:asciiTheme="majorHAnsi" w:hAnsiTheme="majorHAnsi" w:cstheme="majorHAnsi"/>
          <w:sz w:val="10"/>
        </w:rPr>
        <w:t xml:space="preserve">, which showed tumors in rats, </w:t>
      </w:r>
      <w:r w:rsidRPr="00E563F9">
        <w:rPr>
          <w:rStyle w:val="StyleUnderline"/>
          <w:rFonts w:asciiTheme="majorHAnsi" w:hAnsiTheme="majorHAnsi" w:cstheme="majorHAnsi"/>
        </w:rPr>
        <w:t xml:space="preserve">serves to demonstrate the commitment of certain </w:t>
      </w:r>
      <w:r w:rsidRPr="00E563F9">
        <w:rPr>
          <w:rStyle w:val="StyleUnderline"/>
          <w:rFonts w:asciiTheme="majorHAnsi" w:hAnsiTheme="majorHAnsi" w:cstheme="majorHAnsi"/>
          <w:highlight w:val="cyan"/>
        </w:rPr>
        <w:t xml:space="preserve">researchers </w:t>
      </w:r>
      <w:r w:rsidRPr="00E563F9">
        <w:rPr>
          <w:rStyle w:val="StyleUnderline"/>
          <w:rFonts w:asciiTheme="majorHAnsi" w:hAnsiTheme="majorHAnsi" w:cstheme="majorHAnsi"/>
        </w:rPr>
        <w:t xml:space="preserve">to </w:t>
      </w:r>
      <w:r w:rsidRPr="00E563F9">
        <w:rPr>
          <w:rStyle w:val="StyleUnderline"/>
          <w:rFonts w:asciiTheme="majorHAnsi" w:hAnsiTheme="majorHAnsi" w:cstheme="majorHAnsi"/>
          <w:highlight w:val="cyan"/>
        </w:rPr>
        <w:t>bend scientific rules to achieve anti-GMO results</w:t>
      </w:r>
      <w:r w:rsidRPr="00E563F9">
        <w:rPr>
          <w:rFonts w:asciiTheme="majorHAnsi" w:hAnsiTheme="majorHAnsi" w:cstheme="majorHAnsi"/>
          <w:sz w:val="10"/>
        </w:rPr>
        <w:t xml:space="preserve">. </w:t>
      </w:r>
      <w:r w:rsidRPr="00E563F9">
        <w:rPr>
          <w:rStyle w:val="Emphasis"/>
          <w:rFonts w:asciiTheme="majorHAnsi" w:hAnsiTheme="majorHAnsi" w:cstheme="majorHAnsi"/>
        </w:rPr>
        <w:t>Although the study was badly flawed</w:t>
      </w:r>
      <w:r w:rsidRPr="00E563F9">
        <w:rPr>
          <w:rFonts w:asciiTheme="majorHAnsi" w:hAnsiTheme="majorHAnsi" w:cstheme="majorHAnsi"/>
          <w:sz w:val="10"/>
        </w:rPr>
        <w:t xml:space="preserve">, </w:t>
      </w:r>
      <w:r w:rsidRPr="00E563F9">
        <w:rPr>
          <w:rStyle w:val="StyleUnderline"/>
          <w:rFonts w:asciiTheme="majorHAnsi" w:hAnsiTheme="majorHAnsi" w:cstheme="majorHAnsi"/>
        </w:rPr>
        <w:t>it has caused governments to say, “Well, that’s peer-reviewed science</w:t>
      </w:r>
      <w:r w:rsidRPr="00E563F9">
        <w:rPr>
          <w:rFonts w:asciiTheme="majorHAnsi" w:hAnsiTheme="majorHAnsi" w:cstheme="majorHAnsi"/>
          <w:sz w:val="10"/>
        </w:rPr>
        <w:t xml:space="preserve">. </w:t>
      </w:r>
      <w:r w:rsidRPr="00E563F9">
        <w:rPr>
          <w:rStyle w:val="StyleUnderline"/>
          <w:rFonts w:asciiTheme="majorHAnsi" w:hAnsiTheme="majorHAnsi" w:cstheme="majorHAnsi"/>
        </w:rPr>
        <w:t>Let’s ban it</w:t>
      </w:r>
      <w:r w:rsidRPr="00E563F9">
        <w:rPr>
          <w:rFonts w:asciiTheme="majorHAnsi" w:hAnsiTheme="majorHAnsi" w:cstheme="majorHAnsi"/>
          <w:sz w:val="10"/>
        </w:rPr>
        <w:t xml:space="preserve"> and make nations stop exporting it to us.” While the high cost of regulatory compliance has led to oligopoly power with a “concentration” in the biotech-seed marketplace, </w:t>
      </w:r>
      <w:r w:rsidRPr="00E563F9">
        <w:rPr>
          <w:rStyle w:val="StyleUnderline"/>
          <w:rFonts w:asciiTheme="majorHAnsi" w:hAnsiTheme="majorHAnsi" w:cstheme="majorHAnsi"/>
        </w:rPr>
        <w:t>the coming decade may see more new players entering the marketplace</w:t>
      </w:r>
      <w:r w:rsidRPr="00E563F9">
        <w:rPr>
          <w:rFonts w:asciiTheme="majorHAnsi" w:hAnsiTheme="majorHAnsi" w:cstheme="majorHAnsi"/>
          <w:sz w:val="10"/>
        </w:rPr>
        <w:t xml:space="preserve"> (e.g. Okanagan Specialty Crops with its Arctic® Apple2, and J.R. Simplot with its “Innate®” potato1).</w:t>
      </w:r>
    </w:p>
    <w:p w14:paraId="0012B9B0" w14:textId="77777777" w:rsidR="004F008A" w:rsidRPr="00E563F9" w:rsidRDefault="004F008A" w:rsidP="004F008A">
      <w:pPr>
        <w:pStyle w:val="Heading4"/>
        <w:rPr>
          <w:rFonts w:asciiTheme="majorHAnsi" w:hAnsiTheme="majorHAnsi" w:cstheme="majorHAnsi"/>
        </w:rPr>
      </w:pPr>
      <w:r w:rsidRPr="00E563F9">
        <w:rPr>
          <w:rFonts w:asciiTheme="majorHAnsi" w:hAnsiTheme="majorHAnsi" w:cstheme="majorHAnsi"/>
        </w:rPr>
        <w:t>Doing the affirmative ensures that companies can no longer hoard patents and kill innovation. Reducing IPP has that big of an impact.</w:t>
      </w:r>
    </w:p>
    <w:p w14:paraId="696A4A82" w14:textId="77777777" w:rsidR="004F008A" w:rsidRPr="00E563F9" w:rsidRDefault="004F008A" w:rsidP="004F008A">
      <w:pPr>
        <w:rPr>
          <w:rFonts w:asciiTheme="majorHAnsi" w:hAnsiTheme="majorHAnsi" w:cstheme="majorHAnsi"/>
        </w:rPr>
      </w:pPr>
      <w:r w:rsidRPr="00E563F9">
        <w:rPr>
          <w:rFonts w:asciiTheme="majorHAnsi" w:hAnsiTheme="majorHAnsi" w:cstheme="majorHAnsi"/>
          <w:b/>
          <w:bCs/>
          <w:sz w:val="26"/>
          <w:szCs w:val="26"/>
        </w:rPr>
        <w:t>Feldman, 19</w:t>
      </w:r>
      <w:r w:rsidRPr="00E563F9">
        <w:rPr>
          <w:rFonts w:asciiTheme="majorHAnsi" w:hAnsiTheme="majorHAnsi" w:cstheme="majorHAnsi"/>
        </w:rPr>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9" w:history="1">
        <w:r w:rsidRPr="00E563F9">
          <w:rPr>
            <w:rStyle w:val="Hyperlink"/>
            <w:rFonts w:asciiTheme="majorHAnsi" w:hAnsiTheme="majorHAnsi" w:cstheme="majorHAnsi"/>
          </w:rPr>
          <w:t>https://www.statnews.com/2019/02/11/drug-patent-protection-one-done/)WWPP</w:t>
        </w:r>
      </w:hyperlink>
    </w:p>
    <w:p w14:paraId="2DB95890" w14:textId="77777777" w:rsidR="004F008A" w:rsidRPr="00E563F9" w:rsidRDefault="004F008A" w:rsidP="004F008A">
      <w:pPr>
        <w:rPr>
          <w:rFonts w:asciiTheme="majorHAnsi" w:hAnsiTheme="majorHAnsi" w:cstheme="majorHAnsi"/>
        </w:rPr>
      </w:pPr>
      <w:r w:rsidRPr="00E563F9">
        <w:rPr>
          <w:rFonts w:asciiTheme="majorHAnsi" w:hAnsiTheme="majorHAnsi" w:cstheme="majorHAnsi"/>
        </w:rPr>
        <w:t>-bans method such as evergreening, patent thickets, fake orphan patents, and pay for delay</w:t>
      </w:r>
    </w:p>
    <w:p w14:paraId="2F8850DD" w14:textId="522422C3" w:rsidR="004F008A" w:rsidRPr="005170F2" w:rsidRDefault="004F008A" w:rsidP="004F008A">
      <w:pPr>
        <w:rPr>
          <w:rFonts w:asciiTheme="majorHAnsi" w:hAnsiTheme="majorHAnsi" w:cstheme="majorHAnsi"/>
          <w:u w:val="single"/>
        </w:rPr>
      </w:pPr>
      <w:r w:rsidRPr="00E563F9">
        <w:rPr>
          <w:rFonts w:asciiTheme="majorHAnsi" w:hAnsiTheme="majorHAnsi" w:cstheme="majorHAnsi"/>
          <w:u w:val="single"/>
        </w:rPr>
        <w:t>Why isn’t the system working as it should?</w:t>
      </w:r>
      <w:r w:rsidRPr="00E563F9">
        <w:rPr>
          <w:rFonts w:asciiTheme="majorHAnsi" w:hAnsiTheme="majorHAnsi" w:cstheme="majorHAnsi"/>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w:t>
      </w:r>
      <w:r w:rsidRPr="00E563F9">
        <w:rPr>
          <w:rFonts w:asciiTheme="majorHAnsi" w:hAnsiTheme="majorHAnsi" w:cstheme="majorHAnsi"/>
          <w:sz w:val="16"/>
        </w:rPr>
        <w:lastRenderedPageBreak/>
        <w:t>my new book, “Drugs, Money, and Secret Handshakes</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government</w:t>
      </w:r>
      <w:r w:rsidRPr="00E563F9">
        <w:rPr>
          <w:rFonts w:asciiTheme="majorHAnsi" w:hAnsiTheme="majorHAnsi" w:cstheme="majorHAnsi"/>
          <w:u w:val="single"/>
        </w:rPr>
        <w:t xml:space="preserve"> itself is </w:t>
      </w:r>
      <w:r w:rsidRPr="00E563F9">
        <w:rPr>
          <w:rFonts w:asciiTheme="majorHAnsi" w:hAnsiTheme="majorHAnsi" w:cstheme="majorHAnsi"/>
          <w:highlight w:val="cyan"/>
          <w:u w:val="single"/>
        </w:rPr>
        <w:t>giving pharmaceutical companies</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power</w:t>
      </w:r>
      <w:r w:rsidRPr="00E563F9">
        <w:rPr>
          <w:rFonts w:asciiTheme="majorHAnsi" w:hAnsiTheme="majorHAnsi" w:cstheme="majorHAnsi"/>
          <w:u w:val="single"/>
        </w:rPr>
        <w:t xml:space="preserve"> they are wielding </w:t>
      </w:r>
      <w:r w:rsidRPr="00E563F9">
        <w:rPr>
          <w:rFonts w:asciiTheme="majorHAnsi" w:hAnsiTheme="majorHAnsi" w:cstheme="majorHAnsi"/>
          <w:highlight w:val="cyan"/>
          <w:u w:val="single"/>
        </w:rPr>
        <w:t>through</w:t>
      </w:r>
      <w:r w:rsidRPr="00E563F9">
        <w:rPr>
          <w:rFonts w:asciiTheme="majorHAnsi" w:hAnsiTheme="majorHAnsi" w:cstheme="majorHAnsi"/>
          <w:u w:val="single"/>
        </w:rPr>
        <w:t xml:space="preserve"> overly </w:t>
      </w:r>
      <w:r w:rsidRPr="00E563F9">
        <w:rPr>
          <w:rFonts w:asciiTheme="majorHAnsi" w:hAnsiTheme="majorHAnsi" w:cstheme="majorHAnsi"/>
          <w:highlight w:val="cyan"/>
          <w:u w:val="single"/>
        </w:rPr>
        <w:t>generous drug patent protection</w:t>
      </w:r>
      <w:r w:rsidRPr="00E563F9">
        <w:rPr>
          <w:rFonts w:asciiTheme="majorHAnsi" w:hAnsiTheme="majorHAnsi" w:cstheme="majorHAnsi"/>
          <w:sz w:val="16"/>
        </w:rPr>
        <w:t xml:space="preserve">. Effective solutions must address that problem. </w:t>
      </w:r>
      <w:r w:rsidRPr="00E563F9">
        <w:rPr>
          <w:rFonts w:asciiTheme="majorHAnsi" w:hAnsiTheme="majorHAnsi" w:cstheme="majorHAnsi"/>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E563F9">
        <w:rPr>
          <w:rFonts w:asciiTheme="majorHAnsi" w:hAnsiTheme="majorHAnsi" w:cstheme="majorHAnsi"/>
          <w:highlight w:val="cyan"/>
          <w:u w:val="single"/>
        </w:rPr>
        <w:t>rights provided by patents or</w:t>
      </w:r>
      <w:r w:rsidRPr="00E563F9">
        <w:rPr>
          <w:rFonts w:asciiTheme="majorHAnsi" w:hAnsiTheme="majorHAnsi" w:cstheme="majorHAnsi"/>
          <w:u w:val="single"/>
        </w:rPr>
        <w:t xml:space="preserve"> non-patent </w:t>
      </w:r>
      <w:r w:rsidRPr="00E563F9">
        <w:rPr>
          <w:rFonts w:asciiTheme="majorHAnsi" w:hAnsiTheme="majorHAnsi" w:cstheme="majorHAnsi"/>
          <w:highlight w:val="cyan"/>
          <w:u w:val="single"/>
        </w:rPr>
        <w:t>exclusivities</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provide a defined time</w:t>
      </w:r>
      <w:r w:rsidRPr="00E563F9">
        <w:rPr>
          <w:rFonts w:asciiTheme="majorHAnsi" w:hAnsiTheme="majorHAnsi" w:cstheme="majorHAnsi"/>
          <w:u w:val="single"/>
        </w:rPr>
        <w:t xml:space="preserve"> period </w:t>
      </w:r>
      <w:r w:rsidRPr="00E563F9">
        <w:rPr>
          <w:rFonts w:asciiTheme="majorHAnsi" w:hAnsiTheme="majorHAnsi" w:cstheme="majorHAnsi"/>
          <w:highlight w:val="cyan"/>
          <w:u w:val="single"/>
        </w:rPr>
        <w:t>of protection</w:t>
      </w:r>
      <w:r w:rsidRPr="00E563F9">
        <w:rPr>
          <w:rFonts w:asciiTheme="majorHAnsi" w:hAnsiTheme="majorHAnsi" w:cstheme="majorHAnsi"/>
          <w:u w:val="single"/>
        </w:rPr>
        <w:t xml:space="preserve"> so companies can recoup their investments by charging monopoly prices. </w:t>
      </w:r>
      <w:r w:rsidRPr="00E563F9">
        <w:rPr>
          <w:rFonts w:asciiTheme="majorHAnsi" w:hAnsiTheme="majorHAnsi" w:cstheme="majorHAnsi"/>
          <w:highlight w:val="cyan"/>
          <w:u w:val="single"/>
        </w:rPr>
        <w:t>When patents end, lower-priced competitors should be able to jump into the market</w:t>
      </w:r>
      <w:r w:rsidRPr="00E563F9">
        <w:rPr>
          <w:rFonts w:asciiTheme="majorHAnsi" w:hAnsiTheme="majorHAnsi" w:cstheme="majorHAnsi"/>
          <w:u w:val="single"/>
        </w:rPr>
        <w:t xml:space="preserve"> and </w:t>
      </w:r>
      <w:r w:rsidRPr="00E563F9">
        <w:rPr>
          <w:rFonts w:asciiTheme="majorHAnsi" w:hAnsiTheme="majorHAnsi" w:cstheme="majorHAnsi"/>
          <w:highlight w:val="cyan"/>
          <w:u w:val="single"/>
        </w:rPr>
        <w:t>drive down</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price</w:t>
      </w:r>
      <w:r w:rsidRPr="00E563F9">
        <w:rPr>
          <w:rFonts w:asciiTheme="majorHAnsi" w:hAnsiTheme="majorHAnsi" w:cstheme="majorHAnsi"/>
          <w:u w:val="single"/>
        </w:rPr>
        <w:t>.</w:t>
      </w:r>
      <w:r w:rsidRPr="00E563F9">
        <w:rPr>
          <w:rFonts w:asciiTheme="majorHAnsi" w:hAnsiTheme="majorHAnsi" w:cstheme="majorHAnsi"/>
          <w:sz w:val="16"/>
        </w:rPr>
        <w:t xml:space="preserve"> </w:t>
      </w:r>
      <w:r w:rsidRPr="00E563F9">
        <w:rPr>
          <w:rFonts w:asciiTheme="majorHAnsi" w:hAnsiTheme="majorHAnsi" w:cstheme="majorHAnsi"/>
          <w:u w:val="single"/>
        </w:rPr>
        <w:t xml:space="preserve">But </w:t>
      </w:r>
      <w:r w:rsidRPr="00E563F9">
        <w:rPr>
          <w:rFonts w:asciiTheme="majorHAnsi" w:hAnsiTheme="majorHAnsi" w:cstheme="majorHAnsi"/>
          <w:highlight w:val="cyan"/>
          <w:u w:val="single"/>
        </w:rPr>
        <w:t>that’s not happening</w:t>
      </w:r>
      <w:r w:rsidRPr="00E563F9">
        <w:rPr>
          <w:rFonts w:asciiTheme="majorHAnsi" w:hAnsiTheme="majorHAnsi" w:cstheme="majorHAnsi"/>
          <w:u w:val="single"/>
        </w:rPr>
        <w:t xml:space="preserve">. Instead, </w:t>
      </w:r>
      <w:r w:rsidRPr="00E563F9">
        <w:rPr>
          <w:rFonts w:asciiTheme="majorHAnsi" w:hAnsiTheme="majorHAnsi" w:cstheme="majorHAnsi"/>
          <w:highlight w:val="cyan"/>
          <w:u w:val="single"/>
        </w:rPr>
        <w:t>drug companies build massive patent walls</w:t>
      </w:r>
      <w:r w:rsidRPr="00E563F9">
        <w:rPr>
          <w:rFonts w:asciiTheme="majorHAnsi" w:hAnsiTheme="majorHAnsi" w:cstheme="majorHAnsi"/>
          <w:u w:val="single"/>
        </w:rPr>
        <w:t xml:space="preserve"> around their products, </w:t>
      </w:r>
      <w:r w:rsidRPr="00E563F9">
        <w:rPr>
          <w:rFonts w:asciiTheme="majorHAnsi" w:hAnsiTheme="majorHAnsi" w:cstheme="majorHAnsi"/>
          <w:highlight w:val="cyan"/>
          <w:u w:val="single"/>
        </w:rPr>
        <w:t>extending</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protection</w:t>
      </w:r>
      <w:r w:rsidRPr="00E563F9">
        <w:rPr>
          <w:rFonts w:asciiTheme="majorHAnsi" w:hAnsiTheme="majorHAnsi" w:cstheme="majorHAnsi"/>
          <w:u w:val="single"/>
        </w:rPr>
        <w:t xml:space="preserve"> over and over again. Some modern drugs have an avalanche of U.S. patents, with expiration dates staggered across time. For example, the rheumatoid arthritis drug </w:t>
      </w:r>
      <w:r w:rsidRPr="00E563F9">
        <w:rPr>
          <w:rFonts w:asciiTheme="majorHAnsi" w:hAnsiTheme="majorHAnsi" w:cstheme="majorHAnsi"/>
          <w:highlight w:val="cyan"/>
          <w:u w:val="single"/>
        </w:rPr>
        <w:t>Humira</w:t>
      </w:r>
      <w:r w:rsidRPr="00E563F9">
        <w:rPr>
          <w:rFonts w:asciiTheme="majorHAnsi" w:hAnsiTheme="majorHAnsi" w:cstheme="majorHAnsi"/>
          <w:u w:val="single"/>
        </w:rPr>
        <w:t xml:space="preserve"> is </w:t>
      </w:r>
      <w:r w:rsidRPr="00E563F9">
        <w:rPr>
          <w:rFonts w:asciiTheme="majorHAnsi" w:hAnsiTheme="majorHAnsi" w:cstheme="majorHAnsi"/>
          <w:highlight w:val="cyan"/>
          <w:u w:val="single"/>
        </w:rPr>
        <w:t>protected by more than 100 patents</w:t>
      </w:r>
      <w:r w:rsidRPr="00E563F9">
        <w:rPr>
          <w:rFonts w:asciiTheme="majorHAnsi" w:hAnsiTheme="majorHAnsi" w:cstheme="majorHAnsi"/>
          <w:u w:val="single"/>
        </w:rPr>
        <w:t>.</w:t>
      </w:r>
      <w:r w:rsidRPr="00E563F9">
        <w:rPr>
          <w:rFonts w:asciiTheme="majorHAnsi" w:hAnsiTheme="majorHAnsi" w:cstheme="majorHAnsi"/>
          <w:sz w:val="16"/>
        </w:rPr>
        <w:t xml:space="preserve"> Walls like that are insurmountable. </w:t>
      </w:r>
      <w:r w:rsidRPr="00E563F9">
        <w:rPr>
          <w:rFonts w:asciiTheme="majorHAnsi" w:hAnsiTheme="majorHAnsi" w:cstheme="majorHAnsi"/>
          <w:highlight w:val="cyan"/>
          <w:u w:val="single"/>
        </w:rPr>
        <w:t>Rather than rewarding innovation</w:t>
      </w:r>
      <w:r w:rsidRPr="00E563F9">
        <w:rPr>
          <w:rFonts w:asciiTheme="majorHAnsi" w:hAnsiTheme="majorHAnsi" w:cstheme="majorHAnsi"/>
          <w:u w:val="single"/>
        </w:rPr>
        <w:t xml:space="preserve">, our </w:t>
      </w:r>
      <w:r w:rsidRPr="00E563F9">
        <w:rPr>
          <w:rFonts w:asciiTheme="majorHAnsi" w:hAnsiTheme="majorHAnsi" w:cstheme="majorHAnsi"/>
          <w:highlight w:val="cyan"/>
          <w:u w:val="single"/>
        </w:rPr>
        <w:t>patent system is</w:t>
      </w:r>
      <w:r w:rsidRPr="00E563F9">
        <w:rPr>
          <w:rFonts w:asciiTheme="majorHAnsi" w:hAnsiTheme="majorHAnsi" w:cstheme="majorHAnsi"/>
          <w:u w:val="single"/>
        </w:rPr>
        <w:t xml:space="preserve"> now largely </w:t>
      </w:r>
      <w:r w:rsidRPr="00E563F9">
        <w:rPr>
          <w:rFonts w:asciiTheme="majorHAnsi" w:hAnsiTheme="majorHAnsi" w:cstheme="majorHAnsi"/>
          <w:highlight w:val="cyan"/>
          <w:u w:val="single"/>
        </w:rPr>
        <w:t>repurposing drugs</w:t>
      </w:r>
      <w:r w:rsidRPr="00E563F9">
        <w:rPr>
          <w:rFonts w:asciiTheme="majorHAnsi" w:hAnsiTheme="majorHAnsi" w:cstheme="majorHAnsi"/>
          <w:u w:val="single"/>
        </w:rPr>
        <w:t>.</w:t>
      </w:r>
      <w:r w:rsidRPr="00E563F9">
        <w:rPr>
          <w:rFonts w:asciiTheme="majorHAnsi" w:hAnsiTheme="majorHAnsi" w:cstheme="majorHAnsi"/>
          <w:sz w:val="16"/>
        </w:rPr>
        <w:t xml:space="preserve"> </w:t>
      </w:r>
      <w:r w:rsidRPr="00E563F9">
        <w:rPr>
          <w:rFonts w:asciiTheme="majorHAnsi" w:hAnsiTheme="majorHAnsi" w:cstheme="majorHAnsi"/>
          <w:u w:val="single"/>
        </w:rPr>
        <w:t xml:space="preserve">Between 2005 and 2015, </w:t>
      </w:r>
      <w:r w:rsidRPr="00E563F9">
        <w:rPr>
          <w:rFonts w:asciiTheme="majorHAnsi" w:hAnsiTheme="majorHAnsi" w:cstheme="majorHAnsi"/>
          <w:highlight w:val="cyan"/>
          <w:u w:val="single"/>
        </w:rPr>
        <w:t>more than three-quarters of the drugs</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associated with new patents were not new ones</w:t>
      </w:r>
      <w:r w:rsidRPr="00E563F9">
        <w:rPr>
          <w:rFonts w:asciiTheme="majorHAnsi" w:hAnsiTheme="majorHAnsi" w:cstheme="majorHAnsi"/>
          <w:u w:val="single"/>
        </w:rPr>
        <w:t xml:space="preserve"> coming on the market </w:t>
      </w:r>
      <w:r w:rsidRPr="00E563F9">
        <w:rPr>
          <w:rFonts w:asciiTheme="majorHAnsi" w:hAnsiTheme="majorHAnsi" w:cstheme="majorHAnsi"/>
          <w:highlight w:val="cyan"/>
          <w:u w:val="single"/>
        </w:rPr>
        <w:t>but existing</w:t>
      </w:r>
      <w:r w:rsidRPr="00E563F9">
        <w:rPr>
          <w:rFonts w:asciiTheme="majorHAnsi" w:hAnsiTheme="majorHAnsi" w:cstheme="majorHAnsi"/>
          <w:u w:val="single"/>
        </w:rPr>
        <w:t xml:space="preserve"> ones.</w:t>
      </w:r>
      <w:r w:rsidRPr="00E563F9">
        <w:rPr>
          <w:rFonts w:asciiTheme="majorHAnsi" w:hAnsiTheme="majorHAnsi" w:cstheme="majorHAnsi"/>
          <w:sz w:val="16"/>
        </w:rPr>
        <w:t xml:space="preserve"> In other words, we are mostly churning and recycling. </w:t>
      </w:r>
      <w:r w:rsidRPr="00E563F9">
        <w:rPr>
          <w:rFonts w:asciiTheme="majorHAnsi" w:hAnsiTheme="majorHAnsi" w:cstheme="majorHAnsi"/>
          <w:u w:val="single"/>
        </w:rPr>
        <w:t xml:space="preserve">Particularly troubling, </w:t>
      </w:r>
      <w:r w:rsidRPr="00E563F9">
        <w:rPr>
          <w:rFonts w:asciiTheme="majorHAnsi" w:hAnsiTheme="majorHAnsi" w:cstheme="majorHAnsi"/>
          <w:highlight w:val="cyan"/>
          <w:u w:val="single"/>
        </w:rPr>
        <w:t>new patents can be obtained on minor tweaks</w:t>
      </w:r>
      <w:r w:rsidRPr="00E563F9">
        <w:rPr>
          <w:rFonts w:asciiTheme="majorHAnsi" w:hAnsiTheme="majorHAnsi" w:cstheme="majorHAnsi"/>
          <w:u w:val="single"/>
        </w:rPr>
        <w:t xml:space="preserve"> such as adjustments to dosage or delivery systems — a once-a-day pill instead of a twice-a-day one; a capsule rather than a tablet. Tinkering like this may have some value to some patients, but it nowhere near justifies the rewards we lavish on companies for doing it.</w:t>
      </w:r>
      <w:r w:rsidRPr="00E563F9">
        <w:rPr>
          <w:rFonts w:asciiTheme="majorHAnsi" w:hAnsiTheme="majorHAnsi" w:cstheme="majorHAnsi"/>
          <w:sz w:val="16"/>
        </w:rPr>
        <w:t xml:space="preserve"> </w:t>
      </w:r>
      <w:r w:rsidRPr="00E563F9">
        <w:rPr>
          <w:rFonts w:asciiTheme="majorHAnsi" w:hAnsiTheme="majorHAnsi" w:cstheme="majorHAnsi"/>
          <w:u w:val="single"/>
        </w:rPr>
        <w:t xml:space="preserve">From society’s standpoint, </w:t>
      </w:r>
      <w:r w:rsidRPr="00E563F9">
        <w:rPr>
          <w:rFonts w:asciiTheme="majorHAnsi" w:hAnsiTheme="majorHAnsi" w:cstheme="majorHAnsi"/>
          <w:highlight w:val="cyan"/>
          <w:u w:val="single"/>
        </w:rPr>
        <w:t>incentives should drive scientists back to the lab</w:t>
      </w:r>
      <w:r w:rsidRPr="00E563F9">
        <w:rPr>
          <w:rFonts w:asciiTheme="majorHAnsi" w:hAnsiTheme="majorHAnsi" w:cstheme="majorHAnsi"/>
          <w:u w:val="single"/>
        </w:rPr>
        <w:t xml:space="preserve"> to look for new things, </w:t>
      </w:r>
      <w:r w:rsidRPr="00E563F9">
        <w:rPr>
          <w:rFonts w:asciiTheme="majorHAnsi" w:hAnsiTheme="majorHAnsi" w:cstheme="majorHAnsi"/>
          <w:highlight w:val="cyan"/>
          <w:u w:val="single"/>
        </w:rPr>
        <w:t>not</w:t>
      </w:r>
      <w:r w:rsidRPr="00E563F9">
        <w:rPr>
          <w:rFonts w:asciiTheme="majorHAnsi" w:hAnsiTheme="majorHAnsi" w:cstheme="majorHAnsi"/>
          <w:u w:val="single"/>
        </w:rPr>
        <w:t xml:space="preserve"> to </w:t>
      </w:r>
      <w:r w:rsidRPr="00E563F9">
        <w:rPr>
          <w:rFonts w:asciiTheme="majorHAnsi" w:hAnsiTheme="majorHAnsi" w:cstheme="majorHAnsi"/>
          <w:highlight w:val="cyan"/>
          <w:u w:val="single"/>
        </w:rPr>
        <w:t>recycle existing drugs</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for minimal benef</w:t>
      </w:r>
      <w:r w:rsidRPr="00E563F9">
        <w:rPr>
          <w:rFonts w:asciiTheme="majorHAnsi" w:hAnsiTheme="majorHAnsi" w:cstheme="majorHAnsi"/>
          <w:u w:val="single"/>
        </w:rPr>
        <w:t>it.</w:t>
      </w:r>
      <w:r w:rsidRPr="00E563F9">
        <w:rPr>
          <w:rFonts w:asciiTheme="majorHAnsi" w:hAnsiTheme="majorHAnsi" w:cstheme="majorHAnsi"/>
          <w:sz w:val="16"/>
        </w:rPr>
        <w:t xml:space="preserve"> </w:t>
      </w:r>
      <w:r w:rsidRPr="00E563F9">
        <w:rPr>
          <w:rFonts w:asciiTheme="majorHAnsi" w:hAnsiTheme="majorHAnsi" w:cstheme="majorHAnsi"/>
          <w:u w:val="single"/>
        </w:rPr>
        <w:t xml:space="preserve">I believe that </w:t>
      </w:r>
      <w:r w:rsidRPr="00E563F9">
        <w:rPr>
          <w:rFonts w:asciiTheme="majorHAnsi" w:hAnsiTheme="majorHAnsi" w:cstheme="majorHAnsi"/>
          <w:highlight w:val="cyan"/>
          <w:u w:val="single"/>
        </w:rPr>
        <w:t>one period of protection</w:t>
      </w:r>
      <w:r w:rsidRPr="00E563F9">
        <w:rPr>
          <w:rFonts w:asciiTheme="majorHAnsi" w:hAnsiTheme="majorHAnsi" w:cstheme="majorHAnsi"/>
          <w:u w:val="single"/>
        </w:rPr>
        <w:t xml:space="preserve"> should be </w:t>
      </w:r>
      <w:r w:rsidRPr="00E563F9">
        <w:rPr>
          <w:rFonts w:asciiTheme="majorHAnsi" w:hAnsiTheme="majorHAnsi" w:cstheme="majorHAnsi"/>
          <w:highlight w:val="cyan"/>
          <w:u w:val="single"/>
        </w:rPr>
        <w:t>enough</w:t>
      </w:r>
      <w:r w:rsidRPr="00E563F9">
        <w:rPr>
          <w:rFonts w:asciiTheme="majorHAnsi" w:hAnsiTheme="majorHAnsi" w:cstheme="majorHAnsi"/>
          <w:u w:val="single"/>
        </w:rPr>
        <w:t xml:space="preserve">. We should </w:t>
      </w:r>
      <w:r w:rsidRPr="00E563F9">
        <w:rPr>
          <w:rFonts w:asciiTheme="majorHAnsi" w:hAnsiTheme="majorHAnsi" w:cstheme="majorHAnsi"/>
          <w:highlight w:val="cyan"/>
          <w:u w:val="single"/>
        </w:rPr>
        <w:t>make</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changes necessary</w:t>
      </w:r>
      <w:r w:rsidRPr="00E563F9">
        <w:rPr>
          <w:rFonts w:asciiTheme="majorHAnsi" w:hAnsiTheme="majorHAnsi" w:cstheme="majorHAnsi"/>
          <w:u w:val="single"/>
        </w:rPr>
        <w:t xml:space="preserve"> to </w:t>
      </w:r>
      <w:r w:rsidRPr="00E563F9">
        <w:rPr>
          <w:rFonts w:asciiTheme="majorHAnsi" w:hAnsiTheme="majorHAnsi" w:cstheme="majorHAnsi"/>
          <w:highlight w:val="cyan"/>
          <w:u w:val="single"/>
        </w:rPr>
        <w:t>prevent</w:t>
      </w:r>
      <w:r w:rsidRPr="00E563F9">
        <w:rPr>
          <w:rFonts w:asciiTheme="majorHAnsi" w:hAnsiTheme="majorHAnsi" w:cstheme="majorHAnsi"/>
          <w:u w:val="single"/>
        </w:rPr>
        <w:t xml:space="preserve"> companies from building </w:t>
      </w:r>
      <w:r w:rsidRPr="00E563F9">
        <w:rPr>
          <w:rFonts w:asciiTheme="majorHAnsi" w:hAnsiTheme="majorHAnsi" w:cstheme="majorHAnsi"/>
          <w:highlight w:val="cyan"/>
          <w:u w:val="single"/>
        </w:rPr>
        <w:t>patent walls</w:t>
      </w:r>
      <w:r w:rsidRPr="00E563F9">
        <w:rPr>
          <w:rFonts w:asciiTheme="majorHAnsi" w:hAnsiTheme="majorHAnsi" w:cstheme="majorHAnsi"/>
          <w:u w:val="single"/>
        </w:rPr>
        <w:t xml:space="preserve"> and piling up mountains of rights.</w:t>
      </w:r>
      <w:r w:rsidRPr="00E563F9">
        <w:rPr>
          <w:rFonts w:asciiTheme="majorHAnsi" w:hAnsiTheme="majorHAnsi" w:cstheme="majorHAnsi"/>
          <w:sz w:val="16"/>
        </w:rPr>
        <w:t xml:space="preserve"> This could be accomplished by a “one-and-done” approach for patent protection. </w:t>
      </w:r>
      <w:r w:rsidRPr="00E563F9">
        <w:rPr>
          <w:rFonts w:asciiTheme="majorHAnsi" w:hAnsiTheme="majorHAnsi" w:cstheme="majorHAnsi"/>
          <w:u w:val="single"/>
        </w:rPr>
        <w:t xml:space="preserve">Under it, a drug would receive just </w:t>
      </w:r>
      <w:r w:rsidRPr="00E563F9">
        <w:rPr>
          <w:rFonts w:asciiTheme="majorHAnsi" w:hAnsiTheme="majorHAnsi" w:cstheme="majorHAnsi"/>
          <w:highlight w:val="cyan"/>
          <w:u w:val="single"/>
        </w:rPr>
        <w:t>one period of exclusivity</w:t>
      </w:r>
      <w:r w:rsidRPr="00E563F9">
        <w:rPr>
          <w:rFonts w:asciiTheme="majorHAnsi" w:hAnsiTheme="majorHAnsi" w:cstheme="majorHAnsi"/>
          <w:u w:val="single"/>
        </w:rPr>
        <w:t>, and no more.</w:t>
      </w:r>
      <w:r w:rsidRPr="00E563F9">
        <w:rPr>
          <w:rFonts w:asciiTheme="majorHAnsi" w:hAnsiTheme="majorHAnsi" w:cstheme="majorHAnsi"/>
          <w:sz w:val="16"/>
        </w:rPr>
        <w:t xml:space="preserve"> </w:t>
      </w:r>
      <w:r w:rsidRPr="00E563F9">
        <w:rPr>
          <w:rFonts w:asciiTheme="majorHAnsi" w:hAnsiTheme="majorHAnsi" w:cstheme="majorHAnsi"/>
          <w:u w:val="single"/>
        </w:rPr>
        <w:t xml:space="preserve">The </w:t>
      </w:r>
      <w:r w:rsidRPr="00E563F9">
        <w:rPr>
          <w:rFonts w:asciiTheme="majorHAnsi" w:hAnsiTheme="majorHAnsi" w:cstheme="majorHAnsi"/>
          <w:highlight w:val="cyan"/>
          <w:u w:val="single"/>
        </w:rPr>
        <w:t>choice of which “one”</w:t>
      </w:r>
      <w:r w:rsidRPr="00E563F9">
        <w:rPr>
          <w:rFonts w:asciiTheme="majorHAnsi" w:hAnsiTheme="majorHAnsi" w:cstheme="majorHAnsi"/>
          <w:u w:val="single"/>
        </w:rPr>
        <w:t xml:space="preserve"> could be </w:t>
      </w:r>
      <w:r w:rsidRPr="00E563F9">
        <w:rPr>
          <w:rFonts w:asciiTheme="majorHAnsi" w:hAnsiTheme="majorHAnsi" w:cstheme="majorHAnsi"/>
          <w:highlight w:val="cyan"/>
          <w:u w:val="single"/>
        </w:rPr>
        <w:t>left</w:t>
      </w:r>
      <w:r w:rsidRPr="00E563F9">
        <w:rPr>
          <w:rFonts w:asciiTheme="majorHAnsi" w:hAnsiTheme="majorHAnsi" w:cstheme="majorHAnsi"/>
          <w:u w:val="single"/>
        </w:rPr>
        <w:t xml:space="preserve"> entirely in the hands of the </w:t>
      </w:r>
      <w:r w:rsidRPr="00E563F9">
        <w:rPr>
          <w:rFonts w:asciiTheme="majorHAnsi" w:hAnsiTheme="majorHAnsi" w:cstheme="majorHAnsi"/>
          <w:highlight w:val="cyan"/>
          <w:u w:val="single"/>
        </w:rPr>
        <w:t>pharmaceutical company</w:t>
      </w:r>
      <w:r w:rsidRPr="00E563F9">
        <w:rPr>
          <w:rFonts w:asciiTheme="majorHAnsi" w:hAnsiTheme="majorHAnsi" w:cstheme="majorHAnsi"/>
          <w:u w:val="single"/>
        </w:rPr>
        <w:t>,</w:t>
      </w:r>
      <w:r w:rsidRPr="00E563F9">
        <w:rPr>
          <w:rFonts w:asciiTheme="majorHAnsi" w:hAnsiTheme="majorHAnsi" w:cstheme="majorHAnsi"/>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E563F9">
        <w:rPr>
          <w:rFonts w:asciiTheme="majorHAnsi" w:hAnsiTheme="majorHAnsi" w:cstheme="majorHAnsi"/>
          <w:u w:val="single"/>
        </w:rPr>
        <w:t>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RPr="00E563F9">
        <w:rPr>
          <w:rFonts w:asciiTheme="majorHAnsi" w:hAnsiTheme="majorHAnsi" w:cstheme="majorHAnsi"/>
          <w:sz w:val="16"/>
        </w:rPr>
        <w:t xml:space="preserve"> </w:t>
      </w:r>
      <w:r w:rsidRPr="00E563F9">
        <w:rPr>
          <w:rFonts w:asciiTheme="majorHAnsi" w:hAnsiTheme="majorHAnsi" w:cstheme="majorHAnsi"/>
          <w:u w:val="single"/>
        </w:rPr>
        <w:t xml:space="preserve">Consider </w:t>
      </w:r>
      <w:r w:rsidRPr="00E563F9">
        <w:rPr>
          <w:rFonts w:asciiTheme="majorHAnsi" w:hAnsiTheme="majorHAnsi" w:cstheme="majorHAnsi"/>
          <w:highlight w:val="cyan"/>
          <w:u w:val="single"/>
        </w:rPr>
        <w:t>Suboxone</w:t>
      </w:r>
      <w:r w:rsidRPr="00E563F9">
        <w:rPr>
          <w:rFonts w:asciiTheme="majorHAnsi" w:hAnsiTheme="majorHAnsi" w:cstheme="majorHAnsi"/>
          <w:u w:val="single"/>
        </w:rPr>
        <w:t xml:space="preserve">, a combination of buprenorphine and naloxone for treating opioid addiction. The drug’s maker has </w:t>
      </w:r>
      <w:r w:rsidRPr="00E563F9">
        <w:rPr>
          <w:rFonts w:asciiTheme="majorHAnsi" w:hAnsiTheme="majorHAnsi" w:cstheme="majorHAnsi"/>
          <w:highlight w:val="cyan"/>
          <w:u w:val="single"/>
        </w:rPr>
        <w:t>extended</w:t>
      </w:r>
      <w:r w:rsidRPr="00E563F9">
        <w:rPr>
          <w:rFonts w:asciiTheme="majorHAnsi" w:hAnsiTheme="majorHAnsi" w:cstheme="majorHAnsi"/>
          <w:u w:val="single"/>
        </w:rPr>
        <w:t xml:space="preserve"> its </w:t>
      </w:r>
      <w:r w:rsidRPr="00E563F9">
        <w:rPr>
          <w:rFonts w:asciiTheme="majorHAnsi" w:hAnsiTheme="majorHAnsi" w:cstheme="majorHAnsi"/>
          <w:highlight w:val="cyan"/>
          <w:u w:val="single"/>
        </w:rPr>
        <w:t>protection</w:t>
      </w:r>
      <w:r w:rsidRPr="00E563F9">
        <w:rPr>
          <w:rFonts w:asciiTheme="majorHAnsi" w:hAnsiTheme="majorHAnsi" w:cstheme="majorHAnsi"/>
          <w:u w:val="single"/>
        </w:rPr>
        <w:t xml:space="preserve"> cliff </w:t>
      </w:r>
      <w:r w:rsidRPr="00E563F9">
        <w:rPr>
          <w:rFonts w:asciiTheme="majorHAnsi" w:hAnsiTheme="majorHAnsi" w:cstheme="majorHAnsi"/>
          <w:highlight w:val="cyan"/>
          <w:u w:val="single"/>
        </w:rPr>
        <w:t>eight times</w:t>
      </w:r>
      <w:r w:rsidRPr="00E563F9">
        <w:rPr>
          <w:rFonts w:asciiTheme="majorHAnsi" w:hAnsiTheme="majorHAnsi" w:cstheme="majorHAnsi"/>
          <w:u w:val="single"/>
        </w:rPr>
        <w:t xml:space="preserve">, including obtaining an orphan drug designation, which is intended for drugs that serve only a small number of patients. The drug’s </w:t>
      </w:r>
      <w:r w:rsidRPr="00E563F9">
        <w:rPr>
          <w:rFonts w:asciiTheme="majorHAnsi" w:hAnsiTheme="majorHAnsi" w:cstheme="majorHAnsi"/>
          <w:highlight w:val="cyan"/>
          <w:u w:val="single"/>
        </w:rPr>
        <w:t>first period of exclusivity</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ended in 2005</w:t>
      </w:r>
      <w:r w:rsidRPr="00E563F9">
        <w:rPr>
          <w:rFonts w:asciiTheme="majorHAnsi" w:hAnsiTheme="majorHAnsi" w:cstheme="majorHAnsi"/>
          <w:u w:val="single"/>
        </w:rPr>
        <w:t xml:space="preserve">, but with the additions its </w:t>
      </w:r>
      <w:r w:rsidRPr="00E563F9">
        <w:rPr>
          <w:rFonts w:asciiTheme="majorHAnsi" w:hAnsiTheme="majorHAnsi" w:cstheme="majorHAnsi"/>
          <w:highlight w:val="cyan"/>
          <w:u w:val="single"/>
        </w:rPr>
        <w:t>protection now lasts until 2024</w:t>
      </w:r>
      <w:r w:rsidRPr="00E563F9">
        <w:rPr>
          <w:rFonts w:asciiTheme="majorHAnsi" w:hAnsiTheme="majorHAnsi" w:cstheme="majorHAnsi"/>
          <w:u w:val="single"/>
        </w:rPr>
        <w:t>.</w:t>
      </w:r>
      <w:r w:rsidRPr="00E563F9">
        <w:rPr>
          <w:rFonts w:asciiTheme="majorHAnsi" w:hAnsiTheme="majorHAnsi" w:cstheme="majorHAnsi"/>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 </w:t>
      </w:r>
      <w:r w:rsidRPr="00E563F9">
        <w:rPr>
          <w:rFonts w:asciiTheme="majorHAnsi" w:hAnsiTheme="majorHAnsi" w:cstheme="majorHAnsi"/>
          <w:highlight w:val="cyan"/>
          <w:u w:val="single"/>
        </w:rPr>
        <w:t>One-and-done would apply to both patents and exclusivities</w:t>
      </w:r>
      <w:r w:rsidRPr="00E563F9">
        <w:rPr>
          <w:rFonts w:asciiTheme="majorHAnsi" w:hAnsiTheme="majorHAnsi" w:cstheme="majorHAnsi"/>
          <w:u w:val="single"/>
        </w:rPr>
        <w:t>.</w:t>
      </w:r>
      <w:r w:rsidRPr="00E563F9">
        <w:rPr>
          <w:rFonts w:asciiTheme="majorHAnsi" w:hAnsiTheme="majorHAnsi" w:cstheme="majorHAnsi"/>
          <w:sz w:val="16"/>
        </w:rPr>
        <w:t xml:space="preserve"> A more limited approach, a baby step if you will, would be to invigorate the existing patent obviousness doctrine as a way to </w:t>
      </w:r>
      <w:r w:rsidRPr="00E563F9">
        <w:rPr>
          <w:rFonts w:asciiTheme="majorHAnsi" w:hAnsiTheme="majorHAnsi" w:cstheme="majorHAnsi"/>
          <w:highlight w:val="cyan"/>
          <w:u w:val="single"/>
        </w:rPr>
        <w:t>cut back on patent tinkering</w:t>
      </w:r>
      <w:r w:rsidRPr="00E563F9">
        <w:rPr>
          <w:rFonts w:asciiTheme="majorHAnsi" w:hAnsiTheme="majorHAnsi" w:cstheme="majorHAnsi"/>
          <w:u w:val="single"/>
        </w:rPr>
        <w:t>.</w:t>
      </w:r>
      <w:r w:rsidRPr="00E563F9">
        <w:rPr>
          <w:rFonts w:asciiTheme="majorHAnsi" w:hAnsiTheme="majorHAnsi" w:cstheme="majorHAnsi"/>
          <w:sz w:val="16"/>
        </w:rPr>
        <w:t xml:space="preserve"> Obviousness, one of the five standards for patent eligibility, says that inventions that are obvious to an expert or the general public can’t be patented. Either by congressional clarification or judicial interpretation, </w:t>
      </w:r>
      <w:r w:rsidRPr="00E563F9">
        <w:rPr>
          <w:rFonts w:asciiTheme="majorHAnsi" w:hAnsiTheme="majorHAnsi" w:cstheme="majorHAnsi"/>
          <w:u w:val="single"/>
        </w:rPr>
        <w:t xml:space="preserve">many </w:t>
      </w:r>
      <w:r w:rsidRPr="00E563F9">
        <w:rPr>
          <w:rFonts w:asciiTheme="majorHAnsi" w:hAnsiTheme="majorHAnsi" w:cstheme="majorHAnsi"/>
          <w:highlight w:val="cyan"/>
          <w:u w:val="single"/>
        </w:rPr>
        <w:t>pile-on patents could be eliminated</w:t>
      </w:r>
      <w:r w:rsidRPr="00E563F9">
        <w:rPr>
          <w:rFonts w:asciiTheme="majorHAnsi" w:hAnsiTheme="majorHAnsi" w:cstheme="majorHAnsi"/>
          <w:u w:val="single"/>
        </w:rPr>
        <w:t xml:space="preserve"> with a ruling that the </w:t>
      </w:r>
      <w:r w:rsidRPr="00E563F9">
        <w:rPr>
          <w:rFonts w:asciiTheme="majorHAnsi" w:hAnsiTheme="majorHAnsi" w:cstheme="majorHAnsi"/>
          <w:highlight w:val="cyan"/>
          <w:u w:val="single"/>
        </w:rPr>
        <w:t>core concept</w:t>
      </w:r>
      <w:r w:rsidRPr="00E563F9">
        <w:rPr>
          <w:rFonts w:asciiTheme="majorHAnsi" w:hAnsiTheme="majorHAnsi" w:cstheme="majorHAnsi"/>
          <w:u w:val="single"/>
        </w:rPr>
        <w:t xml:space="preserve"> of the additional patent is </w:t>
      </w:r>
      <w:r w:rsidRPr="00E563F9">
        <w:rPr>
          <w:rFonts w:asciiTheme="majorHAnsi" w:hAnsiTheme="majorHAnsi" w:cstheme="majorHAnsi"/>
          <w:highlight w:val="cyan"/>
          <w:u w:val="single"/>
        </w:rPr>
        <w:t>nothing more</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than</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original formulation</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Anything else</w:t>
      </w:r>
      <w:r w:rsidRPr="00E563F9">
        <w:rPr>
          <w:rFonts w:asciiTheme="majorHAnsi" w:hAnsiTheme="majorHAnsi" w:cstheme="majorHAnsi"/>
          <w:u w:val="single"/>
        </w:rPr>
        <w:t xml:space="preserve"> is merely an </w:t>
      </w:r>
      <w:r w:rsidRPr="00E563F9">
        <w:rPr>
          <w:rFonts w:asciiTheme="majorHAnsi" w:hAnsiTheme="majorHAnsi" w:cstheme="majorHAnsi"/>
          <w:highlight w:val="cyan"/>
          <w:u w:val="single"/>
        </w:rPr>
        <w:t>obvious adaptation</w:t>
      </w:r>
      <w:r w:rsidRPr="00E563F9">
        <w:rPr>
          <w:rFonts w:asciiTheme="majorHAnsi" w:hAnsiTheme="majorHAnsi" w:cstheme="majorHAnsi"/>
          <w:u w:val="single"/>
        </w:rPr>
        <w:t xml:space="preserve"> of the </w:t>
      </w:r>
      <w:r w:rsidRPr="00E563F9">
        <w:rPr>
          <w:rFonts w:asciiTheme="majorHAnsi" w:hAnsiTheme="majorHAnsi" w:cstheme="majorHAnsi"/>
          <w:highlight w:val="cyan"/>
          <w:u w:val="single"/>
        </w:rPr>
        <w:t>core invention</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modified with existing technology</w:t>
      </w:r>
      <w:r w:rsidRPr="00E563F9">
        <w:rPr>
          <w:rFonts w:asciiTheme="majorHAnsi" w:hAnsiTheme="majorHAnsi" w:cstheme="majorHAnsi"/>
          <w:u w:val="single"/>
        </w:rPr>
        <w:t xml:space="preserve">. As such, the </w:t>
      </w:r>
      <w:r w:rsidRPr="00E563F9">
        <w:rPr>
          <w:rFonts w:asciiTheme="majorHAnsi" w:hAnsiTheme="majorHAnsi" w:cstheme="majorHAnsi"/>
          <w:highlight w:val="cyan"/>
          <w:u w:val="single"/>
        </w:rPr>
        <w:t>patent would fail for being</w:t>
      </w:r>
      <w:r w:rsidRPr="00E563F9">
        <w:rPr>
          <w:rFonts w:asciiTheme="majorHAnsi" w:hAnsiTheme="majorHAnsi" w:cstheme="majorHAnsi"/>
          <w:u w:val="single"/>
        </w:rPr>
        <w:t xml:space="preserve"> perfectly </w:t>
      </w:r>
      <w:r w:rsidRPr="00E563F9">
        <w:rPr>
          <w:rFonts w:asciiTheme="majorHAnsi" w:hAnsiTheme="majorHAnsi" w:cstheme="majorHAnsi"/>
          <w:highlight w:val="cyan"/>
          <w:u w:val="single"/>
        </w:rPr>
        <w:t>obvious</w:t>
      </w:r>
      <w:r w:rsidRPr="00E563F9">
        <w:rPr>
          <w:rFonts w:asciiTheme="majorHAnsi" w:hAnsiTheme="majorHAnsi" w:cstheme="majorHAnsi"/>
          <w:sz w:val="16"/>
        </w:rPr>
        <w:t xml:space="preserve">. Even without congressional action, a more vigorous and robust application of the existing obviousness doctrine could significantly improve the problem of piled-up patents and patent walls. </w:t>
      </w:r>
      <w:r w:rsidRPr="00E563F9">
        <w:rPr>
          <w:rFonts w:asciiTheme="majorHAnsi" w:hAnsiTheme="majorHAnsi" w:cstheme="majorHAnsi"/>
          <w:highlight w:val="cyan"/>
          <w:u w:val="single"/>
        </w:rPr>
        <w:t>Pharmaceutical companies</w:t>
      </w:r>
      <w:r w:rsidRPr="00E563F9">
        <w:rPr>
          <w:rFonts w:asciiTheme="majorHAnsi" w:hAnsiTheme="majorHAnsi" w:cstheme="majorHAnsi"/>
          <w:u w:val="single"/>
        </w:rPr>
        <w:t xml:space="preserve"> have become </w:t>
      </w:r>
      <w:r w:rsidRPr="00E563F9">
        <w:rPr>
          <w:rFonts w:asciiTheme="majorHAnsi" w:hAnsiTheme="majorHAnsi" w:cstheme="majorHAnsi"/>
          <w:highlight w:val="cyan"/>
          <w:u w:val="single"/>
        </w:rPr>
        <w:t>adept</w:t>
      </w:r>
      <w:r w:rsidRPr="00E563F9">
        <w:rPr>
          <w:rFonts w:asciiTheme="majorHAnsi" w:hAnsiTheme="majorHAnsi" w:cstheme="majorHAnsi"/>
          <w:u w:val="single"/>
        </w:rPr>
        <w:t xml:space="preserve"> at </w:t>
      </w:r>
      <w:r w:rsidRPr="00E563F9">
        <w:rPr>
          <w:rFonts w:asciiTheme="majorHAnsi" w:hAnsiTheme="majorHAnsi" w:cstheme="majorHAnsi"/>
          <w:highlight w:val="cyan"/>
          <w:u w:val="single"/>
        </w:rPr>
        <w:t>maneuvering</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through</w:t>
      </w:r>
      <w:r w:rsidRPr="00E563F9">
        <w:rPr>
          <w:rFonts w:asciiTheme="majorHAnsi" w:hAnsiTheme="majorHAnsi" w:cstheme="majorHAnsi"/>
          <w:u w:val="single"/>
        </w:rPr>
        <w:t xml:space="preserve"> the system of </w:t>
      </w:r>
      <w:r w:rsidRPr="00E563F9">
        <w:rPr>
          <w:rFonts w:asciiTheme="majorHAnsi" w:hAnsiTheme="majorHAnsi" w:cstheme="majorHAnsi"/>
          <w:highlight w:val="cyan"/>
          <w:u w:val="single"/>
        </w:rPr>
        <w:t>patent and non-patent rights</w:t>
      </w:r>
      <w:r w:rsidRPr="00E563F9">
        <w:rPr>
          <w:rFonts w:asciiTheme="majorHAnsi" w:hAnsiTheme="majorHAnsi" w:cstheme="majorHAnsi"/>
          <w:u w:val="single"/>
        </w:rPr>
        <w:t xml:space="preserve"> to create mountains of rights that can be applied, one after another. This behavior </w:t>
      </w:r>
      <w:r w:rsidRPr="00E563F9">
        <w:rPr>
          <w:rFonts w:asciiTheme="majorHAnsi" w:hAnsiTheme="majorHAnsi" w:cstheme="majorHAnsi"/>
          <w:highlight w:val="cyan"/>
          <w:u w:val="single"/>
        </w:rPr>
        <w:t>lets drug companies keep competitors out of the market</w:t>
      </w:r>
      <w:r w:rsidRPr="00E563F9">
        <w:rPr>
          <w:rFonts w:asciiTheme="majorHAnsi" w:hAnsiTheme="majorHAnsi" w:cstheme="majorHAnsi"/>
          <w:u w:val="single"/>
        </w:rPr>
        <w:t xml:space="preserve"> and </w:t>
      </w:r>
      <w:r w:rsidRPr="00E563F9">
        <w:rPr>
          <w:rFonts w:asciiTheme="majorHAnsi" w:hAnsiTheme="majorHAnsi" w:cstheme="majorHAnsi"/>
          <w:highlight w:val="cyan"/>
          <w:u w:val="single"/>
        </w:rPr>
        <w:t xml:space="preserve">beat them back </w:t>
      </w:r>
      <w:r w:rsidRPr="00E563F9">
        <w:rPr>
          <w:rFonts w:asciiTheme="majorHAnsi" w:hAnsiTheme="majorHAnsi" w:cstheme="majorHAnsi"/>
          <w:highlight w:val="cyan"/>
          <w:u w:val="single"/>
        </w:rPr>
        <w:lastRenderedPageBreak/>
        <w:t>when they get there</w:t>
      </w:r>
      <w:r w:rsidRPr="00E563F9">
        <w:rPr>
          <w:rFonts w:asciiTheme="majorHAnsi" w:hAnsiTheme="majorHAnsi" w:cstheme="majorHAnsi"/>
          <w:u w:val="single"/>
        </w:rPr>
        <w:t>.</w:t>
      </w:r>
      <w:r w:rsidRPr="00E563F9">
        <w:rPr>
          <w:rFonts w:asciiTheme="majorHAnsi" w:hAnsiTheme="majorHAnsi" w:cstheme="majorHAnsi"/>
          <w:sz w:val="16"/>
        </w:rPr>
        <w:t xml:space="preserve"> We shouldn’t be surprised at this. </w:t>
      </w:r>
      <w:r w:rsidRPr="00E563F9">
        <w:rPr>
          <w:rFonts w:asciiTheme="majorHAnsi" w:hAnsiTheme="majorHAnsi" w:cstheme="majorHAnsi"/>
          <w:u w:val="single"/>
        </w:rPr>
        <w:t xml:space="preserve">Pharmaceutical companies are profit-making entities, after all, that face pressure from their shareholders to produce ever-better results. If we want to change the system, we must </w:t>
      </w:r>
      <w:r w:rsidRPr="00E563F9">
        <w:rPr>
          <w:rFonts w:asciiTheme="majorHAnsi" w:hAnsiTheme="majorHAnsi" w:cstheme="majorHAnsi"/>
          <w:highlight w:val="cyan"/>
          <w:u w:val="single"/>
        </w:rPr>
        <w:t>change</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incentives</w:t>
      </w:r>
      <w:r w:rsidRPr="00E563F9">
        <w:rPr>
          <w:rFonts w:asciiTheme="majorHAnsi" w:hAnsiTheme="majorHAnsi" w:cstheme="majorHAnsi"/>
          <w:u w:val="single"/>
        </w:rPr>
        <w:t xml:space="preserve"> driving the system. And right now, the </w:t>
      </w:r>
      <w:r w:rsidRPr="00E563F9">
        <w:rPr>
          <w:rFonts w:asciiTheme="majorHAnsi" w:hAnsiTheme="majorHAnsi" w:cstheme="majorHAnsi"/>
          <w:highlight w:val="cyan"/>
          <w:u w:val="single"/>
        </w:rPr>
        <w:t>incentives</w:t>
      </w:r>
      <w:r w:rsidRPr="00E563F9">
        <w:rPr>
          <w:rFonts w:asciiTheme="majorHAnsi" w:hAnsiTheme="majorHAnsi" w:cstheme="majorHAnsi"/>
          <w:u w:val="single"/>
        </w:rPr>
        <w:t xml:space="preserve"> for </w:t>
      </w:r>
      <w:r w:rsidRPr="00E563F9">
        <w:rPr>
          <w:rFonts w:asciiTheme="majorHAnsi" w:hAnsiTheme="majorHAnsi" w:cstheme="majorHAnsi"/>
          <w:highlight w:val="cyan"/>
          <w:u w:val="single"/>
        </w:rPr>
        <w:t>creating patent walls are</w:t>
      </w:r>
      <w:r w:rsidRPr="00E563F9">
        <w:rPr>
          <w:rFonts w:asciiTheme="majorHAnsi" w:hAnsiTheme="majorHAnsi" w:cstheme="majorHAnsi"/>
          <w:u w:val="single"/>
        </w:rPr>
        <w:t xml:space="preserve"> just </w:t>
      </w:r>
      <w:r w:rsidRPr="00E563F9">
        <w:rPr>
          <w:rFonts w:asciiTheme="majorHAnsi" w:hAnsiTheme="majorHAnsi" w:cstheme="majorHAnsi"/>
          <w:highlight w:val="cyan"/>
          <w:u w:val="single"/>
        </w:rPr>
        <w:t>too great</w:t>
      </w:r>
      <w:r w:rsidRPr="00E563F9">
        <w:rPr>
          <w:rFonts w:asciiTheme="majorHAnsi" w:hAnsiTheme="majorHAnsi" w:cstheme="majorHAnsi"/>
          <w:u w:val="single"/>
        </w:rPr>
        <w:t xml:space="preserve">. </w:t>
      </w:r>
    </w:p>
    <w:p w14:paraId="1261509F" w14:textId="627F5381" w:rsidR="004F008A" w:rsidRDefault="004F008A" w:rsidP="004F008A">
      <w:pPr>
        <w:pStyle w:val="Heading2"/>
      </w:pPr>
      <w:r>
        <w:lastRenderedPageBreak/>
        <w:t>Contention 2</w:t>
      </w:r>
    </w:p>
    <w:p w14:paraId="02C8AB17" w14:textId="77777777" w:rsidR="004F008A" w:rsidRPr="00E563F9" w:rsidRDefault="004F008A" w:rsidP="004F008A">
      <w:pPr>
        <w:pStyle w:val="Heading4"/>
        <w:rPr>
          <w:rFonts w:asciiTheme="majorHAnsi" w:hAnsiTheme="majorHAnsi" w:cstheme="majorHAnsi"/>
        </w:rPr>
      </w:pPr>
      <w:r w:rsidRPr="00E563F9">
        <w:rPr>
          <w:rFonts w:asciiTheme="majorHAnsi" w:hAnsiTheme="majorHAnsi" w:cstheme="majorHAnsi"/>
        </w:rPr>
        <w:t>Contention 2 is Global Health Inequality</w:t>
      </w:r>
    </w:p>
    <w:p w14:paraId="67583552" w14:textId="77777777" w:rsidR="004F008A" w:rsidRPr="00E563F9" w:rsidRDefault="004F008A" w:rsidP="004F008A">
      <w:pPr>
        <w:pStyle w:val="Heading4"/>
        <w:rPr>
          <w:rFonts w:asciiTheme="majorHAnsi" w:hAnsiTheme="majorHAnsi" w:cstheme="majorHAnsi"/>
        </w:rPr>
      </w:pPr>
      <w:r w:rsidRPr="00E563F9">
        <w:rPr>
          <w:rFonts w:asciiTheme="majorHAnsi" w:hAnsiTheme="majorHAnsi" w:cstheme="majorHAnsi"/>
        </w:rPr>
        <w:t>The WTO’s Agreement on Trade-Related Aspects of Intellectual Property Rights (TRIPS) causes massive global health inequality</w:t>
      </w:r>
    </w:p>
    <w:p w14:paraId="3E026BD3" w14:textId="77777777" w:rsidR="004F008A" w:rsidRPr="00E563F9" w:rsidRDefault="004F008A" w:rsidP="004F008A">
      <w:pPr>
        <w:rPr>
          <w:rFonts w:asciiTheme="majorHAnsi" w:hAnsiTheme="majorHAnsi" w:cstheme="majorHAnsi"/>
        </w:rPr>
      </w:pPr>
      <w:r w:rsidRPr="00E563F9">
        <w:rPr>
          <w:rFonts w:asciiTheme="majorHAnsi" w:hAnsiTheme="majorHAnsi" w:cstheme="majorHAnsi"/>
        </w:rPr>
        <w:t xml:space="preserve">K. M. </w:t>
      </w:r>
      <w:r w:rsidRPr="00E563F9">
        <w:rPr>
          <w:rStyle w:val="Style13ptBold"/>
          <w:rFonts w:asciiTheme="majorHAnsi" w:hAnsiTheme="majorHAnsi" w:cstheme="majorHAnsi"/>
        </w:rPr>
        <w:t>Gopakumar 15</w:t>
      </w:r>
      <w:r w:rsidRPr="00E563F9">
        <w:rPr>
          <w:rFonts w:asciiTheme="majorHAnsi" w:hAnsiTheme="majorHAnsi" w:cstheme="majorHAnsi"/>
        </w:rPr>
        <w:t xml:space="preserve">, legal advisor and senior researcher with the Third World Network, “Twenty years of TRIPS agreement and access to medicine: a development perspective,” Indian Journal of International Law 55, 367–404 2015, </w:t>
      </w:r>
      <w:hyperlink r:id="rId10" w:history="1">
        <w:r w:rsidRPr="00E563F9">
          <w:rPr>
            <w:rStyle w:val="Hyperlink"/>
            <w:rFonts w:asciiTheme="majorHAnsi" w:hAnsiTheme="majorHAnsi" w:cstheme="majorHAnsi"/>
          </w:rPr>
          <w:t>https://link.springer.com/article/10.1007%2Fs40901-016-0022-7</w:t>
        </w:r>
      </w:hyperlink>
    </w:p>
    <w:p w14:paraId="7DEF50BF" w14:textId="77777777" w:rsidR="004F008A" w:rsidRPr="00E563F9" w:rsidRDefault="004F008A" w:rsidP="004F008A">
      <w:pPr>
        <w:rPr>
          <w:rFonts w:asciiTheme="majorHAnsi" w:hAnsiTheme="majorHAnsi" w:cstheme="majorHAnsi"/>
          <w:sz w:val="14"/>
        </w:rPr>
      </w:pPr>
      <w:r w:rsidRPr="00E563F9">
        <w:rPr>
          <w:rStyle w:val="StyleUnderline"/>
          <w:rFonts w:asciiTheme="majorHAnsi" w:hAnsiTheme="majorHAnsi" w:cstheme="majorHAnsi"/>
        </w:rPr>
        <w:t xml:space="preserve">The two </w:t>
      </w:r>
      <w:r w:rsidRPr="00E563F9">
        <w:rPr>
          <w:rStyle w:val="StyleUnderline"/>
          <w:rFonts w:asciiTheme="majorHAnsi" w:hAnsiTheme="majorHAnsi" w:cstheme="majorHAnsi"/>
          <w:highlight w:val="cyan"/>
        </w:rPr>
        <w:t>decades of TRIPS show</w:t>
      </w:r>
      <w:r w:rsidRPr="00E563F9">
        <w:rPr>
          <w:rStyle w:val="StyleUnderline"/>
          <w:rFonts w:asciiTheme="majorHAnsi" w:hAnsiTheme="majorHAnsi" w:cstheme="majorHAnsi"/>
        </w:rPr>
        <w:t xml:space="preserve"> clearly that the compulsory product </w:t>
      </w:r>
      <w:r w:rsidRPr="00E563F9">
        <w:rPr>
          <w:rStyle w:val="StyleUnderline"/>
          <w:rFonts w:asciiTheme="majorHAnsi" w:hAnsiTheme="majorHAnsi" w:cstheme="majorHAnsi"/>
          <w:highlight w:val="cyan"/>
        </w:rPr>
        <w:t>patent regime</w:t>
      </w:r>
      <w:r w:rsidRPr="00E563F9">
        <w:rPr>
          <w:rStyle w:val="StyleUnderline"/>
          <w:rFonts w:asciiTheme="majorHAnsi" w:hAnsiTheme="majorHAnsi" w:cstheme="majorHAnsi"/>
        </w:rPr>
        <w:t xml:space="preserve"> succeeded in </w:t>
      </w:r>
      <w:r w:rsidRPr="00E563F9">
        <w:rPr>
          <w:rStyle w:val="Emphasis"/>
          <w:rFonts w:asciiTheme="majorHAnsi" w:hAnsiTheme="majorHAnsi" w:cstheme="majorHAnsi"/>
          <w:highlight w:val="cyan"/>
        </w:rPr>
        <w:t>increasing the monopoly of pharmaceutical TNCS</w:t>
      </w:r>
      <w:r w:rsidRPr="00E563F9">
        <w:rPr>
          <w:rStyle w:val="StyleUnderline"/>
          <w:rFonts w:asciiTheme="majorHAnsi" w:hAnsiTheme="majorHAnsi" w:cstheme="majorHAnsi"/>
        </w:rPr>
        <w:t xml:space="preserve"> in new medicine market</w:t>
      </w:r>
      <w:r w:rsidRPr="00E563F9">
        <w:rPr>
          <w:rFonts w:asciiTheme="majorHAnsi" w:hAnsiTheme="majorHAnsi" w:cstheme="majorHAnsi"/>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E563F9">
        <w:rPr>
          <w:rStyle w:val="StyleUnderline"/>
          <w:rFonts w:asciiTheme="majorHAnsi" w:hAnsiTheme="majorHAnsi" w:cstheme="majorHAnsi"/>
        </w:rPr>
        <w:t xml:space="preserve">There is an </w:t>
      </w:r>
      <w:r w:rsidRPr="00E563F9">
        <w:rPr>
          <w:rStyle w:val="StyleUnderline"/>
          <w:rFonts w:asciiTheme="majorHAnsi" w:hAnsiTheme="majorHAnsi" w:cstheme="majorHAnsi"/>
          <w:highlight w:val="cyan"/>
        </w:rPr>
        <w:t>urgent need to interrogate</w:t>
      </w:r>
      <w:r w:rsidRPr="00E563F9">
        <w:rPr>
          <w:rStyle w:val="StyleUnderline"/>
          <w:rFonts w:asciiTheme="majorHAnsi" w:hAnsiTheme="majorHAnsi" w:cstheme="majorHAnsi"/>
        </w:rPr>
        <w:t xml:space="preserve"> the </w:t>
      </w:r>
      <w:r w:rsidRPr="00E563F9">
        <w:rPr>
          <w:rStyle w:val="StyleUnderline"/>
          <w:rFonts w:asciiTheme="majorHAnsi" w:hAnsiTheme="majorHAnsi" w:cstheme="majorHAnsi"/>
          <w:highlight w:val="cyan"/>
        </w:rPr>
        <w:t>international IP regime</w:t>
      </w:r>
      <w:r w:rsidRPr="00E563F9">
        <w:rPr>
          <w:rStyle w:val="StyleUnderline"/>
          <w:rFonts w:asciiTheme="majorHAnsi" w:hAnsiTheme="majorHAnsi" w:cstheme="majorHAnsi"/>
        </w:rPr>
        <w:t xml:space="preserve"> in general and patent protection for pharmaceuticals in particular, </w:t>
      </w:r>
      <w:r w:rsidRPr="00E563F9">
        <w:rPr>
          <w:rStyle w:val="Emphasis"/>
          <w:rFonts w:asciiTheme="majorHAnsi" w:hAnsiTheme="majorHAnsi" w:cstheme="majorHAnsi"/>
          <w:highlight w:val="cyan"/>
        </w:rPr>
        <w:t xml:space="preserve">which </w:t>
      </w:r>
      <w:r w:rsidRPr="00E563F9">
        <w:rPr>
          <w:rFonts w:asciiTheme="majorHAnsi" w:hAnsiTheme="majorHAnsi" w:cstheme="majorHAnsi"/>
          <w:sz w:val="14"/>
        </w:rPr>
        <w:t>does not</w:t>
      </w:r>
      <w:r w:rsidRPr="00E563F9">
        <w:rPr>
          <w:rStyle w:val="Emphasis"/>
          <w:rFonts w:asciiTheme="majorHAnsi" w:hAnsiTheme="majorHAnsi" w:cstheme="majorHAnsi"/>
        </w:rPr>
        <w:t xml:space="preserve"> </w:t>
      </w:r>
      <w:r w:rsidRPr="00E563F9">
        <w:rPr>
          <w:rStyle w:val="Emphasis"/>
          <w:rFonts w:asciiTheme="majorHAnsi" w:hAnsiTheme="majorHAnsi" w:cstheme="majorHAnsi"/>
          <w:highlight w:val="cyan"/>
        </w:rPr>
        <w:t>reflect</w:t>
      </w:r>
      <w:r w:rsidRPr="00E563F9">
        <w:rPr>
          <w:rStyle w:val="StyleUnderline"/>
          <w:rFonts w:asciiTheme="majorHAnsi" w:hAnsiTheme="majorHAnsi" w:cstheme="majorHAnsi"/>
        </w:rPr>
        <w:t xml:space="preserve"> the </w:t>
      </w:r>
      <w:r w:rsidRPr="00E563F9">
        <w:rPr>
          <w:rStyle w:val="StyleUnderline"/>
          <w:rFonts w:asciiTheme="majorHAnsi" w:hAnsiTheme="majorHAnsi" w:cstheme="majorHAnsi"/>
          <w:highlight w:val="cyan"/>
        </w:rPr>
        <w:t>health</w:t>
      </w:r>
      <w:r w:rsidRPr="00E563F9">
        <w:rPr>
          <w:rStyle w:val="StyleUnderline"/>
          <w:rFonts w:asciiTheme="majorHAnsi" w:hAnsiTheme="majorHAnsi" w:cstheme="majorHAnsi"/>
        </w:rPr>
        <w:t xml:space="preserve"> and development </w:t>
      </w:r>
      <w:r w:rsidRPr="00E563F9">
        <w:rPr>
          <w:rStyle w:val="StyleUnderline"/>
          <w:rFonts w:asciiTheme="majorHAnsi" w:hAnsiTheme="majorHAnsi" w:cstheme="majorHAnsi"/>
          <w:highlight w:val="cyan"/>
        </w:rPr>
        <w:t>needs of people</w:t>
      </w:r>
      <w:r w:rsidRPr="00E563F9">
        <w:rPr>
          <w:rStyle w:val="StyleUnderline"/>
          <w:rFonts w:asciiTheme="majorHAnsi" w:hAnsiTheme="majorHAnsi" w:cstheme="majorHAnsi"/>
        </w:rPr>
        <w:t xml:space="preserve">, especially those living </w:t>
      </w:r>
      <w:r w:rsidRPr="00E563F9">
        <w:rPr>
          <w:rStyle w:val="Emphasis"/>
          <w:rFonts w:asciiTheme="majorHAnsi" w:hAnsiTheme="majorHAnsi" w:cstheme="majorHAnsi"/>
          <w:highlight w:val="cyan"/>
        </w:rPr>
        <w:t>in developing countries</w:t>
      </w:r>
      <w:r w:rsidRPr="00E563F9">
        <w:rPr>
          <w:rFonts w:asciiTheme="majorHAnsi" w:hAnsiTheme="majorHAnsi" w:cstheme="majorHAnsi"/>
          <w:sz w:val="14"/>
        </w:rPr>
        <w:t xml:space="preserve">. The Declaration on Patent Protection: Regulatory Sovereignty under TRIPS released in 2014, an initiative of the Max Plank Institute for Innovation and Competition on the occasion of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commercialisation. </w:t>
      </w:r>
      <w:r w:rsidRPr="00E563F9">
        <w:rPr>
          <w:rStyle w:val="StyleUnderline"/>
          <w:rFonts w:asciiTheme="majorHAnsi" w:hAnsiTheme="majorHAnsi" w:cstheme="majorHAnsi"/>
        </w:rPr>
        <w:t xml:space="preserve">The result is rising costs of monitoring </w:t>
      </w:r>
      <w:r w:rsidRPr="00E563F9">
        <w:rPr>
          <w:rStyle w:val="StyleUnderline"/>
          <w:rFonts w:asciiTheme="majorHAnsi" w:hAnsiTheme="majorHAnsi" w:cstheme="majorHAnsi"/>
          <w:highlight w:val="cyan"/>
        </w:rPr>
        <w:t>patents</w:t>
      </w:r>
      <w:r w:rsidRPr="00E563F9">
        <w:rPr>
          <w:rStyle w:val="StyleUnderline"/>
          <w:rFonts w:asciiTheme="majorHAnsi" w:hAnsiTheme="majorHAnsi" w:cstheme="majorHAnsi"/>
        </w:rPr>
        <w:t xml:space="preserve"> and legal uncertainty, </w:t>
      </w:r>
      <w:r w:rsidRPr="00E563F9">
        <w:rPr>
          <w:rStyle w:val="StyleUnderline"/>
          <w:rFonts w:asciiTheme="majorHAnsi" w:hAnsiTheme="majorHAnsi" w:cstheme="majorHAnsi"/>
          <w:highlight w:val="cyan"/>
        </w:rPr>
        <w:t>limiting</w:t>
      </w:r>
      <w:r w:rsidRPr="00E563F9">
        <w:rPr>
          <w:rStyle w:val="StyleUnderline"/>
          <w:rFonts w:asciiTheme="majorHAnsi" w:hAnsiTheme="majorHAnsi" w:cstheme="majorHAnsi"/>
        </w:rPr>
        <w:t xml:space="preserve"> the </w:t>
      </w:r>
      <w:r w:rsidRPr="00E563F9">
        <w:rPr>
          <w:rStyle w:val="StyleUnderline"/>
          <w:rFonts w:asciiTheme="majorHAnsi" w:hAnsiTheme="majorHAnsi" w:cstheme="majorHAnsi"/>
          <w:highlight w:val="cyan"/>
        </w:rPr>
        <w:t>economic freedom</w:t>
      </w:r>
      <w:r w:rsidRPr="00E563F9">
        <w:rPr>
          <w:rStyle w:val="StyleUnderline"/>
          <w:rFonts w:asciiTheme="majorHAnsi" w:hAnsiTheme="majorHAnsi" w:cstheme="majorHAnsi"/>
        </w:rPr>
        <w:t xml:space="preserve"> of market participants, which in turn </w:t>
      </w:r>
      <w:r w:rsidRPr="00E563F9">
        <w:rPr>
          <w:rStyle w:val="Emphasis"/>
          <w:rFonts w:asciiTheme="majorHAnsi" w:hAnsiTheme="majorHAnsi" w:cstheme="majorHAnsi"/>
          <w:highlight w:val="cyan"/>
        </w:rPr>
        <w:t>affects consumer welfare and distorts competition</w:t>
      </w:r>
      <w:r w:rsidRPr="00E563F9">
        <w:rPr>
          <w:rStyle w:val="StyleUnderline"/>
          <w:rFonts w:asciiTheme="majorHAnsi" w:hAnsiTheme="majorHAnsi" w:cstheme="majorHAnsi"/>
        </w:rPr>
        <w:t xml:space="preserve">. Thus ‘the overall </w:t>
      </w:r>
      <w:r w:rsidRPr="00E563F9">
        <w:rPr>
          <w:rStyle w:val="Emphasis"/>
          <w:rFonts w:asciiTheme="majorHAnsi" w:hAnsiTheme="majorHAnsi" w:cstheme="majorHAnsi"/>
          <w:highlight w:val="cyan"/>
        </w:rPr>
        <w:t xml:space="preserve">social benefits of innovation </w:t>
      </w:r>
      <w:r w:rsidRPr="00E563F9">
        <w:rPr>
          <w:rStyle w:val="Emphasis"/>
          <w:rFonts w:asciiTheme="majorHAnsi" w:hAnsiTheme="majorHAnsi" w:cstheme="majorHAnsi"/>
        </w:rPr>
        <w:t xml:space="preserve">are </w:t>
      </w:r>
      <w:r w:rsidRPr="00E563F9">
        <w:rPr>
          <w:rStyle w:val="Emphasis"/>
          <w:rFonts w:asciiTheme="majorHAnsi" w:hAnsiTheme="majorHAnsi" w:cstheme="majorHAnsi"/>
          <w:highlight w:val="cyan"/>
        </w:rPr>
        <w:t>reduced</w:t>
      </w:r>
      <w:r w:rsidRPr="00E563F9">
        <w:rPr>
          <w:rStyle w:val="StyleUnderline"/>
          <w:rFonts w:asciiTheme="majorHAnsi" w:hAnsiTheme="majorHAnsi" w:cstheme="majorHAnsi"/>
        </w:rPr>
        <w:t xml:space="preserve"> while </w:t>
      </w:r>
      <w:r w:rsidRPr="00E563F9">
        <w:rPr>
          <w:rStyle w:val="StyleUnderline"/>
          <w:rFonts w:asciiTheme="majorHAnsi" w:hAnsiTheme="majorHAnsi" w:cstheme="majorHAnsi"/>
          <w:highlight w:val="cyan"/>
        </w:rPr>
        <w:t>an imbalance emerges</w:t>
      </w:r>
      <w:r w:rsidRPr="00E563F9">
        <w:rPr>
          <w:rStyle w:val="StyleUnderline"/>
          <w:rFonts w:asciiTheme="majorHAnsi" w:hAnsiTheme="majorHAnsi" w:cstheme="majorHAnsi"/>
        </w:rPr>
        <w:t xml:space="preserve"> between those able to cope with the resulting insecurities and related costs, such as multinational enterprises with their own patent departments, and those who cannot, such as small and medium sized enterprises or individual inventors</w:t>
      </w:r>
      <w:r w:rsidRPr="00E563F9">
        <w:rPr>
          <w:rFonts w:asciiTheme="majorHAnsi" w:hAnsiTheme="majorHAnsi" w:cstheme="majorHAnsi"/>
          <w:sz w:val="14"/>
        </w:rPr>
        <w:t xml:space="preserve">.’109 Second, the new technologies like biotechnology, business methods and computer science as well as standard setting, strategic patenting and non-practising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E563F9">
        <w:rPr>
          <w:rStyle w:val="StyleUnderline"/>
          <w:rFonts w:asciiTheme="majorHAnsi" w:hAnsiTheme="majorHAnsi" w:cstheme="majorHAnsi"/>
        </w:rPr>
        <w:t xml:space="preserve">Fourth, the </w:t>
      </w:r>
      <w:r w:rsidRPr="00E563F9">
        <w:rPr>
          <w:rStyle w:val="StyleUnderline"/>
          <w:rFonts w:asciiTheme="majorHAnsi" w:hAnsiTheme="majorHAnsi" w:cstheme="majorHAnsi"/>
          <w:highlight w:val="cyan"/>
        </w:rPr>
        <w:t>industrialised countries</w:t>
      </w:r>
      <w:r w:rsidRPr="00E563F9">
        <w:rPr>
          <w:rStyle w:val="StyleUnderline"/>
          <w:rFonts w:asciiTheme="majorHAnsi" w:hAnsiTheme="majorHAnsi" w:cstheme="majorHAnsi"/>
        </w:rPr>
        <w:t xml:space="preserve"> have </w:t>
      </w:r>
      <w:r w:rsidRPr="00E563F9">
        <w:rPr>
          <w:rStyle w:val="Emphasis"/>
          <w:rFonts w:asciiTheme="majorHAnsi" w:hAnsiTheme="majorHAnsi" w:cstheme="majorHAnsi"/>
          <w:highlight w:val="cyan"/>
        </w:rPr>
        <w:t>tilted the balance</w:t>
      </w:r>
      <w:r w:rsidRPr="00E563F9">
        <w:rPr>
          <w:rStyle w:val="StyleUnderline"/>
          <w:rFonts w:asciiTheme="majorHAnsi" w:hAnsiTheme="majorHAnsi" w:cstheme="majorHAnsi"/>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E563F9">
        <w:rPr>
          <w:rFonts w:asciiTheme="majorHAnsi" w:hAnsiTheme="majorHAnsi" w:cstheme="majorHAnsi"/>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far no WTO Member State submitted any proposal in this regard. It is important for developing countries to propose amendment of the compulsory product patent protection in the light of experiences under 20 years of TRIPS Patent Regime. </w:t>
      </w:r>
      <w:r w:rsidRPr="00E563F9">
        <w:rPr>
          <w:rStyle w:val="StyleUnderline"/>
          <w:rFonts w:asciiTheme="majorHAnsi" w:hAnsiTheme="majorHAnsi" w:cstheme="majorHAnsi"/>
        </w:rPr>
        <w:t>Echoing the same sentiment, the UNDP-appointed Global Commission on HIV and the Law observed the ‘</w:t>
      </w:r>
      <w:r w:rsidRPr="00E563F9">
        <w:rPr>
          <w:rStyle w:val="StyleUnderline"/>
          <w:rFonts w:asciiTheme="majorHAnsi" w:hAnsiTheme="majorHAnsi" w:cstheme="majorHAnsi"/>
          <w:highlight w:val="cyan"/>
        </w:rPr>
        <w:t>TRIPS</w:t>
      </w:r>
      <w:r w:rsidRPr="00E563F9">
        <w:rPr>
          <w:rStyle w:val="StyleUnderline"/>
          <w:rFonts w:asciiTheme="majorHAnsi" w:hAnsiTheme="majorHAnsi" w:cstheme="majorHAnsi"/>
        </w:rPr>
        <w:t xml:space="preserve"> has </w:t>
      </w:r>
      <w:r w:rsidRPr="00E563F9">
        <w:rPr>
          <w:rStyle w:val="Emphasis"/>
          <w:rFonts w:asciiTheme="majorHAnsi" w:hAnsiTheme="majorHAnsi" w:cstheme="majorHAnsi"/>
          <w:highlight w:val="cyan"/>
        </w:rPr>
        <w:t>failed to encourage and reward</w:t>
      </w:r>
      <w:r w:rsidRPr="00E563F9">
        <w:rPr>
          <w:rStyle w:val="StyleUnderline"/>
          <w:rFonts w:asciiTheme="majorHAnsi" w:hAnsiTheme="majorHAnsi" w:cstheme="majorHAnsi"/>
        </w:rPr>
        <w:t xml:space="preserve"> the kind of </w:t>
      </w:r>
      <w:r w:rsidRPr="00E563F9">
        <w:rPr>
          <w:rStyle w:val="Emphasis"/>
          <w:rFonts w:asciiTheme="majorHAnsi" w:hAnsiTheme="majorHAnsi" w:cstheme="majorHAnsi"/>
          <w:highlight w:val="cyan"/>
        </w:rPr>
        <w:t>innovation</w:t>
      </w:r>
      <w:r w:rsidRPr="00E563F9">
        <w:rPr>
          <w:rStyle w:val="StyleUnderline"/>
          <w:rFonts w:asciiTheme="majorHAnsi" w:hAnsiTheme="majorHAnsi" w:cstheme="majorHAnsi"/>
        </w:rPr>
        <w:t xml:space="preserve"> that makes more effective pharmaceutical products available to the poor, including for neglected diseases</w:t>
      </w:r>
      <w:r w:rsidRPr="00E563F9">
        <w:rPr>
          <w:rFonts w:asciiTheme="majorHAnsi" w:hAnsiTheme="majorHAnsi" w:cstheme="majorHAnsi"/>
          <w:sz w:val="14"/>
        </w:rPr>
        <w:t xml:space="preserve">. Countries must, therefore, develop, agree and invest in new systems that genuinely serve this purpose, prioritising the most promising approaches including a new pharmaceutical R&amp;D treaty and the promotion of open source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take into account and build on efforts underway at WHO, such as its Global Strategy and Plan of Action on Public Health, Innovation, and Intellectual Property and the work of its </w:t>
      </w:r>
      <w:r w:rsidRPr="00E563F9">
        <w:rPr>
          <w:rFonts w:asciiTheme="majorHAnsi" w:hAnsiTheme="majorHAnsi" w:cstheme="majorHAnsi"/>
          <w:sz w:val="14"/>
        </w:rPr>
        <w:lastRenderedPageBreak/>
        <w:t xml:space="preserve">Consultative Expert Working Group. </w:t>
      </w:r>
      <w:r w:rsidRPr="00E563F9">
        <w:rPr>
          <w:rStyle w:val="StyleUnderline"/>
          <w:rFonts w:asciiTheme="majorHAnsi" w:hAnsiTheme="majorHAnsi" w:cstheme="majorHAnsi"/>
        </w:rPr>
        <w:t xml:space="preserve">Pending this review, the WTO Members </w:t>
      </w:r>
      <w:r w:rsidRPr="00E563F9">
        <w:rPr>
          <w:rStyle w:val="Emphasis"/>
          <w:rFonts w:asciiTheme="majorHAnsi" w:hAnsiTheme="majorHAnsi" w:cstheme="majorHAnsi"/>
        </w:rPr>
        <w:t>must suspend TRIPS</w:t>
      </w:r>
      <w:r w:rsidRPr="00E563F9">
        <w:rPr>
          <w:rStyle w:val="StyleUnderline"/>
          <w:rFonts w:asciiTheme="majorHAnsi" w:hAnsiTheme="majorHAnsi" w:cstheme="majorHAnsi"/>
        </w:rPr>
        <w:t xml:space="preserve"> as it relates to essential </w:t>
      </w:r>
      <w:r w:rsidRPr="00E563F9">
        <w:rPr>
          <w:rStyle w:val="Emphasis"/>
          <w:rFonts w:asciiTheme="majorHAnsi" w:hAnsiTheme="majorHAnsi" w:cstheme="majorHAnsi"/>
        </w:rPr>
        <w:t>pharmaceutical products</w:t>
      </w:r>
      <w:r w:rsidRPr="00E563F9">
        <w:rPr>
          <w:rStyle w:val="StyleUnderline"/>
          <w:rFonts w:asciiTheme="majorHAnsi" w:hAnsiTheme="majorHAnsi" w:cstheme="majorHAnsi"/>
        </w:rPr>
        <w:t xml:space="preserve"> for low- and middle-income countries</w:t>
      </w:r>
      <w:r w:rsidRPr="00E563F9">
        <w:rPr>
          <w:rFonts w:asciiTheme="majorHAnsi" w:hAnsiTheme="majorHAnsi" w:cstheme="majorHAnsi"/>
          <w:sz w:val="14"/>
        </w:rPr>
        <w:t xml:space="preserve">.113 As part of the implementation of the recommendation UN SecretaryGeneral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E563F9">
        <w:rPr>
          <w:rStyle w:val="StyleUnderline"/>
          <w:rFonts w:asciiTheme="majorHAnsi" w:hAnsiTheme="majorHAnsi" w:cstheme="majorHAnsi"/>
        </w:rPr>
        <w:t xml:space="preserve">The </w:t>
      </w:r>
      <w:r w:rsidRPr="00E563F9">
        <w:rPr>
          <w:rStyle w:val="StyleUnderline"/>
          <w:rFonts w:asciiTheme="majorHAnsi" w:hAnsiTheme="majorHAnsi" w:cstheme="majorHAnsi"/>
          <w:highlight w:val="cyan"/>
        </w:rPr>
        <w:t>incoherence between trade law and human rights</w:t>
      </w:r>
      <w:r w:rsidRPr="00E563F9">
        <w:rPr>
          <w:rStyle w:val="StyleUnderline"/>
          <w:rFonts w:asciiTheme="majorHAnsi" w:hAnsiTheme="majorHAnsi" w:cstheme="majorHAnsi"/>
        </w:rPr>
        <w:t xml:space="preserve"> law </w:t>
      </w:r>
      <w:r w:rsidRPr="00E563F9">
        <w:rPr>
          <w:rStyle w:val="Emphasis"/>
          <w:rFonts w:asciiTheme="majorHAnsi" w:hAnsiTheme="majorHAnsi" w:cstheme="majorHAnsi"/>
          <w:highlight w:val="cyan"/>
        </w:rPr>
        <w:t>cannot be addressed</w:t>
      </w:r>
      <w:r w:rsidRPr="00E563F9">
        <w:rPr>
          <w:rStyle w:val="StyleUnderline"/>
          <w:rFonts w:asciiTheme="majorHAnsi" w:hAnsiTheme="majorHAnsi" w:cstheme="majorHAnsi"/>
        </w:rPr>
        <w:t xml:space="preserve"> </w:t>
      </w:r>
      <w:r w:rsidRPr="00E563F9">
        <w:rPr>
          <w:rStyle w:val="StyleUnderline"/>
          <w:rFonts w:asciiTheme="majorHAnsi" w:hAnsiTheme="majorHAnsi" w:cstheme="majorHAnsi"/>
          <w:highlight w:val="cyan"/>
        </w:rPr>
        <w:t>by</w:t>
      </w:r>
      <w:r w:rsidRPr="00E563F9">
        <w:rPr>
          <w:rStyle w:val="StyleUnderline"/>
          <w:rFonts w:asciiTheme="majorHAnsi" w:hAnsiTheme="majorHAnsi" w:cstheme="majorHAnsi"/>
        </w:rPr>
        <w:t xml:space="preserve"> using flexibilities in the </w:t>
      </w:r>
      <w:r w:rsidRPr="00E563F9">
        <w:rPr>
          <w:rStyle w:val="Emphasis"/>
          <w:rFonts w:asciiTheme="majorHAnsi" w:hAnsiTheme="majorHAnsi" w:cstheme="majorHAnsi"/>
          <w:highlight w:val="cyan"/>
        </w:rPr>
        <w:t>TRIPS</w:t>
      </w:r>
      <w:r w:rsidRPr="00E563F9">
        <w:rPr>
          <w:rStyle w:val="StyleUnderline"/>
          <w:rFonts w:asciiTheme="majorHAnsi" w:hAnsiTheme="majorHAnsi" w:cstheme="majorHAnsi"/>
        </w:rPr>
        <w:t xml:space="preserve"> Agreement</w:t>
      </w:r>
      <w:r w:rsidRPr="00E563F9">
        <w:rPr>
          <w:rFonts w:asciiTheme="majorHAnsi" w:hAnsiTheme="majorHAnsi" w:cstheme="majorHAnsi"/>
          <w:sz w:val="14"/>
        </w:rPr>
        <w:t xml:space="preserve">. As long as an international obligation to provide product patent protection for pharmaceutical inventions exists, the above-mentioned incoherence is also to exist. </w:t>
      </w:r>
      <w:r w:rsidRPr="00E563F9">
        <w:rPr>
          <w:rStyle w:val="StyleUnderline"/>
          <w:rFonts w:asciiTheme="majorHAnsi" w:hAnsiTheme="majorHAnsi" w:cstheme="majorHAnsi"/>
        </w:rPr>
        <w:t xml:space="preserve">Therefore, it is </w:t>
      </w:r>
      <w:r w:rsidRPr="00E563F9">
        <w:rPr>
          <w:rStyle w:val="StyleUnderline"/>
          <w:rFonts w:asciiTheme="majorHAnsi" w:hAnsiTheme="majorHAnsi" w:cstheme="majorHAnsi"/>
          <w:highlight w:val="cyan"/>
        </w:rPr>
        <w:t>important to restructure</w:t>
      </w:r>
      <w:r w:rsidRPr="00E563F9">
        <w:rPr>
          <w:rStyle w:val="StyleUnderline"/>
          <w:rFonts w:asciiTheme="majorHAnsi" w:hAnsiTheme="majorHAnsi" w:cstheme="majorHAnsi"/>
        </w:rPr>
        <w:t xml:space="preserve"> the </w:t>
      </w:r>
      <w:r w:rsidRPr="00E563F9">
        <w:rPr>
          <w:rStyle w:val="Emphasis"/>
          <w:rFonts w:asciiTheme="majorHAnsi" w:hAnsiTheme="majorHAnsi" w:cstheme="majorHAnsi"/>
          <w:highlight w:val="cyan"/>
        </w:rPr>
        <w:t>TRIPS</w:t>
      </w:r>
      <w:r w:rsidRPr="00E563F9">
        <w:rPr>
          <w:rStyle w:val="StyleUnderline"/>
          <w:rFonts w:asciiTheme="majorHAnsi" w:hAnsiTheme="majorHAnsi" w:cstheme="majorHAnsi"/>
        </w:rPr>
        <w:t xml:space="preserve"> and TRIPS plus IP regime, </w:t>
      </w:r>
      <w:r w:rsidRPr="00E563F9">
        <w:rPr>
          <w:rStyle w:val="StyleUnderline"/>
          <w:rFonts w:asciiTheme="majorHAnsi" w:hAnsiTheme="majorHAnsi" w:cstheme="majorHAnsi"/>
          <w:highlight w:val="cyan"/>
        </w:rPr>
        <w:t>which</w:t>
      </w:r>
      <w:r w:rsidRPr="00E563F9">
        <w:rPr>
          <w:rStyle w:val="StyleUnderline"/>
          <w:rFonts w:asciiTheme="majorHAnsi" w:hAnsiTheme="majorHAnsi" w:cstheme="majorHAnsi"/>
        </w:rPr>
        <w:t xml:space="preserve"> not only </w:t>
      </w:r>
      <w:r w:rsidRPr="00E563F9">
        <w:rPr>
          <w:rStyle w:val="StyleUnderline"/>
          <w:rFonts w:asciiTheme="majorHAnsi" w:hAnsiTheme="majorHAnsi" w:cstheme="majorHAnsi"/>
          <w:highlight w:val="cyan"/>
        </w:rPr>
        <w:t>prevent</w:t>
      </w:r>
      <w:r w:rsidRPr="00E563F9">
        <w:rPr>
          <w:rStyle w:val="StyleUnderline"/>
          <w:rFonts w:asciiTheme="majorHAnsi" w:hAnsiTheme="majorHAnsi" w:cstheme="majorHAnsi"/>
        </w:rPr>
        <w:t xml:space="preserve"> the </w:t>
      </w:r>
      <w:r w:rsidRPr="00E563F9">
        <w:rPr>
          <w:rStyle w:val="Emphasis"/>
          <w:rFonts w:asciiTheme="majorHAnsi" w:hAnsiTheme="majorHAnsi" w:cstheme="majorHAnsi"/>
          <w:highlight w:val="cyan"/>
        </w:rPr>
        <w:t>access to affordable medicine</w:t>
      </w:r>
      <w:r w:rsidRPr="00E563F9">
        <w:rPr>
          <w:rStyle w:val="StyleUnderline"/>
          <w:rFonts w:asciiTheme="majorHAnsi" w:hAnsiTheme="majorHAnsi" w:cstheme="majorHAnsi"/>
        </w:rPr>
        <w:t xml:space="preserve">, but also </w:t>
      </w:r>
      <w:r w:rsidRPr="00E563F9">
        <w:rPr>
          <w:rStyle w:val="StyleUnderline"/>
          <w:rFonts w:asciiTheme="majorHAnsi" w:hAnsiTheme="majorHAnsi" w:cstheme="majorHAnsi"/>
          <w:highlight w:val="cyan"/>
        </w:rPr>
        <w:t>failed to deliver</w:t>
      </w:r>
      <w:r w:rsidRPr="00E563F9">
        <w:rPr>
          <w:rStyle w:val="StyleUnderline"/>
          <w:rFonts w:asciiTheme="majorHAnsi" w:hAnsiTheme="majorHAnsi" w:cstheme="majorHAnsi"/>
        </w:rPr>
        <w:t xml:space="preserve"> access to </w:t>
      </w:r>
      <w:r w:rsidRPr="00E563F9">
        <w:rPr>
          <w:rStyle w:val="Emphasis"/>
          <w:rFonts w:asciiTheme="majorHAnsi" w:hAnsiTheme="majorHAnsi" w:cstheme="majorHAnsi"/>
          <w:highlight w:val="cyan"/>
        </w:rPr>
        <w:t>R&amp;D needs of developing countries</w:t>
      </w:r>
      <w:r w:rsidRPr="00E563F9">
        <w:rPr>
          <w:rFonts w:asciiTheme="majorHAnsi" w:hAnsiTheme="majorHAnsi" w:cstheme="majorHAnsi"/>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60F99A15" w14:textId="77777777" w:rsidR="004F008A" w:rsidRPr="00E563F9" w:rsidRDefault="004F008A" w:rsidP="004F008A">
      <w:pPr>
        <w:pStyle w:val="Heading4"/>
        <w:rPr>
          <w:rFonts w:asciiTheme="majorHAnsi" w:hAnsiTheme="majorHAnsi" w:cstheme="majorHAnsi"/>
        </w:rPr>
      </w:pPr>
      <w:r w:rsidRPr="00E563F9">
        <w:rPr>
          <w:rFonts w:asciiTheme="majorHAnsi" w:hAnsiTheme="majorHAnsi" w:cstheme="majorHAnsi"/>
        </w:rPr>
        <w:t>GHI affects half the world, and worsens economic inequality causing cyclical poverty</w:t>
      </w:r>
    </w:p>
    <w:p w14:paraId="62990AA4" w14:textId="77777777" w:rsidR="004F008A" w:rsidRPr="00E563F9" w:rsidRDefault="004F008A" w:rsidP="004F008A">
      <w:pPr>
        <w:rPr>
          <w:rFonts w:asciiTheme="majorHAnsi" w:hAnsiTheme="majorHAnsi" w:cstheme="majorHAnsi"/>
        </w:rPr>
      </w:pPr>
      <w:r w:rsidRPr="00E563F9">
        <w:rPr>
          <w:rFonts w:asciiTheme="majorHAnsi" w:hAnsiTheme="majorHAnsi" w:cstheme="majorHAnsi"/>
        </w:rPr>
        <w:t xml:space="preserve">Mamiko </w:t>
      </w:r>
      <w:r w:rsidRPr="00E563F9">
        <w:rPr>
          <w:rStyle w:val="Style13ptBold"/>
          <w:rFonts w:asciiTheme="majorHAnsi" w:hAnsiTheme="majorHAnsi" w:cstheme="majorHAnsi"/>
        </w:rPr>
        <w:t>Yoshizu et al. 17</w:t>
      </w:r>
      <w:r w:rsidRPr="00E563F9">
        <w:rPr>
          <w:rFonts w:asciiTheme="majorHAnsi" w:hAnsiTheme="majorHAnsi" w:cstheme="majorHAnsi"/>
        </w:rPr>
        <w:t>, Communications Officer at the WHO, Simeon Bennett, Communications Officer at the WHO, Tomoko Hirai, Communications Officer at the World Bank, Gregory Härtl, Spokesperson at the WHO, World Bank and WHO: Half the world lacks access to essential health services, 100 million still pushed into extreme poverty because of health expenses,” December 13</w:t>
      </w:r>
      <w:r w:rsidRPr="00E563F9">
        <w:rPr>
          <w:rFonts w:asciiTheme="majorHAnsi" w:hAnsiTheme="majorHAnsi" w:cstheme="majorHAnsi"/>
          <w:vertAlign w:val="superscript"/>
        </w:rPr>
        <w:t>th</w:t>
      </w:r>
      <w:r w:rsidRPr="00E563F9">
        <w:rPr>
          <w:rFonts w:asciiTheme="majorHAnsi" w:hAnsiTheme="majorHAnsi" w:cstheme="majorHAnsi"/>
        </w:rPr>
        <w:t>, 2017, https://www.who.int/news/item/13-12-2017-world-bank-and-who-half-the-world-lacks-access-to-essential-health-services-100-million-still-pushed-into-extreme-poverty-because-of-health-expenses</w:t>
      </w:r>
    </w:p>
    <w:p w14:paraId="243A2ED0" w14:textId="77777777" w:rsidR="004F008A" w:rsidRPr="00E563F9" w:rsidRDefault="004F008A" w:rsidP="004F008A">
      <w:pPr>
        <w:rPr>
          <w:rFonts w:asciiTheme="majorHAnsi" w:hAnsiTheme="majorHAnsi" w:cstheme="majorHAnsi"/>
          <w:sz w:val="16"/>
        </w:rPr>
      </w:pPr>
      <w:r w:rsidRPr="00E563F9">
        <w:rPr>
          <w:rStyle w:val="StyleUnderline"/>
          <w:rFonts w:asciiTheme="majorHAnsi" w:hAnsiTheme="majorHAnsi" w:cstheme="majorHAnsi"/>
        </w:rPr>
        <w:t xml:space="preserve">At least </w:t>
      </w:r>
      <w:r w:rsidRPr="00E563F9">
        <w:rPr>
          <w:rStyle w:val="StyleUnderline"/>
          <w:rFonts w:asciiTheme="majorHAnsi" w:hAnsiTheme="majorHAnsi" w:cstheme="majorHAnsi"/>
          <w:highlight w:val="cyan"/>
        </w:rPr>
        <w:t xml:space="preserve">half </w:t>
      </w:r>
      <w:r w:rsidRPr="00E563F9">
        <w:rPr>
          <w:rStyle w:val="StyleUnderline"/>
          <w:rFonts w:asciiTheme="majorHAnsi" w:hAnsiTheme="majorHAnsi" w:cstheme="majorHAnsi"/>
        </w:rPr>
        <w:t xml:space="preserve">of </w:t>
      </w:r>
      <w:r w:rsidRPr="00E563F9">
        <w:rPr>
          <w:rStyle w:val="StyleUnderline"/>
          <w:rFonts w:asciiTheme="majorHAnsi" w:hAnsiTheme="majorHAnsi" w:cstheme="majorHAnsi"/>
          <w:highlight w:val="cyan"/>
        </w:rPr>
        <w:t xml:space="preserve">the world’s population </w:t>
      </w:r>
      <w:r w:rsidRPr="00E563F9">
        <w:rPr>
          <w:rStyle w:val="Emphasis"/>
          <w:rFonts w:asciiTheme="majorHAnsi" w:hAnsiTheme="majorHAnsi" w:cstheme="majorHAnsi"/>
          <w:highlight w:val="cyan"/>
        </w:rPr>
        <w:t>can</w:t>
      </w:r>
      <w:r w:rsidRPr="00E563F9">
        <w:rPr>
          <w:rStyle w:val="Emphasis"/>
          <w:rFonts w:asciiTheme="majorHAnsi" w:hAnsiTheme="majorHAnsi" w:cstheme="majorHAnsi"/>
        </w:rPr>
        <w:t>no</w:t>
      </w:r>
      <w:r w:rsidRPr="00E563F9">
        <w:rPr>
          <w:rStyle w:val="Emphasis"/>
          <w:rFonts w:asciiTheme="majorHAnsi" w:hAnsiTheme="majorHAnsi" w:cstheme="majorHAnsi"/>
          <w:highlight w:val="cyan"/>
        </w:rPr>
        <w:t>t obtain</w:t>
      </w:r>
      <w:r w:rsidRPr="00E563F9">
        <w:rPr>
          <w:rStyle w:val="StyleUnderline"/>
          <w:rFonts w:asciiTheme="majorHAnsi" w:hAnsiTheme="majorHAnsi" w:cstheme="majorHAnsi"/>
        </w:rPr>
        <w:t xml:space="preserve"> essential </w:t>
      </w:r>
      <w:r w:rsidRPr="00E563F9">
        <w:rPr>
          <w:rStyle w:val="Emphasis"/>
          <w:rFonts w:asciiTheme="majorHAnsi" w:hAnsiTheme="majorHAnsi" w:cstheme="majorHAnsi"/>
          <w:highlight w:val="cyan"/>
        </w:rPr>
        <w:t>health services</w:t>
      </w:r>
      <w:r w:rsidRPr="00E563F9">
        <w:rPr>
          <w:rStyle w:val="StyleUnderline"/>
          <w:rFonts w:asciiTheme="majorHAnsi" w:hAnsiTheme="majorHAnsi" w:cstheme="majorHAnsi"/>
        </w:rPr>
        <w:t xml:space="preserve">, according to a new report from the World Bank and WHO. And each year, large numbers of </w:t>
      </w:r>
      <w:r w:rsidRPr="00E563F9">
        <w:rPr>
          <w:rStyle w:val="Emphasis"/>
          <w:rFonts w:asciiTheme="majorHAnsi" w:hAnsiTheme="majorHAnsi" w:cstheme="majorHAnsi"/>
          <w:highlight w:val="cyan"/>
        </w:rPr>
        <w:t xml:space="preserve">households </w:t>
      </w:r>
      <w:r w:rsidRPr="00E563F9">
        <w:rPr>
          <w:rStyle w:val="Emphasis"/>
          <w:rFonts w:asciiTheme="majorHAnsi" w:hAnsiTheme="majorHAnsi" w:cstheme="majorHAnsi"/>
        </w:rPr>
        <w:t>are</w:t>
      </w:r>
      <w:r w:rsidRPr="00E563F9">
        <w:rPr>
          <w:rStyle w:val="Emphasis"/>
          <w:rFonts w:asciiTheme="majorHAnsi" w:hAnsiTheme="majorHAnsi" w:cstheme="majorHAnsi"/>
          <w:highlight w:val="cyan"/>
        </w:rPr>
        <w:t xml:space="preserve"> being pushed into poverty because they</w:t>
      </w:r>
      <w:r w:rsidRPr="00E563F9">
        <w:rPr>
          <w:rStyle w:val="StyleUnderline"/>
          <w:rFonts w:asciiTheme="majorHAnsi" w:hAnsiTheme="majorHAnsi" w:cstheme="majorHAnsi"/>
        </w:rPr>
        <w:t xml:space="preserve"> must </w:t>
      </w:r>
      <w:r w:rsidRPr="00E563F9">
        <w:rPr>
          <w:rStyle w:val="Emphasis"/>
          <w:rFonts w:asciiTheme="majorHAnsi" w:hAnsiTheme="majorHAnsi" w:cstheme="majorHAnsi"/>
          <w:highlight w:val="cyan"/>
        </w:rPr>
        <w:t>pay for health care</w:t>
      </w:r>
      <w:r w:rsidRPr="00E563F9">
        <w:rPr>
          <w:rStyle w:val="StyleUnderline"/>
          <w:rFonts w:asciiTheme="majorHAnsi" w:hAnsiTheme="majorHAnsi" w:cstheme="majorHAnsi"/>
        </w:rPr>
        <w:t xml:space="preserve"> out of their own pockets. </w:t>
      </w:r>
      <w:r w:rsidRPr="00E563F9">
        <w:rPr>
          <w:rFonts w:asciiTheme="majorHAnsi" w:hAnsiTheme="majorHAnsi" w:cstheme="majorHAnsi"/>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E563F9">
        <w:rPr>
          <w:rStyle w:val="StyleUnderline"/>
          <w:rFonts w:asciiTheme="majorHAnsi" w:hAnsiTheme="majorHAnsi" w:cstheme="majorHAnsi"/>
        </w:rPr>
        <w:t xml:space="preserve">The report makes clear that </w:t>
      </w:r>
      <w:r w:rsidRPr="00E563F9">
        <w:rPr>
          <w:rStyle w:val="StyleUnderline"/>
          <w:rFonts w:asciiTheme="majorHAnsi" w:hAnsiTheme="majorHAnsi" w:cstheme="majorHAnsi"/>
          <w:highlight w:val="cyan"/>
        </w:rPr>
        <w:t>if we are serious</w:t>
      </w:r>
      <w:r w:rsidRPr="00E563F9">
        <w:rPr>
          <w:rStyle w:val="StyleUnderline"/>
          <w:rFonts w:asciiTheme="majorHAnsi" w:hAnsiTheme="majorHAnsi" w:cstheme="majorHAnsi"/>
        </w:rPr>
        <w:t xml:space="preserve"> – not just </w:t>
      </w:r>
      <w:r w:rsidRPr="00E563F9">
        <w:rPr>
          <w:rStyle w:val="StyleUnderline"/>
          <w:rFonts w:asciiTheme="majorHAnsi" w:hAnsiTheme="majorHAnsi" w:cstheme="majorHAnsi"/>
          <w:highlight w:val="cyan"/>
        </w:rPr>
        <w:t>about</w:t>
      </w:r>
      <w:r w:rsidRPr="00E563F9">
        <w:rPr>
          <w:rStyle w:val="StyleUnderline"/>
          <w:rFonts w:asciiTheme="majorHAnsi" w:hAnsiTheme="majorHAnsi" w:cstheme="majorHAnsi"/>
        </w:rPr>
        <w:t xml:space="preserve"> better health outcomes, but also about </w:t>
      </w:r>
      <w:r w:rsidRPr="00E563F9">
        <w:rPr>
          <w:rStyle w:val="Emphasis"/>
          <w:rFonts w:asciiTheme="majorHAnsi" w:hAnsiTheme="majorHAnsi" w:cstheme="majorHAnsi"/>
          <w:highlight w:val="cyan"/>
        </w:rPr>
        <w:t>ending poverty</w:t>
      </w:r>
      <w:r w:rsidRPr="00E563F9">
        <w:rPr>
          <w:rStyle w:val="StyleUnderline"/>
          <w:rFonts w:asciiTheme="majorHAnsi" w:hAnsiTheme="majorHAnsi" w:cstheme="majorHAnsi"/>
        </w:rPr>
        <w:t xml:space="preserve"> – </w:t>
      </w:r>
      <w:r w:rsidRPr="00E563F9">
        <w:rPr>
          <w:rStyle w:val="StyleUnderline"/>
          <w:rFonts w:asciiTheme="majorHAnsi" w:hAnsiTheme="majorHAnsi" w:cstheme="majorHAnsi"/>
          <w:highlight w:val="cyan"/>
        </w:rPr>
        <w:t>we must</w:t>
      </w:r>
      <w:r w:rsidRPr="00E563F9">
        <w:rPr>
          <w:rStyle w:val="StyleUnderline"/>
          <w:rFonts w:asciiTheme="majorHAnsi" w:hAnsiTheme="majorHAnsi" w:cstheme="majorHAnsi"/>
        </w:rPr>
        <w:t xml:space="preserve"> urgently </w:t>
      </w:r>
      <w:r w:rsidRPr="00E563F9">
        <w:rPr>
          <w:rStyle w:val="Emphasis"/>
          <w:rFonts w:asciiTheme="majorHAnsi" w:hAnsiTheme="majorHAnsi" w:cstheme="majorHAnsi"/>
          <w:highlight w:val="cyan"/>
        </w:rPr>
        <w:t>scale up</w:t>
      </w:r>
      <w:r w:rsidRPr="00E563F9">
        <w:rPr>
          <w:rStyle w:val="StyleUnderline"/>
          <w:rFonts w:asciiTheme="majorHAnsi" w:hAnsiTheme="majorHAnsi" w:cstheme="majorHAnsi"/>
        </w:rPr>
        <w:t xml:space="preserve"> our efforts on universal </w:t>
      </w:r>
      <w:r w:rsidRPr="00E563F9">
        <w:rPr>
          <w:rStyle w:val="Emphasis"/>
          <w:rFonts w:asciiTheme="majorHAnsi" w:hAnsiTheme="majorHAnsi" w:cstheme="majorHAnsi"/>
          <w:highlight w:val="cyan"/>
        </w:rPr>
        <w:t>health coverage</w:t>
      </w:r>
      <w:r w:rsidRPr="00E563F9">
        <w:rPr>
          <w:rStyle w:val="StyleUnderline"/>
          <w:rFonts w:asciiTheme="majorHAnsi" w:hAnsiTheme="majorHAnsi" w:cstheme="majorHAnsi"/>
        </w:rPr>
        <w:t>," said World Bank Group President Dr. Jim Yong Kim. "</w:t>
      </w:r>
      <w:r w:rsidRPr="00E563F9">
        <w:rPr>
          <w:rStyle w:val="StyleUnderline"/>
          <w:rFonts w:asciiTheme="majorHAnsi" w:hAnsiTheme="majorHAnsi" w:cstheme="majorHAnsi"/>
          <w:highlight w:val="cyan"/>
        </w:rPr>
        <w:t>Investments in health</w:t>
      </w:r>
      <w:r w:rsidRPr="00E563F9">
        <w:rPr>
          <w:rStyle w:val="StyleUnderline"/>
          <w:rFonts w:asciiTheme="majorHAnsi" w:hAnsiTheme="majorHAnsi" w:cstheme="majorHAnsi"/>
        </w:rPr>
        <w:t xml:space="preserve">, and more generally investments in people, are critical to </w:t>
      </w:r>
      <w:r w:rsidRPr="00E563F9">
        <w:rPr>
          <w:rStyle w:val="StyleUnderline"/>
          <w:rFonts w:asciiTheme="majorHAnsi" w:hAnsiTheme="majorHAnsi" w:cstheme="majorHAnsi"/>
          <w:highlight w:val="cyan"/>
        </w:rPr>
        <w:t>build</w:t>
      </w:r>
      <w:r w:rsidRPr="00E563F9">
        <w:rPr>
          <w:rStyle w:val="StyleUnderline"/>
          <w:rFonts w:asciiTheme="majorHAnsi" w:hAnsiTheme="majorHAnsi" w:cstheme="majorHAnsi"/>
        </w:rPr>
        <w:t xml:space="preserve"> human capital and enable sustainable and </w:t>
      </w:r>
      <w:r w:rsidRPr="00E563F9">
        <w:rPr>
          <w:rStyle w:val="Emphasis"/>
          <w:rFonts w:asciiTheme="majorHAnsi" w:hAnsiTheme="majorHAnsi" w:cstheme="majorHAnsi"/>
          <w:highlight w:val="cyan"/>
        </w:rPr>
        <w:t>inclusive economic growth</w:t>
      </w:r>
      <w:r w:rsidRPr="00E563F9">
        <w:rPr>
          <w:rFonts w:asciiTheme="majorHAnsi" w:hAnsiTheme="majorHAnsi" w:cstheme="majorHAnsi"/>
          <w:sz w:val="16"/>
        </w:rPr>
        <w:t xml:space="preserve">. But the system is broken: we need a fundamental shift in the way we mobilize resources for health and human capital, especially at the country level. We are working on many fronts to help countries spend more and more effectively on people, and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E563F9">
        <w:rPr>
          <w:rStyle w:val="StyleUnderline"/>
          <w:rFonts w:asciiTheme="majorHAnsi" w:hAnsiTheme="majorHAnsi" w:cstheme="majorHAnsi"/>
          <w:highlight w:val="cyan"/>
        </w:rPr>
        <w:t>Progress</w:t>
      </w:r>
      <w:r w:rsidRPr="00E563F9">
        <w:rPr>
          <w:rStyle w:val="StyleUnderline"/>
          <w:rFonts w:asciiTheme="majorHAnsi" w:hAnsiTheme="majorHAnsi" w:cstheme="majorHAnsi"/>
        </w:rPr>
        <w:t xml:space="preserve">, however, </w:t>
      </w:r>
      <w:r w:rsidRPr="00E563F9">
        <w:rPr>
          <w:rStyle w:val="Emphasis"/>
          <w:rFonts w:asciiTheme="majorHAnsi" w:hAnsiTheme="majorHAnsi" w:cstheme="majorHAnsi"/>
          <w:highlight w:val="cyan"/>
        </w:rPr>
        <w:t>is very uneven</w:t>
      </w:r>
      <w:r w:rsidRPr="00E563F9">
        <w:rPr>
          <w:rFonts w:asciiTheme="majorHAnsi" w:hAnsiTheme="majorHAnsi" w:cstheme="majorHAnsi"/>
          <w:sz w:val="16"/>
        </w:rPr>
        <w:t xml:space="preserve">. </w:t>
      </w:r>
      <w:r w:rsidRPr="00E563F9">
        <w:rPr>
          <w:rStyle w:val="StyleUnderline"/>
          <w:rFonts w:asciiTheme="majorHAnsi" w:hAnsiTheme="majorHAnsi" w:cstheme="majorHAnsi"/>
          <w:highlight w:val="cyan"/>
        </w:rPr>
        <w:t xml:space="preserve">There are </w:t>
      </w:r>
      <w:r w:rsidRPr="00E563F9">
        <w:rPr>
          <w:rStyle w:val="Emphasis"/>
          <w:rFonts w:asciiTheme="majorHAnsi" w:hAnsiTheme="majorHAnsi" w:cstheme="majorHAnsi"/>
          <w:highlight w:val="cyan"/>
        </w:rPr>
        <w:t>wide gaps</w:t>
      </w:r>
      <w:r w:rsidRPr="00E563F9">
        <w:rPr>
          <w:rStyle w:val="StyleUnderline"/>
          <w:rFonts w:asciiTheme="majorHAnsi" w:hAnsiTheme="majorHAnsi" w:cstheme="majorHAnsi"/>
          <w:highlight w:val="cyan"/>
        </w:rPr>
        <w:t xml:space="preserve"> in</w:t>
      </w:r>
      <w:r w:rsidRPr="00E563F9">
        <w:rPr>
          <w:rStyle w:val="StyleUnderline"/>
          <w:rFonts w:asciiTheme="majorHAnsi" w:hAnsiTheme="majorHAnsi" w:cstheme="majorHAnsi"/>
        </w:rPr>
        <w:t xml:space="preserve"> the </w:t>
      </w:r>
      <w:r w:rsidRPr="00E563F9">
        <w:rPr>
          <w:rStyle w:val="StyleUnderline"/>
          <w:rFonts w:asciiTheme="majorHAnsi" w:hAnsiTheme="majorHAnsi" w:cstheme="majorHAnsi"/>
          <w:highlight w:val="cyan"/>
        </w:rPr>
        <w:t>availability</w:t>
      </w:r>
      <w:r w:rsidRPr="00E563F9">
        <w:rPr>
          <w:rStyle w:val="StyleUnderline"/>
          <w:rFonts w:asciiTheme="majorHAnsi" w:hAnsiTheme="majorHAnsi" w:cstheme="majorHAnsi"/>
        </w:rPr>
        <w:t xml:space="preserve"> of services in Sub-Saharan Africa and Southern Asia. In other regions, basic health care services such as family planning and infant immunization are becoming more available, but </w:t>
      </w:r>
      <w:r w:rsidRPr="00E563F9">
        <w:rPr>
          <w:rStyle w:val="StyleUnderline"/>
          <w:rFonts w:asciiTheme="majorHAnsi" w:hAnsiTheme="majorHAnsi" w:cstheme="majorHAnsi"/>
          <w:highlight w:val="cyan"/>
        </w:rPr>
        <w:t>lack of</w:t>
      </w:r>
      <w:r w:rsidRPr="00E563F9">
        <w:rPr>
          <w:rStyle w:val="StyleUnderline"/>
          <w:rFonts w:asciiTheme="majorHAnsi" w:hAnsiTheme="majorHAnsi" w:cstheme="majorHAnsi"/>
        </w:rPr>
        <w:t xml:space="preserve"> financial </w:t>
      </w:r>
      <w:r w:rsidRPr="00E563F9">
        <w:rPr>
          <w:rStyle w:val="StyleUnderline"/>
          <w:rFonts w:asciiTheme="majorHAnsi" w:hAnsiTheme="majorHAnsi" w:cstheme="majorHAnsi"/>
          <w:highlight w:val="cyan"/>
        </w:rPr>
        <w:t xml:space="preserve">protection means </w:t>
      </w:r>
      <w:r w:rsidRPr="00E563F9">
        <w:rPr>
          <w:rStyle w:val="Emphasis"/>
          <w:rFonts w:asciiTheme="majorHAnsi" w:hAnsiTheme="majorHAnsi" w:cstheme="majorHAnsi"/>
          <w:highlight w:val="cyan"/>
        </w:rPr>
        <w:t>increasing financial distress</w:t>
      </w:r>
      <w:r w:rsidRPr="00E563F9">
        <w:rPr>
          <w:rStyle w:val="StyleUnderline"/>
          <w:rFonts w:asciiTheme="majorHAnsi" w:hAnsiTheme="majorHAnsi" w:cstheme="majorHAnsi"/>
        </w:rPr>
        <w:t xml:space="preserve"> for families as they pay for these services out of their own pockets</w:t>
      </w:r>
      <w:r w:rsidRPr="00E563F9">
        <w:rPr>
          <w:rFonts w:asciiTheme="majorHAnsi" w:hAnsiTheme="majorHAnsi" w:cstheme="majorHAnsi"/>
          <w:sz w:val="16"/>
        </w:rPr>
        <w:t xml:space="preserve">. This is even a challenge in more affluent regions such as Eastern Asia, Latin America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w:t>
      </w:r>
      <w:r w:rsidRPr="00E563F9">
        <w:rPr>
          <w:rFonts w:asciiTheme="majorHAnsi" w:hAnsiTheme="majorHAnsi" w:cstheme="majorHAnsi"/>
          <w:sz w:val="16"/>
        </w:rPr>
        <w:lastRenderedPageBreak/>
        <w:t>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Katsunobu Kato, Minister of Health, Labour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E563F9">
        <w:rPr>
          <w:rStyle w:val="StyleUnderline"/>
          <w:rFonts w:asciiTheme="majorHAnsi" w:hAnsiTheme="majorHAnsi" w:cstheme="majorHAnsi"/>
          <w:highlight w:val="cyan"/>
        </w:rPr>
        <w:t>Without health care</w:t>
      </w:r>
      <w:r w:rsidRPr="00E563F9">
        <w:rPr>
          <w:rStyle w:val="StyleUnderline"/>
          <w:rFonts w:asciiTheme="majorHAnsi" w:hAnsiTheme="majorHAnsi" w:cstheme="majorHAnsi"/>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E563F9">
        <w:rPr>
          <w:rStyle w:val="Emphasis"/>
          <w:rFonts w:asciiTheme="majorHAnsi" w:hAnsiTheme="majorHAnsi" w:cstheme="majorHAnsi"/>
        </w:rPr>
        <w:t xml:space="preserve"> </w:t>
      </w:r>
      <w:r w:rsidRPr="00E563F9">
        <w:rPr>
          <w:rStyle w:val="Emphasis"/>
          <w:rFonts w:asciiTheme="majorHAnsi" w:hAnsiTheme="majorHAnsi" w:cstheme="majorHAnsi"/>
          <w:highlight w:val="cyan"/>
        </w:rPr>
        <w:t>intergenerational cycles of poverty and poor health</w:t>
      </w:r>
      <w:r w:rsidRPr="00E563F9">
        <w:rPr>
          <w:rStyle w:val="StyleUnderline"/>
          <w:rFonts w:asciiTheme="majorHAnsi" w:hAnsiTheme="majorHAnsi" w:cstheme="majorHAnsi"/>
        </w:rPr>
        <w:t xml:space="preserve"> tomorrow</w:t>
      </w:r>
      <w:r w:rsidRPr="00E563F9">
        <w:rPr>
          <w:rFonts w:asciiTheme="majorHAnsi" w:hAnsiTheme="majorHAnsi" w:cstheme="majorHAnsi"/>
          <w:sz w:val="16"/>
        </w:rPr>
        <w:t>." Building on the G7 Ise-Shima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6722B75A" w14:textId="77777777" w:rsidR="004F008A" w:rsidRPr="00E563F9" w:rsidRDefault="004F008A" w:rsidP="004F008A">
      <w:pPr>
        <w:pStyle w:val="Heading4"/>
        <w:spacing w:before="0"/>
        <w:rPr>
          <w:rFonts w:asciiTheme="majorHAnsi" w:hAnsiTheme="majorHAnsi" w:cstheme="majorHAnsi"/>
        </w:rPr>
      </w:pPr>
      <w:r w:rsidRPr="00E563F9">
        <w:rPr>
          <w:rFonts w:asciiTheme="majorHAnsi" w:hAnsiTheme="majorHAnsi" w:cstheme="majorHAnsi"/>
        </w:rPr>
        <w:t>Bad practices stunt competition by preventing other companies from entering the market and increasing drug prices. The affirmative solves by reducing IPP, we reduce the impact of TRIPS and help create more affordable medicine for people in need.</w:t>
      </w:r>
    </w:p>
    <w:p w14:paraId="39E0F713" w14:textId="77777777" w:rsidR="004F008A" w:rsidRPr="00E563F9" w:rsidRDefault="004F008A" w:rsidP="004F008A">
      <w:pPr>
        <w:pStyle w:val="NormalWeb"/>
        <w:spacing w:before="15" w:beforeAutospacing="0" w:after="180" w:afterAutospacing="0"/>
        <w:rPr>
          <w:rFonts w:asciiTheme="majorHAnsi" w:hAnsiTheme="majorHAnsi" w:cstheme="majorHAnsi"/>
        </w:rPr>
      </w:pPr>
      <w:r w:rsidRPr="00E563F9">
        <w:rPr>
          <w:rFonts w:asciiTheme="majorHAnsi" w:hAnsiTheme="majorHAnsi" w:cstheme="majorHAnsi"/>
          <w:b/>
          <w:bCs/>
          <w:sz w:val="26"/>
          <w:szCs w:val="26"/>
        </w:rPr>
        <w:t>Ventures, 20</w:t>
      </w:r>
      <w:r w:rsidRPr="00E563F9">
        <w:rPr>
          <w:rFonts w:asciiTheme="majorHAnsi" w:hAnsiTheme="majorHAnsi" w:cstheme="majorHAnsi"/>
          <w:sz w:val="22"/>
        </w:rPr>
        <w:t>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advocacy.We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067365A7" w14:textId="77777777" w:rsidR="004F008A" w:rsidRPr="00E563F9" w:rsidRDefault="004F008A" w:rsidP="004F008A">
      <w:pPr>
        <w:rPr>
          <w:rFonts w:asciiTheme="majorHAnsi" w:hAnsiTheme="majorHAnsi" w:cstheme="majorHAnsi"/>
          <w:u w:val="single"/>
        </w:rPr>
      </w:pPr>
      <w:r w:rsidRPr="00E563F9">
        <w:rPr>
          <w:rFonts w:asciiTheme="majorHAnsi" w:hAnsiTheme="majorHAnsi" w:cstheme="majorHAnsi"/>
          <w:u w:val="single"/>
        </w:rPr>
        <w:t xml:space="preserve">A new database is the first to comprehensively document Big Pharma’s abuse of the regulatory process — a tactic by </w:t>
      </w:r>
      <w:r w:rsidRPr="00E563F9">
        <w:rPr>
          <w:rFonts w:asciiTheme="majorHAnsi" w:hAnsiTheme="majorHAnsi" w:cstheme="majorHAnsi"/>
          <w:highlight w:val="cyan"/>
          <w:u w:val="single"/>
        </w:rPr>
        <w:t>drugmakers</w:t>
      </w:r>
      <w:r w:rsidRPr="00E563F9">
        <w:rPr>
          <w:rFonts w:asciiTheme="majorHAnsi" w:hAnsiTheme="majorHAnsi" w:cstheme="majorHAnsi"/>
          <w:u w:val="single"/>
        </w:rPr>
        <w:t xml:space="preserve"> to </w:t>
      </w:r>
      <w:r w:rsidRPr="00E563F9">
        <w:rPr>
          <w:rFonts w:asciiTheme="majorHAnsi" w:hAnsiTheme="majorHAnsi" w:cstheme="majorHAnsi"/>
          <w:highlight w:val="cyan"/>
          <w:u w:val="single"/>
        </w:rPr>
        <w:t>prevent generic competition</w:t>
      </w:r>
      <w:r w:rsidRPr="00E563F9">
        <w:rPr>
          <w:rFonts w:asciiTheme="majorHAnsi" w:hAnsiTheme="majorHAnsi" w:cstheme="majorHAnsi"/>
          <w:u w:val="single"/>
        </w:rPr>
        <w:t xml:space="preserve"> and </w:t>
      </w:r>
      <w:r w:rsidRPr="00E563F9">
        <w:rPr>
          <w:rFonts w:asciiTheme="majorHAnsi" w:hAnsiTheme="majorHAnsi" w:cstheme="majorHAnsi"/>
          <w:highlight w:val="cyan"/>
          <w:u w:val="single"/>
        </w:rPr>
        <w:t>extend their stranglehold over the market</w:t>
      </w:r>
      <w:r w:rsidRPr="00E563F9">
        <w:rPr>
          <w:rFonts w:asciiTheme="majorHAnsi" w:hAnsiTheme="majorHAnsi" w:cstheme="majorHAnsi"/>
          <w:u w:val="single"/>
        </w:rPr>
        <w:t>.</w:t>
      </w:r>
      <w:r w:rsidRPr="00E563F9">
        <w:rPr>
          <w:rFonts w:asciiTheme="majorHAnsi" w:hAnsiTheme="majorHAnsi" w:cstheme="majorHAnsi"/>
          <w:sz w:val="16"/>
        </w:rPr>
        <w:t xml:space="preserve"> </w:t>
      </w:r>
      <w:r w:rsidRPr="00E563F9">
        <w:rPr>
          <w:rFonts w:asciiTheme="majorHAnsi" w:hAnsiTheme="majorHAnsi" w:cstheme="majorHAnsi"/>
          <w:u w:val="single"/>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But Dixler’s normal life has come at a steep financial cost to her family and to taxpayers. Revlimid typically costs nearly $800 per capsule, and Dixler takes one capsule per day for 21 days, then seven days off, and then resumes her daily dose, requiring 273 capsules a year.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E563F9">
        <w:rPr>
          <w:rFonts w:asciiTheme="majorHAnsi" w:hAnsiTheme="majorHAnsi" w:cstheme="majorHAnsi"/>
          <w:sz w:val="16"/>
        </w:rPr>
        <w:lastRenderedPageBreak/>
        <w:t>“</w:t>
      </w:r>
      <w:r w:rsidRPr="00E563F9">
        <w:rPr>
          <w:rFonts w:asciiTheme="majorHAnsi" w:hAnsiTheme="majorHAnsi" w:cstheme="majorHAnsi"/>
          <w:u w:val="single"/>
        </w:rPr>
        <w:t xml:space="preserve">I cannot fathom the immorality of a business that relies on squeezing people with cancer,” Dixler said, noting her astonishment that Revlimid has obtained orphan drug protections when it treats a disease that is not rare and does not serve a very limited population. </w:t>
      </w:r>
      <w:r w:rsidRPr="00E563F9">
        <w:rPr>
          <w:rFonts w:asciiTheme="majorHAnsi" w:hAnsiTheme="majorHAnsi" w:cstheme="majorHAnsi"/>
          <w:sz w:val="16"/>
        </w:rPr>
        <w:t xml:space="preserve">She also observed that Revlimid’s underlying drug is thalidomide, which has been around for decades. “They didn’t invent a new drug, rather, they found a new use for it,” she said. “The cost of Revlimid has imposed constraints on our retirement,” Dixler said, “but when I hear other people’s stories, I feel very lucky. A lot of people have been devastated financially.” </w:t>
      </w:r>
      <w:r w:rsidRPr="00E563F9">
        <w:rPr>
          <w:rFonts w:asciiTheme="majorHAnsi" w:hAnsiTheme="majorHAnsi" w:cstheme="majorHAnsi"/>
          <w:u w:val="single"/>
        </w:rPr>
        <w:t>Revlimid is a case study in a process known as “evergreening” — artificially sustaining a monopoly for years and even decades by manipulating intellectual property laws and regulations</w:t>
      </w:r>
      <w:r w:rsidRPr="00E563F9">
        <w:rPr>
          <w:rFonts w:asciiTheme="majorHAnsi" w:hAnsiTheme="majorHAnsi" w:cstheme="majorHAnsi"/>
          <w:sz w:val="16"/>
        </w:rPr>
        <w:t xml:space="preserve">. </w:t>
      </w:r>
      <w:r w:rsidRPr="00E563F9">
        <w:rPr>
          <w:rFonts w:asciiTheme="majorHAnsi" w:hAnsiTheme="majorHAnsi" w:cstheme="majorHAnsi"/>
          <w:u w:val="single"/>
        </w:rPr>
        <w:t>Evergreening is most commonly used with blockbuster drugs generating the highest prices and profits. Of the roughly 100 best-selling drugs, more than 70 percent have extended their protection from competition at least once.</w:t>
      </w:r>
      <w:r w:rsidRPr="00E563F9">
        <w:rPr>
          <w:rFonts w:asciiTheme="majorHAnsi" w:hAnsiTheme="majorHAnsi" w:cstheme="majorHAnsi"/>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E563F9">
        <w:rPr>
          <w:rFonts w:asciiTheme="majorHAnsi" w:hAnsiTheme="majorHAnsi" w:cstheme="majorHAnsi"/>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E563F9">
        <w:rPr>
          <w:rFonts w:asciiTheme="majorHAnsi" w:hAnsiTheme="majorHAnsi" w:cstheme="majorHAnsi"/>
          <w:highlight w:val="cyan"/>
          <w:u w:val="single"/>
        </w:rPr>
        <w:t>Competition</w:t>
      </w:r>
      <w:r w:rsidRPr="00E563F9">
        <w:rPr>
          <w:rFonts w:asciiTheme="majorHAnsi" w:hAnsiTheme="majorHAnsi" w:cstheme="majorHAnsi"/>
          <w:u w:val="single"/>
        </w:rPr>
        <w:t xml:space="preserve"> is the </w:t>
      </w:r>
      <w:r w:rsidRPr="00E563F9">
        <w:rPr>
          <w:rFonts w:asciiTheme="majorHAnsi" w:hAnsiTheme="majorHAnsi" w:cstheme="majorHAnsi"/>
          <w:highlight w:val="cyan"/>
          <w:u w:val="single"/>
        </w:rPr>
        <w:t>backbone of</w:t>
      </w:r>
      <w:r w:rsidRPr="00E563F9">
        <w:rPr>
          <w:rFonts w:asciiTheme="majorHAnsi" w:hAnsiTheme="majorHAnsi" w:cstheme="majorHAnsi"/>
          <w:u w:val="single"/>
        </w:rPr>
        <w:t xml:space="preserve"> the U.S. </w:t>
      </w:r>
      <w:r w:rsidRPr="00E563F9">
        <w:rPr>
          <w:rFonts w:asciiTheme="majorHAnsi" w:hAnsiTheme="majorHAnsi" w:cstheme="majorHAnsi"/>
          <w:highlight w:val="cyan"/>
          <w:u w:val="single"/>
        </w:rPr>
        <w:t>economy</w:t>
      </w:r>
      <w:r w:rsidRPr="00E563F9">
        <w:rPr>
          <w:rFonts w:asciiTheme="majorHAnsi" w:hAnsiTheme="majorHAnsi" w:cstheme="majorHAnsi"/>
          <w:u w:val="single"/>
        </w:rPr>
        <w:t xml:space="preserve">,” said Professor Robin Feldman, Director of the UC Hastings Center for Innovation, who spearheaded the database’s creation. “But it’s </w:t>
      </w:r>
      <w:r w:rsidRPr="00E563F9">
        <w:rPr>
          <w:rFonts w:asciiTheme="majorHAnsi" w:hAnsiTheme="majorHAnsi" w:cstheme="majorHAnsi"/>
          <w:highlight w:val="cyan"/>
          <w:u w:val="single"/>
        </w:rPr>
        <w:t xml:space="preserve">not </w:t>
      </w:r>
      <w:r w:rsidRPr="00F4512F">
        <w:rPr>
          <w:rFonts w:asciiTheme="majorHAnsi" w:hAnsiTheme="majorHAnsi" w:cstheme="majorHAnsi"/>
          <w:highlight w:val="cyan"/>
          <w:u w:val="single"/>
        </w:rPr>
        <w:t>what we’re seeing</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in</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drug industry</w:t>
      </w:r>
      <w:r w:rsidRPr="00E563F9">
        <w:rPr>
          <w:rFonts w:asciiTheme="majorHAnsi" w:hAnsiTheme="majorHAnsi" w:cstheme="majorHAnsi"/>
          <w:u w:val="single"/>
        </w:rPr>
        <w:t xml:space="preserve">. “With </w:t>
      </w:r>
      <w:r w:rsidRPr="00E563F9">
        <w:rPr>
          <w:rFonts w:asciiTheme="majorHAnsi" w:hAnsiTheme="majorHAnsi" w:cstheme="majorHAnsi"/>
          <w:highlight w:val="cyan"/>
          <w:u w:val="single"/>
        </w:rPr>
        <w:t>evergreening</w:t>
      </w:r>
      <w:r w:rsidRPr="00E563F9">
        <w:rPr>
          <w:rFonts w:asciiTheme="majorHAnsi" w:hAnsiTheme="majorHAnsi" w:cstheme="majorHAnsi"/>
          <w:u w:val="single"/>
        </w:rPr>
        <w:t xml:space="preserve">, pharmaceutical companies repeatedly make </w:t>
      </w:r>
      <w:r w:rsidRPr="00E563F9">
        <w:rPr>
          <w:rFonts w:asciiTheme="majorHAnsi" w:hAnsiTheme="majorHAnsi" w:cstheme="majorHAnsi"/>
          <w:highlight w:val="cyan"/>
          <w:u w:val="single"/>
        </w:rPr>
        <w:t>slight</w:t>
      </w:r>
      <w:r w:rsidRPr="00E563F9">
        <w:rPr>
          <w:rFonts w:asciiTheme="majorHAnsi" w:hAnsiTheme="majorHAnsi" w:cstheme="majorHAnsi"/>
          <w:u w:val="single"/>
        </w:rPr>
        <w:t xml:space="preserve">, often trivial, </w:t>
      </w:r>
      <w:r w:rsidRPr="00E563F9">
        <w:rPr>
          <w:rFonts w:asciiTheme="majorHAnsi" w:hAnsiTheme="majorHAnsi" w:cstheme="majorHAnsi"/>
          <w:highlight w:val="cyan"/>
          <w:u w:val="single"/>
        </w:rPr>
        <w:t>modifications</w:t>
      </w:r>
      <w:r w:rsidRPr="00E563F9">
        <w:rPr>
          <w:rFonts w:asciiTheme="majorHAnsi" w:hAnsiTheme="majorHAnsi" w:cstheme="majorHAnsi"/>
          <w:u w:val="single"/>
        </w:rPr>
        <w:t xml:space="preserve"> to drugs, dosage levels, delivery systems or other aspects to </w:t>
      </w:r>
      <w:r w:rsidRPr="00E563F9">
        <w:rPr>
          <w:rFonts w:asciiTheme="majorHAnsi" w:hAnsiTheme="majorHAnsi" w:cstheme="majorHAnsi"/>
          <w:highlight w:val="cyan"/>
          <w:u w:val="single"/>
        </w:rPr>
        <w:t>obtain</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new protections</w:t>
      </w:r>
      <w:r w:rsidRPr="00E563F9">
        <w:rPr>
          <w:rFonts w:asciiTheme="majorHAnsi" w:hAnsiTheme="majorHAnsi" w:cstheme="majorHAnsi"/>
          <w:u w:val="single"/>
        </w:rPr>
        <w:t xml:space="preserve">,” she said. “They pile these protections on over and over again — so often that </w:t>
      </w:r>
      <w:r w:rsidRPr="00E563F9">
        <w:rPr>
          <w:rFonts w:asciiTheme="majorHAnsi" w:hAnsiTheme="majorHAnsi" w:cstheme="majorHAnsi"/>
          <w:highlight w:val="cyan"/>
          <w:u w:val="single"/>
        </w:rPr>
        <w:t>78 percent</w:t>
      </w:r>
      <w:r w:rsidRPr="00E563F9">
        <w:rPr>
          <w:rFonts w:asciiTheme="majorHAnsi" w:hAnsiTheme="majorHAnsi" w:cstheme="majorHAnsi"/>
          <w:u w:val="single"/>
        </w:rPr>
        <w:t xml:space="preserve"> of the drugs associated with </w:t>
      </w:r>
      <w:r w:rsidRPr="00E563F9">
        <w:rPr>
          <w:rFonts w:asciiTheme="majorHAnsi" w:hAnsiTheme="majorHAnsi" w:cstheme="majorHAnsi"/>
          <w:highlight w:val="cyan"/>
          <w:u w:val="single"/>
        </w:rPr>
        <w:t>new patents</w:t>
      </w:r>
      <w:r w:rsidRPr="00E563F9">
        <w:rPr>
          <w:rFonts w:asciiTheme="majorHAnsi" w:hAnsiTheme="majorHAnsi" w:cstheme="majorHAnsi"/>
          <w:u w:val="single"/>
        </w:rPr>
        <w:t xml:space="preserve"> were </w:t>
      </w:r>
      <w:r w:rsidRPr="00E563F9">
        <w:rPr>
          <w:rFonts w:asciiTheme="majorHAnsi" w:hAnsiTheme="majorHAnsi" w:cstheme="majorHAnsi"/>
          <w:highlight w:val="cyan"/>
          <w:u w:val="single"/>
        </w:rPr>
        <w:t>not new drugs</w:t>
      </w:r>
      <w:r w:rsidRPr="00E563F9">
        <w:rPr>
          <w:rFonts w:asciiTheme="majorHAnsi" w:hAnsiTheme="majorHAnsi" w:cstheme="majorHAnsi"/>
          <w:u w:val="single"/>
        </w:rPr>
        <w:t xml:space="preserve"> coming on the market, but existing drugs.”</w:t>
      </w:r>
      <w:r w:rsidRPr="00E563F9">
        <w:rPr>
          <w:rFonts w:asciiTheme="majorHAnsi" w:hAnsiTheme="majorHAnsi" w:cstheme="majorHAnsi"/>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Drug prices</w:t>
      </w:r>
      <w:r w:rsidRPr="00E563F9">
        <w:rPr>
          <w:rFonts w:asciiTheme="majorHAnsi" w:hAnsiTheme="majorHAnsi" w:cstheme="majorHAnsi"/>
          <w:u w:val="single"/>
        </w:rPr>
        <w:t xml:space="preserve"> typically </w:t>
      </w:r>
      <w:r w:rsidRPr="00E563F9">
        <w:rPr>
          <w:rFonts w:asciiTheme="majorHAnsi" w:hAnsiTheme="majorHAnsi" w:cstheme="majorHAnsi"/>
          <w:highlight w:val="cyan"/>
          <w:u w:val="single"/>
        </w:rPr>
        <w:t>drop</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by</w:t>
      </w:r>
      <w:r w:rsidRPr="00E563F9">
        <w:rPr>
          <w:rFonts w:asciiTheme="majorHAnsi" w:hAnsiTheme="majorHAnsi" w:cstheme="majorHAnsi"/>
          <w:u w:val="single"/>
        </w:rPr>
        <w:t xml:space="preserve"> as much as </w:t>
      </w:r>
      <w:r w:rsidRPr="00E563F9">
        <w:rPr>
          <w:rFonts w:asciiTheme="majorHAnsi" w:hAnsiTheme="majorHAnsi" w:cstheme="majorHAnsi"/>
          <w:highlight w:val="cyan"/>
          <w:u w:val="single"/>
        </w:rPr>
        <w:t>20 percent</w:t>
      </w:r>
      <w:r w:rsidRPr="00E563F9">
        <w:rPr>
          <w:rFonts w:asciiTheme="majorHAnsi" w:hAnsiTheme="majorHAnsi" w:cstheme="majorHAnsi"/>
          <w:u w:val="single"/>
        </w:rPr>
        <w:t xml:space="preserve"> when the </w:t>
      </w:r>
      <w:r w:rsidRPr="00E563F9">
        <w:rPr>
          <w:rFonts w:asciiTheme="majorHAnsi" w:hAnsiTheme="majorHAnsi" w:cstheme="majorHAnsi"/>
          <w:highlight w:val="cyan"/>
          <w:u w:val="single"/>
        </w:rPr>
        <w:t>first generic enters the market</w:t>
      </w:r>
      <w:r w:rsidRPr="00E563F9">
        <w:rPr>
          <w:rFonts w:asciiTheme="majorHAnsi" w:hAnsiTheme="majorHAnsi" w:cstheme="majorHAnsi"/>
          <w:u w:val="single"/>
        </w:rPr>
        <w:t xml:space="preserve">, and with </w:t>
      </w:r>
      <w:r w:rsidRPr="00E563F9">
        <w:rPr>
          <w:rFonts w:asciiTheme="majorHAnsi" w:hAnsiTheme="majorHAnsi" w:cstheme="majorHAnsi"/>
          <w:highlight w:val="cyan"/>
          <w:u w:val="single"/>
        </w:rPr>
        <w:t>more than one generic manufacturer</w:t>
      </w:r>
      <w:r w:rsidRPr="00E563F9">
        <w:rPr>
          <w:rFonts w:asciiTheme="majorHAnsi" w:hAnsiTheme="majorHAnsi" w:cstheme="majorHAnsi"/>
          <w:u w:val="single"/>
        </w:rPr>
        <w:t xml:space="preserve">, prices </w:t>
      </w:r>
      <w:r w:rsidRPr="00E563F9">
        <w:rPr>
          <w:rFonts w:asciiTheme="majorHAnsi" w:hAnsiTheme="majorHAnsi" w:cstheme="majorHAnsi"/>
          <w:highlight w:val="cyan"/>
          <w:u w:val="single"/>
        </w:rPr>
        <w:t>can plummet</w:t>
      </w:r>
      <w:r w:rsidRPr="00E563F9">
        <w:rPr>
          <w:rFonts w:asciiTheme="majorHAnsi" w:hAnsiTheme="majorHAnsi" w:cstheme="majorHAnsi"/>
          <w:u w:val="single"/>
        </w:rPr>
        <w:t xml:space="preserve"> by </w:t>
      </w:r>
      <w:r w:rsidRPr="00E563F9">
        <w:rPr>
          <w:rFonts w:asciiTheme="majorHAnsi" w:hAnsiTheme="majorHAnsi" w:cstheme="majorHAnsi"/>
          <w:highlight w:val="cyan"/>
          <w:u w:val="single"/>
        </w:rPr>
        <w:t>80 to 85 percent</w:t>
      </w:r>
      <w:r w:rsidRPr="00E563F9">
        <w:rPr>
          <w:rFonts w:asciiTheme="majorHAnsi" w:hAnsiTheme="majorHAnsi" w:cstheme="majorHAnsi"/>
          <w:u w:val="single"/>
        </w:rPr>
        <w:t>. “Hatch-Waxman created an innovation/reward/competition cycle, but it’s been distorted into an innovation/reward/more reward cycle,” Feldman said. “</w:t>
      </w:r>
      <w:r w:rsidRPr="00E563F9">
        <w:rPr>
          <w:rFonts w:asciiTheme="majorHAnsi" w:hAnsiTheme="majorHAnsi" w:cstheme="majorHAnsi"/>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E563F9">
        <w:rPr>
          <w:rFonts w:asciiTheme="majorHAnsi" w:hAnsiTheme="majorHAnsi" w:cstheme="majorHAnsi"/>
          <w:u w:val="single"/>
        </w:rPr>
        <w:t xml:space="preserve">We </w:t>
      </w:r>
      <w:r w:rsidRPr="00E563F9">
        <w:rPr>
          <w:rFonts w:asciiTheme="majorHAnsi" w:hAnsiTheme="majorHAnsi" w:cstheme="majorHAnsi"/>
          <w:highlight w:val="cyan"/>
          <w:u w:val="single"/>
        </w:rPr>
        <w:t>erred on the side of underrepresenting the evergreen gain</w:t>
      </w:r>
      <w:r w:rsidRPr="00E563F9">
        <w:rPr>
          <w:rFonts w:asciiTheme="majorHAnsi" w:hAnsiTheme="majorHAnsi" w:cstheme="majorHAnsi"/>
          <w:u w:val="single"/>
        </w:rPr>
        <w:t xml:space="preserve"> to be sure we were as fair and reasonable as possible.” </w:t>
      </w:r>
      <w:r w:rsidRPr="00E563F9">
        <w:rPr>
          <w:rFonts w:asciiTheme="majorHAnsi" w:hAnsiTheme="majorHAnsi" w:cstheme="majorHAnsi"/>
          <w:highlight w:val="cyan"/>
          <w:u w:val="single"/>
        </w:rPr>
        <w:t>Among the 2,065 drugs</w:t>
      </w:r>
      <w:r w:rsidRPr="00E563F9">
        <w:rPr>
          <w:rFonts w:asciiTheme="majorHAnsi" w:hAnsiTheme="majorHAnsi" w:cstheme="majorHAnsi"/>
          <w:u w:val="single"/>
        </w:rPr>
        <w:t xml:space="preserve"> covered in Evergreen Drug Patent Search, there are </w:t>
      </w:r>
      <w:r w:rsidRPr="00E563F9">
        <w:rPr>
          <w:rFonts w:asciiTheme="majorHAnsi" w:hAnsiTheme="majorHAnsi" w:cstheme="majorHAnsi"/>
          <w:highlight w:val="cyan"/>
          <w:u w:val="single"/>
        </w:rPr>
        <w:t>many examples of</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evergreening</w:t>
      </w:r>
      <w:r w:rsidRPr="00E563F9">
        <w:rPr>
          <w:rFonts w:asciiTheme="majorHAnsi" w:hAnsiTheme="majorHAnsi" w:cstheme="majorHAnsi"/>
          <w:u w:val="single"/>
        </w:rPr>
        <w:t xml:space="preserve"> </w:t>
      </w:r>
      <w:r w:rsidRPr="00E563F9">
        <w:rPr>
          <w:rFonts w:asciiTheme="majorHAnsi" w:hAnsiTheme="majorHAnsi" w:cstheme="majorHAnsi"/>
          <w:highlight w:val="cyan"/>
          <w:u w:val="single"/>
        </w:rPr>
        <w:t>strategy</w:t>
      </w:r>
      <w:r w:rsidRPr="00E563F9">
        <w:rPr>
          <w:rFonts w:asciiTheme="majorHAnsi" w:hAnsiTheme="majorHAnsi" w:cstheme="majorHAnsi"/>
          <w:u w:val="single"/>
        </w:rPr>
        <w:t xml:space="preserve"> used by pharma to </w:t>
      </w:r>
      <w:r w:rsidRPr="00E563F9">
        <w:rPr>
          <w:rFonts w:asciiTheme="majorHAnsi" w:hAnsiTheme="majorHAnsi" w:cstheme="majorHAnsi"/>
          <w:highlight w:val="cyan"/>
          <w:u w:val="single"/>
        </w:rPr>
        <w:t xml:space="preserve">delay </w:t>
      </w:r>
      <w:r w:rsidRPr="00E563F9">
        <w:rPr>
          <w:rFonts w:asciiTheme="majorHAnsi" w:hAnsiTheme="majorHAnsi" w:cstheme="majorHAnsi"/>
          <w:u w:val="single"/>
        </w:rPr>
        <w:t xml:space="preserve">the </w:t>
      </w:r>
      <w:r w:rsidRPr="00E563F9">
        <w:rPr>
          <w:rFonts w:asciiTheme="majorHAnsi" w:hAnsiTheme="majorHAnsi" w:cstheme="majorHAnsi"/>
          <w:highlight w:val="cyan"/>
          <w:u w:val="single"/>
        </w:rPr>
        <w:t>entry of competition</w:t>
      </w:r>
      <w:r w:rsidRPr="00E563F9">
        <w:rPr>
          <w:rFonts w:asciiTheme="majorHAnsi" w:hAnsiTheme="majorHAnsi" w:cstheme="majorHAnsi"/>
          <w:u w:val="single"/>
        </w:rPr>
        <w:t>, especially generics, often for widely prescribed drugs, including those used to treat heartburn, chronic pain, and opioid addiction.</w:t>
      </w:r>
      <w:r w:rsidRPr="00E563F9">
        <w:rPr>
          <w:rFonts w:asciiTheme="majorHAnsi" w:hAnsiTheme="majorHAnsi" w:cstheme="majorHAnsi"/>
          <w:sz w:val="16"/>
        </w:rPr>
        <w:t xml:space="preserve"> </w:t>
      </w:r>
      <w:r w:rsidRPr="00E563F9">
        <w:rPr>
          <w:rFonts w:asciiTheme="majorHAnsi" w:hAnsiTheme="majorHAnsi" w:cstheme="majorHAnsi"/>
          <w:u w:val="single"/>
        </w:rPr>
        <w:t>Before Nexium, there was Prilosec, a popular drug to treat gastroesophageal reflux disease (GERD). But its patent exclusivity was due to expire in April 2001.</w:t>
      </w:r>
      <w:r w:rsidRPr="00E563F9">
        <w:rPr>
          <w:rFonts w:asciiTheme="majorHAnsi" w:hAnsiTheme="majorHAnsi" w:cstheme="majorHAnsi"/>
          <w:sz w:val="16"/>
        </w:rPr>
        <w:t xml:space="preserve"> In the late 1990s, with a precipitous drop in revenue looming, Prilosec’s manufacturer, AstraZeneca, decided to develop a replacement drug</w:t>
      </w:r>
      <w:r w:rsidRPr="00E563F9">
        <w:rPr>
          <w:rFonts w:asciiTheme="majorHAnsi" w:hAnsiTheme="majorHAnsi" w:cstheme="majorHAnsi"/>
          <w:u w:val="single"/>
        </w:rPr>
        <w:t xml:space="preserve">.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w:t>
      </w:r>
      <w:r w:rsidRPr="00E563F9">
        <w:rPr>
          <w:rFonts w:asciiTheme="majorHAnsi" w:hAnsiTheme="majorHAnsi" w:cstheme="majorHAnsi"/>
          <w:u w:val="single"/>
        </w:rPr>
        <w:lastRenderedPageBreak/>
        <w:t>involve the substantial research and development required for a new drug, nor do they constitute true innovations, yet for a decade and a half, patients and taxpayers were forced to pay far more than was warranted for GERD relief.</w:t>
      </w:r>
      <w:r w:rsidRPr="00E563F9">
        <w:rPr>
          <w:rFonts w:asciiTheme="majorHAnsi" w:hAnsiTheme="majorHAnsi" w:cstheme="majorHAnsi"/>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E563F9">
        <w:rPr>
          <w:rFonts w:asciiTheme="majorHAnsi" w:hAnsiTheme="majorHAnsi" w:cstheme="majorHAnsi"/>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E563F9">
        <w:rPr>
          <w:rFonts w:asciiTheme="majorHAnsi" w:hAnsiTheme="majorHAnsi" w:cstheme="majorHAnsi"/>
          <w:sz w:val="16"/>
        </w:rPr>
        <w:t xml:space="preserve"> (</w:t>
      </w:r>
      <w:r w:rsidRPr="00E563F9">
        <w:rPr>
          <w:rFonts w:asciiTheme="majorHAnsi" w:hAnsiTheme="majorHAnsi" w:cstheme="majorHAnsi"/>
          <w:u w:val="single"/>
        </w:rPr>
        <w:t>The therapeutic benefits of the film and tablet are identical.) An earlier version of Suboxone also obtained an orphan drug designation, despite an opioid epidemic that has expanded Suboxone’s customer base to millions of potential customers.</w:t>
      </w:r>
      <w:r w:rsidRPr="00E563F9">
        <w:rPr>
          <w:rFonts w:asciiTheme="majorHAnsi" w:hAnsiTheme="majorHAnsi" w:cstheme="majorHAnsi"/>
          <w:sz w:val="16"/>
        </w:rPr>
        <w:t xml:space="preserve"> Suboxone generates more than $1 billion in annual revenue and ranks among the 40 top-selling drugs in the U.S. </w:t>
      </w:r>
      <w:r w:rsidRPr="00E563F9">
        <w:rPr>
          <w:rFonts w:asciiTheme="majorHAnsi" w:hAnsiTheme="majorHAnsi" w:cstheme="majorHAnsi"/>
          <w:u w:val="single"/>
        </w:rPr>
        <w:t>When Truvada, commonly referred to as PrEP,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E563F9">
        <w:rPr>
          <w:rFonts w:asciiTheme="majorHAnsi" w:hAnsiTheme="majorHAnsi" w:cstheme="majorHAnsi"/>
          <w:sz w:val="16"/>
        </w:rPr>
        <w:t xml:space="preserve">n countries where generic Truvada is available, PrEP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 </w:t>
      </w:r>
      <w:r w:rsidRPr="00E563F9">
        <w:rPr>
          <w:rFonts w:asciiTheme="majorHAnsi" w:hAnsiTheme="majorHAnsi" w:cstheme="majorHAnsi"/>
          <w:u w:val="single"/>
        </w:rPr>
        <w:t xml:space="preserve">First approved in 1987, the </w:t>
      </w:r>
      <w:r w:rsidRPr="00E563F9">
        <w:rPr>
          <w:rFonts w:asciiTheme="majorHAnsi" w:hAnsiTheme="majorHAnsi" w:cstheme="majorHAnsi"/>
          <w:highlight w:val="cyan"/>
          <w:u w:val="single"/>
        </w:rPr>
        <w:t>EpiPen</w:t>
      </w:r>
      <w:r w:rsidRPr="00E563F9">
        <w:rPr>
          <w:rFonts w:asciiTheme="majorHAnsi" w:hAnsiTheme="majorHAnsi" w:cstheme="majorHAnsi"/>
          <w:u w:val="single"/>
        </w:rPr>
        <w:t xml:space="preserve"> has saved the lives of countless numbers of people with deadly allergies. But it is </w:t>
      </w:r>
      <w:r w:rsidRPr="00E563F9">
        <w:rPr>
          <w:rFonts w:asciiTheme="majorHAnsi" w:hAnsiTheme="majorHAnsi" w:cstheme="majorHAnsi"/>
          <w:highlight w:val="cyan"/>
          <w:u w:val="single"/>
        </w:rPr>
        <w:t>protected from competition until 2025</w:t>
      </w:r>
      <w:r w:rsidRPr="00E563F9">
        <w:rPr>
          <w:rFonts w:asciiTheme="majorHAnsi" w:hAnsiTheme="majorHAnsi" w:cstheme="majorHAnsi"/>
          <w:u w:val="single"/>
        </w:rPr>
        <w:t xml:space="preserve"> — </w:t>
      </w:r>
      <w:r w:rsidRPr="00E563F9">
        <w:rPr>
          <w:rFonts w:asciiTheme="majorHAnsi" w:hAnsiTheme="majorHAnsi" w:cstheme="majorHAnsi"/>
          <w:highlight w:val="cyan"/>
          <w:u w:val="single"/>
        </w:rPr>
        <w:t>38 years</w:t>
      </w:r>
      <w:r w:rsidRPr="00E563F9">
        <w:rPr>
          <w:rFonts w:asciiTheme="majorHAnsi" w:hAnsiTheme="majorHAnsi" w:cstheme="majorHAnsi"/>
          <w:u w:val="single"/>
        </w:rPr>
        <w:t xml:space="preserve"> after its introduction — because its owner, Mylan, has </w:t>
      </w:r>
      <w:r w:rsidRPr="00E563F9">
        <w:rPr>
          <w:rFonts w:asciiTheme="majorHAnsi" w:hAnsiTheme="majorHAnsi" w:cstheme="majorHAnsi"/>
          <w:highlight w:val="cyan"/>
          <w:u w:val="single"/>
        </w:rPr>
        <w:t>filed five patents</w:t>
      </w:r>
      <w:r w:rsidRPr="00E563F9">
        <w:rPr>
          <w:rFonts w:asciiTheme="majorHAnsi" w:hAnsiTheme="majorHAnsi" w:cstheme="majorHAnsi"/>
          <w:u w:val="single"/>
        </w:rPr>
        <w:t xml:space="preserve">, four since 2010, all </w:t>
      </w:r>
      <w:r w:rsidRPr="00E563F9">
        <w:rPr>
          <w:rFonts w:asciiTheme="majorHAnsi" w:hAnsiTheme="majorHAnsi" w:cstheme="majorHAnsi"/>
          <w:highlight w:val="cyan"/>
          <w:u w:val="single"/>
        </w:rPr>
        <w:t>involving tweaks to the automatic injector</w:t>
      </w:r>
      <w:r w:rsidRPr="00E563F9">
        <w:rPr>
          <w:rFonts w:asciiTheme="majorHAnsi" w:hAnsiTheme="majorHAnsi" w:cstheme="majorHAnsi"/>
          <w:u w:val="single"/>
        </w:rPr>
        <w:t>.</w:t>
      </w:r>
      <w:r w:rsidRPr="00E563F9">
        <w:rPr>
          <w:rFonts w:asciiTheme="majorHAnsi" w:hAnsiTheme="majorHAnsi" w:cstheme="maj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E563F9">
        <w:rPr>
          <w:rFonts w:asciiTheme="majorHAnsi" w:hAnsiTheme="majorHAnsi" w:cstheme="majorHAnsi"/>
          <w:u w:val="single"/>
        </w:rPr>
        <w:t xml:space="preserve">has </w:t>
      </w:r>
      <w:r w:rsidRPr="00E563F9">
        <w:rPr>
          <w:rFonts w:asciiTheme="majorHAnsi" w:hAnsiTheme="majorHAnsi" w:cstheme="majorHAnsi"/>
          <w:highlight w:val="cyan"/>
          <w:u w:val="single"/>
        </w:rPr>
        <w:t>risen from $94</w:t>
      </w:r>
      <w:r w:rsidRPr="00E563F9">
        <w:rPr>
          <w:rFonts w:asciiTheme="majorHAnsi" w:hAnsiTheme="majorHAnsi" w:cstheme="majorHAnsi"/>
          <w:u w:val="single"/>
        </w:rPr>
        <w:t xml:space="preserve"> when Mylan purchased the device </w:t>
      </w:r>
      <w:r w:rsidRPr="00E563F9">
        <w:rPr>
          <w:rFonts w:asciiTheme="majorHAnsi" w:hAnsiTheme="majorHAnsi" w:cstheme="majorHAnsi"/>
          <w:highlight w:val="cyan"/>
          <w:u w:val="single"/>
        </w:rPr>
        <w:t>to</w:t>
      </w:r>
      <w:r w:rsidRPr="00E563F9">
        <w:rPr>
          <w:rFonts w:asciiTheme="majorHAnsi" w:hAnsiTheme="majorHAnsi" w:cstheme="majorHAnsi"/>
          <w:u w:val="single"/>
        </w:rPr>
        <w:t xml:space="preserve"> between </w:t>
      </w:r>
      <w:r w:rsidRPr="00E563F9">
        <w:rPr>
          <w:rFonts w:asciiTheme="majorHAnsi" w:hAnsiTheme="majorHAnsi" w:cstheme="majorHAnsi"/>
          <w:highlight w:val="cyan"/>
          <w:u w:val="single"/>
        </w:rPr>
        <w:t>$650 and $700</w:t>
      </w:r>
      <w:r w:rsidRPr="00E563F9">
        <w:rPr>
          <w:rFonts w:asciiTheme="majorHAnsi" w:hAnsiTheme="majorHAnsi" w:cstheme="majorHAnsi"/>
          <w:u w:val="single"/>
        </w:rPr>
        <w:t xml:space="preserve"> today.</w:t>
      </w:r>
      <w:r w:rsidRPr="00E563F9">
        <w:rPr>
          <w:rFonts w:asciiTheme="majorHAnsi" w:hAnsiTheme="majorHAnsi" w:cstheme="majorHAnsi"/>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E563F9">
        <w:rPr>
          <w:rFonts w:asciiTheme="majorHAnsi" w:hAnsiTheme="majorHAnsi" w:cstheme="majorHAnsi"/>
          <w:u w:val="single"/>
        </w:rPr>
        <w:t>“You might say that the patent and regulatory system has been weaponized,”</w:t>
      </w:r>
      <w:r w:rsidRPr="00E563F9">
        <w:rPr>
          <w:rFonts w:asciiTheme="majorHAnsi" w:hAnsiTheme="majorHAnsi" w:cstheme="majorHAnsi"/>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E563F9">
        <w:rPr>
          <w:rFonts w:asciiTheme="majorHAnsi" w:hAnsiTheme="majorHAnsi" w:cstheme="majorHAnsi"/>
          <w:u w:val="single"/>
        </w:rPr>
        <w:t xml:space="preserve">The luxury of monopoly </w:t>
      </w:r>
      <w:r w:rsidRPr="00E563F9">
        <w:rPr>
          <w:rFonts w:asciiTheme="majorHAnsi" w:hAnsiTheme="majorHAnsi" w:cstheme="majorHAnsi"/>
          <w:highlight w:val="cyan"/>
          <w:u w:val="single"/>
        </w:rPr>
        <w:t>protection</w:t>
      </w:r>
      <w:r w:rsidRPr="00E563F9">
        <w:rPr>
          <w:rFonts w:asciiTheme="majorHAnsi" w:hAnsiTheme="majorHAnsi" w:cstheme="majorHAnsi"/>
          <w:u w:val="single"/>
        </w:rPr>
        <w:t xml:space="preserve"> should only be </w:t>
      </w:r>
      <w:r w:rsidRPr="00E563F9">
        <w:rPr>
          <w:rFonts w:asciiTheme="majorHAnsi" w:hAnsiTheme="majorHAnsi" w:cstheme="majorHAnsi"/>
          <w:highlight w:val="cyan"/>
          <w:u w:val="single"/>
        </w:rPr>
        <w:t>provided to innovations that provide meaningful benefits</w:t>
      </w:r>
      <w:r w:rsidRPr="00E563F9">
        <w:rPr>
          <w:rFonts w:asciiTheme="majorHAnsi" w:hAnsiTheme="majorHAnsi" w:cstheme="majorHAnsi"/>
          <w:u w:val="single"/>
        </w:rPr>
        <w:t xml:space="preserve"> in saving lives, curing illnesses, or improving the quality of people’s lives. It should not be provided to those gaming the system. If we can </w:t>
      </w:r>
      <w:r w:rsidRPr="00E563F9">
        <w:rPr>
          <w:rFonts w:asciiTheme="majorHAnsi" w:hAnsiTheme="majorHAnsi" w:cstheme="majorHAnsi"/>
          <w:highlight w:val="cyan"/>
          <w:u w:val="single"/>
        </w:rPr>
        <w:t>change that</w:t>
      </w:r>
      <w:r w:rsidRPr="00E563F9">
        <w:rPr>
          <w:rFonts w:asciiTheme="majorHAnsi" w:hAnsiTheme="majorHAnsi" w:cstheme="majorHAnsi"/>
          <w:u w:val="single"/>
        </w:rPr>
        <w:t xml:space="preserve">, we can save consumers, employers, and taxpayers many billions of dollars while </w:t>
      </w:r>
      <w:r w:rsidRPr="00E563F9">
        <w:rPr>
          <w:rFonts w:asciiTheme="majorHAnsi" w:hAnsiTheme="majorHAnsi" w:cstheme="majorHAnsi"/>
          <w:highlight w:val="cyan"/>
          <w:u w:val="single"/>
        </w:rPr>
        <w:t>increasing</w:t>
      </w:r>
      <w:r w:rsidRPr="00E563F9">
        <w:rPr>
          <w:rFonts w:asciiTheme="majorHAnsi" w:hAnsiTheme="majorHAnsi" w:cstheme="majorHAnsi"/>
          <w:u w:val="single"/>
        </w:rPr>
        <w:t xml:space="preserve"> the </w:t>
      </w:r>
      <w:r w:rsidRPr="00E563F9">
        <w:rPr>
          <w:rFonts w:asciiTheme="majorHAnsi" w:hAnsiTheme="majorHAnsi" w:cstheme="majorHAnsi"/>
          <w:highlight w:val="cyan"/>
          <w:u w:val="single"/>
        </w:rPr>
        <w:t>incentives for pharmaceutical companies to achieve breakthroughs</w:t>
      </w:r>
      <w:r w:rsidRPr="00E563F9">
        <w:rPr>
          <w:rFonts w:asciiTheme="majorHAnsi" w:hAnsiTheme="majorHAnsi" w:cstheme="majorHAnsi"/>
          <w:u w:val="single"/>
        </w:rPr>
        <w:t>."</w:t>
      </w:r>
    </w:p>
    <w:p w14:paraId="49B368CF" w14:textId="77777777" w:rsidR="004F008A" w:rsidRPr="004F008A" w:rsidRDefault="004F008A" w:rsidP="004F008A"/>
    <w:sectPr w:rsidR="004F008A" w:rsidRPr="004F00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468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008A"/>
    <w:rsid w:val="004F39E0"/>
    <w:rsid w:val="005170F2"/>
    <w:rsid w:val="00537BD5"/>
    <w:rsid w:val="0057268A"/>
    <w:rsid w:val="005B468C"/>
    <w:rsid w:val="005D2912"/>
    <w:rsid w:val="006065BD"/>
    <w:rsid w:val="00645FA9"/>
    <w:rsid w:val="00647866"/>
    <w:rsid w:val="00665003"/>
    <w:rsid w:val="006A15BD"/>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7ED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394C"/>
    <w:rsid w:val="00D325A9"/>
    <w:rsid w:val="00D36A8A"/>
    <w:rsid w:val="00D61409"/>
    <w:rsid w:val="00D6691E"/>
    <w:rsid w:val="00D71170"/>
    <w:rsid w:val="00DA1C92"/>
    <w:rsid w:val="00DA25D4"/>
    <w:rsid w:val="00DA6538"/>
    <w:rsid w:val="00E15E75"/>
    <w:rsid w:val="00E24754"/>
    <w:rsid w:val="00E5262C"/>
    <w:rsid w:val="00EC7DC4"/>
    <w:rsid w:val="00ED30CF"/>
    <w:rsid w:val="00F176EF"/>
    <w:rsid w:val="00F4512F"/>
    <w:rsid w:val="00F45E10"/>
    <w:rsid w:val="00F62F6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E7EE6"/>
  <w15:chartTrackingRefBased/>
  <w15:docId w15:val="{8FF965EB-DF01-4B4D-A131-F65541F39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008A"/>
    <w:rPr>
      <w:rFonts w:ascii="Calibri" w:hAnsi="Calibri"/>
    </w:rPr>
  </w:style>
  <w:style w:type="paragraph" w:styleId="Heading1">
    <w:name w:val="heading 1"/>
    <w:aliases w:val="Pocket"/>
    <w:basedOn w:val="Normal"/>
    <w:next w:val="Normal"/>
    <w:link w:val="Heading1Char"/>
    <w:qFormat/>
    <w:rsid w:val="005B46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46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46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5B46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46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468C"/>
  </w:style>
  <w:style w:type="character" w:customStyle="1" w:styleId="Heading1Char">
    <w:name w:val="Heading 1 Char"/>
    <w:aliases w:val="Pocket Char"/>
    <w:basedOn w:val="DefaultParagraphFont"/>
    <w:link w:val="Heading1"/>
    <w:rsid w:val="005B46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46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B468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5B468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B468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468C"/>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5B468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B468C"/>
    <w:rPr>
      <w:color w:val="auto"/>
      <w:u w:val="none"/>
    </w:rPr>
  </w:style>
  <w:style w:type="character" w:styleId="FollowedHyperlink">
    <w:name w:val="FollowedHyperlink"/>
    <w:basedOn w:val="DefaultParagraphFont"/>
    <w:uiPriority w:val="99"/>
    <w:semiHidden/>
    <w:unhideWhenUsed/>
    <w:rsid w:val="005B468C"/>
    <w:rPr>
      <w:color w:val="auto"/>
      <w:u w:val="none"/>
    </w:rPr>
  </w:style>
  <w:style w:type="paragraph" w:customStyle="1" w:styleId="Emphasis1">
    <w:name w:val="Emphasis1"/>
    <w:basedOn w:val="Normal"/>
    <w:link w:val="Emphasis"/>
    <w:uiPriority w:val="7"/>
    <w:qFormat/>
    <w:rsid w:val="004F008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4F008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4F008A"/>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4F008A"/>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bc.cals.cornell.edu/Publications/Reports/nabc_25/25_6_1_Redick.pdf" TargetMode="External"/><Relationship Id="rId3" Type="http://schemas.openxmlformats.org/officeDocument/2006/relationships/styles" Target="styles.xml"/><Relationship Id="rId7" Type="http://schemas.openxmlformats.org/officeDocument/2006/relationships/hyperlink" Target="https://e15initiative.org/wp-content/uploads/2015/09/E15-Innovation-Mercurio-FINAL.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ink.springer.com/article/10.1007%2Fs40901-016-0022-7" TargetMode="External"/><Relationship Id="rId4" Type="http://schemas.openxmlformats.org/officeDocument/2006/relationships/settings" Target="settings.xml"/><Relationship Id="rId9" Type="http://schemas.openxmlformats.org/officeDocument/2006/relationships/hyperlink" Target="https://www.statnews.com/2019/02/11/drug-patent-protection-one-done/)WWP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dal\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88</TotalTime>
  <Pages>16</Pages>
  <Words>12521</Words>
  <Characters>71370</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Li</dc:creator>
  <cp:keywords>5.1.1</cp:keywords>
  <dc:description/>
  <cp:lastModifiedBy>David Li</cp:lastModifiedBy>
  <cp:revision>7</cp:revision>
  <dcterms:created xsi:type="dcterms:W3CDTF">2021-09-10T20:44:00Z</dcterms:created>
  <dcterms:modified xsi:type="dcterms:W3CDTF">2021-09-10T22:26:00Z</dcterms:modified>
</cp:coreProperties>
</file>