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F17AE" w14:textId="51D448D7" w:rsidR="00425C6E" w:rsidRPr="00790433" w:rsidRDefault="00425C6E" w:rsidP="00425C6E">
      <w:pPr>
        <w:pStyle w:val="Heading3"/>
        <w:rPr>
          <w:rFonts w:asciiTheme="majorHAnsi" w:hAnsiTheme="majorHAnsi" w:cstheme="majorHAnsi"/>
        </w:rPr>
      </w:pPr>
      <w:r>
        <w:rPr>
          <w:rFonts w:asciiTheme="majorHAnsi" w:hAnsiTheme="majorHAnsi" w:cstheme="majorHAnsi"/>
        </w:rPr>
        <w:t xml:space="preserve">DA – Infrastructure </w:t>
      </w:r>
    </w:p>
    <w:p w14:paraId="707C5E3A" w14:textId="77777777" w:rsidR="00425C6E" w:rsidRDefault="00425C6E" w:rsidP="00425C6E">
      <w:pPr>
        <w:pStyle w:val="Heading4"/>
      </w:pPr>
      <w:r>
        <w:t>Biden PC is key to getting Manchin &amp; Sinema on board – continued negotiations tentatively get their votes – it’s try or die for Tuesday’s vote</w:t>
      </w:r>
    </w:p>
    <w:p w14:paraId="6E37C61D" w14:textId="77777777" w:rsidR="00425C6E" w:rsidRPr="0084165C" w:rsidRDefault="00425C6E" w:rsidP="00425C6E">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Biden Meets With Manchin and Schumer as Democrats Race to Finish Social Policy Bill</w:t>
      </w:r>
      <w:r>
        <w:t xml:space="preserve">”, 10-24-2021, New York Times, </w:t>
      </w:r>
      <w:r w:rsidRPr="005A5FFE">
        <w:t>https://www.nytimes.com/2021/10/24/us/politics/biden-manchin-schumer-spending-bill.html</w:t>
      </w:r>
      <w:r>
        <w:t>]//pranav</w:t>
      </w:r>
    </w:p>
    <w:p w14:paraId="6CB827DD" w14:textId="77777777" w:rsidR="00425C6E" w:rsidRPr="00B162C5" w:rsidRDefault="00425C6E" w:rsidP="00425C6E">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education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to deliver</w:t>
      </w:r>
      <w:r w:rsidRPr="00E8653F">
        <w:rPr>
          <w:rStyle w:val="Emphasis"/>
        </w:rPr>
        <w:t xml:space="preserve"> sweeping </w:t>
      </w:r>
      <w:r w:rsidRPr="000173E9">
        <w:rPr>
          <w:rStyle w:val="Emphasis"/>
          <w:highlight w:val="green"/>
        </w:rPr>
        <w:t>social change</w:t>
      </w:r>
      <w:r w:rsidRPr="0058358F">
        <w:rPr>
          <w:sz w:val="16"/>
        </w:rPr>
        <w:t>. And a number of transportation programs will lapse at the end of the month without congressional action on either a stopgap extension or passage of the infrastructure bill, leading to possible furloughs.</w:t>
      </w:r>
    </w:p>
    <w:p w14:paraId="6FDE47B0"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rPr>
        <w:lastRenderedPageBreak/>
        <w:t>Plan requires significant P</w:t>
      </w:r>
      <w:r>
        <w:rPr>
          <w:rFonts w:asciiTheme="majorHAnsi" w:hAnsiTheme="majorHAnsi" w:cstheme="majorHAnsi"/>
        </w:rPr>
        <w:t>olitical Capital</w:t>
      </w:r>
      <w:r w:rsidRPr="00790433">
        <w:rPr>
          <w:rFonts w:asciiTheme="majorHAnsi" w:hAnsiTheme="majorHAnsi" w:cstheme="majorHAnsi"/>
        </w:rPr>
        <w:t xml:space="preserve"> which Biden can’t afford to spend– Pharma, GOP, allies, and long negotiations.</w:t>
      </w:r>
    </w:p>
    <w:p w14:paraId="3D711543" w14:textId="77777777" w:rsidR="00425C6E" w:rsidRPr="00790433" w:rsidRDefault="00425C6E" w:rsidP="00425C6E">
      <w:pPr>
        <w:rPr>
          <w:rStyle w:val="Style13ptBold"/>
          <w:rFonts w:asciiTheme="majorHAnsi" w:hAnsiTheme="majorHAnsi" w:cstheme="majorHAnsi"/>
        </w:rPr>
      </w:pPr>
      <w:r w:rsidRPr="00790433">
        <w:rPr>
          <w:rStyle w:val="Style13ptBold"/>
          <w:rFonts w:asciiTheme="majorHAnsi" w:hAnsiTheme="majorHAnsi" w:cstheme="majorHAnsi"/>
        </w:rPr>
        <w:t xml:space="preserve">Bhadrakumar ’21 </w:t>
      </w:r>
      <w:r w:rsidRPr="00790433">
        <w:rPr>
          <w:rFonts w:asciiTheme="majorHAnsi" w:hAnsiTheme="majorHAnsi" w:cstheme="majorHAnsi"/>
        </w:rPr>
        <w:t>[M.K., Retired Ambassador; Columnist for Hindu and Deccan Herald Indian newspapers, Rediff.com, Asia Times and Strategic Culture Foundation, Moscow Previous positions: career diplomat for 30 years in the Indian Foreign Service: served in the Indian Embassy in Moscow (1975-1977; 1987-1998); Under Secretary (1977-1979), Joint Secretary (1992-1995), Director (1989-1991), Iran-Pakistan-Afghanistan Division &amp; Kashmir Unit, Foreign Ministry; held posts in the Indian Missions in Bonn, Colombo, Seoul; Charge d’Affaires, Indian embassies in Kuwait and Kabul; Acting/Deputy High Commissioner in Islamabad; Ambassador to Turkey and Uzbekistan., “Biden’s Decision on TRIPS Waiver is Political Theatre”, 05-08-2021, https://www.newsclick.in/biden-decision-TRIPS-waiver-political-theatre]//pranav</w:t>
      </w:r>
    </w:p>
    <w:p w14:paraId="36497B97" w14:textId="77777777" w:rsidR="00425C6E" w:rsidRPr="00790433" w:rsidRDefault="00425C6E" w:rsidP="00425C6E">
      <w:pPr>
        <w:rPr>
          <w:rStyle w:val="Style13ptBold"/>
          <w:rFonts w:asciiTheme="majorHAnsi" w:hAnsiTheme="majorHAnsi" w:cstheme="majorHAnsi"/>
          <w:b w:val="0"/>
          <w:sz w:val="16"/>
        </w:rPr>
      </w:pPr>
      <w:r w:rsidRPr="00790433">
        <w:rPr>
          <w:rStyle w:val="Emphasis"/>
          <w:rFonts w:asciiTheme="majorHAnsi" w:hAnsiTheme="majorHAnsi" w:cstheme="majorHAnsi"/>
        </w:rPr>
        <w:t xml:space="preserve">The </w:t>
      </w:r>
      <w:r w:rsidRPr="00790433">
        <w:rPr>
          <w:rStyle w:val="Emphasis"/>
          <w:rFonts w:asciiTheme="majorHAnsi" w:hAnsiTheme="majorHAnsi" w:cstheme="majorHAnsi"/>
          <w:highlight w:val="green"/>
        </w:rPr>
        <w:t>US pharma</w:t>
      </w:r>
      <w:r w:rsidRPr="00790433">
        <w:rPr>
          <w:rStyle w:val="Emphasis"/>
          <w:rFonts w:asciiTheme="majorHAnsi" w:hAnsiTheme="majorHAnsi" w:cstheme="majorHAnsi"/>
        </w:rPr>
        <w:t xml:space="preserve">ceutical industry </w:t>
      </w:r>
      <w:r w:rsidRPr="00790433">
        <w:rPr>
          <w:rStyle w:val="Emphasis"/>
          <w:rFonts w:asciiTheme="majorHAnsi" w:hAnsiTheme="majorHAnsi" w:cstheme="majorHAnsi"/>
          <w:highlight w:val="green"/>
        </w:rPr>
        <w:t>and</w:t>
      </w:r>
      <w:r w:rsidRPr="00790433">
        <w:rPr>
          <w:rStyle w:val="Emphasis"/>
          <w:rFonts w:asciiTheme="majorHAnsi" w:hAnsiTheme="majorHAnsi" w:cstheme="majorHAnsi"/>
        </w:rPr>
        <w:t xml:space="preserve"> congressional </w:t>
      </w:r>
      <w:r w:rsidRPr="00790433">
        <w:rPr>
          <w:rStyle w:val="Emphasis"/>
          <w:rFonts w:asciiTheme="majorHAnsi" w:hAnsiTheme="majorHAnsi" w:cstheme="majorHAnsi"/>
          <w:highlight w:val="green"/>
        </w:rPr>
        <w:t>Republicans</w:t>
      </w:r>
      <w:r w:rsidRPr="00790433">
        <w:rPr>
          <w:rStyle w:val="Emphasis"/>
          <w:rFonts w:asciiTheme="majorHAnsi" w:hAnsiTheme="majorHAnsi" w:cstheme="majorHAnsi"/>
        </w:rPr>
        <w:t xml:space="preserve"> have al</w:t>
      </w:r>
      <w:r w:rsidRPr="00790433">
        <w:rPr>
          <w:rStyle w:val="Emphasis"/>
          <w:rFonts w:asciiTheme="majorHAnsi" w:hAnsiTheme="majorHAnsi" w:cstheme="majorHAnsi"/>
          <w:highlight w:val="green"/>
        </w:rPr>
        <w:t>ready gone on the offensive</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blasting Biden’</w:t>
      </w:r>
      <w:r w:rsidRPr="00790433">
        <w:rPr>
          <w:rStyle w:val="Emphasis"/>
          <w:rFonts w:asciiTheme="majorHAnsi" w:hAnsiTheme="majorHAnsi" w:cstheme="majorHAnsi"/>
        </w:rPr>
        <w:t>s announcement saying it undermines incentives for American innovation.</w:t>
      </w:r>
      <w:r w:rsidRPr="00790433">
        <w:rPr>
          <w:rFonts w:asciiTheme="majorHAnsi" w:hAnsiTheme="majorHAnsi" w:cstheme="majorHAnsi"/>
          <w:sz w:val="16"/>
        </w:rPr>
        <w:t xml:space="preserve"> Besides, the argument goes, </w:t>
      </w:r>
      <w:r w:rsidRPr="00790433">
        <w:rPr>
          <w:rStyle w:val="Emphasis"/>
          <w:rFonts w:asciiTheme="majorHAnsi" w:hAnsiTheme="majorHAnsi" w:cstheme="majorHAnsi"/>
        </w:rPr>
        <w:t>even with the patent waiver, vaccine manufacturing is a complex process and is not like simply flipping a switch</w:t>
      </w:r>
      <w:r w:rsidRPr="00790433">
        <w:rPr>
          <w:rFonts w:asciiTheme="majorHAnsi" w:hAnsiTheme="majorHAnsi" w:cstheme="majorHAnsi"/>
          <w:sz w:val="16"/>
        </w:rPr>
        <w:t xml:space="preserve">. 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 Clearly, </w:t>
      </w:r>
      <w:r w:rsidRPr="00790433">
        <w:rPr>
          <w:rStyle w:val="Emphasis"/>
          <w:rFonts w:asciiTheme="majorHAnsi" w:hAnsiTheme="majorHAnsi" w:cstheme="majorHAnsi"/>
          <w:highlight w:val="green"/>
        </w:rPr>
        <w:t>Biden</w:t>
      </w:r>
      <w:r w:rsidRPr="00790433">
        <w:rPr>
          <w:rStyle w:val="Emphasis"/>
          <w:rFonts w:asciiTheme="majorHAnsi" w:hAnsiTheme="majorHAnsi" w:cstheme="majorHAnsi"/>
        </w:rPr>
        <w:t xml:space="preserve"> would </w:t>
      </w:r>
      <w:r w:rsidRPr="00790433">
        <w:rPr>
          <w:rStyle w:val="Emphasis"/>
          <w:rFonts w:asciiTheme="majorHAnsi" w:hAnsiTheme="majorHAnsi" w:cstheme="majorHAnsi"/>
          <w:highlight w:val="green"/>
        </w:rPr>
        <w:t>rather spend</w:t>
      </w:r>
      <w:r w:rsidRPr="00790433">
        <w:rPr>
          <w:rStyle w:val="Emphasis"/>
          <w:rFonts w:asciiTheme="majorHAnsi" w:hAnsiTheme="majorHAnsi" w:cstheme="majorHAnsi"/>
        </w:rPr>
        <w:t xml:space="preserve"> his </w:t>
      </w:r>
      <w:r w:rsidRPr="00790433">
        <w:rPr>
          <w:rStyle w:val="Emphasis"/>
          <w:rFonts w:asciiTheme="majorHAnsi" w:hAnsiTheme="majorHAnsi" w:cstheme="majorHAnsi"/>
          <w:highlight w:val="green"/>
        </w:rPr>
        <w:t>p</w:t>
      </w:r>
      <w:r w:rsidRPr="00790433">
        <w:rPr>
          <w:rStyle w:val="Emphasis"/>
          <w:rFonts w:asciiTheme="majorHAnsi" w:hAnsiTheme="majorHAnsi" w:cstheme="majorHAnsi"/>
        </w:rPr>
        <w:t xml:space="preserve">olitical </w:t>
      </w:r>
      <w:r w:rsidRPr="00790433">
        <w:rPr>
          <w:rStyle w:val="Emphasis"/>
          <w:rFonts w:asciiTheme="majorHAnsi" w:hAnsiTheme="majorHAnsi" w:cstheme="majorHAnsi"/>
          <w:highlight w:val="green"/>
        </w:rPr>
        <w:t>c</w:t>
      </w:r>
      <w:r w:rsidRPr="00790433">
        <w:rPr>
          <w:rStyle w:val="Emphasis"/>
          <w:rFonts w:asciiTheme="majorHAnsi" w:hAnsiTheme="majorHAnsi" w:cstheme="majorHAnsi"/>
        </w:rPr>
        <w:t xml:space="preserve">apital </w:t>
      </w:r>
      <w:r w:rsidRPr="00790433">
        <w:rPr>
          <w:rStyle w:val="Emphasis"/>
          <w:rFonts w:asciiTheme="majorHAnsi" w:hAnsiTheme="majorHAnsi" w:cstheme="majorHAnsi"/>
          <w:highlight w:val="green"/>
        </w:rPr>
        <w:t>on</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getting</w:t>
      </w:r>
      <w:r w:rsidRPr="00790433">
        <w:rPr>
          <w:rStyle w:val="Emphasis"/>
          <w:rFonts w:asciiTheme="majorHAnsi" w:hAnsiTheme="majorHAnsi" w:cstheme="majorHAnsi"/>
        </w:rPr>
        <w:t xml:space="preserve"> the necessary </w:t>
      </w:r>
      <w:r w:rsidRPr="00790433">
        <w:rPr>
          <w:rStyle w:val="Emphasis"/>
          <w:rFonts w:asciiTheme="majorHAnsi" w:hAnsiTheme="majorHAnsi" w:cstheme="majorHAnsi"/>
          <w:highlight w:val="green"/>
        </w:rPr>
        <w:t>legislation through</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Congress to advance</w:t>
      </w:r>
      <w:r w:rsidRPr="00790433">
        <w:rPr>
          <w:rStyle w:val="Emphasis"/>
          <w:rFonts w:asciiTheme="majorHAnsi" w:hAnsiTheme="majorHAnsi" w:cstheme="majorHAnsi"/>
        </w:rPr>
        <w:t xml:space="preserve"> his </w:t>
      </w:r>
      <w:r w:rsidRPr="00790433">
        <w:rPr>
          <w:rStyle w:val="Emphasis"/>
          <w:rFonts w:asciiTheme="majorHAnsi" w:hAnsiTheme="majorHAnsi" w:cstheme="majorHAnsi"/>
          <w:highlight w:val="green"/>
        </w:rPr>
        <w:t>domestic</w:t>
      </w:r>
      <w:r w:rsidRPr="00790433">
        <w:rPr>
          <w:rStyle w:val="Emphasis"/>
          <w:rFonts w:asciiTheme="majorHAnsi" w:hAnsiTheme="majorHAnsi" w:cstheme="majorHAnsi"/>
        </w:rPr>
        <w:t xml:space="preserve"> reform </w:t>
      </w:r>
      <w:r w:rsidRPr="00790433">
        <w:rPr>
          <w:rStyle w:val="Emphasis"/>
          <w:rFonts w:asciiTheme="majorHAnsi" w:hAnsiTheme="majorHAnsi" w:cstheme="majorHAnsi"/>
          <w:highlight w:val="green"/>
        </w:rPr>
        <w:t>agenda</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rather</w:t>
      </w:r>
      <w:r w:rsidRPr="00790433">
        <w:rPr>
          <w:rStyle w:val="Emphasis"/>
          <w:rFonts w:asciiTheme="majorHAnsi" w:hAnsiTheme="majorHAnsi" w:cstheme="majorHAnsi"/>
        </w:rPr>
        <w:t xml:space="preserve"> than spend time and energy to </w:t>
      </w:r>
      <w:r w:rsidRPr="00790433">
        <w:rPr>
          <w:rStyle w:val="Emphasis"/>
          <w:rFonts w:asciiTheme="majorHAnsi" w:hAnsiTheme="majorHAnsi" w:cstheme="majorHAnsi"/>
          <w:highlight w:val="green"/>
        </w:rPr>
        <w:t>take on</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pharma</w:t>
      </w:r>
      <w:r w:rsidRPr="00790433">
        <w:rPr>
          <w:rStyle w:val="Emphasis"/>
          <w:rFonts w:asciiTheme="majorHAnsi" w:hAnsiTheme="majorHAnsi" w:cstheme="majorHAnsi"/>
        </w:rPr>
        <w:t xml:space="preserve">ceutical industry to burnish his image as a good Samaritan on the world stage. </w:t>
      </w:r>
      <w:r w:rsidRPr="00790433">
        <w:rPr>
          <w:rFonts w:asciiTheme="majorHAnsi" w:hAnsiTheme="majorHAnsi" w:cstheme="majorHAnsi"/>
          <w:sz w:val="16"/>
        </w:rPr>
        <w:t xml:space="preserve">Conceivably, </w:t>
      </w:r>
      <w:r w:rsidRPr="00790433">
        <w:rPr>
          <w:rStyle w:val="Emphasis"/>
          <w:rFonts w:asciiTheme="majorHAnsi" w:hAnsiTheme="majorHAnsi" w:cstheme="majorHAnsi"/>
        </w:rPr>
        <w:t xml:space="preserve">Biden could be counting on the “text-based </w:t>
      </w:r>
      <w:r w:rsidRPr="00790433">
        <w:rPr>
          <w:rStyle w:val="Emphasis"/>
          <w:rFonts w:asciiTheme="majorHAnsi" w:hAnsiTheme="majorHAnsi" w:cstheme="majorHAnsi"/>
          <w:highlight w:val="green"/>
        </w:rPr>
        <w:t>negotiations</w:t>
      </w:r>
      <w:r w:rsidRPr="00790433">
        <w:rPr>
          <w:rStyle w:val="Emphasis"/>
          <w:rFonts w:asciiTheme="majorHAnsi" w:hAnsiTheme="majorHAnsi" w:cstheme="majorHAnsi"/>
        </w:rPr>
        <w:t xml:space="preserve">” at the WTO </w:t>
      </w:r>
      <w:r w:rsidRPr="00790433">
        <w:rPr>
          <w:rStyle w:val="Emphasis"/>
          <w:rFonts w:asciiTheme="majorHAnsi" w:hAnsiTheme="majorHAnsi" w:cstheme="majorHAnsi"/>
          <w:highlight w:val="green"/>
        </w:rPr>
        <w:t>dragging on for</w:t>
      </w:r>
      <w:r w:rsidRPr="00790433">
        <w:rPr>
          <w:rStyle w:val="Emphasis"/>
          <w:rFonts w:asciiTheme="majorHAnsi" w:hAnsiTheme="majorHAnsi" w:cstheme="majorHAnsi"/>
        </w:rPr>
        <w:t xml:space="preserve"> months, if not </w:t>
      </w:r>
      <w:r w:rsidRPr="00790433">
        <w:rPr>
          <w:rStyle w:val="Emphasis"/>
          <w:rFonts w:asciiTheme="majorHAnsi" w:hAnsiTheme="majorHAnsi" w:cstheme="majorHAnsi"/>
          <w:highlight w:val="green"/>
        </w:rPr>
        <w:t>years, without reaching anywhere</w:t>
      </w:r>
      <w:r w:rsidRPr="00790433">
        <w:rPr>
          <w:rFonts w:asciiTheme="majorHAnsi" w:hAnsiTheme="majorHAnsi" w:cstheme="majorHAnsi"/>
          <w:sz w:val="16"/>
        </w:rPr>
        <w:t xml:space="preserve">. </w:t>
      </w:r>
      <w:r w:rsidRPr="00790433">
        <w:rPr>
          <w:rStyle w:val="StyleUnderline"/>
          <w:rFonts w:asciiTheme="majorHAnsi" w:hAnsiTheme="majorHAnsi" w:cstheme="majorHAnsi"/>
        </w:rPr>
        <w:t>The US support for the waiver could even be a tactic to convince pharmaceutical firms to back less drastic steps, like sharing technology and expanding joint ventures, to quickly boost global production</w:t>
      </w:r>
      <w:r w:rsidRPr="00790433">
        <w:rPr>
          <w:rFonts w:asciiTheme="majorHAnsi" w:hAnsiTheme="majorHAnsi" w:cstheme="majorHAnsi"/>
          <w:sz w:val="16"/>
        </w:rPr>
        <w:t xml:space="preserve">. So far, COVID-19 vaccines have been distributed primarily to the wealthy countries that developed them, while the pandemic sweeps through poorer ones, such as India, and the real goal is, after all, expanded vaccine distribution. </w:t>
      </w:r>
      <w:r w:rsidRPr="00790433">
        <w:rPr>
          <w:rStyle w:val="Emphasis"/>
          <w:rFonts w:asciiTheme="majorHAnsi" w:hAnsiTheme="majorHAnsi" w:cstheme="majorHAnsi"/>
        </w:rPr>
        <w:t xml:space="preserve">Biden is well aware that there will be </w:t>
      </w:r>
      <w:r w:rsidRPr="00790433">
        <w:rPr>
          <w:rStyle w:val="Emphasis"/>
          <w:rFonts w:asciiTheme="majorHAnsi" w:hAnsiTheme="majorHAnsi" w:cstheme="majorHAnsi"/>
          <w:highlight w:val="green"/>
        </w:rPr>
        <w:t>huge opposition</w:t>
      </w:r>
      <w:r w:rsidRPr="00790433">
        <w:rPr>
          <w:rStyle w:val="Emphasis"/>
          <w:rFonts w:asciiTheme="majorHAnsi" w:hAnsiTheme="majorHAnsi" w:cstheme="majorHAnsi"/>
        </w:rPr>
        <w:t xml:space="preserve"> to the TRIPS waiver </w:t>
      </w:r>
      <w:r w:rsidRPr="00790433">
        <w:rPr>
          <w:rStyle w:val="Emphasis"/>
          <w:rFonts w:asciiTheme="majorHAnsi" w:hAnsiTheme="majorHAnsi" w:cstheme="majorHAnsi"/>
          <w:highlight w:val="green"/>
        </w:rPr>
        <w:t>from</w:t>
      </w:r>
      <w:r w:rsidRPr="00790433">
        <w:rPr>
          <w:rStyle w:val="Emphasis"/>
          <w:rFonts w:asciiTheme="majorHAnsi" w:hAnsiTheme="majorHAnsi" w:cstheme="majorHAnsi"/>
        </w:rPr>
        <w:t xml:space="preserve"> the US’ </w:t>
      </w:r>
      <w:r w:rsidRPr="00790433">
        <w:rPr>
          <w:rStyle w:val="Emphasis"/>
          <w:rFonts w:asciiTheme="majorHAnsi" w:hAnsiTheme="majorHAnsi" w:cstheme="majorHAnsi"/>
          <w:highlight w:val="green"/>
        </w:rPr>
        <w:t>European allies</w:t>
      </w:r>
      <w:r w:rsidRPr="00790433">
        <w:rPr>
          <w:rStyle w:val="Emphasis"/>
          <w:rFonts w:asciiTheme="majorHAnsi" w:hAnsiTheme="majorHAnsi" w:cstheme="majorHAnsi"/>
        </w:rPr>
        <w:t xml:space="preserve"> as well</w:t>
      </w:r>
      <w:r w:rsidRPr="00790433">
        <w:rPr>
          <w:rFonts w:asciiTheme="majorHAnsi" w:hAnsiTheme="majorHAnsi" w:cstheme="majorHAnsi"/>
          <w:sz w:val="16"/>
        </w:rPr>
        <w:t xml:space="preserve">. The British press has reported that the UK has been in closed-door talks at the WTO in recent months along with the likes of Australia, Canada, Japan, Norway, Singapore, the European Union and the US, who all opposed the idea. </w:t>
      </w:r>
    </w:p>
    <w:p w14:paraId="3C1717F0"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u w:val="single"/>
        </w:rPr>
        <w:t>Political Capital key</w:t>
      </w:r>
      <w:r w:rsidRPr="00790433">
        <w:rPr>
          <w:rFonts w:asciiTheme="majorHAnsi" w:hAnsiTheme="majorHAnsi" w:cstheme="majorHAnsi"/>
        </w:rPr>
        <w:t xml:space="preserve"> to pass reconciliation – </w:t>
      </w:r>
      <w:r w:rsidRPr="00790433">
        <w:rPr>
          <w:rFonts w:asciiTheme="majorHAnsi" w:hAnsiTheme="majorHAnsi" w:cstheme="majorHAnsi"/>
          <w:u w:val="single"/>
        </w:rPr>
        <w:t>and it’s fragile now</w:t>
      </w:r>
      <w:r w:rsidRPr="00790433">
        <w:rPr>
          <w:rFonts w:asciiTheme="majorHAnsi" w:hAnsiTheme="majorHAnsi" w:cstheme="majorHAnsi"/>
        </w:rPr>
        <w:t>.</w:t>
      </w:r>
    </w:p>
    <w:p w14:paraId="5CFE21FC" w14:textId="77777777" w:rsidR="00425C6E" w:rsidRPr="00790433" w:rsidRDefault="00425C6E" w:rsidP="00425C6E">
      <w:pPr>
        <w:rPr>
          <w:rFonts w:asciiTheme="majorHAnsi" w:hAnsiTheme="majorHAnsi" w:cstheme="majorHAnsi"/>
        </w:rPr>
      </w:pPr>
      <w:r w:rsidRPr="00790433">
        <w:rPr>
          <w:rStyle w:val="Style13ptBold"/>
          <w:rFonts w:asciiTheme="majorHAnsi" w:hAnsiTheme="majorHAnsi" w:cstheme="majorHAnsi"/>
        </w:rPr>
        <w:t>Kapur 8/22</w:t>
      </w:r>
      <w:r w:rsidRPr="00790433">
        <w:rPr>
          <w:rFonts w:asciiTheme="majorHAnsi" w:hAnsiTheme="majorHAnsi" w:cstheme="majorHAnsi"/>
        </w:rPr>
        <w:t xml:space="preserve"> (Sahil, national political reporter for NBC News, “Honeymoon over? Afghanistan chaos comes at a critical moment for Biden's agenda,” 8-22-2021, NBC, URL: </w:t>
      </w:r>
      <w:hyperlink r:id="rId9" w:history="1">
        <w:r w:rsidRPr="00790433">
          <w:rPr>
            <w:rStyle w:val="Hyperlink"/>
            <w:rFonts w:asciiTheme="majorHAnsi" w:hAnsiTheme="majorHAnsi" w:cstheme="majorHAnsi"/>
          </w:rPr>
          <w:t>https://www.nbcnews.com/politics/white-house/honeymoon-over-afghanistan-chaos-comes-critical-moment-biden-s-agenda-n1277338</w:t>
        </w:r>
      </w:hyperlink>
      <w:r w:rsidRPr="00790433">
        <w:rPr>
          <w:rFonts w:asciiTheme="majorHAnsi" w:hAnsiTheme="majorHAnsi" w:cstheme="majorHAnsi"/>
        </w:rPr>
        <w:t>, //RN)</w:t>
      </w:r>
    </w:p>
    <w:p w14:paraId="1C6AAB8C" w14:textId="77777777" w:rsidR="00425C6E" w:rsidRPr="00790433" w:rsidRDefault="00425C6E" w:rsidP="00425C6E">
      <w:pPr>
        <w:rPr>
          <w:rFonts w:asciiTheme="majorHAnsi" w:hAnsiTheme="majorHAnsi" w:cstheme="majorHAnsi"/>
          <w:sz w:val="14"/>
        </w:rPr>
      </w:pPr>
      <w:r w:rsidRPr="00790433">
        <w:rPr>
          <w:rFonts w:asciiTheme="majorHAnsi" w:hAnsiTheme="majorHAnsi" w:cstheme="majorHAnsi"/>
          <w:sz w:val="14"/>
        </w:rPr>
        <w:t xml:space="preserve">WASHINGTON — President Joe </w:t>
      </w:r>
      <w:r w:rsidRPr="00790433">
        <w:rPr>
          <w:rStyle w:val="StyleUnderline"/>
          <w:rFonts w:asciiTheme="majorHAnsi" w:hAnsiTheme="majorHAnsi" w:cstheme="majorHAnsi"/>
        </w:rPr>
        <w:t>Biden’s honeymoon with congressional Democrats appeared to reach an abrupt halt</w:t>
      </w:r>
      <w:r w:rsidRPr="00790433">
        <w:rPr>
          <w:rFonts w:asciiTheme="majorHAnsi" w:hAnsiTheme="majorHAnsi" w:cstheme="majorHAnsi"/>
          <w:sz w:val="14"/>
        </w:rPr>
        <w:t xml:space="preserve"> last week when a number of his </w:t>
      </w:r>
      <w:r w:rsidRPr="00790433">
        <w:rPr>
          <w:rStyle w:val="StyleUnderline"/>
          <w:rFonts w:asciiTheme="majorHAnsi" w:hAnsiTheme="majorHAnsi" w:cstheme="majorHAnsi"/>
        </w:rPr>
        <w:t>allies</w:t>
      </w:r>
      <w:r w:rsidRPr="00790433">
        <w:rPr>
          <w:rFonts w:asciiTheme="majorHAnsi" w:hAnsiTheme="majorHAnsi" w:cstheme="majorHAnsi"/>
          <w:sz w:val="14"/>
        </w:rPr>
        <w:t xml:space="preserve"> on Capitol Hill </w:t>
      </w:r>
      <w:r w:rsidRPr="00790433">
        <w:rPr>
          <w:rStyle w:val="StyleUnderline"/>
          <w:rFonts w:asciiTheme="majorHAnsi" w:hAnsiTheme="majorHAnsi" w:cstheme="majorHAnsi"/>
        </w:rPr>
        <w:t>began pummeling his execution of the U.S. withdrawal from Afghanistan</w:t>
      </w:r>
      <w:r w:rsidRPr="00790433">
        <w:rPr>
          <w:rFonts w:asciiTheme="majorHAnsi" w:hAnsiTheme="majorHAnsi" w:cstheme="majorHAnsi"/>
          <w:sz w:val="14"/>
        </w:rPr>
        <w:t xml:space="preserve">, promising investigations. It’s a </w:t>
      </w:r>
      <w:r w:rsidRPr="00790433">
        <w:rPr>
          <w:rStyle w:val="StyleUnderline"/>
          <w:rFonts w:asciiTheme="majorHAnsi" w:hAnsiTheme="majorHAnsi" w:cstheme="majorHAnsi"/>
          <w:highlight w:val="cyan"/>
        </w:rPr>
        <w:t>precarious moment for Biden</w:t>
      </w:r>
      <w:r w:rsidRPr="00790433">
        <w:rPr>
          <w:rStyle w:val="StyleUnderline"/>
          <w:rFonts w:asciiTheme="majorHAnsi" w:hAnsiTheme="majorHAnsi" w:cstheme="majorHAnsi"/>
        </w:rPr>
        <w:t xml:space="preserve">, who </w:t>
      </w:r>
      <w:r w:rsidRPr="00790433">
        <w:rPr>
          <w:rStyle w:val="StyleUnderline"/>
          <w:rFonts w:asciiTheme="majorHAnsi" w:hAnsiTheme="majorHAnsi" w:cstheme="majorHAnsi"/>
          <w:highlight w:val="cyan"/>
        </w:rPr>
        <w:t>needs to save</w:t>
      </w:r>
      <w:r w:rsidRPr="00790433">
        <w:rPr>
          <w:rStyle w:val="StyleUnderline"/>
          <w:rFonts w:asciiTheme="majorHAnsi" w:hAnsiTheme="majorHAnsi" w:cstheme="majorHAnsi"/>
        </w:rPr>
        <w:t xml:space="preserve"> his </w:t>
      </w:r>
      <w:r w:rsidRPr="00790433">
        <w:rPr>
          <w:rStyle w:val="StyleUnderline"/>
          <w:rFonts w:asciiTheme="majorHAnsi" w:hAnsiTheme="majorHAnsi" w:cstheme="majorHAnsi"/>
          <w:highlight w:val="cyan"/>
        </w:rPr>
        <w:t>p</w:t>
      </w:r>
      <w:r w:rsidRPr="00790433">
        <w:rPr>
          <w:rStyle w:val="StyleUnderline"/>
          <w:rFonts w:asciiTheme="majorHAnsi" w:hAnsiTheme="majorHAnsi" w:cstheme="majorHAnsi"/>
        </w:rPr>
        <w:t xml:space="preserve">olitical </w:t>
      </w:r>
      <w:r w:rsidRPr="00790433">
        <w:rPr>
          <w:rStyle w:val="StyleUnderline"/>
          <w:rFonts w:asciiTheme="majorHAnsi" w:hAnsiTheme="majorHAnsi" w:cstheme="majorHAnsi"/>
          <w:highlight w:val="cyan"/>
        </w:rPr>
        <w:t>c</w:t>
      </w:r>
      <w:r w:rsidRPr="00790433">
        <w:rPr>
          <w:rStyle w:val="StyleUnderline"/>
          <w:rFonts w:asciiTheme="majorHAnsi" w:hAnsiTheme="majorHAnsi" w:cstheme="majorHAnsi"/>
        </w:rPr>
        <w:t xml:space="preserve">apital </w:t>
      </w:r>
      <w:r w:rsidRPr="00790433">
        <w:rPr>
          <w:rStyle w:val="StyleUnderline"/>
          <w:rFonts w:asciiTheme="majorHAnsi" w:hAnsiTheme="majorHAnsi" w:cstheme="majorHAnsi"/>
          <w:highlight w:val="cyan"/>
        </w:rPr>
        <w:t>to pass</w:t>
      </w:r>
      <w:r w:rsidRPr="00790433">
        <w:rPr>
          <w:rStyle w:val="StyleUnderline"/>
          <w:rFonts w:asciiTheme="majorHAnsi" w:hAnsiTheme="majorHAnsi" w:cstheme="majorHAnsi"/>
        </w:rPr>
        <w:t xml:space="preserve"> his ambitious </w:t>
      </w:r>
      <w:r w:rsidRPr="00790433">
        <w:rPr>
          <w:rStyle w:val="StyleUnderline"/>
          <w:rFonts w:asciiTheme="majorHAnsi" w:hAnsiTheme="majorHAnsi" w:cstheme="majorHAnsi"/>
          <w:highlight w:val="cyan"/>
        </w:rPr>
        <w:t>agenda with thin</w:t>
      </w:r>
      <w:r w:rsidRPr="00790433">
        <w:rPr>
          <w:rStyle w:val="StyleUnderline"/>
          <w:rFonts w:asciiTheme="majorHAnsi" w:hAnsiTheme="majorHAnsi" w:cstheme="majorHAnsi"/>
        </w:rPr>
        <w:t xml:space="preserve"> Democratic </w:t>
      </w:r>
      <w:r w:rsidRPr="00790433">
        <w:rPr>
          <w:rStyle w:val="StyleUnderline"/>
          <w:rFonts w:asciiTheme="majorHAnsi" w:hAnsiTheme="majorHAnsi" w:cstheme="majorHAnsi"/>
          <w:highlight w:val="cyan"/>
        </w:rPr>
        <w:t>majorities</w:t>
      </w:r>
      <w:r w:rsidRPr="00790433">
        <w:rPr>
          <w:rFonts w:asciiTheme="majorHAnsi" w:hAnsiTheme="majorHAnsi" w:cstheme="majorHAnsi"/>
          <w:sz w:val="14"/>
        </w:rPr>
        <w:t xml:space="preserve">. </w:t>
      </w:r>
      <w:r w:rsidRPr="00790433">
        <w:rPr>
          <w:rStyle w:val="StyleUnderline"/>
          <w:rFonts w:asciiTheme="majorHAnsi" w:hAnsiTheme="majorHAnsi" w:cstheme="majorHAnsi"/>
        </w:rPr>
        <w:t xml:space="preserve">House </w:t>
      </w:r>
      <w:r w:rsidRPr="00790433">
        <w:rPr>
          <w:rStyle w:val="StyleUnderline"/>
          <w:rFonts w:asciiTheme="majorHAnsi" w:hAnsiTheme="majorHAnsi" w:cstheme="majorHAnsi"/>
          <w:highlight w:val="cyan"/>
        </w:rPr>
        <w:t>leaders</w:t>
      </w:r>
      <w:r w:rsidRPr="00790433">
        <w:rPr>
          <w:rStyle w:val="StyleUnderline"/>
          <w:rFonts w:asciiTheme="majorHAnsi" w:hAnsiTheme="majorHAnsi" w:cstheme="majorHAnsi"/>
        </w:rPr>
        <w:t xml:space="preserve"> are </w:t>
      </w:r>
      <w:r w:rsidRPr="00790433">
        <w:rPr>
          <w:rStyle w:val="StyleUnderline"/>
          <w:rFonts w:asciiTheme="majorHAnsi" w:hAnsiTheme="majorHAnsi" w:cstheme="majorHAnsi"/>
          <w:highlight w:val="cyan"/>
        </w:rPr>
        <w:t>battling dissent</w:t>
      </w:r>
      <w:r w:rsidRPr="00790433">
        <w:rPr>
          <w:rStyle w:val="StyleUnderline"/>
          <w:rFonts w:asciiTheme="majorHAnsi" w:hAnsiTheme="majorHAnsi" w:cstheme="majorHAnsi"/>
        </w:rPr>
        <w:t xml:space="preserve"> among moderate lawmakers skeptical </w:t>
      </w:r>
      <w:r w:rsidRPr="00790433">
        <w:rPr>
          <w:rStyle w:val="StyleUnderline"/>
          <w:rFonts w:asciiTheme="majorHAnsi" w:hAnsiTheme="majorHAnsi" w:cstheme="majorHAnsi"/>
          <w:highlight w:val="cyan"/>
        </w:rPr>
        <w:t>of</w:t>
      </w:r>
      <w:r w:rsidRPr="00790433">
        <w:rPr>
          <w:rFonts w:asciiTheme="majorHAnsi" w:hAnsiTheme="majorHAnsi" w:cstheme="majorHAnsi"/>
          <w:sz w:val="14"/>
        </w:rPr>
        <w:t xml:space="preserve"> the dual-track strategy to approve a $550 billion infrastructure bill and a </w:t>
      </w:r>
      <w:r w:rsidRPr="00790433">
        <w:rPr>
          <w:rStyle w:val="StyleUnderline"/>
          <w:rFonts w:asciiTheme="majorHAnsi" w:hAnsiTheme="majorHAnsi" w:cstheme="majorHAnsi"/>
        </w:rPr>
        <w:t xml:space="preserve">$3.5 trillion </w:t>
      </w:r>
      <w:r w:rsidRPr="00790433">
        <w:rPr>
          <w:rStyle w:val="StyleUnderline"/>
          <w:rFonts w:asciiTheme="majorHAnsi" w:hAnsiTheme="majorHAnsi" w:cstheme="majorHAnsi"/>
          <w:highlight w:val="cyan"/>
        </w:rPr>
        <w:t>package</w:t>
      </w:r>
      <w:r w:rsidRPr="00790433">
        <w:rPr>
          <w:rFonts w:asciiTheme="majorHAnsi" w:hAnsiTheme="majorHAnsi" w:cstheme="majorHAnsi"/>
          <w:sz w:val="14"/>
        </w:rPr>
        <w:t xml:space="preserve"> to expand the social safety net and raise taxes on the wealthy. Some insiders see a new phase for relations between Biden and Democrats. “The relationship has certainly hit a rough spot,” said Jim Manley, who was an aide to former Senate Democratic leader Harry Reid of Nevada. “On a whole host of issues, he’s had a pretty good run since becoming president. Now I think the </w:t>
      </w:r>
      <w:r w:rsidRPr="00790433">
        <w:rPr>
          <w:rStyle w:val="StyleUnderline"/>
          <w:rFonts w:asciiTheme="majorHAnsi" w:hAnsiTheme="majorHAnsi" w:cstheme="majorHAnsi"/>
        </w:rPr>
        <w:t>relationship is going to get a little trickier from here on out</w:t>
      </w:r>
      <w:r w:rsidRPr="00790433">
        <w:rPr>
          <w:rFonts w:asciiTheme="majorHAnsi" w:hAnsiTheme="majorHAnsi" w:cstheme="majorHAnsi"/>
          <w:sz w:val="14"/>
        </w:rPr>
        <w:t xml:space="preserve">.” He said he was “surprised by the tough tone” that key </w:t>
      </w:r>
      <w:r w:rsidRPr="00790433">
        <w:rPr>
          <w:rFonts w:asciiTheme="majorHAnsi" w:hAnsiTheme="majorHAnsi" w:cstheme="majorHAnsi"/>
          <w:sz w:val="14"/>
        </w:rPr>
        <w:lastRenderedPageBreak/>
        <w:t xml:space="preserve">Democratic committee chairs like Rep. Gregory Meeks of New York and Sen. Bob Menendez of New Jersey took on Afghanistan, adding that they appear determined to conduct “rigorous” oversight of Biden, their fellow Democrat. The </w:t>
      </w:r>
      <w:r w:rsidRPr="00790433">
        <w:rPr>
          <w:rStyle w:val="StyleUnderline"/>
          <w:rFonts w:asciiTheme="majorHAnsi" w:hAnsiTheme="majorHAnsi" w:cstheme="majorHAnsi"/>
        </w:rPr>
        <w:t xml:space="preserve">larger </w:t>
      </w:r>
      <w:r w:rsidRPr="00790433">
        <w:rPr>
          <w:rStyle w:val="StyleUnderline"/>
          <w:rFonts w:asciiTheme="majorHAnsi" w:hAnsiTheme="majorHAnsi" w:cstheme="majorHAnsi"/>
          <w:highlight w:val="cyan"/>
        </w:rPr>
        <w:t>political impact of</w:t>
      </w:r>
      <w:r w:rsidRPr="00790433">
        <w:rPr>
          <w:rStyle w:val="StyleUnderline"/>
          <w:rFonts w:asciiTheme="majorHAnsi" w:hAnsiTheme="majorHAnsi" w:cstheme="majorHAnsi"/>
        </w:rPr>
        <w:t xml:space="preserve"> the chaos in </w:t>
      </w:r>
      <w:r w:rsidRPr="00790433">
        <w:rPr>
          <w:rStyle w:val="StyleUnderline"/>
          <w:rFonts w:asciiTheme="majorHAnsi" w:hAnsiTheme="majorHAnsi" w:cstheme="majorHAnsi"/>
          <w:highlight w:val="cyan"/>
        </w:rPr>
        <w:t>Afghanistan is unclear</w:t>
      </w:r>
      <w:r w:rsidRPr="00790433">
        <w:rPr>
          <w:rFonts w:asciiTheme="majorHAnsi" w:hAnsiTheme="majorHAnsi" w:cstheme="majorHAnsi"/>
          <w:sz w:val="14"/>
        </w:rPr>
        <w:t xml:space="preserve">. Polls taken during the chaos found that Americans still prefer withdrawing over remaining. But the situation has enveloped the White House in a near-term crisis that may limit its persuasive powers over Democratic lawmakers. An NBC News poll released Sunday found that Biden's job approval rating is 49 percent, while 48 percent of U.S. adults disapprove. That is down from April, when Biden drew 53 percent approval and 39 percent disapproval. From Afghanistan to Covid, Biden faces most turbulent week in office AUG. 20, 202107:02 Dan Pfeiffer, who was a </w:t>
      </w:r>
      <w:r w:rsidRPr="00790433">
        <w:rPr>
          <w:rStyle w:val="StyleUnderline"/>
          <w:rFonts w:asciiTheme="majorHAnsi" w:hAnsiTheme="majorHAnsi" w:cstheme="majorHAnsi"/>
        </w:rPr>
        <w:t xml:space="preserve">senior </w:t>
      </w:r>
      <w:r w:rsidRPr="00790433">
        <w:rPr>
          <w:rStyle w:val="StyleUnderline"/>
          <w:rFonts w:asciiTheme="majorHAnsi" w:hAnsiTheme="majorHAnsi" w:cstheme="majorHAnsi"/>
          <w:highlight w:val="cyan"/>
        </w:rPr>
        <w:t>adviser</w:t>
      </w:r>
      <w:r w:rsidRPr="00790433">
        <w:rPr>
          <w:rFonts w:asciiTheme="majorHAnsi" w:hAnsiTheme="majorHAnsi" w:cstheme="majorHAnsi"/>
          <w:sz w:val="14"/>
        </w:rPr>
        <w:t xml:space="preserve"> to former President Barack Obama, </w:t>
      </w:r>
      <w:r w:rsidRPr="00790433">
        <w:rPr>
          <w:rStyle w:val="StyleUnderline"/>
          <w:rFonts w:asciiTheme="majorHAnsi" w:hAnsiTheme="majorHAnsi" w:cstheme="majorHAnsi"/>
          <w:highlight w:val="cyan"/>
        </w:rPr>
        <w:t>said</w:t>
      </w:r>
      <w:r w:rsidRPr="00790433">
        <w:rPr>
          <w:rStyle w:val="StyleUnderline"/>
          <w:rFonts w:asciiTheme="majorHAnsi" w:hAnsiTheme="majorHAnsi" w:cstheme="majorHAnsi"/>
        </w:rPr>
        <w:t xml:space="preserve"> he </w:t>
      </w:r>
      <w:r w:rsidRPr="00790433">
        <w:rPr>
          <w:rStyle w:val="StyleUnderline"/>
          <w:rFonts w:asciiTheme="majorHAnsi" w:hAnsiTheme="majorHAnsi" w:cstheme="majorHAnsi"/>
          <w:highlight w:val="cyan"/>
        </w:rPr>
        <w:t>doesn’t believe</w:t>
      </w:r>
      <w:r w:rsidRPr="00790433">
        <w:rPr>
          <w:rStyle w:val="StyleUnderline"/>
          <w:rFonts w:asciiTheme="majorHAnsi" w:hAnsiTheme="majorHAnsi" w:cstheme="majorHAnsi"/>
        </w:rPr>
        <w:t xml:space="preserve"> the situation </w:t>
      </w:r>
      <w:r w:rsidRPr="00790433">
        <w:rPr>
          <w:rStyle w:val="StyleUnderline"/>
          <w:rFonts w:asciiTheme="majorHAnsi" w:hAnsiTheme="majorHAnsi" w:cstheme="majorHAnsi"/>
          <w:highlight w:val="cyan"/>
        </w:rPr>
        <w:t>will harm</w:t>
      </w:r>
      <w:r w:rsidRPr="00790433">
        <w:rPr>
          <w:rStyle w:val="StyleUnderline"/>
          <w:rFonts w:asciiTheme="majorHAnsi" w:hAnsiTheme="majorHAnsi" w:cstheme="majorHAnsi"/>
        </w:rPr>
        <w:t xml:space="preserve"> Biden’s </w:t>
      </w:r>
      <w:r w:rsidRPr="00790433">
        <w:rPr>
          <w:rStyle w:val="StyleUnderline"/>
          <w:rFonts w:asciiTheme="majorHAnsi" w:hAnsiTheme="majorHAnsi" w:cstheme="majorHAnsi"/>
          <w:highlight w:val="cyan"/>
        </w:rPr>
        <w:t>agenda</w:t>
      </w:r>
      <w:r w:rsidRPr="00790433">
        <w:rPr>
          <w:rStyle w:val="StyleUnderline"/>
          <w:rFonts w:asciiTheme="majorHAnsi" w:hAnsiTheme="majorHAnsi" w:cstheme="majorHAnsi"/>
        </w:rPr>
        <w:t xml:space="preserve">, </w:t>
      </w:r>
      <w:r w:rsidRPr="00790433">
        <w:rPr>
          <w:rStyle w:val="StyleUnderline"/>
          <w:rFonts w:asciiTheme="majorHAnsi" w:hAnsiTheme="majorHAnsi" w:cstheme="majorHAnsi"/>
          <w:highlight w:val="cyan"/>
        </w:rPr>
        <w:t>but</w:t>
      </w:r>
      <w:r w:rsidRPr="00790433">
        <w:rPr>
          <w:rFonts w:asciiTheme="majorHAnsi" w:hAnsiTheme="majorHAnsi" w:cstheme="majorHAnsi"/>
          <w:sz w:val="14"/>
        </w:rPr>
        <w:t xml:space="preserve"> he said the </w:t>
      </w:r>
      <w:r w:rsidRPr="00790433">
        <w:rPr>
          <w:rStyle w:val="StyleUnderline"/>
          <w:rFonts w:asciiTheme="majorHAnsi" w:hAnsiTheme="majorHAnsi" w:cstheme="majorHAnsi"/>
          <w:highlight w:val="cyan"/>
        </w:rPr>
        <w:t>concern</w:t>
      </w:r>
      <w:r w:rsidRPr="00790433">
        <w:rPr>
          <w:rStyle w:val="StyleUnderline"/>
          <w:rFonts w:asciiTheme="majorHAnsi" w:hAnsiTheme="majorHAnsi" w:cstheme="majorHAnsi"/>
        </w:rPr>
        <w:t xml:space="preserve"> is </w:t>
      </w:r>
      <w:r w:rsidRPr="00790433">
        <w:rPr>
          <w:rStyle w:val="StyleUnderline"/>
          <w:rFonts w:asciiTheme="majorHAnsi" w:hAnsiTheme="majorHAnsi" w:cstheme="majorHAnsi"/>
          <w:highlight w:val="cyan"/>
        </w:rPr>
        <w:t>understandable</w:t>
      </w:r>
      <w:r w:rsidRPr="00790433">
        <w:rPr>
          <w:rFonts w:asciiTheme="majorHAnsi" w:hAnsiTheme="majorHAnsi" w:cstheme="majorHAnsi"/>
          <w:sz w:val="14"/>
        </w:rPr>
        <w:t>. “</w:t>
      </w:r>
      <w:r w:rsidRPr="00790433">
        <w:rPr>
          <w:rStyle w:val="StyleUnderline"/>
          <w:rFonts w:asciiTheme="majorHAnsi" w:hAnsiTheme="majorHAnsi" w:cstheme="majorHAnsi"/>
        </w:rPr>
        <w:t xml:space="preserve">Democrats have </w:t>
      </w:r>
      <w:r w:rsidRPr="00790433">
        <w:rPr>
          <w:rStyle w:val="StyleUnderline"/>
          <w:rFonts w:asciiTheme="majorHAnsi" w:hAnsiTheme="majorHAnsi" w:cstheme="majorHAnsi"/>
          <w:highlight w:val="cyan"/>
        </w:rPr>
        <w:t>so little margin of error</w:t>
      </w:r>
      <w:r w:rsidRPr="00790433">
        <w:rPr>
          <w:rStyle w:val="StyleUnderline"/>
          <w:rFonts w:asciiTheme="majorHAnsi" w:hAnsiTheme="majorHAnsi" w:cstheme="majorHAnsi"/>
        </w:rPr>
        <w:t xml:space="preserve"> in Congress </w:t>
      </w:r>
      <w:r w:rsidRPr="00790433">
        <w:rPr>
          <w:rStyle w:val="StyleUnderline"/>
          <w:rFonts w:asciiTheme="majorHAnsi" w:hAnsiTheme="majorHAnsi" w:cstheme="majorHAnsi"/>
          <w:highlight w:val="cyan"/>
        </w:rPr>
        <w:t>that even a little</w:t>
      </w:r>
      <w:r w:rsidRPr="00790433">
        <w:rPr>
          <w:rStyle w:val="StyleUnderline"/>
          <w:rFonts w:asciiTheme="majorHAnsi" w:hAnsiTheme="majorHAnsi" w:cstheme="majorHAnsi"/>
        </w:rPr>
        <w:t xml:space="preserve"> bit of </w:t>
      </w:r>
      <w:r w:rsidRPr="00790433">
        <w:rPr>
          <w:rStyle w:val="StyleUnderline"/>
          <w:rFonts w:asciiTheme="majorHAnsi" w:hAnsiTheme="majorHAnsi" w:cstheme="majorHAnsi"/>
          <w:highlight w:val="cyan"/>
        </w:rPr>
        <w:t>turbulence is concerning</w:t>
      </w:r>
      <w:r w:rsidRPr="00790433">
        <w:rPr>
          <w:rStyle w:val="StyleUnderline"/>
          <w:rFonts w:asciiTheme="majorHAnsi" w:hAnsiTheme="majorHAnsi" w:cstheme="majorHAnsi"/>
        </w:rPr>
        <w:t>, and the instinct for self-sabotage in centrist Democrats is always prevalent</w:t>
      </w:r>
      <w:r w:rsidRPr="00790433">
        <w:rPr>
          <w:rFonts w:asciiTheme="majorHAnsi" w:hAnsiTheme="majorHAnsi" w:cstheme="majorHAnsi"/>
          <w:sz w:val="14"/>
        </w:rPr>
        <w:t xml:space="preserve">,” he said. Pfeiffer said Biden’s popularity will have an impact on Democrats down the ballot in the congressional elections next year, giving them an incentive to strengthen him and his presidency. “From the perspective of raw politics, </w:t>
      </w:r>
      <w:r w:rsidRPr="00790433">
        <w:rPr>
          <w:rStyle w:val="StyleUnderline"/>
          <w:rFonts w:asciiTheme="majorHAnsi" w:hAnsiTheme="majorHAnsi" w:cstheme="majorHAnsi"/>
        </w:rPr>
        <w:t xml:space="preserve">the </w:t>
      </w:r>
      <w:r w:rsidRPr="00790433">
        <w:rPr>
          <w:rStyle w:val="StyleUnderline"/>
          <w:rFonts w:asciiTheme="majorHAnsi" w:hAnsiTheme="majorHAnsi" w:cstheme="majorHAnsi"/>
          <w:highlight w:val="cyan"/>
        </w:rPr>
        <w:t>urgency</w:t>
      </w:r>
      <w:r w:rsidRPr="00790433">
        <w:rPr>
          <w:rStyle w:val="StyleUnderline"/>
          <w:rFonts w:asciiTheme="majorHAnsi" w:hAnsiTheme="majorHAnsi" w:cstheme="majorHAnsi"/>
        </w:rPr>
        <w:t xml:space="preserve"> </w:t>
      </w:r>
      <w:r w:rsidRPr="00790433">
        <w:rPr>
          <w:rStyle w:val="StyleUnderline"/>
          <w:rFonts w:asciiTheme="majorHAnsi" w:hAnsiTheme="majorHAnsi" w:cstheme="majorHAnsi"/>
          <w:highlight w:val="cyan"/>
        </w:rPr>
        <w:t>to</w:t>
      </w:r>
      <w:r w:rsidRPr="00790433">
        <w:rPr>
          <w:rStyle w:val="StyleUnderline"/>
          <w:rFonts w:asciiTheme="majorHAnsi" w:hAnsiTheme="majorHAnsi" w:cstheme="majorHAnsi"/>
        </w:rPr>
        <w:t xml:space="preserve"> quickly </w:t>
      </w:r>
      <w:r w:rsidRPr="00790433">
        <w:rPr>
          <w:rStyle w:val="StyleUnderline"/>
          <w:rFonts w:asciiTheme="majorHAnsi" w:hAnsiTheme="majorHAnsi" w:cstheme="majorHAnsi"/>
          <w:highlight w:val="cyan"/>
        </w:rPr>
        <w:t>pass</w:t>
      </w:r>
      <w:r w:rsidRPr="00790433">
        <w:rPr>
          <w:rStyle w:val="StyleUnderline"/>
          <w:rFonts w:asciiTheme="majorHAnsi" w:hAnsiTheme="majorHAnsi" w:cstheme="majorHAnsi"/>
        </w:rPr>
        <w:t xml:space="preserve"> the Biden legislative agenda is </w:t>
      </w:r>
      <w:r w:rsidRPr="00790433">
        <w:rPr>
          <w:rStyle w:val="StyleUnderline"/>
          <w:rFonts w:asciiTheme="majorHAnsi" w:hAnsiTheme="majorHAnsi" w:cstheme="majorHAnsi"/>
          <w:highlight w:val="cyan"/>
        </w:rPr>
        <w:t>increased by recent events</w:t>
      </w:r>
      <w:r w:rsidRPr="00790433">
        <w:rPr>
          <w:rFonts w:asciiTheme="majorHAnsi" w:hAnsiTheme="majorHAnsi" w:cstheme="majorHAnsi"/>
          <w:sz w:val="14"/>
        </w:rPr>
        <w:t>. Congressional Democrats need a strong Biden to have any chance of holding the majorities,” he said. “If the president takes a political hit from what's happening in Afghanistan, passing very popular, impactful legislation is the best way to ensure that blip is temporary.” The Senate has passed a $550 billion infrastructure bill on a vote of 69-30. The House is set to return Monday and kick off the process of advancing the bill and the separate $3.5 trillion budget resolution. Speaker Nancy Pelosi, D-Calif., has said the infrastructure legislation won’t get a vote until the Senate passes the multitrillion-dollar bill, which has sparked dissent from moderates. And those moderates are more likely to stick with Biden if their voters support him. “I am curious to figure out how much this is actually going to hurt President Biden. It’s probably a moving target for members,” Kristen Hawn, a former Democratic aide for the moderate Blue Dog Coalition, said of the Afghanistan conundrum. “I don’t think we’ll know that immediately. This is still playing out. “I do think that Democratic allies of the president want to deliver a win for him,” she said. “</w:t>
      </w:r>
      <w:r w:rsidRPr="00790433">
        <w:rPr>
          <w:rStyle w:val="StyleUnderline"/>
          <w:rFonts w:asciiTheme="majorHAnsi" w:hAnsiTheme="majorHAnsi" w:cstheme="majorHAnsi"/>
        </w:rPr>
        <w:t>The bipartisan bill would be a very big win</w:t>
      </w:r>
      <w:r w:rsidRPr="00790433">
        <w:rPr>
          <w:rFonts w:asciiTheme="majorHAnsi" w:hAnsiTheme="majorHAnsi" w:cstheme="majorHAnsi"/>
          <w:sz w:val="14"/>
        </w:rPr>
        <w:t xml:space="preserve"> for the president at a very troubling time right now. </w:t>
      </w:r>
      <w:r w:rsidRPr="00790433">
        <w:rPr>
          <w:rStyle w:val="StyleUnderline"/>
          <w:rFonts w:asciiTheme="majorHAnsi" w:hAnsiTheme="majorHAnsi" w:cstheme="majorHAnsi"/>
        </w:rPr>
        <w:t xml:space="preserve">There would be </w:t>
      </w:r>
      <w:r w:rsidRPr="00790433">
        <w:rPr>
          <w:rStyle w:val="StyleUnderline"/>
          <w:rFonts w:asciiTheme="majorHAnsi" w:hAnsiTheme="majorHAnsi" w:cstheme="majorHAnsi"/>
          <w:highlight w:val="cyan"/>
        </w:rPr>
        <w:t>an incentive</w:t>
      </w:r>
      <w:r w:rsidRPr="00790433">
        <w:rPr>
          <w:rStyle w:val="StyleUnderline"/>
          <w:rFonts w:asciiTheme="majorHAnsi" w:hAnsiTheme="majorHAnsi" w:cstheme="majorHAnsi"/>
        </w:rPr>
        <w:t xml:space="preserve"> there </w:t>
      </w:r>
      <w:r w:rsidRPr="00790433">
        <w:rPr>
          <w:rStyle w:val="StyleUnderline"/>
          <w:rFonts w:asciiTheme="majorHAnsi" w:hAnsiTheme="majorHAnsi" w:cstheme="majorHAnsi"/>
          <w:highlight w:val="cyan"/>
        </w:rPr>
        <w:t xml:space="preserve">to pass </w:t>
      </w:r>
      <w:r w:rsidRPr="00790433">
        <w:rPr>
          <w:rStyle w:val="StyleUnderline"/>
          <w:rFonts w:asciiTheme="majorHAnsi" w:hAnsiTheme="majorHAnsi" w:cstheme="majorHAnsi"/>
        </w:rPr>
        <w:t>something</w:t>
      </w:r>
      <w:r w:rsidRPr="00790433">
        <w:rPr>
          <w:rFonts w:asciiTheme="majorHAnsi" w:hAnsiTheme="majorHAnsi" w:cstheme="majorHAnsi"/>
          <w:sz w:val="14"/>
        </w:rPr>
        <w:t xml:space="preserve">, have it signed into law. </w:t>
      </w:r>
      <w:r w:rsidRPr="00790433">
        <w:rPr>
          <w:rStyle w:val="StyleUnderline"/>
          <w:rFonts w:asciiTheme="majorHAnsi" w:hAnsiTheme="majorHAnsi" w:cstheme="majorHAnsi"/>
        </w:rPr>
        <w:t>Particularly with infrastructure</w:t>
      </w:r>
      <w:r w:rsidRPr="00790433">
        <w:rPr>
          <w:rFonts w:asciiTheme="majorHAnsi" w:hAnsiTheme="majorHAnsi" w:cstheme="majorHAnsi"/>
          <w:sz w:val="14"/>
        </w:rPr>
        <w:t xml:space="preserve">, there are real-world impacts. People can see it.” A group of centrists, including Rep. Josh Gottheimer, D-N.J., is pushing for a swift vote on the infrastructure bill before the House proceeds to the budget bill. But Pelosi has said infrastructure doesn’t have the votes to pass unless it is linked to the larger package, which is a top priority for progressive lawmakers. </w:t>
      </w:r>
      <w:r w:rsidRPr="00790433">
        <w:rPr>
          <w:rStyle w:val="StyleUnderline"/>
          <w:rFonts w:asciiTheme="majorHAnsi" w:hAnsiTheme="majorHAnsi" w:cstheme="majorHAnsi"/>
          <w:highlight w:val="cyan"/>
        </w:rPr>
        <w:t>Pelosi needs</w:t>
      </w:r>
      <w:r w:rsidRPr="00790433">
        <w:rPr>
          <w:rStyle w:val="StyleUnderline"/>
          <w:rFonts w:asciiTheme="majorHAnsi" w:hAnsiTheme="majorHAnsi" w:cstheme="majorHAnsi"/>
        </w:rPr>
        <w:t xml:space="preserve"> all the help she can get from </w:t>
      </w:r>
      <w:r w:rsidRPr="00790433">
        <w:rPr>
          <w:rStyle w:val="StyleUnderline"/>
          <w:rFonts w:asciiTheme="majorHAnsi" w:hAnsiTheme="majorHAnsi" w:cstheme="majorHAnsi"/>
          <w:highlight w:val="cyan"/>
        </w:rPr>
        <w:t>Biden to get</w:t>
      </w:r>
      <w:r w:rsidRPr="00790433">
        <w:rPr>
          <w:rStyle w:val="StyleUnderline"/>
          <w:rFonts w:asciiTheme="majorHAnsi" w:hAnsiTheme="majorHAnsi" w:cstheme="majorHAnsi"/>
        </w:rPr>
        <w:t xml:space="preserve"> most reluctant </w:t>
      </w:r>
      <w:r w:rsidRPr="00790433">
        <w:rPr>
          <w:rStyle w:val="StyleUnderline"/>
          <w:rFonts w:asciiTheme="majorHAnsi" w:hAnsiTheme="majorHAnsi" w:cstheme="majorHAnsi"/>
          <w:highlight w:val="cyan"/>
        </w:rPr>
        <w:t>Dem</w:t>
      </w:r>
      <w:r w:rsidRPr="00790433">
        <w:rPr>
          <w:rStyle w:val="StyleUnderline"/>
          <w:rFonts w:asciiTheme="majorHAnsi" w:hAnsiTheme="majorHAnsi" w:cstheme="majorHAnsi"/>
        </w:rPr>
        <w:t>ocrat</w:t>
      </w:r>
      <w:r w:rsidRPr="00790433">
        <w:rPr>
          <w:rStyle w:val="StyleUnderline"/>
          <w:rFonts w:asciiTheme="majorHAnsi" w:hAnsiTheme="majorHAnsi" w:cstheme="majorHAnsi"/>
          <w:highlight w:val="cyan"/>
        </w:rPr>
        <w:t>s</w:t>
      </w:r>
      <w:r w:rsidRPr="00790433">
        <w:rPr>
          <w:rStyle w:val="StyleUnderline"/>
          <w:rFonts w:asciiTheme="majorHAnsi" w:hAnsiTheme="majorHAnsi" w:cstheme="majorHAnsi"/>
        </w:rPr>
        <w:t xml:space="preserve"> to back her plan</w:t>
      </w:r>
      <w:r w:rsidRPr="00790433">
        <w:rPr>
          <w:rFonts w:asciiTheme="majorHAnsi" w:hAnsiTheme="majorHAnsi" w:cstheme="majorHAnsi"/>
          <w:sz w:val="14"/>
        </w:rPr>
        <w:t>. “It’ll be interesting to see if Democrats, especially in the House, think he is weakened and they try to jam him on infrastructure and reconciliation,” Manley said. “</w:t>
      </w:r>
      <w:r w:rsidRPr="00790433">
        <w:rPr>
          <w:rStyle w:val="StyleUnderline"/>
          <w:rFonts w:asciiTheme="majorHAnsi" w:hAnsiTheme="majorHAnsi" w:cstheme="majorHAnsi"/>
        </w:rPr>
        <w:t>Presidents and their staff as a general rule like to preserve their political capital for tough times</w:t>
      </w:r>
      <w:r w:rsidRPr="00790433">
        <w:rPr>
          <w:rFonts w:asciiTheme="majorHAnsi" w:hAnsiTheme="majorHAnsi" w:cstheme="majorHAnsi"/>
          <w:sz w:val="14"/>
        </w:rPr>
        <w:t xml:space="preserve">. And they’ve done a good job of doing that so far,” he said. “But based on how difficult this is, </w:t>
      </w:r>
      <w:r w:rsidRPr="00790433">
        <w:rPr>
          <w:rStyle w:val="StyleUnderline"/>
          <w:rFonts w:asciiTheme="majorHAnsi" w:hAnsiTheme="majorHAnsi" w:cstheme="majorHAnsi"/>
        </w:rPr>
        <w:t>they’re going to have to start calling in some chits</w:t>
      </w:r>
      <w:r w:rsidRPr="00790433">
        <w:rPr>
          <w:rFonts w:asciiTheme="majorHAnsi" w:hAnsiTheme="majorHAnsi" w:cstheme="majorHAnsi"/>
          <w:sz w:val="14"/>
        </w:rPr>
        <w:t xml:space="preserve">.” </w:t>
      </w:r>
    </w:p>
    <w:p w14:paraId="4343DC05" w14:textId="77777777" w:rsidR="00425C6E" w:rsidRPr="00790433" w:rsidRDefault="00425C6E" w:rsidP="00425C6E">
      <w:pPr>
        <w:pStyle w:val="Heading4"/>
        <w:rPr>
          <w:rFonts w:asciiTheme="majorHAnsi" w:hAnsiTheme="majorHAnsi" w:cstheme="majorHAnsi"/>
        </w:rPr>
      </w:pPr>
      <w:r w:rsidRPr="00790433">
        <w:rPr>
          <w:rFonts w:asciiTheme="majorHAnsi" w:hAnsiTheme="majorHAnsi" w:cstheme="majorHAnsi"/>
        </w:rPr>
        <w:t>Infra’s k2 stopping existential climate change – warming is incremental and every change in temperature is vital</w:t>
      </w:r>
    </w:p>
    <w:p w14:paraId="1D5C9492" w14:textId="77777777" w:rsidR="00425C6E" w:rsidRPr="00790433" w:rsidRDefault="00425C6E" w:rsidP="00425C6E">
      <w:pPr>
        <w:rPr>
          <w:rStyle w:val="Style13ptBold"/>
          <w:rFonts w:asciiTheme="majorHAnsi" w:hAnsiTheme="majorHAnsi" w:cstheme="majorHAnsi"/>
        </w:rPr>
      </w:pPr>
      <w:r w:rsidRPr="00790433">
        <w:rPr>
          <w:rStyle w:val="Style13ptBold"/>
          <w:rFonts w:asciiTheme="majorHAnsi" w:hAnsiTheme="majorHAnsi" w:cstheme="majorHAnsi"/>
        </w:rPr>
        <w:t xml:space="preserve">Higgins 8/16 </w:t>
      </w:r>
      <w:r w:rsidRPr="00790433">
        <w:rPr>
          <w:rFonts w:asciiTheme="majorHAnsi" w:hAnsiTheme="majorHAnsi" w:cstheme="majorHAnsi"/>
        </w:rPr>
        <w:t>[Trevor, Senior Director, Domestic Climate and Energy, “Budget Reconciliation Is the Key to Stopping Climate Change”, 08-16-2021, https://www.americanprogress.org/issues/green/news/2021/08/16/502681/budget-reconciliation-key-stopping-climate-change/]//pranav</w:t>
      </w:r>
    </w:p>
    <w:p w14:paraId="03BC55F9" w14:textId="77777777" w:rsidR="00425C6E" w:rsidRPr="00790433" w:rsidRDefault="00425C6E" w:rsidP="00425C6E">
      <w:pPr>
        <w:rPr>
          <w:rFonts w:asciiTheme="majorHAnsi" w:hAnsiTheme="majorHAnsi" w:cstheme="majorHAnsi"/>
          <w:sz w:val="16"/>
        </w:rPr>
      </w:pPr>
      <w:r w:rsidRPr="00790433">
        <w:rPr>
          <w:rFonts w:asciiTheme="majorHAnsi" w:hAnsiTheme="majorHAnsi" w:cstheme="majorHAnsi"/>
          <w:sz w:val="16"/>
        </w:rPr>
        <w:t xml:space="preserve">The </w:t>
      </w:r>
      <w:r w:rsidRPr="00790433">
        <w:rPr>
          <w:rStyle w:val="StyleUnderline"/>
          <w:rFonts w:asciiTheme="majorHAnsi" w:hAnsiTheme="majorHAnsi" w:cstheme="majorHAnsi"/>
        </w:rPr>
        <w:t xml:space="preserve">United States is </w:t>
      </w:r>
      <w:r w:rsidRPr="00790433">
        <w:rPr>
          <w:rStyle w:val="Emphasis"/>
          <w:rFonts w:asciiTheme="majorHAnsi" w:hAnsiTheme="majorHAnsi" w:cstheme="majorHAnsi"/>
          <w:highlight w:val="green"/>
        </w:rPr>
        <w:t>suffering</w:t>
      </w:r>
      <w:r w:rsidRPr="00790433">
        <w:rPr>
          <w:rStyle w:val="StyleUnderline"/>
          <w:rFonts w:asciiTheme="majorHAnsi" w:hAnsiTheme="majorHAnsi" w:cstheme="majorHAnsi"/>
        </w:rPr>
        <w:t xml:space="preserve"> acutely </w:t>
      </w:r>
      <w:r w:rsidRPr="00790433">
        <w:rPr>
          <w:rStyle w:val="StyleUnderline"/>
          <w:rFonts w:asciiTheme="majorHAnsi" w:hAnsiTheme="majorHAnsi" w:cstheme="majorHAnsi"/>
          <w:highlight w:val="green"/>
        </w:rPr>
        <w:t>from</w:t>
      </w:r>
      <w:r w:rsidRPr="00790433">
        <w:rPr>
          <w:rStyle w:val="StyleUnderline"/>
          <w:rFonts w:asciiTheme="majorHAnsi" w:hAnsiTheme="majorHAnsi" w:cstheme="majorHAnsi"/>
        </w:rPr>
        <w:t xml:space="preserve"> the chaotic </w:t>
      </w:r>
      <w:r w:rsidRPr="00790433">
        <w:rPr>
          <w:rStyle w:val="StyleUnderline"/>
          <w:rFonts w:asciiTheme="majorHAnsi" w:hAnsiTheme="majorHAnsi" w:cstheme="majorHAnsi"/>
          <w:highlight w:val="green"/>
        </w:rPr>
        <w:t>changes in climate</w:t>
      </w:r>
      <w:r w:rsidRPr="00790433">
        <w:rPr>
          <w:rStyle w:val="StyleUnderline"/>
          <w:rFonts w:asciiTheme="majorHAnsi" w:hAnsiTheme="majorHAnsi" w:cstheme="majorHAnsi"/>
        </w:rPr>
        <w:t xml:space="preserve"> that scientists now directly attribute to the burning of fossil fuels and other human activity</w:t>
      </w:r>
      <w:r w:rsidRPr="00790433">
        <w:rPr>
          <w:rFonts w:asciiTheme="majorHAnsi" w:hAnsiTheme="majorHAnsi" w:cstheme="majorHAnsi"/>
          <w:sz w:val="16"/>
        </w:rPr>
        <w:t xml:space="preserve">. </w:t>
      </w:r>
      <w:r w:rsidRPr="00790433">
        <w:rPr>
          <w:rStyle w:val="Emphasis"/>
          <w:rFonts w:asciiTheme="majorHAnsi" w:hAnsiTheme="majorHAnsi" w:cstheme="majorHAnsi"/>
        </w:rPr>
        <w:t xml:space="preserve">The </w:t>
      </w:r>
      <w:r w:rsidRPr="00790433">
        <w:rPr>
          <w:rStyle w:val="Emphasis"/>
          <w:rFonts w:asciiTheme="majorHAnsi" w:hAnsiTheme="majorHAnsi" w:cstheme="majorHAnsi"/>
          <w:highlight w:val="green"/>
        </w:rPr>
        <w:t>drought</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fires</w:t>
      </w:r>
      <w:r w:rsidRPr="00790433">
        <w:rPr>
          <w:rStyle w:val="Emphasis"/>
          <w:rFonts w:asciiTheme="majorHAnsi" w:hAnsiTheme="majorHAnsi" w:cstheme="majorHAnsi"/>
        </w:rPr>
        <w:t xml:space="preserve">, extreme </w:t>
      </w:r>
      <w:r w:rsidRPr="00790433">
        <w:rPr>
          <w:rStyle w:val="Emphasis"/>
          <w:rFonts w:asciiTheme="majorHAnsi" w:hAnsiTheme="majorHAnsi" w:cstheme="majorHAnsi"/>
          <w:highlight w:val="green"/>
        </w:rPr>
        <w:t>heat</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and floods</w:t>
      </w:r>
      <w:r w:rsidRPr="00790433">
        <w:rPr>
          <w:rStyle w:val="Emphasis"/>
          <w:rFonts w:asciiTheme="majorHAnsi" w:hAnsiTheme="majorHAnsi" w:cstheme="majorHAnsi"/>
        </w:rPr>
        <w:t xml:space="preserve"> that have already killed hundreds this summer across the continent and around the world are a tragedy—and a warning of </w:t>
      </w:r>
      <w:r w:rsidRPr="00790433">
        <w:rPr>
          <w:rStyle w:val="Emphasis"/>
          <w:rFonts w:asciiTheme="majorHAnsi" w:hAnsiTheme="majorHAnsi" w:cstheme="majorHAnsi"/>
          <w:highlight w:val="green"/>
        </w:rPr>
        <w:t>worsening instability</w:t>
      </w:r>
      <w:r w:rsidRPr="00790433">
        <w:rPr>
          <w:rStyle w:val="Emphasis"/>
          <w:rFonts w:asciiTheme="majorHAnsi" w:hAnsiTheme="majorHAnsi" w:cstheme="majorHAnsi"/>
        </w:rPr>
        <w:t xml:space="preserve"> yet </w:t>
      </w:r>
      <w:r w:rsidRPr="00790433">
        <w:rPr>
          <w:rStyle w:val="Emphasis"/>
          <w:rFonts w:asciiTheme="majorHAnsi" w:hAnsiTheme="majorHAnsi" w:cstheme="majorHAnsi"/>
          <w:highlight w:val="green"/>
        </w:rPr>
        <w:t>to come</w:t>
      </w:r>
      <w:r w:rsidRPr="00790433">
        <w:rPr>
          <w:rFonts w:asciiTheme="majorHAnsi" w:hAnsiTheme="majorHAnsi" w:cstheme="majorHAnsi"/>
          <w:sz w:val="16"/>
        </w:rPr>
        <w:t xml:space="preserve">. However, this week, the </w:t>
      </w:r>
      <w:r w:rsidRPr="00790433">
        <w:rPr>
          <w:rStyle w:val="Emphasis"/>
          <w:rFonts w:asciiTheme="majorHAnsi" w:hAnsiTheme="majorHAnsi" w:cstheme="majorHAnsi"/>
          <w:highlight w:val="green"/>
        </w:rPr>
        <w:t>Senate</w:t>
      </w:r>
      <w:r w:rsidRPr="00790433">
        <w:rPr>
          <w:rStyle w:val="Emphasis"/>
          <w:rFonts w:asciiTheme="majorHAnsi" w:hAnsiTheme="majorHAnsi" w:cstheme="majorHAnsi"/>
        </w:rPr>
        <w:t xml:space="preserve"> initiated an extraordinary </w:t>
      </w:r>
      <w:r w:rsidRPr="00790433">
        <w:rPr>
          <w:rStyle w:val="Emphasis"/>
          <w:rFonts w:asciiTheme="majorHAnsi" w:hAnsiTheme="majorHAnsi" w:cstheme="majorHAnsi"/>
          <w:highlight w:val="green"/>
        </w:rPr>
        <w:t>legislative response</w:t>
      </w:r>
      <w:r w:rsidRPr="00790433">
        <w:rPr>
          <w:rStyle w:val="Emphasis"/>
          <w:rFonts w:asciiTheme="majorHAnsi" w:hAnsiTheme="majorHAnsi" w:cstheme="majorHAnsi"/>
        </w:rPr>
        <w:t xml:space="preserve"> that would </w:t>
      </w:r>
      <w:r w:rsidRPr="00790433">
        <w:rPr>
          <w:rStyle w:val="Emphasis"/>
          <w:rFonts w:asciiTheme="majorHAnsi" w:hAnsiTheme="majorHAnsi" w:cstheme="majorHAnsi"/>
          <w:highlight w:val="green"/>
        </w:rPr>
        <w:t>set the world on a different path</w:t>
      </w:r>
      <w:r w:rsidRPr="00790433">
        <w:rPr>
          <w:rFonts w:asciiTheme="majorHAnsi" w:hAnsiTheme="majorHAnsi" w:cstheme="majorHAnsi"/>
          <w:sz w:val="16"/>
        </w:rPr>
        <w:t xml:space="preserve">. </w:t>
      </w:r>
      <w:r w:rsidRPr="00790433">
        <w:rPr>
          <w:rStyle w:val="Emphasis"/>
          <w:rFonts w:asciiTheme="majorHAnsi" w:hAnsiTheme="majorHAnsi" w:cstheme="majorHAnsi"/>
          <w:highlight w:val="green"/>
        </w:rPr>
        <w:t>Enacting</w:t>
      </w:r>
      <w:r w:rsidRPr="00790433">
        <w:rPr>
          <w:rStyle w:val="Emphasis"/>
          <w:rFonts w:asciiTheme="majorHAnsi" w:hAnsiTheme="majorHAnsi" w:cstheme="majorHAnsi"/>
        </w:rPr>
        <w:t xml:space="preserve"> the </w:t>
      </w:r>
      <w:r w:rsidRPr="00790433">
        <w:rPr>
          <w:rStyle w:val="Emphasis"/>
          <w:rFonts w:asciiTheme="majorHAnsi" w:hAnsiTheme="majorHAnsi" w:cstheme="majorHAnsi"/>
          <w:highlight w:val="green"/>
        </w:rPr>
        <w:t>full scope of</w:t>
      </w:r>
      <w:r w:rsidRPr="00790433">
        <w:rPr>
          <w:rStyle w:val="Emphasis"/>
          <w:rFonts w:asciiTheme="majorHAnsi" w:hAnsiTheme="majorHAnsi" w:cstheme="majorHAnsi"/>
        </w:rPr>
        <w:t xml:space="preserve"> President Joe </w:t>
      </w:r>
      <w:r w:rsidRPr="00790433">
        <w:rPr>
          <w:rStyle w:val="Emphasis"/>
          <w:rFonts w:asciiTheme="majorHAnsi" w:hAnsiTheme="majorHAnsi" w:cstheme="majorHAnsi"/>
          <w:highlight w:val="green"/>
        </w:rPr>
        <w:t>Biden’s</w:t>
      </w:r>
      <w:r w:rsidRPr="00790433">
        <w:rPr>
          <w:rStyle w:val="Emphasis"/>
          <w:rFonts w:asciiTheme="majorHAnsi" w:hAnsiTheme="majorHAnsi" w:cstheme="majorHAnsi"/>
        </w:rPr>
        <w:t xml:space="preserve"> Build Back Better </w:t>
      </w:r>
      <w:r w:rsidRPr="00790433">
        <w:rPr>
          <w:rStyle w:val="Emphasis"/>
          <w:rFonts w:asciiTheme="majorHAnsi" w:hAnsiTheme="majorHAnsi" w:cstheme="majorHAnsi"/>
          <w:highlight w:val="green"/>
        </w:rPr>
        <w:t>agenda</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would put the</w:t>
      </w:r>
      <w:r w:rsidRPr="00790433">
        <w:rPr>
          <w:rStyle w:val="Emphasis"/>
          <w:rFonts w:asciiTheme="majorHAnsi" w:hAnsiTheme="majorHAnsi" w:cstheme="majorHAnsi"/>
        </w:rPr>
        <w:t xml:space="preserve"> American </w:t>
      </w:r>
      <w:r w:rsidRPr="00790433">
        <w:rPr>
          <w:rStyle w:val="Emphasis"/>
          <w:rFonts w:asciiTheme="majorHAnsi" w:hAnsiTheme="majorHAnsi" w:cstheme="majorHAnsi"/>
          <w:highlight w:val="green"/>
        </w:rPr>
        <w:t>economy</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to</w:t>
      </w:r>
      <w:r w:rsidRPr="00790433">
        <w:rPr>
          <w:rStyle w:val="Emphasis"/>
          <w:rFonts w:asciiTheme="majorHAnsi" w:hAnsiTheme="majorHAnsi" w:cstheme="majorHAnsi"/>
        </w:rPr>
        <w:t xml:space="preserve"> work leading a global </w:t>
      </w:r>
      <w:r w:rsidRPr="00790433">
        <w:rPr>
          <w:rStyle w:val="Emphasis"/>
          <w:rFonts w:asciiTheme="majorHAnsi" w:hAnsiTheme="majorHAnsi" w:cstheme="majorHAnsi"/>
          <w:highlight w:val="green"/>
        </w:rPr>
        <w:t>transition</w:t>
      </w:r>
      <w:r w:rsidRPr="00790433">
        <w:rPr>
          <w:rStyle w:val="Emphasis"/>
          <w:rFonts w:asciiTheme="majorHAnsi" w:hAnsiTheme="majorHAnsi" w:cstheme="majorHAnsi"/>
        </w:rPr>
        <w:t xml:space="preserve"> to clean energy and stabilizing the climate. </w:t>
      </w:r>
      <w:r w:rsidRPr="00790433">
        <w:rPr>
          <w:rFonts w:asciiTheme="majorHAnsi" w:hAnsiTheme="majorHAnsi" w:cstheme="majorHAnsi"/>
          <w:sz w:val="16"/>
        </w:rPr>
        <w:t xml:space="preserve">A look at what’s coming next through the budget reconciliation process reveals a ray of hope that is easy to miss amid the fitful negotiations of recent months: </w:t>
      </w:r>
      <w:r w:rsidRPr="00790433">
        <w:rPr>
          <w:rStyle w:val="Emphasis"/>
          <w:rFonts w:asciiTheme="majorHAnsi" w:hAnsiTheme="majorHAnsi" w:cstheme="majorHAnsi"/>
        </w:rPr>
        <w:t xml:space="preserve">At long last, Congress is on the verge of major legislation that would build a more equitable, just, and inclusive clean energy economy. </w:t>
      </w:r>
      <w:r w:rsidRPr="00790433">
        <w:rPr>
          <w:rStyle w:val="Emphasis"/>
          <w:rFonts w:asciiTheme="majorHAnsi" w:hAnsiTheme="majorHAnsi" w:cstheme="majorHAnsi"/>
          <w:highlight w:val="green"/>
        </w:rPr>
        <w:t>This is our shot to stop climate change.</w:t>
      </w:r>
      <w:r w:rsidRPr="00790433">
        <w:rPr>
          <w:rStyle w:val="Emphasis"/>
          <w:rFonts w:asciiTheme="majorHAnsi" w:hAnsiTheme="majorHAnsi" w:cstheme="majorHAnsi"/>
        </w:rPr>
        <w:t xml:space="preserve"> Building a </w:t>
      </w:r>
      <w:r w:rsidRPr="00790433">
        <w:rPr>
          <w:rStyle w:val="Emphasis"/>
          <w:rFonts w:asciiTheme="majorHAnsi" w:hAnsiTheme="majorHAnsi" w:cstheme="majorHAnsi"/>
          <w:highlight w:val="green"/>
        </w:rPr>
        <w:t>clean energy future must start now</w:t>
      </w:r>
      <w:r w:rsidRPr="00790433">
        <w:rPr>
          <w:rStyle w:val="Emphasis"/>
          <w:rFonts w:asciiTheme="majorHAnsi" w:hAnsiTheme="majorHAnsi" w:cstheme="majorHAnsi"/>
        </w:rPr>
        <w:t xml:space="preserve"> Until the global economy stops polluting the air and instead starts to draw down the emissions of years past, </w:t>
      </w:r>
      <w:r w:rsidRPr="00790433">
        <w:rPr>
          <w:rStyle w:val="Emphasis"/>
          <w:rFonts w:asciiTheme="majorHAnsi" w:hAnsiTheme="majorHAnsi" w:cstheme="majorHAnsi"/>
        </w:rPr>
        <w:lastRenderedPageBreak/>
        <w:t xml:space="preserve">the </w:t>
      </w:r>
      <w:r w:rsidRPr="00790433">
        <w:rPr>
          <w:rStyle w:val="Emphasis"/>
          <w:rFonts w:asciiTheme="majorHAnsi" w:hAnsiTheme="majorHAnsi" w:cstheme="majorHAnsi"/>
          <w:highlight w:val="green"/>
        </w:rPr>
        <w:t>world will continue to heat up</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blundering past</w:t>
      </w:r>
      <w:r w:rsidRPr="00790433">
        <w:rPr>
          <w:rStyle w:val="Emphasis"/>
          <w:rFonts w:asciiTheme="majorHAnsi" w:hAnsiTheme="majorHAnsi" w:cstheme="majorHAnsi"/>
        </w:rPr>
        <w:t xml:space="preserve"> perilous </w:t>
      </w:r>
      <w:r w:rsidRPr="00790433">
        <w:rPr>
          <w:rStyle w:val="Emphasis"/>
          <w:rFonts w:asciiTheme="majorHAnsi" w:hAnsiTheme="majorHAnsi" w:cstheme="majorHAnsi"/>
          <w:highlight w:val="green"/>
        </w:rPr>
        <w:t>tipping points</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that threaten</w:t>
      </w:r>
      <w:r w:rsidRPr="00790433">
        <w:rPr>
          <w:rStyle w:val="Emphasis"/>
          <w:rFonts w:asciiTheme="majorHAnsi" w:hAnsiTheme="majorHAnsi" w:cstheme="majorHAnsi"/>
        </w:rPr>
        <w:t xml:space="preserve"> irreversible and </w:t>
      </w:r>
      <w:r w:rsidRPr="00790433">
        <w:rPr>
          <w:rStyle w:val="Emphasis"/>
          <w:rFonts w:asciiTheme="majorHAnsi" w:hAnsiTheme="majorHAnsi" w:cstheme="majorHAnsi"/>
          <w:highlight w:val="green"/>
        </w:rPr>
        <w:t>catastrophic consequences</w:t>
      </w:r>
      <w:r w:rsidRPr="00790433">
        <w:rPr>
          <w:rStyle w:val="Emphasis"/>
          <w:rFonts w:asciiTheme="majorHAnsi" w:hAnsiTheme="majorHAnsi" w:cstheme="majorHAnsi"/>
        </w:rPr>
        <w:t xml:space="preserve">. Stemming the extent of warming at 1.5 degrees Celsius rather 2 degrees or worse will reduce the risk of crossing such tipping points or otherwise </w:t>
      </w:r>
      <w:r w:rsidRPr="00790433">
        <w:rPr>
          <w:rStyle w:val="Emphasis"/>
          <w:rFonts w:asciiTheme="majorHAnsi" w:hAnsiTheme="majorHAnsi" w:cstheme="majorHAnsi"/>
          <w:highlight w:val="green"/>
        </w:rPr>
        <w:t>exceeding the adaptive capacity of</w:t>
      </w:r>
      <w:r w:rsidRPr="00790433">
        <w:rPr>
          <w:rStyle w:val="Emphasis"/>
          <w:rFonts w:asciiTheme="majorHAnsi" w:hAnsiTheme="majorHAnsi" w:cstheme="majorHAnsi"/>
        </w:rPr>
        <w:t xml:space="preserve"> human </w:t>
      </w:r>
      <w:r w:rsidRPr="00790433">
        <w:rPr>
          <w:rStyle w:val="Emphasis"/>
          <w:rFonts w:asciiTheme="majorHAnsi" w:hAnsiTheme="majorHAnsi" w:cstheme="majorHAnsi"/>
          <w:highlight w:val="green"/>
        </w:rPr>
        <w:t>society</w:t>
      </w:r>
      <w:r w:rsidRPr="00790433">
        <w:rPr>
          <w:rStyle w:val="Emphasis"/>
          <w:rFonts w:asciiTheme="majorHAnsi" w:hAnsiTheme="majorHAnsi" w:cstheme="majorHAnsi"/>
        </w:rPr>
        <w:t xml:space="preserve">. </w:t>
      </w:r>
      <w:r w:rsidRPr="00790433">
        <w:rPr>
          <w:rStyle w:val="Emphasis"/>
          <w:rFonts w:asciiTheme="majorHAnsi" w:hAnsiTheme="majorHAnsi" w:cstheme="majorHAnsi"/>
          <w:highlight w:val="green"/>
        </w:rPr>
        <w:t>Every degree matters</w:t>
      </w:r>
      <w:r w:rsidRPr="00790433">
        <w:rPr>
          <w:rStyle w:val="Emphasis"/>
          <w:rFonts w:asciiTheme="majorHAnsi" w:hAnsiTheme="majorHAnsi" w:cstheme="majorHAnsi"/>
        </w:rPr>
        <w:t>.</w:t>
      </w:r>
      <w:r w:rsidRPr="00790433">
        <w:rPr>
          <w:rFonts w:asciiTheme="majorHAnsi" w:hAnsiTheme="majorHAnsi" w:cstheme="majorHAnsi"/>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790433">
        <w:rPr>
          <w:rStyle w:val="StyleUnderline"/>
          <w:rFonts w:asciiTheme="majorHAnsi" w:hAnsiTheme="majorHAnsi" w:cstheme="majorHAnsi"/>
        </w:rPr>
        <w:t>It will alleviate the concentrated burdens of fossil fuel pollution, which are concentrated in systemically disadvantaged, often majority Black and brown communities.</w:t>
      </w:r>
      <w:r w:rsidRPr="00790433">
        <w:rPr>
          <w:rFonts w:asciiTheme="majorHAnsi" w:hAnsiTheme="majorHAnsi" w:cstheme="majorHAnsi"/>
          <w:sz w:val="16"/>
        </w:rPr>
        <w:t xml:space="preserve"> It will empower American workers to compete in the global clean energy economy of the 21st century. There is no time to lose in the work of building a clean energy future. </w:t>
      </w:r>
    </w:p>
    <w:p w14:paraId="6B3AD605" w14:textId="51CF2229" w:rsidR="00425C6E" w:rsidRPr="00790433" w:rsidRDefault="00425C6E" w:rsidP="00425C6E">
      <w:pPr>
        <w:pStyle w:val="Heading3"/>
        <w:rPr>
          <w:rFonts w:asciiTheme="majorHAnsi" w:eastAsia="Calibri" w:hAnsiTheme="majorHAnsi" w:cstheme="majorHAnsi"/>
        </w:rPr>
      </w:pPr>
      <w:r>
        <w:rPr>
          <w:rFonts w:asciiTheme="majorHAnsi" w:eastAsia="Calibri" w:hAnsiTheme="majorHAnsi" w:cstheme="majorHAnsi"/>
        </w:rPr>
        <w:lastRenderedPageBreak/>
        <w:t>DA - Biotech</w:t>
      </w:r>
    </w:p>
    <w:p w14:paraId="4B31703B" w14:textId="77777777" w:rsidR="00425C6E" w:rsidRPr="00817F3B" w:rsidRDefault="00425C6E" w:rsidP="00425C6E">
      <w:pPr>
        <w:pStyle w:val="Heading4"/>
        <w:rPr>
          <w:rFonts w:cs="Calibri"/>
        </w:rPr>
      </w:pPr>
      <w:r w:rsidRPr="00817F3B">
        <w:rPr>
          <w:rFonts w:cs="Calibri"/>
        </w:rPr>
        <w:t>US dominance is secured in biotech now, but China’s closing the gap fast – that allows geopolitical and economic advantages</w:t>
      </w:r>
    </w:p>
    <w:p w14:paraId="42AB6F5C" w14:textId="77777777" w:rsidR="00425C6E" w:rsidRPr="00817F3B" w:rsidRDefault="00425C6E" w:rsidP="00425C6E">
      <w:r w:rsidRPr="00817F3B">
        <w:rPr>
          <w:b/>
          <w:bCs/>
        </w:rPr>
        <w:t>Moore</w:t>
      </w:r>
      <w:r w:rsidRPr="00817F3B">
        <w:t xml:space="preserve"> </w:t>
      </w:r>
      <w:r w:rsidRPr="00817F3B">
        <w:rPr>
          <w:b/>
          <w:bCs/>
        </w:rPr>
        <w:t xml:space="preserve">2020 </w:t>
      </w:r>
      <w:r w:rsidRPr="00817F3B">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10" w:history="1">
        <w:r w:rsidRPr="005D1AA4">
          <w:rPr>
            <w:rStyle w:val="Hyperlink"/>
          </w:rPr>
          <w:t>https://www.brookings.edu/wp-content/uploads/2020/04/FP_20200427_china_biotechnology_moore.pdf</w:t>
        </w:r>
      </w:hyperlink>
      <w:r w:rsidRPr="00817F3B">
        <w:t>]</w:t>
      </w:r>
      <w:r>
        <w:t xml:space="preserve"> EV</w:t>
      </w:r>
    </w:p>
    <w:p w14:paraId="45DBF3CA" w14:textId="77777777" w:rsidR="00425C6E" w:rsidRPr="00817F3B" w:rsidRDefault="00425C6E" w:rsidP="00425C6E">
      <w:pPr>
        <w:rPr>
          <w:sz w:val="14"/>
        </w:rPr>
      </w:pPr>
      <w:r w:rsidRPr="00817F3B">
        <w:rPr>
          <w:sz w:val="14"/>
        </w:rPr>
        <w:t xml:space="preserve">EXECUTIVE SUMMARY Even by the standards of emerging technologies, </w:t>
      </w:r>
      <w:r w:rsidRPr="00817F3B">
        <w:rPr>
          <w:b/>
          <w:bCs/>
          <w:highlight w:val="green"/>
          <w:u w:val="single"/>
        </w:rPr>
        <w:t>biotech</w:t>
      </w:r>
      <w:r w:rsidRPr="00817F3B">
        <w:rPr>
          <w:b/>
          <w:bCs/>
          <w:u w:val="single"/>
        </w:rPr>
        <w:t xml:space="preserve">nology </w:t>
      </w:r>
      <w:r w:rsidRPr="00817F3B">
        <w:rPr>
          <w:b/>
          <w:bCs/>
          <w:highlight w:val="green"/>
          <w:u w:val="single"/>
        </w:rPr>
        <w:t>has</w:t>
      </w:r>
      <w:r w:rsidRPr="00817F3B">
        <w:rPr>
          <w:b/>
          <w:bCs/>
          <w:u w:val="single"/>
        </w:rPr>
        <w:t xml:space="preserve"> the </w:t>
      </w:r>
      <w:r w:rsidRPr="00817F3B">
        <w:rPr>
          <w:b/>
          <w:bCs/>
          <w:highlight w:val="green"/>
          <w:u w:val="single"/>
        </w:rPr>
        <w:t>potential to utterly transform geopolitics, economics</w:t>
      </w:r>
      <w:r w:rsidRPr="00817F3B">
        <w:rPr>
          <w:sz w:val="14"/>
        </w:rPr>
        <w:t xml:space="preserve">, and society in the 21st century. </w:t>
      </w:r>
      <w:r w:rsidRPr="00817F3B">
        <w:rPr>
          <w:u w:val="single"/>
        </w:rPr>
        <w:t>Yet while the U</w:t>
      </w:r>
      <w:r w:rsidRPr="00817F3B">
        <w:rPr>
          <w:sz w:val="14"/>
        </w:rPr>
        <w:t xml:space="preserve">nited </w:t>
      </w:r>
      <w:r w:rsidRPr="00817F3B">
        <w:rPr>
          <w:u w:val="single"/>
        </w:rPr>
        <w:t>S</w:t>
      </w:r>
      <w:r w:rsidRPr="00817F3B">
        <w:rPr>
          <w:sz w:val="14"/>
        </w:rPr>
        <w:t xml:space="preserve">tates </w:t>
      </w:r>
      <w:r w:rsidRPr="00817F3B">
        <w:rPr>
          <w:u w:val="single"/>
        </w:rPr>
        <w:t xml:space="preserve">has long been the world leader in most segments of the global biotechnology sector, </w:t>
      </w:r>
      <w:r w:rsidRPr="00817F3B">
        <w:rPr>
          <w:b/>
          <w:bCs/>
          <w:highlight w:val="green"/>
          <w:u w:val="single"/>
        </w:rPr>
        <w:t>China</w:t>
      </w:r>
      <w:r w:rsidRPr="00817F3B">
        <w:rPr>
          <w:b/>
          <w:bCs/>
          <w:u w:val="single"/>
        </w:rPr>
        <w:t xml:space="preserve"> is fast </w:t>
      </w:r>
      <w:r w:rsidRPr="00817F3B">
        <w:rPr>
          <w:b/>
          <w:bCs/>
          <w:highlight w:val="green"/>
          <w:u w:val="single"/>
        </w:rPr>
        <w:t>becoming a significant playe</w:t>
      </w:r>
      <w:r w:rsidRPr="00817F3B">
        <w:rPr>
          <w:b/>
          <w:bCs/>
          <w:u w:val="single"/>
        </w:rPr>
        <w:t>r</w:t>
      </w:r>
      <w:r w:rsidRPr="00817F3B">
        <w:rPr>
          <w:sz w:val="14"/>
        </w:rPr>
        <w:t xml:space="preserve">. This brief assesses the implications of China’s changing role in biotechnology for the United States, which span national security, data security, and economic competitiveness. </w:t>
      </w:r>
      <w:r w:rsidRPr="00817F3B">
        <w:rPr>
          <w:u w:val="single"/>
        </w:rPr>
        <w:t xml:space="preserve">On current trends </w:t>
      </w:r>
      <w:r w:rsidRPr="00817F3B">
        <w:rPr>
          <w:highlight w:val="green"/>
          <w:u w:val="single"/>
        </w:rPr>
        <w:t>the U</w:t>
      </w:r>
      <w:r w:rsidRPr="00817F3B">
        <w:rPr>
          <w:u w:val="single"/>
        </w:rPr>
        <w:t>nited</w:t>
      </w:r>
      <w:r w:rsidRPr="00817F3B">
        <w:rPr>
          <w:highlight w:val="green"/>
          <w:u w:val="single"/>
        </w:rPr>
        <w:t xml:space="preserve"> S</w:t>
      </w:r>
      <w:r w:rsidRPr="00817F3B">
        <w:rPr>
          <w:u w:val="single"/>
        </w:rPr>
        <w:t>tates is likely to remain the world leader in most biotechnology areas</w:t>
      </w:r>
      <w:r w:rsidRPr="00817F3B">
        <w:rPr>
          <w:sz w:val="14"/>
        </w:rPr>
        <w:t xml:space="preserve">. </w:t>
      </w:r>
      <w:r w:rsidRPr="00817F3B">
        <w:rPr>
          <w:b/>
          <w:bCs/>
          <w:u w:val="single"/>
        </w:rPr>
        <w:t xml:space="preserve">However, the </w:t>
      </w:r>
      <w:r w:rsidRPr="00817F3B">
        <w:rPr>
          <w:b/>
          <w:bCs/>
          <w:highlight w:val="green"/>
          <w:u w:val="single"/>
        </w:rPr>
        <w:t>gap between China and the U.S. is narrowing</w:t>
      </w:r>
      <w:r w:rsidRPr="00817F3B">
        <w:rPr>
          <w:b/>
          <w:bCs/>
          <w:u w:val="single"/>
        </w:rPr>
        <w:t xml:space="preserve"> in the biotechnology sector,</w:t>
      </w:r>
      <w:r w:rsidRPr="00817F3B">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817F3B">
        <w:rPr>
          <w:u w:val="single"/>
        </w:rPr>
        <w:t>Thanks to extensive government funding for biomedical research</w:t>
      </w:r>
      <w:r w:rsidRPr="00817F3B">
        <w:rPr>
          <w:sz w:val="14"/>
        </w:rPr>
        <w:t xml:space="preserve">, an unparalleled ability to translate basic research into commercial products and applications, and strong intellectual property protections, </w:t>
      </w:r>
      <w:r w:rsidRPr="00817F3B">
        <w:rPr>
          <w:u w:val="single"/>
        </w:rPr>
        <w:t xml:space="preserve">the United States has been the dominant global player in </w:t>
      </w:r>
      <w:r w:rsidRPr="00817F3B">
        <w:rPr>
          <w:sz w:val="14"/>
        </w:rPr>
        <w:t xml:space="preserve">developing and commercializing </w:t>
      </w:r>
      <w:r w:rsidRPr="00817F3B">
        <w:rPr>
          <w:u w:val="single"/>
        </w:rPr>
        <w:t>biotechnology for decades</w:t>
      </w:r>
      <w:r w:rsidRPr="00817F3B">
        <w:rPr>
          <w:sz w:val="14"/>
        </w:rPr>
        <w:t xml:space="preserve">.1 This dominance is reflected in the fact that </w:t>
      </w:r>
      <w:r w:rsidRPr="00817F3B">
        <w:rPr>
          <w:highlight w:val="green"/>
          <w:u w:val="single"/>
        </w:rPr>
        <w:t>U</w:t>
      </w:r>
      <w:r w:rsidRPr="00817F3B">
        <w:rPr>
          <w:u w:val="single"/>
        </w:rPr>
        <w:t>nited</w:t>
      </w:r>
      <w:r w:rsidRPr="00817F3B">
        <w:rPr>
          <w:highlight w:val="green"/>
          <w:u w:val="single"/>
        </w:rPr>
        <w:t xml:space="preserve"> S</w:t>
      </w:r>
      <w:r w:rsidRPr="00817F3B">
        <w:rPr>
          <w:u w:val="single"/>
        </w:rPr>
        <w:t xml:space="preserve">tates </w:t>
      </w:r>
      <w:r w:rsidRPr="00817F3B">
        <w:rPr>
          <w:highlight w:val="green"/>
          <w:u w:val="single"/>
        </w:rPr>
        <w:t>accounted for almost half of all biotec</w:t>
      </w:r>
      <w:r w:rsidRPr="00817F3B">
        <w:rPr>
          <w:u w:val="single"/>
        </w:rPr>
        <w:t xml:space="preserve">hnology </w:t>
      </w:r>
      <w:r w:rsidRPr="00817F3B">
        <w:rPr>
          <w:highlight w:val="green"/>
          <w:u w:val="single"/>
        </w:rPr>
        <w:t>patents</w:t>
      </w:r>
      <w:r w:rsidRPr="00817F3B">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817F3B">
        <w:rPr>
          <w:u w:val="single"/>
        </w:rPr>
        <w:t>The determination of China’s one-party state to become a leading player in biotechnology is reflected by</w:t>
      </w:r>
      <w:r w:rsidRPr="00817F3B">
        <w:rPr>
          <w:sz w:val="14"/>
        </w:rPr>
        <w:t xml:space="preserve"> the </w:t>
      </w:r>
      <w:r w:rsidRPr="00817F3B">
        <w:rPr>
          <w:u w:val="single"/>
        </w:rPr>
        <w:t>rapid growth in investment in the sector</w:t>
      </w:r>
      <w:r w:rsidRPr="00817F3B">
        <w:rPr>
          <w:sz w:val="14"/>
        </w:rPr>
        <w:t xml:space="preserve">. Some estimates claim that collectively, </w:t>
      </w:r>
      <w:r w:rsidRPr="00817F3B">
        <w:rPr>
          <w:b/>
          <w:bCs/>
          <w:highlight w:val="green"/>
          <w:u w:val="single"/>
        </w:rPr>
        <w:t>China’s</w:t>
      </w:r>
      <w:r w:rsidRPr="00817F3B">
        <w:rPr>
          <w:sz w:val="14"/>
        </w:rPr>
        <w:t xml:space="preserve"> central, local, and provincial </w:t>
      </w:r>
      <w:r w:rsidRPr="00817F3B">
        <w:rPr>
          <w:b/>
          <w:bCs/>
          <w:highlight w:val="green"/>
          <w:u w:val="single"/>
        </w:rPr>
        <w:t>gov</w:t>
      </w:r>
      <w:r w:rsidRPr="00817F3B">
        <w:rPr>
          <w:b/>
          <w:bCs/>
          <w:u w:val="single"/>
        </w:rPr>
        <w:t xml:space="preserve">ernments have </w:t>
      </w:r>
      <w:r w:rsidRPr="00817F3B">
        <w:rPr>
          <w:b/>
          <w:bCs/>
          <w:highlight w:val="green"/>
          <w:u w:val="single"/>
        </w:rPr>
        <w:t>invested over $100</w:t>
      </w:r>
      <w:r w:rsidRPr="00817F3B">
        <w:rPr>
          <w:b/>
          <w:bCs/>
          <w:u w:val="single"/>
        </w:rPr>
        <w:t xml:space="preserve"> </w:t>
      </w:r>
      <w:r w:rsidRPr="00817F3B">
        <w:rPr>
          <w:b/>
          <w:bCs/>
          <w:highlight w:val="green"/>
          <w:u w:val="single"/>
        </w:rPr>
        <w:t>billion in life sciences</w:t>
      </w:r>
      <w:r w:rsidRPr="00817F3B">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817F3B">
        <w:rPr>
          <w:u w:val="single"/>
        </w:rPr>
        <w:t>China will inevitably become an increasingly important player in the global biotechnology sector,</w:t>
      </w:r>
      <w:r w:rsidRPr="00817F3B">
        <w:rPr>
          <w:sz w:val="14"/>
        </w:rPr>
        <w:t xml:space="preserve"> </w:t>
      </w:r>
      <w:r w:rsidRPr="00817F3B">
        <w:rPr>
          <w:b/>
          <w:bCs/>
          <w:u w:val="single"/>
        </w:rPr>
        <w:t xml:space="preserve">with </w:t>
      </w:r>
      <w:r w:rsidRPr="00817F3B">
        <w:rPr>
          <w:b/>
          <w:bCs/>
          <w:highlight w:val="green"/>
          <w:u w:val="single"/>
        </w:rPr>
        <w:t>implications for national security, economic competitiveness, and regulatio</w:t>
      </w:r>
      <w:r w:rsidRPr="00817F3B">
        <w:rPr>
          <w:b/>
          <w:bCs/>
          <w:u w:val="single"/>
        </w:rPr>
        <w:t>n</w:t>
      </w:r>
      <w:r w:rsidRPr="00817F3B">
        <w:rPr>
          <w:sz w:val="14"/>
        </w:rPr>
        <w:t xml:space="preserve">. An executive from In-Q-Tel, the U.S. government’s inhouse national security venture capital fund, warned Congress in a November 2019 hearing, for example, that China “intends to own the biorevolution…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firstin-class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817F3B">
        <w:rPr>
          <w:u w:val="single"/>
        </w:rPr>
        <w:t>the COVID-19 crisis underscores both the importance of continued investment in biotechnology</w:t>
      </w:r>
      <w:r w:rsidRPr="00817F3B">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22245E48" w14:textId="77777777" w:rsidR="00425C6E" w:rsidRPr="00817F3B" w:rsidRDefault="00425C6E" w:rsidP="00425C6E"/>
    <w:p w14:paraId="6841B816" w14:textId="77777777" w:rsidR="00425C6E" w:rsidRPr="00817F3B" w:rsidRDefault="00425C6E" w:rsidP="00425C6E"/>
    <w:p w14:paraId="3C400C38" w14:textId="77777777" w:rsidR="00425C6E" w:rsidRPr="00817F3B" w:rsidRDefault="00425C6E" w:rsidP="00425C6E"/>
    <w:p w14:paraId="00218D39" w14:textId="77777777" w:rsidR="00425C6E" w:rsidRPr="00817F3B" w:rsidRDefault="00425C6E" w:rsidP="00425C6E">
      <w:pPr>
        <w:pStyle w:val="Heading4"/>
        <w:rPr>
          <w:rFonts w:cs="Calibri"/>
        </w:rPr>
      </w:pPr>
      <w:r w:rsidRPr="00817F3B">
        <w:rPr>
          <w:rFonts w:cs="Calibri"/>
        </w:rPr>
        <w:t xml:space="preserve">The aff’s </w:t>
      </w:r>
      <w:r>
        <w:rPr>
          <w:rFonts w:cs="Calibri"/>
        </w:rPr>
        <w:t>reduction</w:t>
      </w:r>
      <w:r w:rsidRPr="00817F3B">
        <w:rPr>
          <w:rFonts w:cs="Calibri"/>
        </w:rPr>
        <w:t xml:space="preserve"> of IP</w:t>
      </w:r>
      <w:r>
        <w:rPr>
          <w:rFonts w:cs="Calibri"/>
        </w:rPr>
        <w:t>P</w:t>
      </w:r>
      <w:r w:rsidRPr="00817F3B">
        <w:rPr>
          <w:rFonts w:cs="Calibri"/>
        </w:rPr>
        <w:t xml:space="preserve"> doesn’t solve </w:t>
      </w:r>
      <w:r w:rsidRPr="00817F3B">
        <w:rPr>
          <w:rFonts w:cs="Calibri"/>
          <w:u w:val="single"/>
        </w:rPr>
        <w:t>but</w:t>
      </w:r>
      <w:r w:rsidRPr="00817F3B">
        <w:rPr>
          <w:rFonts w:cs="Calibri"/>
        </w:rPr>
        <w:t xml:space="preserve"> it does give away sensitive national security information that allows China to lead ahead in biotech</w:t>
      </w:r>
    </w:p>
    <w:p w14:paraId="2233851F" w14:textId="77777777" w:rsidR="00425C6E" w:rsidRPr="00817F3B" w:rsidRDefault="00425C6E" w:rsidP="00425C6E">
      <w:r w:rsidRPr="00817F3B">
        <w:rPr>
          <w:rStyle w:val="Style13ptBold"/>
        </w:rPr>
        <w:t>Rogin 4-8</w:t>
      </w:r>
      <w:r w:rsidRPr="00817F3B">
        <w:t xml:space="preserve">. [(Washington Post Columnist covering National Security Issues.) “Opinion: The wrong way to fight vaccine nationalism” https://www.washingtonpost.com/opinions/global-opinions/the-wrong-way-to-fight-vaccine-nationalism/2021/04/08/9a65e15e-98a8-11eb-962b-78c1d8228819_story.html ] </w:t>
      </w:r>
      <w:r>
        <w:t>EV</w:t>
      </w:r>
    </w:p>
    <w:p w14:paraId="2D86BFB2" w14:textId="77777777" w:rsidR="00425C6E" w:rsidRPr="00817F3B" w:rsidRDefault="00425C6E" w:rsidP="00425C6E">
      <w:pPr>
        <w:rPr>
          <w:b/>
          <w:bCs/>
          <w:u w:val="single"/>
        </w:rPr>
      </w:pPr>
      <w:r w:rsidRPr="00817F3B">
        <w:rPr>
          <w:sz w:val="12"/>
        </w:rPr>
        <w:t xml:space="preserve">Americans will not be safe from covid-19 until the entire world is safe. That basic truth shows why vaccine nationalism is not only immoral but also counterproductive. But </w:t>
      </w:r>
      <w:r w:rsidRPr="00817F3B">
        <w:rPr>
          <w:u w:val="single"/>
        </w:rPr>
        <w:t>the simplest solutions are rarely the correct ones</w:t>
      </w:r>
      <w:r w:rsidRPr="00817F3B">
        <w:rPr>
          <w:sz w:val="12"/>
        </w:rPr>
        <w:t xml:space="preserve">, </w:t>
      </w:r>
      <w:r w:rsidRPr="00817F3B">
        <w:rPr>
          <w:b/>
          <w:bCs/>
          <w:u w:val="single"/>
        </w:rPr>
        <w:t xml:space="preserve">and some </w:t>
      </w:r>
      <w:r w:rsidRPr="00817F3B">
        <w:rPr>
          <w:b/>
          <w:bCs/>
          <w:highlight w:val="green"/>
          <w:u w:val="single"/>
        </w:rPr>
        <w:t>countries are using</w:t>
      </w:r>
      <w:r w:rsidRPr="00817F3B">
        <w:rPr>
          <w:b/>
          <w:bCs/>
          <w:u w:val="single"/>
        </w:rPr>
        <w:t xml:space="preserve"> the issue </w:t>
      </w:r>
      <w:r w:rsidRPr="00817F3B">
        <w:rPr>
          <w:b/>
          <w:bCs/>
          <w:highlight w:val="green"/>
          <w:u w:val="single"/>
        </w:rPr>
        <w:t>to advance</w:t>
      </w:r>
      <w:r w:rsidRPr="00817F3B">
        <w:rPr>
          <w:b/>
          <w:bCs/>
          <w:u w:val="single"/>
        </w:rPr>
        <w:t xml:space="preserve"> their </w:t>
      </w:r>
      <w:r w:rsidRPr="00817F3B">
        <w:rPr>
          <w:b/>
          <w:bCs/>
          <w:highlight w:val="green"/>
          <w:u w:val="single"/>
        </w:rPr>
        <w:t>own strategic interests</w:t>
      </w:r>
      <w:r w:rsidRPr="00817F3B">
        <w:rPr>
          <w:sz w:val="12"/>
        </w:rPr>
        <w:t xml:space="preserve">. The Biden administration must reject the effort by some nations to turn our shared crisis into their opportunity. As the inequities of vaccine distribution worldwide grow, a group of more than </w:t>
      </w:r>
      <w:r w:rsidRPr="00817F3B">
        <w:rPr>
          <w:u w:val="single"/>
        </w:rPr>
        <w:t>50 developing countries</w:t>
      </w:r>
      <w:r w:rsidRPr="00817F3B">
        <w:rPr>
          <w:sz w:val="12"/>
        </w:rPr>
        <w:t xml:space="preserve"> led by India and South Africa is </w:t>
      </w:r>
      <w:r w:rsidRPr="00817F3B">
        <w:rPr>
          <w:u w:val="single"/>
        </w:rPr>
        <w:t>pushing</w:t>
      </w:r>
      <w:r w:rsidRPr="00817F3B">
        <w:rPr>
          <w:sz w:val="12"/>
        </w:rPr>
        <w:t xml:space="preserve"> the World Trade Organization </w:t>
      </w:r>
      <w:r w:rsidRPr="00817F3B">
        <w:rPr>
          <w:u w:val="single"/>
        </w:rPr>
        <w:t>to dissolve</w:t>
      </w:r>
      <w:r w:rsidRPr="00817F3B">
        <w:rPr>
          <w:sz w:val="12"/>
        </w:rPr>
        <w:t xml:space="preserve"> all international </w:t>
      </w:r>
      <w:r w:rsidRPr="00817F3B">
        <w:rPr>
          <w:u w:val="single"/>
        </w:rPr>
        <w:t>i</w:t>
      </w:r>
      <w:r w:rsidRPr="00817F3B">
        <w:rPr>
          <w:sz w:val="12"/>
        </w:rPr>
        <w:t xml:space="preserve">ntellectual </w:t>
      </w:r>
      <w:r w:rsidRPr="00817F3B">
        <w:rPr>
          <w:u w:val="single"/>
        </w:rPr>
        <w:t>p</w:t>
      </w:r>
      <w:r w:rsidRPr="00817F3B">
        <w:rPr>
          <w:sz w:val="12"/>
        </w:rPr>
        <w:t xml:space="preserve">roperty protections </w:t>
      </w:r>
      <w:r w:rsidRPr="00817F3B">
        <w:rPr>
          <w:u w:val="single"/>
        </w:rPr>
        <w:t>for pandemic-related products</w:t>
      </w:r>
      <w:r w:rsidRPr="00817F3B">
        <w:rPr>
          <w:sz w:val="12"/>
        </w:rPr>
        <w:t xml:space="preserve">, </w:t>
      </w:r>
      <w:r w:rsidRPr="00817F3B">
        <w:rPr>
          <w:u w:val="single"/>
        </w:rPr>
        <w:t>which would include vaccine research patents, manufacturing designs and technological know-how</w:t>
      </w:r>
      <w:r w:rsidRPr="00817F3B">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817F3B">
        <w:rPr>
          <w:b/>
          <w:bCs/>
          <w:u w:val="single"/>
        </w:rPr>
        <w:t xml:space="preserve">the </w:t>
      </w:r>
      <w:r w:rsidRPr="00817F3B">
        <w:rPr>
          <w:b/>
          <w:bCs/>
          <w:highlight w:val="green"/>
          <w:u w:val="single"/>
        </w:rPr>
        <w:t>move would result in</w:t>
      </w:r>
      <w:r w:rsidRPr="00817F3B">
        <w:rPr>
          <w:b/>
          <w:bCs/>
          <w:u w:val="single"/>
        </w:rPr>
        <w:t xml:space="preserve"> the </w:t>
      </w:r>
      <w:r w:rsidRPr="00817F3B">
        <w:rPr>
          <w:b/>
          <w:bCs/>
          <w:highlight w:val="green"/>
          <w:u w:val="single"/>
        </w:rPr>
        <w:t>U</w:t>
      </w:r>
      <w:r w:rsidRPr="00817F3B">
        <w:rPr>
          <w:b/>
          <w:bCs/>
          <w:u w:val="single"/>
        </w:rPr>
        <w:t xml:space="preserve">nited </w:t>
      </w:r>
      <w:r w:rsidRPr="00817F3B">
        <w:rPr>
          <w:b/>
          <w:bCs/>
          <w:highlight w:val="green"/>
          <w:u w:val="single"/>
        </w:rPr>
        <w:t>S</w:t>
      </w:r>
      <w:r w:rsidRPr="00817F3B">
        <w:rPr>
          <w:b/>
          <w:bCs/>
          <w:u w:val="single"/>
        </w:rPr>
        <w:t xml:space="preserve">tates </w:t>
      </w:r>
      <w:r w:rsidRPr="00817F3B">
        <w:rPr>
          <w:b/>
          <w:bCs/>
          <w:highlight w:val="green"/>
          <w:u w:val="single"/>
        </w:rPr>
        <w:t>handing over a generation of</w:t>
      </w:r>
      <w:r w:rsidRPr="00817F3B">
        <w:rPr>
          <w:b/>
          <w:bCs/>
          <w:u w:val="single"/>
        </w:rPr>
        <w:t xml:space="preserve"> advanced </w:t>
      </w:r>
      <w:r w:rsidRPr="00817F3B">
        <w:rPr>
          <w:b/>
          <w:bCs/>
          <w:highlight w:val="green"/>
          <w:u w:val="single"/>
        </w:rPr>
        <w:t>research</w:t>
      </w:r>
      <w:r w:rsidRPr="00817F3B">
        <w:rPr>
          <w:sz w:val="12"/>
        </w:rPr>
        <w:t xml:space="preserve"> — much of it funded by the U.S. taxpayer — </w:t>
      </w:r>
      <w:r w:rsidRPr="00817F3B">
        <w:rPr>
          <w:b/>
          <w:bCs/>
          <w:highlight w:val="green"/>
          <w:u w:val="single"/>
        </w:rPr>
        <w:t>to</w:t>
      </w:r>
      <w:r w:rsidRPr="00817F3B">
        <w:rPr>
          <w:sz w:val="12"/>
        </w:rPr>
        <w:t xml:space="preserve"> our country’s greatest competitors, above all </w:t>
      </w:r>
      <w:r w:rsidRPr="00817F3B">
        <w:rPr>
          <w:b/>
          <w:bCs/>
          <w:highlight w:val="green"/>
          <w:u w:val="single"/>
        </w:rPr>
        <w:t>China</w:t>
      </w:r>
      <w:r w:rsidRPr="00817F3B">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817F3B">
        <w:rPr>
          <w:u w:val="single"/>
        </w:rPr>
        <w:t>Countries</w:t>
      </w:r>
      <w:r w:rsidRPr="00817F3B">
        <w:rPr>
          <w:sz w:val="12"/>
        </w:rPr>
        <w:t xml:space="preserve"> such as India and South Africa </w:t>
      </w:r>
      <w:r w:rsidRPr="00817F3B">
        <w:rPr>
          <w:u w:val="single"/>
        </w:rPr>
        <w:t>have been trying to weaken WTO intellectual property protections for decades</w:t>
      </w:r>
      <w:r w:rsidRPr="00817F3B">
        <w:rPr>
          <w:sz w:val="12"/>
        </w:rPr>
        <w:t xml:space="preserve">. </w:t>
      </w:r>
      <w:r w:rsidRPr="00817F3B">
        <w:rPr>
          <w:b/>
          <w:bCs/>
          <w:u w:val="single"/>
        </w:rPr>
        <w:t xml:space="preserve">The mRNA technology that underpins the Pfizer and Moderna vaccines was funded initially by the Defense Advanced Research Projects Agency and has national security implications. </w:t>
      </w:r>
      <w:r w:rsidRPr="00817F3B">
        <w:rPr>
          <w:sz w:val="12"/>
        </w:rPr>
        <w:t xml:space="preserve">Inside the Biden administration, the </w:t>
      </w:r>
      <w:r w:rsidRPr="00817F3B">
        <w:rPr>
          <w:u w:val="single"/>
        </w:rPr>
        <w:t xml:space="preserve">National Security Council has </w:t>
      </w:r>
      <w:r w:rsidRPr="00817F3B">
        <w:rPr>
          <w:sz w:val="12"/>
        </w:rPr>
        <w:t xml:space="preserve">already </w:t>
      </w:r>
      <w:r w:rsidRPr="00817F3B">
        <w:rPr>
          <w:u w:val="single"/>
        </w:rPr>
        <w:t>convened several meetings on the issue</w:t>
      </w:r>
      <w:r w:rsidRPr="00817F3B">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Okonjo-Iweala about the waiver issue. USTR is convening its own interagency meetings on the issue, which many see as a move to reassert its jurisdiction over WTO matters. If and when this does get to Biden’s desk, he will also hear from </w:t>
      </w:r>
      <w:r w:rsidRPr="00817F3B">
        <w:rPr>
          <w:u w:val="single"/>
        </w:rPr>
        <w:t>national security officials</w:t>
      </w:r>
      <w:r w:rsidRPr="00817F3B">
        <w:rPr>
          <w:sz w:val="12"/>
        </w:rPr>
        <w:t xml:space="preserve"> who </w:t>
      </w:r>
      <w:r w:rsidRPr="00817F3B">
        <w:rPr>
          <w:u w:val="single"/>
        </w:rPr>
        <w:t>believe</w:t>
      </w:r>
      <w:r w:rsidRPr="00817F3B">
        <w:rPr>
          <w:sz w:val="12"/>
        </w:rPr>
        <w:t xml:space="preserve"> that </w:t>
      </w:r>
      <w:r w:rsidRPr="00817F3B">
        <w:rPr>
          <w:u w:val="single"/>
        </w:rPr>
        <w:t>waiving TRIPS would result in the forced transfer of national security-sensitive</w:t>
      </w:r>
      <w:r w:rsidRPr="00817F3B">
        <w:rPr>
          <w:sz w:val="12"/>
        </w:rPr>
        <w:t xml:space="preserve"> </w:t>
      </w:r>
      <w:r w:rsidRPr="00817F3B">
        <w:rPr>
          <w:u w:val="single"/>
        </w:rPr>
        <w:t>technology to China</w:t>
      </w:r>
      <w:r w:rsidRPr="00817F3B">
        <w:rPr>
          <w:sz w:val="12"/>
        </w:rPr>
        <w:t xml:space="preserve">, </w:t>
      </w:r>
      <w:r w:rsidRPr="00817F3B">
        <w:rPr>
          <w:b/>
          <w:bCs/>
          <w:u w:val="single"/>
        </w:rPr>
        <w:t>a country that strives to dominate the biotechnology</w:t>
      </w:r>
      <w:r w:rsidRPr="00817F3B">
        <w:rPr>
          <w:sz w:val="12"/>
        </w:rPr>
        <w:t xml:space="preserve"> </w:t>
      </w:r>
      <w:r w:rsidRPr="00817F3B">
        <w:rPr>
          <w:b/>
          <w:bCs/>
          <w:i/>
          <w:iCs/>
          <w:u w:val="single"/>
        </w:rPr>
        <w:t>field</w:t>
      </w:r>
      <w:r w:rsidRPr="00817F3B">
        <w:rPr>
          <w:sz w:val="12"/>
        </w:rPr>
        <w:t xml:space="preserve"> </w:t>
      </w:r>
      <w:r w:rsidRPr="00817F3B">
        <w:rPr>
          <w:u w:val="single"/>
        </w:rPr>
        <w:t>as part of its Made in China 2025 strategy.</w:t>
      </w:r>
      <w:r w:rsidRPr="00817F3B">
        <w:rPr>
          <w:sz w:val="12"/>
        </w:rPr>
        <w:t xml:space="preserve"> </w:t>
      </w:r>
      <w:r w:rsidRPr="00817F3B">
        <w:rPr>
          <w:b/>
          <w:bCs/>
          <w:highlight w:val="green"/>
          <w:u w:val="single"/>
        </w:rPr>
        <w:t>Once</w:t>
      </w:r>
      <w:r w:rsidRPr="00817F3B">
        <w:rPr>
          <w:b/>
          <w:bCs/>
          <w:u w:val="single"/>
        </w:rPr>
        <w:t xml:space="preserve"> countries such as </w:t>
      </w:r>
      <w:r w:rsidRPr="00817F3B">
        <w:rPr>
          <w:b/>
          <w:bCs/>
          <w:highlight w:val="green"/>
          <w:u w:val="single"/>
        </w:rPr>
        <w:t>China have</w:t>
      </w:r>
      <w:r w:rsidRPr="00817F3B">
        <w:rPr>
          <w:b/>
          <w:bCs/>
          <w:u w:val="single"/>
        </w:rPr>
        <w:t xml:space="preserve"> this </w:t>
      </w:r>
      <w:r w:rsidRPr="00817F3B">
        <w:rPr>
          <w:b/>
          <w:bCs/>
          <w:highlight w:val="green"/>
          <w:u w:val="single"/>
        </w:rPr>
        <w:t>technology</w:t>
      </w:r>
      <w:r w:rsidRPr="00817F3B">
        <w:rPr>
          <w:b/>
          <w:bCs/>
          <w:u w:val="single"/>
        </w:rPr>
        <w:t xml:space="preserve">, they will </w:t>
      </w:r>
      <w:r w:rsidRPr="00817F3B">
        <w:rPr>
          <w:b/>
          <w:bCs/>
          <w:highlight w:val="green"/>
          <w:u w:val="single"/>
        </w:rPr>
        <w:t>apply their mercantilist</w:t>
      </w:r>
      <w:r w:rsidRPr="00817F3B">
        <w:rPr>
          <w:b/>
          <w:bCs/>
          <w:u w:val="single"/>
        </w:rPr>
        <w:t xml:space="preserve"> </w:t>
      </w:r>
      <w:r w:rsidRPr="00817F3B">
        <w:rPr>
          <w:b/>
          <w:bCs/>
          <w:highlight w:val="green"/>
          <w:u w:val="single"/>
        </w:rPr>
        <w:t>industrial models to</w:t>
      </w:r>
      <w:r w:rsidRPr="00817F3B">
        <w:rPr>
          <w:b/>
          <w:bCs/>
          <w:u w:val="single"/>
        </w:rPr>
        <w:t xml:space="preserve"> ensure </w:t>
      </w:r>
      <w:r w:rsidRPr="00817F3B">
        <w:rPr>
          <w:b/>
          <w:bCs/>
          <w:highlight w:val="green"/>
          <w:u w:val="single"/>
        </w:rPr>
        <w:t>their companies dominate</w:t>
      </w:r>
      <w:r w:rsidRPr="00817F3B">
        <w:rPr>
          <w:b/>
          <w:bCs/>
          <w:u w:val="single"/>
        </w:rPr>
        <w:t xml:space="preserve"> these strategically important industries, potentially erasing thousands of U.S. jobs. </w:t>
      </w:r>
      <w:r w:rsidRPr="00817F3B">
        <w:rPr>
          <w:sz w:val="12"/>
        </w:rPr>
        <w:t>“</w:t>
      </w:r>
      <w:r w:rsidRPr="00817F3B">
        <w:rPr>
          <w:u w:val="single"/>
        </w:rPr>
        <w:t>We would be delivering a competitive advantage to countries that are increasingly viewed as our adversaries</w:t>
      </w:r>
      <w:r w:rsidRPr="00817F3B">
        <w:rPr>
          <w:sz w:val="12"/>
        </w:rPr>
        <w:t xml:space="preserve">, at taxpayer expense, when there are other ways of doing this,” said Mark Cohen, senior fellow at the University of California at Berkeley Law School. </w:t>
      </w:r>
      <w:r w:rsidRPr="00817F3B">
        <w:rPr>
          <w:b/>
          <w:bCs/>
          <w:u w:val="single"/>
        </w:rPr>
        <w:t>A preferable approach would be to build more vaccine-manufacturing capacity</w:t>
      </w:r>
      <w:r w:rsidRPr="00817F3B">
        <w:rPr>
          <w:sz w:val="12"/>
        </w:rPr>
        <w:t xml:space="preserve"> </w:t>
      </w:r>
      <w:r w:rsidRPr="00817F3B">
        <w:rPr>
          <w:u w:val="single"/>
        </w:rPr>
        <w:t>in the U</w:t>
      </w:r>
      <w:r w:rsidRPr="00817F3B">
        <w:rPr>
          <w:sz w:val="12"/>
        </w:rPr>
        <w:t xml:space="preserve">nited </w:t>
      </w:r>
      <w:r w:rsidRPr="00817F3B">
        <w:rPr>
          <w:u w:val="single"/>
        </w:rPr>
        <w:t>S</w:t>
      </w:r>
      <w:r w:rsidRPr="00817F3B">
        <w:rPr>
          <w:sz w:val="12"/>
        </w:rPr>
        <w:t xml:space="preserve">tates and </w:t>
      </w:r>
      <w:r w:rsidRPr="00817F3B">
        <w:rPr>
          <w:u w:val="single"/>
        </w:rPr>
        <w:t>then give those vaccines to countries in need</w:t>
      </w:r>
      <w:r w:rsidRPr="00817F3B">
        <w:rPr>
          <w:sz w:val="12"/>
        </w:rPr>
        <w:t xml:space="preserve">, said Cohen. The U.S. pharmaceutical industry would surely benefit, but </w:t>
      </w:r>
      <w:r w:rsidRPr="00817F3B">
        <w:rPr>
          <w:b/>
          <w:bCs/>
          <w:u w:val="single"/>
        </w:rPr>
        <w:t xml:space="preserve">that’s preferable to being dependent on other countries when the next pandemic hits. </w:t>
      </w:r>
      <w:r w:rsidRPr="00817F3B">
        <w:rPr>
          <w:sz w:val="12"/>
        </w:rPr>
        <w:t>“</w:t>
      </w:r>
      <w:r w:rsidRPr="00817F3B">
        <w:rPr>
          <w:u w:val="single"/>
        </w:rPr>
        <w:t xml:space="preserve">If there’s anything that the pandemic has taught us, it’s that </w:t>
      </w:r>
      <w:r w:rsidRPr="00817F3B">
        <w:rPr>
          <w:highlight w:val="green"/>
          <w:u w:val="single"/>
        </w:rPr>
        <w:t>we need to have a robust supply chain</w:t>
      </w:r>
      <w:r w:rsidRPr="00817F3B">
        <w:rPr>
          <w:u w:val="single"/>
        </w:rPr>
        <w:t xml:space="preserve">, for ourselves </w:t>
      </w:r>
      <w:r w:rsidRPr="00817F3B">
        <w:rPr>
          <w:highlight w:val="green"/>
          <w:u w:val="single"/>
        </w:rPr>
        <w:t>and for the world</w:t>
      </w:r>
      <w:r w:rsidRPr="00817F3B">
        <w:rPr>
          <w:u w:val="single"/>
        </w:rPr>
        <w:t xml:space="preserve"> generally</w:t>
      </w:r>
      <w:r w:rsidRPr="00817F3B">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817F3B">
        <w:rPr>
          <w:sz w:val="12"/>
        </w:rPr>
        <w:lastRenderedPageBreak/>
        <w:t xml:space="preserve">developing world. Vaccine equity is a real problem, but </w:t>
      </w:r>
      <w:r w:rsidRPr="00817F3B">
        <w:rPr>
          <w:u w:val="single"/>
        </w:rPr>
        <w:t>waiving i</w:t>
      </w:r>
      <w:r w:rsidRPr="00817F3B">
        <w:rPr>
          <w:sz w:val="12"/>
        </w:rPr>
        <w:t xml:space="preserve">ntellectual </w:t>
      </w:r>
      <w:r w:rsidRPr="00817F3B">
        <w:rPr>
          <w:u w:val="single"/>
        </w:rPr>
        <w:t>p</w:t>
      </w:r>
      <w:r w:rsidRPr="00817F3B">
        <w:rPr>
          <w:sz w:val="12"/>
        </w:rPr>
        <w:t xml:space="preserve">roperty rights </w:t>
      </w:r>
      <w:r w:rsidRPr="00817F3B">
        <w:rPr>
          <w:u w:val="single"/>
        </w:rPr>
        <w:t>is not the solution</w:t>
      </w:r>
      <w:r w:rsidRPr="00817F3B">
        <w:rPr>
          <w:sz w:val="12"/>
        </w:rPr>
        <w:t xml:space="preserve">. If the current system is not getting shots into the arms of people in poor countries, we must fix that for their sake and ours. </w:t>
      </w:r>
      <w:r w:rsidRPr="00817F3B">
        <w:rPr>
          <w:u w:val="single"/>
        </w:rPr>
        <w:t>But the pandemic and our responses to it have geopolitical implications,</w:t>
      </w:r>
      <w:r w:rsidRPr="00817F3B">
        <w:rPr>
          <w:sz w:val="12"/>
        </w:rPr>
        <w:t xml:space="preserve"> whether we like it or not. </w:t>
      </w:r>
      <w:r w:rsidRPr="00817F3B">
        <w:rPr>
          <w:b/>
          <w:bCs/>
          <w:u w:val="single"/>
        </w:rPr>
        <w:t>That means helping the world and thinking about our strategic interests at the same time.</w:t>
      </w:r>
    </w:p>
    <w:p w14:paraId="2574D1D4" w14:textId="77777777" w:rsidR="00425C6E" w:rsidRPr="00817F3B" w:rsidRDefault="00425C6E" w:rsidP="00425C6E"/>
    <w:p w14:paraId="0DA27468" w14:textId="77777777" w:rsidR="00425C6E" w:rsidRPr="00817F3B" w:rsidRDefault="00425C6E" w:rsidP="00425C6E">
      <w:pPr>
        <w:pStyle w:val="Heading4"/>
        <w:rPr>
          <w:rFonts w:cs="Calibri"/>
        </w:rPr>
      </w:pPr>
      <w:r w:rsidRPr="00817F3B">
        <w:rPr>
          <w:rFonts w:cs="Calibri"/>
        </w:rPr>
        <w:t xml:space="preserve">China will convert biotechnology gains to military advantages, undermining US primacy </w:t>
      </w:r>
      <w:r>
        <w:rPr>
          <w:rFonts w:cs="Calibri"/>
        </w:rPr>
        <w:t>on a global scale</w:t>
      </w:r>
    </w:p>
    <w:p w14:paraId="2C586AB6" w14:textId="77777777" w:rsidR="00425C6E" w:rsidRPr="00817F3B" w:rsidRDefault="00425C6E" w:rsidP="00425C6E">
      <w:r w:rsidRPr="00817F3B">
        <w:rPr>
          <w:rStyle w:val="Style13ptBold"/>
        </w:rPr>
        <w:t>Kuo 2017</w:t>
      </w:r>
      <w:r w:rsidRPr="00817F3B">
        <w:t xml:space="preserve"> [(Executive Vice President at Pamir Consulting.) “The Great US-China Biotechnology and Artificial Intelligence Race” </w:t>
      </w:r>
      <w:hyperlink r:id="rId11" w:history="1">
        <w:r w:rsidRPr="00817F3B">
          <w:rPr>
            <w:rStyle w:val="Hyperlink"/>
          </w:rPr>
          <w:t>https://thediplomat.com/2017/08/the-great-us-china-biotechnology-and-artificial-intelligence-race/</w:t>
        </w:r>
      </w:hyperlink>
      <w:r w:rsidRPr="00817F3B">
        <w:t xml:space="preserve">] </w:t>
      </w:r>
      <w:r>
        <w:t>EV</w:t>
      </w:r>
    </w:p>
    <w:p w14:paraId="5702930B" w14:textId="77777777" w:rsidR="00425C6E" w:rsidRDefault="00425C6E" w:rsidP="00425C6E">
      <w:pPr>
        <w:rPr>
          <w:b/>
          <w:bCs/>
          <w:u w:val="single"/>
        </w:rPr>
      </w:pPr>
      <w:r w:rsidRPr="00817F3B">
        <w:rPr>
          <w:sz w:val="14"/>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817F3B">
        <w:rPr>
          <w:highlight w:val="green"/>
          <w:u w:val="single"/>
        </w:rPr>
        <w:t>China plans to become</w:t>
      </w:r>
      <w:r w:rsidRPr="00817F3B">
        <w:rPr>
          <w:u w:val="single"/>
        </w:rPr>
        <w:t xml:space="preserve"> </w:t>
      </w:r>
      <w:r w:rsidRPr="00817F3B">
        <w:rPr>
          <w:highlight w:val="green"/>
          <w:u w:val="single"/>
        </w:rPr>
        <w:t>the next AI-Genomics powerhouse</w:t>
      </w:r>
      <w:r w:rsidRPr="00817F3B">
        <w:rPr>
          <w:sz w:val="14"/>
        </w:rPr>
        <w:t xml:space="preserve">, which indicates that these technologies will soon converge in China. </w:t>
      </w:r>
      <w:r w:rsidRPr="00817F3B">
        <w:rPr>
          <w:u w:val="single"/>
        </w:rPr>
        <w:t>China’s ambition is to lead the global market for precision medicine</w:t>
      </w:r>
      <w:r w:rsidRPr="00817F3B">
        <w:rPr>
          <w:sz w:val="14"/>
        </w:rPr>
        <w:t xml:space="preserve">, </w:t>
      </w:r>
      <w:r w:rsidRPr="00817F3B">
        <w:rPr>
          <w:b/>
          <w:bCs/>
          <w:u w:val="single"/>
        </w:rPr>
        <w:t xml:space="preserve">which </w:t>
      </w:r>
      <w:r w:rsidRPr="00817F3B">
        <w:rPr>
          <w:b/>
          <w:bCs/>
          <w:highlight w:val="green"/>
          <w:u w:val="single"/>
        </w:rPr>
        <w:t>necessitates acquiring strategic tec</w:t>
      </w:r>
      <w:r w:rsidRPr="00817F3B">
        <w:rPr>
          <w:b/>
          <w:bCs/>
          <w:u w:val="single"/>
        </w:rPr>
        <w:t>h</w:t>
      </w:r>
      <w:r w:rsidRPr="00817F3B">
        <w:rPr>
          <w:sz w:val="14"/>
        </w:rPr>
        <w:t xml:space="preserve">nological and human capital </w:t>
      </w:r>
      <w:r w:rsidRPr="00817F3B">
        <w:rPr>
          <w:u w:val="single"/>
        </w:rPr>
        <w:t>in both genomics and AI</w:t>
      </w:r>
      <w:r w:rsidRPr="00817F3B">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817F3B">
        <w:rPr>
          <w:u w:val="single"/>
        </w:rPr>
        <w:t xml:space="preserve">There are </w:t>
      </w:r>
      <w:r w:rsidRPr="00817F3B">
        <w:rPr>
          <w:highlight w:val="green"/>
          <w:u w:val="single"/>
        </w:rPr>
        <w:t>significant economic incentives behind China’s</w:t>
      </w:r>
      <w:r w:rsidRPr="00817F3B">
        <w:rPr>
          <w:u w:val="single"/>
        </w:rPr>
        <w:t xml:space="preserve"> heavy </w:t>
      </w:r>
      <w:r w:rsidRPr="00817F3B">
        <w:rPr>
          <w:highlight w:val="green"/>
          <w:u w:val="single"/>
        </w:rPr>
        <w:t>investment</w:t>
      </w:r>
      <w:r w:rsidRPr="00817F3B">
        <w:rPr>
          <w:sz w:val="14"/>
        </w:rPr>
        <w:t xml:space="preserve"> in the increasing convergence of AI and genomics. </w:t>
      </w:r>
      <w:r w:rsidRPr="00817F3B">
        <w:rPr>
          <w:u w:val="single"/>
        </w:rPr>
        <w:t>This</w:t>
      </w:r>
      <w:r w:rsidRPr="00817F3B">
        <w:rPr>
          <w:sz w:val="14"/>
        </w:rPr>
        <w:t xml:space="preserve"> golden </w:t>
      </w:r>
      <w:r w:rsidRPr="00817F3B">
        <w:rPr>
          <w:u w:val="single"/>
        </w:rPr>
        <w:t>combination will drive precision medicine to new</w:t>
      </w:r>
      <w:r w:rsidRPr="00817F3B">
        <w:rPr>
          <w:sz w:val="14"/>
        </w:rPr>
        <w:t xml:space="preserve"> </w:t>
      </w:r>
      <w:r w:rsidRPr="00817F3B">
        <w:rPr>
          <w:u w:val="single"/>
        </w:rPr>
        <w:t>heights</w:t>
      </w:r>
      <w:r w:rsidRPr="00817F3B">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iCarbonX of Shenzhen’s decision to invest US$100 million in U.S.-company PatientsLikeMe relative to AI and genomic data collection. 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r w:rsidRPr="00786CA0">
        <w:rPr>
          <w:b/>
          <w:bCs/>
          <w:u w:val="single"/>
        </w:rPr>
        <w:t>Why is Chinese access to U.S. genomic data a national security concern</w:t>
      </w:r>
      <w:r w:rsidRPr="00786CA0">
        <w:rPr>
          <w:sz w:val="14"/>
          <w:u w:val="single"/>
        </w:rPr>
        <w:t>?</w:t>
      </w:r>
      <w:r w:rsidRPr="00817F3B">
        <w:rPr>
          <w:sz w:val="14"/>
        </w:rPr>
        <w:t xml:space="preserve"> </w:t>
      </w:r>
      <w:r w:rsidRPr="00817F3B">
        <w:rPr>
          <w:b/>
          <w:bCs/>
          <w:highlight w:val="green"/>
          <w:u w:val="single"/>
        </w:rPr>
        <w:t>Genomics</w:t>
      </w:r>
      <w:r w:rsidRPr="00817F3B">
        <w:rPr>
          <w:sz w:val="14"/>
        </w:rPr>
        <w:t xml:space="preserve"> and computing research</w:t>
      </w:r>
      <w:r w:rsidRPr="00817F3B">
        <w:rPr>
          <w:b/>
          <w:bCs/>
          <w:u w:val="single"/>
        </w:rPr>
        <w:t xml:space="preserve"> </w:t>
      </w:r>
      <w:r w:rsidRPr="00817F3B">
        <w:rPr>
          <w:b/>
          <w:bCs/>
          <w:highlight w:val="green"/>
          <w:u w:val="single"/>
        </w:rPr>
        <w:t>is</w:t>
      </w:r>
      <w:r w:rsidRPr="00817F3B">
        <w:rPr>
          <w:b/>
          <w:bCs/>
          <w:u w:val="single"/>
        </w:rPr>
        <w:t xml:space="preserve"> inherently </w:t>
      </w:r>
      <w:r w:rsidRPr="00817F3B">
        <w:rPr>
          <w:b/>
          <w:bCs/>
          <w:highlight w:val="green"/>
          <w:u w:val="single"/>
        </w:rPr>
        <w:t>dual-use</w:t>
      </w:r>
      <w:r w:rsidRPr="00817F3B">
        <w:rPr>
          <w:b/>
          <w:bCs/>
          <w:u w:val="single"/>
        </w:rPr>
        <w:t xml:space="preserve">, therefore a strategic </w:t>
      </w:r>
      <w:r w:rsidRPr="00786CA0">
        <w:rPr>
          <w:b/>
          <w:bCs/>
          <w:highlight w:val="green"/>
          <w:u w:val="single"/>
        </w:rPr>
        <w:t>advantage in a nation’s security</w:t>
      </w:r>
      <w:r w:rsidRPr="00817F3B">
        <w:rPr>
          <w:b/>
          <w:bCs/>
          <w:u w:val="single"/>
        </w:rPr>
        <w:t xml:space="preserve"> arsenal. </w:t>
      </w:r>
      <w:r w:rsidRPr="00817F3B">
        <w:rPr>
          <w:u w:val="single"/>
        </w:rPr>
        <w:t xml:space="preserve">Using </w:t>
      </w:r>
      <w:r w:rsidRPr="00817F3B">
        <w:rPr>
          <w:highlight w:val="green"/>
          <w:u w:val="single"/>
        </w:rPr>
        <w:t>AI systems to</w:t>
      </w:r>
      <w:r w:rsidRPr="00817F3B">
        <w:rPr>
          <w:u w:val="single"/>
        </w:rPr>
        <w:t xml:space="preserve"> </w:t>
      </w:r>
      <w:r w:rsidRPr="00817F3B">
        <w:rPr>
          <w:highlight w:val="green"/>
          <w:u w:val="single"/>
        </w:rPr>
        <w:t>understand</w:t>
      </w:r>
      <w:r w:rsidRPr="00817F3B">
        <w:rPr>
          <w:sz w:val="14"/>
        </w:rPr>
        <w:t xml:space="preserve"> how the functioning of our </w:t>
      </w:r>
      <w:r w:rsidRPr="00817F3B">
        <w:rPr>
          <w:highlight w:val="green"/>
          <w:u w:val="single"/>
        </w:rPr>
        <w:t>genomes</w:t>
      </w:r>
      <w:r w:rsidRPr="00817F3B">
        <w:rPr>
          <w:u w:val="single"/>
        </w:rPr>
        <w:t xml:space="preserve"> impacts</w:t>
      </w:r>
      <w:r w:rsidRPr="00817F3B">
        <w:rPr>
          <w:sz w:val="14"/>
        </w:rPr>
        <w:t xml:space="preserve"> our health </w:t>
      </w:r>
      <w:r w:rsidRPr="00817F3B">
        <w:rPr>
          <w:b/>
          <w:bCs/>
          <w:highlight w:val="green"/>
          <w:u w:val="single"/>
        </w:rPr>
        <w:t>is of strategic importance</w:t>
      </w:r>
      <w:r w:rsidRPr="00817F3B">
        <w:rPr>
          <w:b/>
          <w:bCs/>
          <w:u w:val="single"/>
        </w:rPr>
        <w:t xml:space="preserve"> for biodefense.</w:t>
      </w:r>
      <w:r w:rsidRPr="00817F3B">
        <w:rPr>
          <w:sz w:val="14"/>
        </w:rPr>
        <w:t xml:space="preserve"> </w:t>
      </w:r>
      <w:r w:rsidRPr="00817F3B">
        <w:rPr>
          <w:u w:val="single"/>
        </w:rPr>
        <w:t xml:space="preserve">This </w:t>
      </w:r>
      <w:r w:rsidRPr="00817F3B">
        <w:rPr>
          <w:highlight w:val="green"/>
          <w:u w:val="single"/>
        </w:rPr>
        <w:t>knowledge</w:t>
      </w:r>
      <w:r w:rsidRPr="00817F3B">
        <w:rPr>
          <w:u w:val="single"/>
        </w:rPr>
        <w:t xml:space="preserve"> will </w:t>
      </w:r>
      <w:r w:rsidRPr="00817F3B">
        <w:rPr>
          <w:highlight w:val="green"/>
          <w:u w:val="single"/>
        </w:rPr>
        <w:t>lead to</w:t>
      </w:r>
      <w:r w:rsidRPr="00817F3B">
        <w:rPr>
          <w:u w:val="single"/>
        </w:rPr>
        <w:t xml:space="preserve"> increasing </w:t>
      </w:r>
      <w:r w:rsidRPr="00817F3B">
        <w:rPr>
          <w:highlight w:val="green"/>
          <w:u w:val="single"/>
        </w:rPr>
        <w:t>developments</w:t>
      </w:r>
      <w:r w:rsidRPr="00817F3B">
        <w:rPr>
          <w:u w:val="single"/>
        </w:rPr>
        <w:t xml:space="preserve"> at the forefront of medical countermeasures</w:t>
      </w:r>
      <w:r w:rsidRPr="00817F3B">
        <w:rPr>
          <w:sz w:val="14"/>
        </w:rPr>
        <w:t xml:space="preserve">, </w:t>
      </w:r>
      <w:r w:rsidRPr="00817F3B">
        <w:rPr>
          <w:b/>
          <w:bCs/>
          <w:highlight w:val="green"/>
          <w:u w:val="single"/>
        </w:rPr>
        <w:t xml:space="preserve">including </w:t>
      </w:r>
      <w:r w:rsidRPr="002F5770">
        <w:rPr>
          <w:b/>
          <w:bCs/>
          <w:highlight w:val="green"/>
          <w:u w:val="single"/>
        </w:rPr>
        <w:t>vaccines</w:t>
      </w:r>
      <w:r w:rsidRPr="002F5770">
        <w:rPr>
          <w:b/>
          <w:bCs/>
          <w:highlight w:val="green"/>
        </w:rPr>
        <w:t>, antibiotics</w:t>
      </w:r>
      <w:r w:rsidRPr="00817F3B">
        <w:rPr>
          <w:sz w:val="14"/>
        </w:rPr>
        <w:t xml:space="preserve">, and targeted treatments relying on virus-engineering and microbiome research. </w:t>
      </w:r>
      <w:r w:rsidRPr="00817F3B">
        <w:rPr>
          <w:u w:val="single"/>
        </w:rPr>
        <w:t>Applying deep learning</w:t>
      </w:r>
      <w:r w:rsidRPr="00817F3B">
        <w:rPr>
          <w:sz w:val="14"/>
        </w:rPr>
        <w:t xml:space="preserve"> to genomics data-sets </w:t>
      </w:r>
      <w:r w:rsidRPr="00817F3B">
        <w:rPr>
          <w:u w:val="single"/>
        </w:rPr>
        <w:t>could help</w:t>
      </w:r>
      <w:r w:rsidRPr="00817F3B">
        <w:rPr>
          <w:sz w:val="14"/>
        </w:rPr>
        <w:t xml:space="preserve"> geneticists learn how to use genome-editing (CRISPR) to efficiently engineer living systems, but also </w:t>
      </w:r>
      <w:r w:rsidRPr="00817F3B">
        <w:rPr>
          <w:u w:val="single"/>
        </w:rPr>
        <w:t>to treat and, even “optimize,” human health</w:t>
      </w:r>
      <w:r w:rsidRPr="00817F3B">
        <w:rPr>
          <w:sz w:val="14"/>
        </w:rPr>
        <w:t xml:space="preserve">, </w:t>
      </w:r>
      <w:r w:rsidRPr="00817F3B">
        <w:rPr>
          <w:b/>
          <w:bCs/>
          <w:highlight w:val="green"/>
          <w:u w:val="single"/>
        </w:rPr>
        <w:t>with potential applications in military enhancement</w:t>
      </w:r>
      <w:r w:rsidRPr="00817F3B">
        <w:rPr>
          <w:b/>
          <w:bCs/>
          <w:sz w:val="14"/>
          <w:highlight w:val="green"/>
        </w:rPr>
        <w:t>s</w:t>
      </w:r>
      <w:r w:rsidRPr="00817F3B">
        <w:rPr>
          <w:sz w:val="14"/>
          <w:highlight w:val="green"/>
        </w:rPr>
        <w:t>.</w:t>
      </w:r>
      <w:r w:rsidRPr="00817F3B">
        <w:rPr>
          <w:sz w:val="14"/>
        </w:rPr>
        <w:t xml:space="preserve"> A $15 million partnership between a U.S. company, Gingko Bioworks,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817F3B">
        <w:rPr>
          <w:b/>
          <w:bCs/>
          <w:highlight w:val="green"/>
          <w:u w:val="single"/>
        </w:rPr>
        <w:t>Gaining access to</w:t>
      </w:r>
      <w:r w:rsidRPr="00817F3B">
        <w:rPr>
          <w:b/>
          <w:bCs/>
          <w:u w:val="single"/>
        </w:rPr>
        <w:t xml:space="preserve"> increasingly large </w:t>
      </w:r>
      <w:r w:rsidRPr="00817F3B">
        <w:rPr>
          <w:b/>
          <w:bCs/>
          <w:highlight w:val="green"/>
          <w:u w:val="single"/>
        </w:rPr>
        <w:t>U.S. genomic</w:t>
      </w:r>
      <w:r w:rsidRPr="00817F3B">
        <w:rPr>
          <w:b/>
          <w:bCs/>
          <w:u w:val="single"/>
        </w:rPr>
        <w:t xml:space="preserve"> </w:t>
      </w:r>
      <w:r w:rsidRPr="00817F3B">
        <w:rPr>
          <w:b/>
          <w:bCs/>
          <w:highlight w:val="green"/>
          <w:u w:val="single"/>
        </w:rPr>
        <w:t>data-sets gives China a knowledge advantage</w:t>
      </w:r>
      <w:r w:rsidRPr="00817F3B">
        <w:rPr>
          <w:b/>
          <w:bCs/>
          <w:u w:val="single"/>
        </w:rPr>
        <w:t xml:space="preserve"> into leading the next steps in bio-military research.</w:t>
      </w:r>
      <w:r w:rsidRPr="00817F3B">
        <w:rPr>
          <w:sz w:val="14"/>
        </w:rPr>
        <w:t xml:space="preserve"> Could biomedical data be used to develop bioweapons? Explain. </w:t>
      </w:r>
      <w:r w:rsidRPr="00817F3B">
        <w:rPr>
          <w:u w:val="single"/>
        </w:rPr>
        <w:t xml:space="preserve">Personalized medicine advances mean that </w:t>
      </w:r>
      <w:r w:rsidRPr="00817F3B">
        <w:rPr>
          <w:highlight w:val="green"/>
          <w:u w:val="single"/>
        </w:rPr>
        <w:t>personalized bio-attacks are increasingly possible</w:t>
      </w:r>
      <w:r w:rsidRPr="00817F3B">
        <w:rPr>
          <w:u w:val="single"/>
        </w:rPr>
        <w:t xml:space="preserve">. </w:t>
      </w:r>
      <w:r w:rsidRPr="00817F3B">
        <w:rPr>
          <w:sz w:val="14"/>
        </w:rPr>
        <w:t xml:space="preserve">The combination of AI with biomedical data and genome-editing technologies will help us predict genes most important to particular functions. </w:t>
      </w:r>
      <w:r w:rsidRPr="00817F3B">
        <w:rPr>
          <w:u w:val="single"/>
        </w:rPr>
        <w:t xml:space="preserve">Such insights will contribute to </w:t>
      </w:r>
      <w:r w:rsidRPr="00817F3B">
        <w:rPr>
          <w:u w:val="single"/>
        </w:rPr>
        <w:lastRenderedPageBreak/>
        <w:t>knowing how a particular disease occurs,</w:t>
      </w:r>
      <w:r w:rsidRPr="00817F3B">
        <w:rPr>
          <w:sz w:val="14"/>
        </w:rPr>
        <w:t xml:space="preserve"> how a newly-discovered virus has high transmissibility, but also why certain populations and individuals are more susceptible to it. Combining host susceptibility information with pathogenic targeted design, </w:t>
      </w:r>
      <w:r w:rsidRPr="00817F3B">
        <w:rPr>
          <w:b/>
          <w:bCs/>
          <w:highlight w:val="green"/>
          <w:u w:val="single"/>
        </w:rPr>
        <w:t>malicious actors could engineer pathogens that are tailored</w:t>
      </w:r>
      <w:r w:rsidRPr="00817F3B">
        <w:rPr>
          <w:b/>
          <w:bCs/>
          <w:u w:val="single"/>
        </w:rPr>
        <w:t xml:space="preserve"> to overcome the immune system or the microbiome of specific populations. </w:t>
      </w:r>
    </w:p>
    <w:p w14:paraId="18CFFF6A" w14:textId="77777777" w:rsidR="00425C6E" w:rsidRPr="00B867E3" w:rsidRDefault="00425C6E" w:rsidP="00425C6E">
      <w:pPr>
        <w:spacing w:after="0" w:line="240" w:lineRule="auto"/>
        <w:rPr>
          <w:rFonts w:ascii="Times New Roman" w:eastAsia="Times New Roman" w:hAnsi="Times New Roman" w:cs="Times New Roman"/>
          <w:sz w:val="24"/>
        </w:rPr>
      </w:pPr>
    </w:p>
    <w:p w14:paraId="7E8646FE" w14:textId="77777777" w:rsidR="00425C6E" w:rsidRPr="00817F3B" w:rsidRDefault="00425C6E" w:rsidP="00425C6E">
      <w:pPr>
        <w:rPr>
          <w:sz w:val="14"/>
        </w:rPr>
      </w:pPr>
    </w:p>
    <w:p w14:paraId="005E750A" w14:textId="77777777" w:rsidR="00425C6E" w:rsidRPr="00817F3B" w:rsidRDefault="00425C6E" w:rsidP="00425C6E">
      <w:pPr>
        <w:pStyle w:val="Heading4"/>
        <w:rPr>
          <w:rFonts w:cs="Calibri"/>
        </w:rPr>
      </w:pPr>
      <w:r w:rsidRPr="00817F3B">
        <w:rPr>
          <w:rFonts w:cs="Calibri"/>
        </w:rPr>
        <w:t xml:space="preserve">Maintenance of the ILO is key to </w:t>
      </w:r>
      <w:r w:rsidRPr="00817F3B">
        <w:rPr>
          <w:rFonts w:cs="Calibri"/>
          <w:u w:val="single"/>
        </w:rPr>
        <w:t>reduce</w:t>
      </w:r>
      <w:r w:rsidRPr="00817F3B">
        <w:rPr>
          <w:rFonts w:cs="Calibri"/>
        </w:rPr>
        <w:t xml:space="preserve"> a </w:t>
      </w:r>
      <w:r w:rsidRPr="00817F3B">
        <w:rPr>
          <w:rFonts w:cs="Calibri"/>
          <w:u w:val="single"/>
        </w:rPr>
        <w:t>host of existential</w:t>
      </w:r>
      <w:r w:rsidRPr="00817F3B">
        <w:rPr>
          <w:rFonts w:cs="Calibri"/>
        </w:rPr>
        <w:t xml:space="preserve"> threats – establishes great-power peace.</w:t>
      </w:r>
    </w:p>
    <w:p w14:paraId="42BCB05D" w14:textId="77777777" w:rsidR="00425C6E" w:rsidRPr="00817F3B" w:rsidRDefault="00425C6E" w:rsidP="00425C6E">
      <w:r w:rsidRPr="00817F3B">
        <w:rPr>
          <w:rStyle w:val="Style13ptBold"/>
        </w:rPr>
        <w:t>Brands 18</w:t>
      </w:r>
      <w:r w:rsidRPr="00817F3B">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2" w:history="1">
        <w:r w:rsidRPr="00817F3B">
          <w:rPr>
            <w:rStyle w:val="Hyperlink"/>
          </w:rPr>
          <w:t>https://www.bloomberg.com/opinion/articles/2018-08-14/america-s-global-order-is-worth-fighting-for</w:t>
        </w:r>
      </w:hyperlink>
      <w:r w:rsidRPr="00817F3B">
        <w:t xml:space="preserve">] </w:t>
      </w:r>
      <w:r>
        <w:t>EV</w:t>
      </w:r>
    </w:p>
    <w:p w14:paraId="5BC6AE4F" w14:textId="77777777" w:rsidR="00425C6E" w:rsidRDefault="00425C6E" w:rsidP="00425C6E">
      <w:pPr>
        <w:rPr>
          <w:rStyle w:val="StyleUnderline"/>
        </w:rPr>
      </w:pPr>
      <w:r w:rsidRPr="00817F3B">
        <w:rPr>
          <w:rStyle w:val="StyleUnderline"/>
        </w:rPr>
        <w:t xml:space="preserve">The first argument is </w:t>
      </w:r>
      <w:r w:rsidRPr="00817F3B">
        <w:rPr>
          <w:rStyle w:val="Emphasis"/>
        </w:rPr>
        <w:t>easily disposed</w:t>
      </w:r>
      <w:r w:rsidRPr="00817F3B">
        <w:rPr>
          <w:rStyle w:val="StyleUnderline"/>
        </w:rPr>
        <w:t xml:space="preserve"> of.</w:t>
      </w:r>
      <w:r w:rsidRPr="00817F3B">
        <w:t xml:space="preserve"> Yes, </w:t>
      </w:r>
      <w:r w:rsidRPr="00817F3B">
        <w:rPr>
          <w:rStyle w:val="StyleUnderline"/>
        </w:rPr>
        <w:t xml:space="preserve">the postwar world has been </w:t>
      </w:r>
      <w:r w:rsidRPr="00817F3B">
        <w:rPr>
          <w:rStyle w:val="Emphasis"/>
        </w:rPr>
        <w:t>thoroughly imperfect</w:t>
      </w:r>
      <w:r w:rsidRPr="00817F3B">
        <w:t xml:space="preserve">, featuring nuclear arms races, genocides, widespread poverty and other scourges. </w:t>
      </w:r>
      <w:r w:rsidRPr="00817F3B">
        <w:rPr>
          <w:rStyle w:val="StyleUnderline"/>
        </w:rPr>
        <w:t xml:space="preserve">But the world has </w:t>
      </w:r>
      <w:r w:rsidRPr="00817F3B">
        <w:rPr>
          <w:rStyle w:val="Emphasis"/>
        </w:rPr>
        <w:t>always been</w:t>
      </w:r>
      <w:r w:rsidRPr="00817F3B">
        <w:rPr>
          <w:rStyle w:val="StyleUnderline"/>
        </w:rPr>
        <w:t xml:space="preserve"> imperfect, and by </w:t>
      </w:r>
      <w:r w:rsidRPr="00817F3B">
        <w:rPr>
          <w:rStyle w:val="Emphasis"/>
        </w:rPr>
        <w:t>any</w:t>
      </w:r>
      <w:r w:rsidRPr="00817F3B">
        <w:rPr>
          <w:rStyle w:val="StyleUnderline"/>
        </w:rPr>
        <w:t xml:space="preserve"> meaningful </w:t>
      </w:r>
      <w:r w:rsidRPr="00817F3B">
        <w:rPr>
          <w:rStyle w:val="Emphasis"/>
        </w:rPr>
        <w:t>comparison</w:t>
      </w:r>
      <w:r w:rsidRPr="00817F3B">
        <w:rPr>
          <w:rStyle w:val="StyleUnderline"/>
        </w:rPr>
        <w:t xml:space="preserve">, the </w:t>
      </w:r>
      <w:r w:rsidRPr="00817F3B">
        <w:rPr>
          <w:rStyle w:val="StyleUnderline"/>
          <w:highlight w:val="green"/>
        </w:rPr>
        <w:t xml:space="preserve">last </w:t>
      </w:r>
      <w:r w:rsidRPr="00817F3B">
        <w:rPr>
          <w:rStyle w:val="Emphasis"/>
          <w:highlight w:val="green"/>
        </w:rPr>
        <w:t>seven decades</w:t>
      </w:r>
      <w:r w:rsidRPr="00817F3B">
        <w:rPr>
          <w:highlight w:val="green"/>
        </w:rPr>
        <w:t xml:space="preserve"> </w:t>
      </w:r>
      <w:r w:rsidRPr="00817F3B">
        <w:rPr>
          <w:rStyle w:val="StyleUnderline"/>
          <w:highlight w:val="green"/>
        </w:rPr>
        <w:t>have been a</w:t>
      </w:r>
      <w:r w:rsidRPr="00817F3B">
        <w:rPr>
          <w:rStyle w:val="StyleUnderline"/>
        </w:rPr>
        <w:t xml:space="preserve"> </w:t>
      </w:r>
      <w:r w:rsidRPr="00817F3B">
        <w:rPr>
          <w:rStyle w:val="Emphasis"/>
        </w:rPr>
        <w:t xml:space="preserve">veritable </w:t>
      </w:r>
      <w:r w:rsidRPr="00817F3B">
        <w:rPr>
          <w:rStyle w:val="Emphasis"/>
          <w:highlight w:val="green"/>
        </w:rPr>
        <w:t>golden age</w:t>
      </w:r>
      <w:r w:rsidRPr="00817F3B">
        <w:rPr>
          <w:rStyle w:val="StyleUnderline"/>
        </w:rPr>
        <w:t>.</w:t>
      </w:r>
      <w:r w:rsidRPr="00817F3B">
        <w:rPr>
          <w:sz w:val="20"/>
          <w:u w:val="single"/>
        </w:rPr>
        <w:t xml:space="preserve"> </w:t>
      </w:r>
      <w:r w:rsidRPr="00817F3B">
        <w:rPr>
          <w:rStyle w:val="StyleUnderline"/>
        </w:rPr>
        <w:t xml:space="preserve">The </w:t>
      </w:r>
      <w:r w:rsidRPr="00817F3B">
        <w:rPr>
          <w:rStyle w:val="Emphasis"/>
        </w:rPr>
        <w:t>liberal international</w:t>
      </w:r>
      <w:r w:rsidRPr="00817F3B">
        <w:t xml:space="preserve"> economic </w:t>
      </w:r>
      <w:r w:rsidRPr="00817F3B">
        <w:rPr>
          <w:rStyle w:val="StyleUnderline"/>
        </w:rPr>
        <w:t xml:space="preserve">order has led to an </w:t>
      </w:r>
      <w:r w:rsidRPr="00817F3B">
        <w:rPr>
          <w:rStyle w:val="Emphasis"/>
          <w:highlight w:val="green"/>
        </w:rPr>
        <w:t>explosion</w:t>
      </w:r>
      <w:r w:rsidRPr="00817F3B">
        <w:rPr>
          <w:highlight w:val="green"/>
        </w:rPr>
        <w:t xml:space="preserve"> </w:t>
      </w:r>
      <w:r w:rsidRPr="00817F3B">
        <w:rPr>
          <w:rStyle w:val="StyleUnderline"/>
          <w:highlight w:val="green"/>
        </w:rPr>
        <w:t xml:space="preserve">of </w:t>
      </w:r>
      <w:r w:rsidRPr="00817F3B">
        <w:rPr>
          <w:rStyle w:val="Emphasis"/>
          <w:highlight w:val="green"/>
        </w:rPr>
        <w:t>domestic</w:t>
      </w:r>
      <w:r w:rsidRPr="00817F3B">
        <w:rPr>
          <w:rStyle w:val="StyleUnderline"/>
          <w:highlight w:val="green"/>
        </w:rPr>
        <w:t xml:space="preserve"> and </w:t>
      </w:r>
      <w:r w:rsidRPr="00817F3B">
        <w:rPr>
          <w:rStyle w:val="Emphasis"/>
          <w:highlight w:val="green"/>
        </w:rPr>
        <w:t>global prosperity</w:t>
      </w:r>
      <w:r w:rsidRPr="00817F3B">
        <w:rPr>
          <w:rStyle w:val="StyleUnderline"/>
        </w:rPr>
        <w:t>:</w:t>
      </w:r>
      <w:r w:rsidRPr="00817F3B">
        <w:t xml:space="preserve"> According to World Bank data, both U.S. and </w:t>
      </w:r>
      <w:r w:rsidRPr="00817F3B">
        <w:rPr>
          <w:rStyle w:val="StyleUnderline"/>
        </w:rPr>
        <w:t xml:space="preserve">global </w:t>
      </w:r>
      <w:r w:rsidRPr="00817F3B">
        <w:rPr>
          <w:rStyle w:val="Emphasis"/>
          <w:highlight w:val="green"/>
        </w:rPr>
        <w:t>per capita</w:t>
      </w:r>
      <w:r w:rsidRPr="00817F3B">
        <w:rPr>
          <w:rStyle w:val="StyleUnderline"/>
          <w:highlight w:val="green"/>
        </w:rPr>
        <w:t xml:space="preserve"> income</w:t>
      </w:r>
      <w:r w:rsidRPr="00817F3B">
        <w:rPr>
          <w:rStyle w:val="StyleUnderline"/>
        </w:rPr>
        <w:t xml:space="preserve"> have </w:t>
      </w:r>
      <w:r w:rsidRPr="00817F3B">
        <w:rPr>
          <w:rStyle w:val="StyleUnderline"/>
          <w:highlight w:val="green"/>
        </w:rPr>
        <w:t>increased</w:t>
      </w:r>
      <w:r w:rsidRPr="00817F3B">
        <w:rPr>
          <w:rStyle w:val="StyleUnderline"/>
        </w:rPr>
        <w:t xml:space="preserve"> </w:t>
      </w:r>
      <w:r w:rsidRPr="00817F3B">
        <w:rPr>
          <w:rStyle w:val="Emphasis"/>
        </w:rPr>
        <w:t xml:space="preserve">roughly </w:t>
      </w:r>
      <w:r w:rsidRPr="00817F3B">
        <w:rPr>
          <w:rStyle w:val="Emphasis"/>
          <w:highlight w:val="green"/>
        </w:rPr>
        <w:t>three-fold</w:t>
      </w:r>
      <w:r w:rsidRPr="00817F3B">
        <w:t xml:space="preserve"> (in inflation-adjusted terms) since 1960, with U.S. gross domestic product increasing nearly six-fold. </w:t>
      </w:r>
      <w:r w:rsidRPr="00817F3B">
        <w:rPr>
          <w:rStyle w:val="StyleUnderline"/>
        </w:rPr>
        <w:t>The</w:t>
      </w:r>
      <w:r w:rsidRPr="00817F3B">
        <w:t xml:space="preserve"> U.S. </w:t>
      </w:r>
      <w:r w:rsidRPr="00817F3B">
        <w:rPr>
          <w:rStyle w:val="Emphasis"/>
        </w:rPr>
        <w:t>system</w:t>
      </w:r>
      <w:r w:rsidRPr="00817F3B">
        <w:t xml:space="preserve"> of alliances and forward military deployments </w:t>
      </w:r>
      <w:r w:rsidRPr="00817F3B">
        <w:rPr>
          <w:rStyle w:val="StyleUnderline"/>
        </w:rPr>
        <w:t xml:space="preserve">has </w:t>
      </w:r>
      <w:r w:rsidRPr="00817F3B">
        <w:rPr>
          <w:rStyle w:val="Emphasis"/>
        </w:rPr>
        <w:t>contributed critically</w:t>
      </w:r>
      <w:r w:rsidRPr="00817F3B">
        <w:rPr>
          <w:rStyle w:val="StyleUnderline"/>
        </w:rPr>
        <w:t xml:space="preserve"> to the </w:t>
      </w:r>
      <w:r w:rsidRPr="00817F3B">
        <w:rPr>
          <w:rStyle w:val="Emphasis"/>
          <w:highlight w:val="green"/>
        </w:rPr>
        <w:t>longest period</w:t>
      </w:r>
      <w:r w:rsidRPr="00817F3B">
        <w:rPr>
          <w:highlight w:val="green"/>
        </w:rPr>
        <w:t xml:space="preserve"> </w:t>
      </w:r>
      <w:r w:rsidRPr="00817F3B">
        <w:rPr>
          <w:rStyle w:val="StyleUnderline"/>
          <w:highlight w:val="green"/>
        </w:rPr>
        <w:t xml:space="preserve">of </w:t>
      </w:r>
      <w:r w:rsidRPr="00817F3B">
        <w:rPr>
          <w:rStyle w:val="Emphasis"/>
          <w:highlight w:val="green"/>
        </w:rPr>
        <w:t>great-power peace</w:t>
      </w:r>
      <w:r w:rsidRPr="00817F3B">
        <w:rPr>
          <w:rStyle w:val="StyleUnderline"/>
        </w:rPr>
        <w:t xml:space="preserve"> in modern history, and </w:t>
      </w:r>
      <w:r w:rsidRPr="00817F3B">
        <w:rPr>
          <w:rStyle w:val="Emphasis"/>
        </w:rPr>
        <w:t xml:space="preserve">the incidence of </w:t>
      </w:r>
      <w:r w:rsidRPr="00817F3B">
        <w:rPr>
          <w:rStyle w:val="Emphasis"/>
          <w:highlight w:val="green"/>
        </w:rPr>
        <w:t>war</w:t>
      </w:r>
      <w:r w:rsidRPr="00817F3B">
        <w:t xml:space="preserve"> </w:t>
      </w:r>
      <w:r w:rsidRPr="00817F3B">
        <w:rPr>
          <w:rStyle w:val="StyleUnderline"/>
        </w:rPr>
        <w:t xml:space="preserve">and conquest </w:t>
      </w:r>
      <w:r w:rsidRPr="00817F3B">
        <w:rPr>
          <w:rStyle w:val="Emphasis"/>
        </w:rPr>
        <w:t>more broadly</w:t>
      </w:r>
      <w:r w:rsidRPr="00817F3B">
        <w:t xml:space="preserve"> </w:t>
      </w:r>
      <w:r w:rsidRPr="00817F3B">
        <w:rPr>
          <w:rStyle w:val="StyleUnderline"/>
        </w:rPr>
        <w:t xml:space="preserve">have </w:t>
      </w:r>
      <w:r w:rsidRPr="00817F3B">
        <w:rPr>
          <w:rStyle w:val="StyleUnderline"/>
          <w:highlight w:val="green"/>
        </w:rPr>
        <w:t>dropped</w:t>
      </w:r>
      <w:r w:rsidRPr="00817F3B">
        <w:rPr>
          <w:rStyle w:val="StyleUnderline"/>
        </w:rPr>
        <w:t xml:space="preserve"> </w:t>
      </w:r>
      <w:r w:rsidRPr="00817F3B">
        <w:rPr>
          <w:rStyle w:val="Emphasis"/>
        </w:rPr>
        <w:t>dramatically</w:t>
      </w:r>
      <w:r w:rsidRPr="00817F3B">
        <w:rPr>
          <w:rStyle w:val="StyleUnderline"/>
        </w:rPr>
        <w:t xml:space="preserve">. The number of </w:t>
      </w:r>
      <w:r w:rsidRPr="00817F3B">
        <w:rPr>
          <w:rStyle w:val="Emphasis"/>
          <w:highlight w:val="green"/>
        </w:rPr>
        <w:t>democracies</w:t>
      </w:r>
      <w:r w:rsidRPr="00817F3B">
        <w:rPr>
          <w:rStyle w:val="StyleUnderline"/>
        </w:rPr>
        <w:t xml:space="preserve"> in</w:t>
      </w:r>
      <w:r w:rsidRPr="00817F3B">
        <w:t xml:space="preserve"> the world </w:t>
      </w:r>
      <w:r w:rsidRPr="00817F3B">
        <w:rPr>
          <w:rStyle w:val="StyleUnderline"/>
          <w:highlight w:val="green"/>
        </w:rPr>
        <w:t xml:space="preserve">has </w:t>
      </w:r>
      <w:r w:rsidRPr="00817F3B">
        <w:rPr>
          <w:rStyle w:val="Emphasis"/>
          <w:highlight w:val="green"/>
        </w:rPr>
        <w:t>increased</w:t>
      </w:r>
      <w:r w:rsidRPr="00817F3B">
        <w:t xml:space="preserve"> </w:t>
      </w:r>
      <w:r w:rsidRPr="00817F3B">
        <w:rPr>
          <w:rStyle w:val="StyleUnderline"/>
        </w:rPr>
        <w:t>from</w:t>
      </w:r>
      <w:r w:rsidRPr="00817F3B">
        <w:t xml:space="preserve"> perhaps </w:t>
      </w:r>
      <w:r w:rsidRPr="00817F3B">
        <w:rPr>
          <w:rStyle w:val="StyleUnderline"/>
        </w:rPr>
        <w:t>a dozen</w:t>
      </w:r>
      <w:r w:rsidRPr="00817F3B">
        <w:t xml:space="preserve"> during World War II to well over 100 today; </w:t>
      </w:r>
      <w:r w:rsidRPr="00817F3B">
        <w:rPr>
          <w:rStyle w:val="Emphasis"/>
        </w:rPr>
        <w:t>respect for basic</w:t>
      </w:r>
      <w:r w:rsidRPr="00817F3B">
        <w:t xml:space="preserve"> </w:t>
      </w:r>
      <w:r w:rsidRPr="00817F3B">
        <w:rPr>
          <w:rStyle w:val="StyleUnderline"/>
        </w:rPr>
        <w:t>human rights has</w:t>
      </w:r>
      <w:r w:rsidRPr="00817F3B">
        <w:t xml:space="preserve"> also </w:t>
      </w:r>
      <w:r w:rsidRPr="00817F3B">
        <w:rPr>
          <w:rStyle w:val="StyleUnderline"/>
        </w:rPr>
        <w:t xml:space="preserve">reached </w:t>
      </w:r>
      <w:r w:rsidRPr="00817F3B">
        <w:rPr>
          <w:rStyle w:val="Emphasis"/>
        </w:rPr>
        <w:t>impressive levels</w:t>
      </w:r>
      <w:r w:rsidRPr="00817F3B">
        <w:rPr>
          <w:rStyle w:val="StyleUnderline"/>
        </w:rPr>
        <w:t>.</w:t>
      </w:r>
      <w:r w:rsidRPr="00817F3B">
        <w:rPr>
          <w:sz w:val="20"/>
          <w:u w:val="single"/>
        </w:rPr>
        <w:t xml:space="preserve"> </w:t>
      </w:r>
      <w:r w:rsidRPr="00817F3B">
        <w:rPr>
          <w:rStyle w:val="StyleUnderline"/>
        </w:rPr>
        <w:t xml:space="preserve">As a </w:t>
      </w:r>
      <w:r w:rsidRPr="00817F3B">
        <w:rPr>
          <w:rStyle w:val="Emphasis"/>
        </w:rPr>
        <w:t>bevy of scholarship</w:t>
      </w:r>
      <w:r w:rsidRPr="00817F3B">
        <w:t xml:space="preserve"> </w:t>
      </w:r>
      <w:r w:rsidRPr="00817F3B">
        <w:rPr>
          <w:rStyle w:val="StyleUnderline"/>
        </w:rPr>
        <w:t>has shown, the policies</w:t>
      </w:r>
      <w:r w:rsidRPr="00817F3B">
        <w:t xml:space="preserve"> that the </w:t>
      </w:r>
      <w:r w:rsidRPr="00817F3B">
        <w:rPr>
          <w:rStyle w:val="StyleUnderline"/>
        </w:rPr>
        <w:t xml:space="preserve">U.S. has </w:t>
      </w:r>
      <w:r w:rsidRPr="00817F3B">
        <w:rPr>
          <w:rStyle w:val="Emphasis"/>
        </w:rPr>
        <w:t>pursued</w:t>
      </w:r>
      <w:r w:rsidRPr="00817F3B">
        <w:rPr>
          <w:rStyle w:val="StyleUnderline"/>
        </w:rPr>
        <w:t xml:space="preserve"> and the </w:t>
      </w:r>
      <w:r w:rsidRPr="00817F3B">
        <w:rPr>
          <w:rStyle w:val="Emphasis"/>
        </w:rPr>
        <w:t>international order</w:t>
      </w:r>
      <w:r w:rsidRPr="00817F3B">
        <w:t xml:space="preserve"> it has built </w:t>
      </w:r>
      <w:r w:rsidRPr="00817F3B">
        <w:rPr>
          <w:rStyle w:val="StyleUnderline"/>
        </w:rPr>
        <w:t xml:space="preserve">have contributed </w:t>
      </w:r>
      <w:r w:rsidRPr="00817F3B">
        <w:rPr>
          <w:rStyle w:val="Emphasis"/>
        </w:rPr>
        <w:t>enormously</w:t>
      </w:r>
      <w:r w:rsidRPr="00817F3B">
        <w:t xml:space="preserve"> </w:t>
      </w:r>
      <w:r w:rsidRPr="00817F3B">
        <w:rPr>
          <w:rStyle w:val="StyleUnderline"/>
        </w:rPr>
        <w:t xml:space="preserve">and </w:t>
      </w:r>
      <w:r w:rsidRPr="00817F3B">
        <w:rPr>
          <w:rStyle w:val="Emphasis"/>
        </w:rPr>
        <w:t>directly</w:t>
      </w:r>
      <w:r w:rsidRPr="00817F3B">
        <w:rPr>
          <w:rStyle w:val="StyleUnderline"/>
        </w:rPr>
        <w:t xml:space="preserve"> to these </w:t>
      </w:r>
      <w:r w:rsidRPr="00817F3B">
        <w:rPr>
          <w:rStyle w:val="Emphasis"/>
        </w:rPr>
        <w:t>outcomes</w:t>
      </w:r>
      <w:r w:rsidRPr="00817F3B">
        <w:rPr>
          <w:rStyle w:val="StyleUnderline"/>
        </w:rPr>
        <w:t xml:space="preserve">. If the </w:t>
      </w:r>
      <w:r w:rsidRPr="00817F3B">
        <w:rPr>
          <w:rStyle w:val="Emphasis"/>
        </w:rPr>
        <w:t>liberal international order</w:t>
      </w:r>
      <w:r w:rsidRPr="00817F3B">
        <w:rPr>
          <w:rStyle w:val="StyleUnderline"/>
        </w:rPr>
        <w:t xml:space="preserve"> can’t be considered a </w:t>
      </w:r>
      <w:r w:rsidRPr="00817F3B">
        <w:rPr>
          <w:rStyle w:val="Emphasis"/>
        </w:rPr>
        <w:t>smashing success</w:t>
      </w:r>
      <w:r w:rsidRPr="00817F3B">
        <w:rPr>
          <w:rStyle w:val="StyleUnderline"/>
        </w:rPr>
        <w:t xml:space="preserve">, no </w:t>
      </w:r>
      <w:r w:rsidRPr="00817F3B">
        <w:rPr>
          <w:rStyle w:val="Emphasis"/>
        </w:rPr>
        <w:t>international order</w:t>
      </w:r>
      <w:r w:rsidRPr="00817F3B">
        <w:rPr>
          <w:rStyle w:val="StyleUnderline"/>
        </w:rPr>
        <w:t xml:space="preserve"> could be.</w:t>
      </w:r>
      <w:r w:rsidRPr="00817F3B">
        <w:rPr>
          <w:sz w:val="20"/>
          <w:u w:val="single"/>
        </w:rPr>
        <w:t xml:space="preserve"> </w:t>
      </w:r>
      <w:r w:rsidRPr="00817F3B">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817F3B">
        <w:rPr>
          <w:rStyle w:val="StyleUnderline"/>
        </w:rPr>
        <w:t xml:space="preserve">the </w:t>
      </w:r>
      <w:r w:rsidRPr="00817F3B">
        <w:rPr>
          <w:rStyle w:val="StyleUnderline"/>
          <w:highlight w:val="green"/>
        </w:rPr>
        <w:t xml:space="preserve">U.S. has </w:t>
      </w:r>
      <w:r w:rsidRPr="00817F3B">
        <w:rPr>
          <w:rStyle w:val="Emphasis"/>
          <w:highlight w:val="green"/>
        </w:rPr>
        <w:t>generally</w:t>
      </w:r>
      <w:r w:rsidRPr="00817F3B">
        <w:rPr>
          <w:highlight w:val="green"/>
        </w:rPr>
        <w:t xml:space="preserve"> </w:t>
      </w:r>
      <w:r w:rsidRPr="00817F3B">
        <w:rPr>
          <w:rStyle w:val="StyleUnderline"/>
          <w:highlight w:val="green"/>
        </w:rPr>
        <w:t xml:space="preserve">enlisted its power in the </w:t>
      </w:r>
      <w:r w:rsidRPr="00817F3B">
        <w:rPr>
          <w:rStyle w:val="Emphasis"/>
          <w:highlight w:val="green"/>
        </w:rPr>
        <w:t>service</w:t>
      </w:r>
      <w:r w:rsidRPr="00817F3B">
        <w:rPr>
          <w:rStyle w:val="StyleUnderline"/>
          <w:highlight w:val="green"/>
        </w:rPr>
        <w:t xml:space="preserve"> of</w:t>
      </w:r>
      <w:r w:rsidRPr="00817F3B">
        <w:rPr>
          <w:rStyle w:val="StyleUnderline"/>
        </w:rPr>
        <w:t xml:space="preserve"> </w:t>
      </w:r>
      <w:r w:rsidRPr="00817F3B">
        <w:rPr>
          <w:rStyle w:val="Emphasis"/>
        </w:rPr>
        <w:t>universal values</w:t>
      </w:r>
      <w:r w:rsidRPr="00817F3B">
        <w:t xml:space="preserve"> </w:t>
      </w:r>
      <w:r w:rsidRPr="00817F3B">
        <w:rPr>
          <w:rStyle w:val="StyleUnderline"/>
        </w:rPr>
        <w:t xml:space="preserve">such as </w:t>
      </w:r>
      <w:r w:rsidRPr="00817F3B">
        <w:rPr>
          <w:rStyle w:val="Emphasis"/>
          <w:highlight w:val="green"/>
        </w:rPr>
        <w:t>democracy</w:t>
      </w:r>
      <w:r w:rsidRPr="00817F3B">
        <w:rPr>
          <w:rStyle w:val="StyleUnderline"/>
          <w:highlight w:val="green"/>
        </w:rPr>
        <w:t xml:space="preserve"> and </w:t>
      </w:r>
      <w:r w:rsidRPr="00817F3B">
        <w:rPr>
          <w:rStyle w:val="Emphasis"/>
          <w:highlight w:val="green"/>
        </w:rPr>
        <w:t>human rights</w:t>
      </w:r>
      <w:r w:rsidRPr="00817F3B">
        <w:rPr>
          <w:rStyle w:val="StyleUnderline"/>
        </w:rPr>
        <w:t xml:space="preserve">; it has, more often than not, promoted </w:t>
      </w:r>
      <w:r w:rsidRPr="00817F3B">
        <w:rPr>
          <w:rStyle w:val="Emphasis"/>
        </w:rPr>
        <w:t>a positive-sum</w:t>
      </w:r>
      <w:r w:rsidRPr="00817F3B">
        <w:t xml:space="preserve"> </w:t>
      </w:r>
      <w:r w:rsidRPr="00817F3B">
        <w:rPr>
          <w:rStyle w:val="StyleUnderline"/>
        </w:rPr>
        <w:t xml:space="preserve">international system in which </w:t>
      </w:r>
      <w:r w:rsidRPr="00817F3B">
        <w:rPr>
          <w:rStyle w:val="Emphasis"/>
        </w:rPr>
        <w:t>like-minded</w:t>
      </w:r>
      <w:r w:rsidRPr="00817F3B">
        <w:rPr>
          <w:rStyle w:val="StyleUnderline"/>
        </w:rPr>
        <w:t xml:space="preserve"> </w:t>
      </w:r>
      <w:r w:rsidRPr="00817F3B">
        <w:rPr>
          <w:rStyle w:val="StyleUnderline"/>
          <w:highlight w:val="green"/>
        </w:rPr>
        <w:t xml:space="preserve">nations can be </w:t>
      </w:r>
      <w:r w:rsidRPr="00817F3B">
        <w:rPr>
          <w:rStyle w:val="Emphasis"/>
          <w:highlight w:val="green"/>
        </w:rPr>
        <w:t>secure</w:t>
      </w:r>
      <w:r w:rsidRPr="00817F3B">
        <w:rPr>
          <w:rStyle w:val="StyleUnderline"/>
          <w:highlight w:val="green"/>
        </w:rPr>
        <w:t xml:space="preserve"> and </w:t>
      </w:r>
      <w:r w:rsidRPr="00817F3B">
        <w:rPr>
          <w:rStyle w:val="Emphasis"/>
          <w:highlight w:val="green"/>
        </w:rPr>
        <w:t>wealthy</w:t>
      </w:r>
      <w:r w:rsidRPr="00817F3B">
        <w:rPr>
          <w:rStyle w:val="StyleUnderline"/>
        </w:rPr>
        <w:t>.</w:t>
      </w:r>
      <w:r w:rsidRPr="00817F3B">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w:t>
      </w:r>
      <w:r w:rsidRPr="00817F3B">
        <w:lastRenderedPageBreak/>
        <w:t xml:space="preserve">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817F3B">
        <w:rPr>
          <w:rStyle w:val="StyleUnderline"/>
        </w:rPr>
        <w:t xml:space="preserve">the </w:t>
      </w:r>
      <w:r w:rsidRPr="00817F3B">
        <w:rPr>
          <w:rStyle w:val="Emphasis"/>
        </w:rPr>
        <w:t>conclusion</w:t>
      </w:r>
      <w:r w:rsidRPr="00817F3B">
        <w:rPr>
          <w:rStyle w:val="StyleUnderline"/>
        </w:rPr>
        <w:t xml:space="preserve"> can easily </w:t>
      </w:r>
      <w:r w:rsidRPr="00817F3B">
        <w:rPr>
          <w:rStyle w:val="Emphasis"/>
        </w:rPr>
        <w:t>go too far</w:t>
      </w:r>
      <w:r w:rsidRPr="00817F3B">
        <w:rPr>
          <w:rStyle w:val="StyleUnderline"/>
        </w:rPr>
        <w:t xml:space="preserve">. It is always </w:t>
      </w:r>
      <w:r w:rsidRPr="00817F3B">
        <w:rPr>
          <w:rStyle w:val="Emphasis"/>
        </w:rPr>
        <w:t>dangerous</w:t>
      </w:r>
      <w:r w:rsidRPr="00817F3B">
        <w:rPr>
          <w:rStyle w:val="StyleUnderline"/>
        </w:rPr>
        <w:t xml:space="preserve"> to become </w:t>
      </w:r>
      <w:r w:rsidRPr="00817F3B">
        <w:rPr>
          <w:rStyle w:val="Emphasis"/>
        </w:rPr>
        <w:t>so enraptured</w:t>
      </w:r>
      <w:r w:rsidRPr="00817F3B">
        <w:t xml:space="preserve"> </w:t>
      </w:r>
      <w:r w:rsidRPr="00817F3B">
        <w:rPr>
          <w:rStyle w:val="StyleUnderline"/>
        </w:rPr>
        <w:t>by</w:t>
      </w:r>
      <w:r w:rsidRPr="00817F3B">
        <w:t xml:space="preserve"> past </w:t>
      </w:r>
      <w:r w:rsidRPr="00817F3B">
        <w:rPr>
          <w:rStyle w:val="Emphasis"/>
        </w:rPr>
        <w:t>achievements</w:t>
      </w:r>
      <w:r w:rsidRPr="00817F3B">
        <w:t xml:space="preserve"> </w:t>
      </w:r>
      <w:r w:rsidRPr="00817F3B">
        <w:rPr>
          <w:rStyle w:val="StyleUnderline"/>
        </w:rPr>
        <w:t xml:space="preserve">that one </w:t>
      </w:r>
      <w:r w:rsidRPr="00817F3B">
        <w:rPr>
          <w:rStyle w:val="Emphasis"/>
        </w:rPr>
        <w:t>loses sight</w:t>
      </w:r>
      <w:r w:rsidRPr="00817F3B">
        <w:rPr>
          <w:rStyle w:val="StyleUnderline"/>
        </w:rPr>
        <w:t xml:space="preserve"> of the </w:t>
      </w:r>
      <w:r w:rsidRPr="00817F3B">
        <w:rPr>
          <w:rStyle w:val="Emphasis"/>
        </w:rPr>
        <w:t>need for adaptation</w:t>
      </w:r>
      <w:r w:rsidRPr="00817F3B">
        <w:rPr>
          <w:rStyle w:val="StyleUnderline"/>
        </w:rPr>
        <w:t xml:space="preserve"> in </w:t>
      </w:r>
      <w:r w:rsidRPr="00817F3B">
        <w:rPr>
          <w:rStyle w:val="Emphasis"/>
        </w:rPr>
        <w:t>the future</w:t>
      </w:r>
      <w:r w:rsidRPr="00817F3B">
        <w:rPr>
          <w:rStyle w:val="StyleUnderline"/>
        </w:rPr>
        <w:t xml:space="preserve">. </w:t>
      </w:r>
      <w:r w:rsidRPr="00817F3B">
        <w:t xml:space="preserve">This is particularly true today, because the strength of the liberal order is being tested from within and without, by issues ranging from unequal burden-sharing among American allies to the ambivalence of the American people themselves. </w:t>
      </w:r>
      <w:r w:rsidRPr="00817F3B">
        <w:rPr>
          <w:rStyle w:val="StyleUnderline"/>
        </w:rPr>
        <w:t xml:space="preserve">There is </w:t>
      </w:r>
      <w:r w:rsidRPr="00817F3B">
        <w:rPr>
          <w:rStyle w:val="Emphasis"/>
          <w:highlight w:val="green"/>
        </w:rPr>
        <w:t>little evidence</w:t>
      </w:r>
      <w:r w:rsidRPr="00817F3B">
        <w:rPr>
          <w:rStyle w:val="StyleUnderline"/>
          <w:highlight w:val="green"/>
        </w:rPr>
        <w:t xml:space="preserve"> to suggest</w:t>
      </w:r>
      <w:r w:rsidRPr="00817F3B">
        <w:t xml:space="preserve">, however, </w:t>
      </w:r>
      <w:r w:rsidRPr="00817F3B">
        <w:rPr>
          <w:rStyle w:val="StyleUnderline"/>
        </w:rPr>
        <w:t>that</w:t>
      </w:r>
      <w:r w:rsidRPr="00817F3B">
        <w:t xml:space="preserve"> either American power or </w:t>
      </w:r>
      <w:r w:rsidRPr="00817F3B">
        <w:rPr>
          <w:rStyle w:val="Emphasis"/>
          <w:highlight w:val="green"/>
        </w:rPr>
        <w:t>the liberal order</w:t>
      </w:r>
      <w:r w:rsidRPr="00817F3B">
        <w:rPr>
          <w:rStyle w:val="StyleUnderline"/>
        </w:rPr>
        <w:t xml:space="preserve"> it </w:t>
      </w:r>
      <w:r w:rsidRPr="00817F3B">
        <w:rPr>
          <w:rStyle w:val="StyleUnderline"/>
          <w:highlight w:val="green"/>
        </w:rPr>
        <w:t xml:space="preserve">supports have </w:t>
      </w:r>
      <w:r w:rsidRPr="00817F3B">
        <w:rPr>
          <w:rStyle w:val="Emphasis"/>
          <w:highlight w:val="green"/>
        </w:rPr>
        <w:t>eroded</w:t>
      </w:r>
      <w:r w:rsidRPr="00817F3B">
        <w:rPr>
          <w:rStyle w:val="StyleUnderline"/>
          <w:highlight w:val="green"/>
        </w:rPr>
        <w:t xml:space="preserve"> so </w:t>
      </w:r>
      <w:r w:rsidRPr="00817F3B">
        <w:rPr>
          <w:rStyle w:val="Emphasis"/>
          <w:highlight w:val="green"/>
        </w:rPr>
        <w:t>dramatically</w:t>
      </w:r>
      <w:r w:rsidRPr="00817F3B">
        <w:rPr>
          <w:rStyle w:val="StyleUnderline"/>
          <w:highlight w:val="green"/>
        </w:rPr>
        <w:t xml:space="preserve"> that</w:t>
      </w:r>
      <w:r w:rsidRPr="00817F3B">
        <w:rPr>
          <w:rStyle w:val="StyleUnderline"/>
        </w:rPr>
        <w:t xml:space="preserve"> </w:t>
      </w:r>
      <w:r w:rsidRPr="00817F3B">
        <w:rPr>
          <w:rStyle w:val="Emphasis"/>
        </w:rPr>
        <w:t>Washington</w:t>
      </w:r>
      <w:r w:rsidRPr="00817F3B">
        <w:t xml:space="preserve">’s postwar project </w:t>
      </w:r>
      <w:r w:rsidRPr="00817F3B">
        <w:rPr>
          <w:rStyle w:val="StyleUnderline"/>
          <w:highlight w:val="green"/>
        </w:rPr>
        <w:t xml:space="preserve">cannot be </w:t>
      </w:r>
      <w:r w:rsidRPr="00817F3B">
        <w:rPr>
          <w:rStyle w:val="Emphasis"/>
          <w:highlight w:val="green"/>
        </w:rPr>
        <w:t>sustained</w:t>
      </w:r>
      <w:r w:rsidRPr="00817F3B">
        <w:rPr>
          <w:rStyle w:val="StyleUnderline"/>
        </w:rPr>
        <w:t>.</w:t>
      </w:r>
      <w:r w:rsidRPr="00817F3B">
        <w:t xml:space="preserve"> Quite the contrary — </w:t>
      </w:r>
      <w:r w:rsidRPr="00817F3B">
        <w:rPr>
          <w:rStyle w:val="StyleUnderline"/>
        </w:rPr>
        <w:t xml:space="preserve">the U.S. is likely to remain the </w:t>
      </w:r>
      <w:r w:rsidRPr="00817F3B">
        <w:rPr>
          <w:rStyle w:val="Emphasis"/>
        </w:rPr>
        <w:t>world’s strongest power</w:t>
      </w:r>
      <w:r w:rsidRPr="00817F3B">
        <w:rPr>
          <w:rStyle w:val="StyleUnderline"/>
        </w:rPr>
        <w:t xml:space="preserve"> for </w:t>
      </w:r>
      <w:r w:rsidRPr="00817F3B">
        <w:rPr>
          <w:rStyle w:val="Emphasis"/>
        </w:rPr>
        <w:t>decades to come</w:t>
      </w:r>
      <w:r w:rsidRPr="00817F3B">
        <w:rPr>
          <w:rStyle w:val="StyleUnderline"/>
        </w:rPr>
        <w:t>.</w:t>
      </w:r>
    </w:p>
    <w:p w14:paraId="05EF1F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7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7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C6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FE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C4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1A75E"/>
  <w14:defaultImageDpi w14:val="300"/>
  <w15:docId w15:val="{2202D03C-9825-4343-8C1C-7C23A68E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5C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5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C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25C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9"/>
    <w:unhideWhenUsed/>
    <w:qFormat/>
    <w:rsid w:val="00425C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C6E"/>
  </w:style>
  <w:style w:type="character" w:customStyle="1" w:styleId="Heading1Char">
    <w:name w:val="Heading 1 Char"/>
    <w:aliases w:val="Pocket Char"/>
    <w:basedOn w:val="DefaultParagraphFont"/>
    <w:link w:val="Heading1"/>
    <w:uiPriority w:val="9"/>
    <w:rsid w:val="00425C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C6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25C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25C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25C6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25C6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25C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5C6E"/>
    <w:rPr>
      <w:color w:val="auto"/>
      <w:u w:val="non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425C6E"/>
    <w:rPr>
      <w:color w:val="auto"/>
      <w:u w:val="none"/>
    </w:rPr>
  </w:style>
  <w:style w:type="paragraph" w:styleId="DocumentMap">
    <w:name w:val="Document Map"/>
    <w:basedOn w:val="Normal"/>
    <w:link w:val="DocumentMapChar"/>
    <w:uiPriority w:val="99"/>
    <w:semiHidden/>
    <w:unhideWhenUsed/>
    <w:rsid w:val="00425C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C6E"/>
    <w:rPr>
      <w:rFonts w:ascii="Lucida Grande" w:hAnsi="Lucida Grande" w:cs="Lucida Grande"/>
    </w:rPr>
  </w:style>
  <w:style w:type="paragraph" w:customStyle="1" w:styleId="textbold">
    <w:name w:val="text bold"/>
    <w:basedOn w:val="Normal"/>
    <w:link w:val="Emphasis"/>
    <w:uiPriority w:val="20"/>
    <w:qFormat/>
    <w:rsid w:val="00A93F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A93F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18-08-14/america-s-global-order-is-worth-fighting-f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0" Type="http://schemas.openxmlformats.org/officeDocument/2006/relationships/hyperlink" Target="https://www.brookings.edu/wp-content/uploads/2020/04/FP_20200427_china_biotechnology_moore.pdf" TargetMode="External"/><Relationship Id="rId4" Type="http://schemas.openxmlformats.org/officeDocument/2006/relationships/customXml" Target="../customXml/item4.xml"/><Relationship Id="rId9" Type="http://schemas.openxmlformats.org/officeDocument/2006/relationships/hyperlink" Target="https://www.nbcnews.com/politics/white-house/honeymoon-over-afghanistan-chaos-comes-critical-moment-biden-s-agenda-n127733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hitaka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5666</Words>
  <Characters>32299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Anahita Kaur</dc:creator>
  <cp:keywords>5.2</cp:keywords>
  <dc:description/>
  <cp:lastModifiedBy>Anahita Kaur</cp:lastModifiedBy>
  <cp:revision>4</cp:revision>
  <dcterms:created xsi:type="dcterms:W3CDTF">2021-10-31T19:45:00Z</dcterms:created>
  <dcterms:modified xsi:type="dcterms:W3CDTF">2021-10-31T19:47:00Z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