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915AD" w14:textId="4BA98345" w:rsidR="00EA12D6" w:rsidRDefault="00EA12D6" w:rsidP="00EA12D6">
      <w:pPr>
        <w:pStyle w:val="Heading2"/>
      </w:pPr>
      <w:r>
        <w:t>1</w:t>
      </w:r>
    </w:p>
    <w:p w14:paraId="49CB8DAB" w14:textId="3B42E432" w:rsidR="00EA12D6" w:rsidRPr="006A14D9" w:rsidRDefault="00EA12D6" w:rsidP="00EA12D6">
      <w:pPr>
        <w:keepNext/>
        <w:keepLines/>
        <w:spacing w:before="40" w:after="0"/>
        <w:outlineLvl w:val="3"/>
        <w:rPr>
          <w:rFonts w:eastAsiaTheme="majorEastAsia"/>
          <w:b/>
          <w:iCs/>
          <w:sz w:val="26"/>
        </w:rPr>
      </w:pPr>
      <w:r w:rsidRPr="006A14D9">
        <w:rPr>
          <w:rFonts w:eastAsiaTheme="majorEastAsia"/>
          <w:b/>
          <w:iCs/>
          <w:sz w:val="26"/>
        </w:rPr>
        <w:t xml:space="preserve">The 1ACs descriptions of a rising China repeat the racialized tropes of </w:t>
      </w:r>
      <w:r w:rsidRPr="006A14D9">
        <w:rPr>
          <w:rFonts w:eastAsiaTheme="majorEastAsia"/>
          <w:b/>
          <w:iCs/>
          <w:sz w:val="26"/>
          <w:u w:val="single"/>
        </w:rPr>
        <w:t>Yellow Peril</w:t>
      </w:r>
      <w:r w:rsidRPr="006A14D9">
        <w:rPr>
          <w:rFonts w:eastAsiaTheme="majorEastAsia"/>
          <w:b/>
          <w:iCs/>
          <w:sz w:val="26"/>
        </w:rPr>
        <w:t xml:space="preserve"> through the lens of </w:t>
      </w:r>
      <w:r w:rsidRPr="006A14D9">
        <w:rPr>
          <w:rFonts w:eastAsiaTheme="majorEastAsia"/>
          <w:b/>
          <w:iCs/>
          <w:sz w:val="26"/>
          <w:u w:val="single"/>
        </w:rPr>
        <w:t>techno-Orientalism</w:t>
      </w:r>
      <w:r w:rsidRPr="006A14D9">
        <w:rPr>
          <w:rFonts w:eastAsiaTheme="majorEastAsia"/>
          <w:b/>
          <w:iCs/>
          <w:sz w:val="26"/>
        </w:rPr>
        <w:t xml:space="preserve"> which frames Asians as sub-human, unfeeling aliens whose technological success, geographic location, or large population size pose a threat to </w:t>
      </w:r>
      <w:r w:rsidRPr="006A14D9">
        <w:rPr>
          <w:rFonts w:eastAsiaTheme="majorEastAsia"/>
          <w:b/>
          <w:iCs/>
          <w:sz w:val="26"/>
          <w:u w:val="single"/>
        </w:rPr>
        <w:t>Western political ordering</w:t>
      </w:r>
      <w:r w:rsidRPr="006A14D9">
        <w:rPr>
          <w:rFonts w:eastAsiaTheme="majorEastAsia"/>
          <w:b/>
          <w:iCs/>
          <w:sz w:val="26"/>
        </w:rPr>
        <w:t xml:space="preserve"> – none of these threats are “real” but are instead self-produced</w:t>
      </w:r>
      <w:r w:rsidRPr="006A14D9">
        <w:rPr>
          <w:rFonts w:eastAsiaTheme="majorEastAsia"/>
          <w:b/>
          <w:iCs/>
          <w:sz w:val="26"/>
          <w:u w:val="single"/>
        </w:rPr>
        <w:t xml:space="preserve"> Anglo-Anxiety </w:t>
      </w:r>
    </w:p>
    <w:p w14:paraId="2106B8A8" w14:textId="77777777" w:rsidR="00EA12D6" w:rsidRPr="006A14D9" w:rsidRDefault="00EA12D6" w:rsidP="00EA12D6">
      <w:r w:rsidRPr="006A14D9">
        <w:rPr>
          <w:b/>
          <w:bCs/>
          <w:sz w:val="26"/>
        </w:rPr>
        <w:t>Siu and Chun 20</w:t>
      </w:r>
      <w:r w:rsidRPr="006A14D9">
        <w:t xml:space="preserve"> </w:t>
      </w:r>
      <w:r w:rsidRPr="006A14D9">
        <w:rPr>
          <w:sz w:val="16"/>
          <w:szCs w:val="16"/>
        </w:rPr>
        <w:t xml:space="preserve">– * Associate Professor Asian American and Asian Diaspora Studies Chinese Diaspora, Cultural Citizenship, Cultural Politics of Food, Diaspora / Transnationalism; Asians in the Americas, Ethnography PhD, Anthropology, Stanford University, MA, Anthropology, Stanford University, BA, Anthropology, minor in Ethnic Studies, University of California, Berkeley **Ph.D. student at the University of California, Berkeley in the Department of Ethnic Studies, 19-2020 recipient of The Catherine and William L. </w:t>
      </w:r>
      <w:proofErr w:type="spellStart"/>
      <w:r w:rsidRPr="006A14D9">
        <w:rPr>
          <w:sz w:val="16"/>
          <w:szCs w:val="16"/>
        </w:rPr>
        <w:t>Magistretti</w:t>
      </w:r>
      <w:proofErr w:type="spellEnd"/>
      <w:r w:rsidRPr="006A14D9">
        <w:rPr>
          <w:sz w:val="16"/>
          <w:szCs w:val="16"/>
        </w:rPr>
        <w:t xml:space="preserve"> Graduate Fellowship, B.A. in Politics and Social and Cultural Analysis from New York University. [Lok, Claire, Yellow Peril and Techno-orientalism in the Time of Covid-19: Racialized Contagion, Scientific Espionage, and Techno-Economic Warfare, Journal of Asian American Studies, Volume 23, Number 3, October 2020, pp. 421-440 (Article), DKP]</w:t>
      </w:r>
      <w:r w:rsidRPr="006A14D9">
        <w:t xml:space="preserve"> </w:t>
      </w:r>
    </w:p>
    <w:p w14:paraId="19E6CF37" w14:textId="77777777" w:rsidR="00EA12D6" w:rsidRPr="006A14D9" w:rsidRDefault="00EA12D6" w:rsidP="00EA12D6">
      <w:pPr>
        <w:spacing w:line="240" w:lineRule="auto"/>
        <w:contextualSpacing/>
        <w:rPr>
          <w:sz w:val="16"/>
          <w:szCs w:val="16"/>
        </w:rPr>
      </w:pPr>
      <w:r w:rsidRPr="006A14D9">
        <w:rPr>
          <w:sz w:val="16"/>
          <w:szCs w:val="16"/>
        </w:rPr>
        <w:t xml:space="preserve">Yellow Peril and Techno-Orientalism </w:t>
      </w:r>
    </w:p>
    <w:p w14:paraId="46A81DB6" w14:textId="77777777" w:rsidR="00EA12D6" w:rsidRPr="006A14D9" w:rsidRDefault="00EA12D6" w:rsidP="00EA12D6">
      <w:pPr>
        <w:spacing w:line="240" w:lineRule="auto"/>
        <w:contextualSpacing/>
        <w:rPr>
          <w:sz w:val="16"/>
        </w:rPr>
      </w:pPr>
      <w:r w:rsidRPr="006A14D9">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w:t>
      </w:r>
      <w:r w:rsidRPr="006A14D9">
        <w:rPr>
          <w:u w:val="single"/>
        </w:rPr>
        <w:t>Dr. Fu Manchu’s characterization as evil, criminal, and genius continues to inform the racial trope of the Asian scientist spy</w:t>
      </w:r>
      <w:r w:rsidRPr="006A14D9">
        <w:rPr>
          <w:sz w:val="16"/>
        </w:rPr>
        <w:t>; and more recently, we may add to the list the bioengineer, the CFO, the international graduate student, to name just a few. Moreover, the notion of the non-differentiable “yellow” masses continues to function as a homogenizing and dehumanizing device of Asian racialization, which makes possible the transference of Sinophobia to Asian xenophobia.</w:t>
      </w:r>
    </w:p>
    <w:p w14:paraId="3A88B9D1" w14:textId="77777777" w:rsidR="00EA12D6" w:rsidRPr="006A14D9" w:rsidRDefault="00EA12D6" w:rsidP="00EA12D6">
      <w:pPr>
        <w:spacing w:line="240" w:lineRule="auto"/>
        <w:contextualSpacing/>
        <w:rPr>
          <w:u w:val="single"/>
        </w:rPr>
      </w:pPr>
      <w:r w:rsidRPr="006A14D9">
        <w:rPr>
          <w:sz w:val="16"/>
        </w:rPr>
        <w:t>In its inherent attempt to construct a racial other</w:t>
      </w:r>
      <w:r w:rsidRPr="006A14D9">
        <w:rPr>
          <w:u w:val="single"/>
        </w:rPr>
        <w:t xml:space="preserve">, </w:t>
      </w:r>
      <w:r w:rsidRPr="006A14D9">
        <w:rPr>
          <w:highlight w:val="green"/>
          <w:u w:val="single"/>
        </w:rPr>
        <w:t>“yellow peril” is</w:t>
      </w:r>
      <w:r w:rsidRPr="006A14D9">
        <w:rPr>
          <w:u w:val="single"/>
        </w:rPr>
        <w:t xml:space="preserve"> more a projection of Western fear than a representation of an Asian object/subject, and</w:t>
      </w:r>
      <w:r w:rsidRPr="006A14D9">
        <w:rPr>
          <w:sz w:val="16"/>
        </w:rPr>
        <w:t xml:space="preserve"> in this sense, </w:t>
      </w:r>
      <w:r w:rsidRPr="006A14D9">
        <w:rPr>
          <w:u w:val="single"/>
        </w:rPr>
        <w:t xml:space="preserve">it may be better understood as </w:t>
      </w:r>
      <w:r w:rsidRPr="006A14D9">
        <w:rPr>
          <w:highlight w:val="green"/>
          <w:u w:val="single"/>
        </w:rPr>
        <w:t>a repository of racial affect</w:t>
      </w:r>
      <w:r w:rsidRPr="006A14D9">
        <w:rPr>
          <w:u w:val="single"/>
        </w:rPr>
        <w:t xml:space="preserve"> that can animate a myriad of representational figures, images, and discourses, depending on context.</w:t>
      </w:r>
      <w:r w:rsidRPr="006A14D9">
        <w:rPr>
          <w:sz w:val="16"/>
        </w:rPr>
        <w:t xml:space="preserve"> Indeed, the </w:t>
      </w:r>
      <w:r w:rsidRPr="006A14D9">
        <w:rPr>
          <w:u w:val="single"/>
        </w:rPr>
        <w:t>images and discourses of yellow peril have surfaced multiple times</w:t>
      </w:r>
      <w:r w:rsidRPr="006A14D9">
        <w:rPr>
          <w:sz w:val="16"/>
        </w:rPr>
        <w:t xml:space="preserve"> throughout the twentieth century,</w:t>
      </w:r>
      <w:r w:rsidRPr="006A14D9">
        <w:rPr>
          <w:u w:val="single"/>
        </w:rPr>
        <w:t xml:space="preserve"> </w:t>
      </w:r>
      <w:r w:rsidRPr="006A14D9">
        <w:rPr>
          <w:highlight w:val="green"/>
          <w:u w:val="single"/>
        </w:rPr>
        <w:t>capturing</w:t>
      </w:r>
      <w:r w:rsidRPr="006A14D9">
        <w:rPr>
          <w:u w:val="single"/>
        </w:rPr>
        <w:t xml:space="preserve"> </w:t>
      </w:r>
      <w:r w:rsidRPr="006A14D9">
        <w:rPr>
          <w:sz w:val="16"/>
        </w:rPr>
        <w:t xml:space="preserve">a multitude of ever-shifting perceived </w:t>
      </w:r>
      <w:r w:rsidRPr="006A14D9">
        <w:rPr>
          <w:highlight w:val="green"/>
          <w:u w:val="single"/>
        </w:rPr>
        <w:t>threats that range fro</w:t>
      </w:r>
      <w:r w:rsidRPr="006A14D9">
        <w:rPr>
          <w:u w:val="single"/>
        </w:rPr>
        <w:t xml:space="preserve">m the danger of </w:t>
      </w:r>
      <w:r w:rsidRPr="006A14D9">
        <w:rPr>
          <w:highlight w:val="green"/>
          <w:u w:val="single"/>
        </w:rPr>
        <w:t>military</w:t>
      </w:r>
      <w:r w:rsidRPr="006A14D9">
        <w:rPr>
          <w:u w:val="single"/>
        </w:rPr>
        <w:t xml:space="preserve"> intrusion</w:t>
      </w:r>
      <w:r w:rsidRPr="006A14D9">
        <w:rPr>
          <w:sz w:val="16"/>
        </w:rPr>
        <w:t xml:space="preserve"> (i.e., Japanese Americans during WWII), </w:t>
      </w:r>
      <w:r w:rsidRPr="006A14D9">
        <w:rPr>
          <w:highlight w:val="green"/>
          <w:u w:val="single"/>
        </w:rPr>
        <w:t>economic competition</w:t>
      </w:r>
      <w:r w:rsidRPr="006A14D9">
        <w:rPr>
          <w:sz w:val="16"/>
        </w:rPr>
        <w:t xml:space="preserve"> (i.e., </w:t>
      </w:r>
      <w:r w:rsidRPr="006A14D9">
        <w:rPr>
          <w:u w:val="single"/>
        </w:rPr>
        <w:t>Chinese laborers</w:t>
      </w:r>
      <w:r w:rsidRPr="006A14D9">
        <w:rPr>
          <w:sz w:val="16"/>
        </w:rPr>
        <w:t xml:space="preserve"> in the late nineteenth century, Japan in the 1980s), </w:t>
      </w:r>
      <w:r w:rsidRPr="006A14D9">
        <w:rPr>
          <w:highlight w:val="green"/>
          <w:u w:val="single"/>
        </w:rPr>
        <w:t>Asian moral and cultural depravity</w:t>
      </w:r>
      <w:r w:rsidRPr="006A14D9">
        <w:rPr>
          <w:sz w:val="16"/>
        </w:rPr>
        <w:t xml:space="preserve"> (i.e., non-Christian heathens, Chinese prostitutes, opium smokers), to </w:t>
      </w:r>
      <w:r w:rsidRPr="006A14D9">
        <w:rPr>
          <w:highlight w:val="green"/>
          <w:u w:val="single"/>
        </w:rPr>
        <w:t>biological inferiority</w:t>
      </w:r>
      <w:r w:rsidRPr="006A14D9">
        <w:rPr>
          <w:sz w:val="16"/>
        </w:rPr>
        <w:t xml:space="preserve"> (i.e., effeminacy, </w:t>
      </w:r>
      <w:r w:rsidRPr="006A14D9">
        <w:rPr>
          <w:u w:val="single"/>
        </w:rPr>
        <w:t>disease carriers).</w:t>
      </w:r>
      <w:r w:rsidRPr="006A14D9">
        <w:rPr>
          <w:sz w:val="16"/>
        </w:rPr>
        <w:t xml:space="preserve">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w:t>
      </w:r>
      <w:r w:rsidRPr="006A14D9">
        <w:rPr>
          <w:u w:val="single"/>
        </w:rPr>
        <w:t xml:space="preserve">the yellow peril of today represents heightened </w:t>
      </w:r>
      <w:r w:rsidRPr="006A14D9">
        <w:rPr>
          <w:highlight w:val="green"/>
          <w:u w:val="single"/>
        </w:rPr>
        <w:t>Western anxieties around China’s</w:t>
      </w:r>
      <w:r w:rsidRPr="006A14D9">
        <w:rPr>
          <w:u w:val="single"/>
        </w:rPr>
        <w:t xml:space="preserve"> combined forces of </w:t>
      </w:r>
      <w:r w:rsidRPr="006A14D9">
        <w:rPr>
          <w:highlight w:val="green"/>
          <w:u w:val="single"/>
        </w:rPr>
        <w:t>population</w:t>
      </w:r>
      <w:r w:rsidRPr="006A14D9">
        <w:rPr>
          <w:u w:val="single"/>
        </w:rPr>
        <w:t xml:space="preserve"> size, global economic </w:t>
      </w:r>
      <w:r w:rsidRPr="006A14D9">
        <w:rPr>
          <w:highlight w:val="green"/>
          <w:u w:val="single"/>
        </w:rPr>
        <w:t>growth, and</w:t>
      </w:r>
      <w:r w:rsidRPr="006A14D9">
        <w:rPr>
          <w:u w:val="single"/>
        </w:rPr>
        <w:t xml:space="preserve"> rapid </w:t>
      </w:r>
      <w:r w:rsidRPr="006A14D9">
        <w:rPr>
          <w:highlight w:val="green"/>
          <w:u w:val="single"/>
        </w:rPr>
        <w:t>tech</w:t>
      </w:r>
      <w:r w:rsidRPr="006A14D9">
        <w:rPr>
          <w:u w:val="single"/>
        </w:rPr>
        <w:t>nological-scientific innovation</w:t>
      </w:r>
      <w:r w:rsidRPr="006A14D9">
        <w:rPr>
          <w:sz w:val="16"/>
        </w:rPr>
        <w:t xml:space="preserve">—all of which emerge from a political system that is considered ideologically oppositional to ours. </w:t>
      </w:r>
      <w:r w:rsidRPr="006A14D9">
        <w:rPr>
          <w:u w:val="single"/>
        </w:rPr>
        <w:t>The current context</w:t>
      </w:r>
      <w:r w:rsidRPr="006A14D9">
        <w:rPr>
          <w:sz w:val="16"/>
        </w:rPr>
        <w:t xml:space="preserve">, we suggest, </w:t>
      </w:r>
      <w:r w:rsidRPr="006A14D9">
        <w:rPr>
          <w:highlight w:val="green"/>
          <w:u w:val="single"/>
        </w:rPr>
        <w:t>is best understood through</w:t>
      </w:r>
      <w:r w:rsidRPr="006A14D9">
        <w:rPr>
          <w:u w:val="single"/>
        </w:rPr>
        <w:t xml:space="preserve"> the lens of </w:t>
      </w:r>
      <w:r w:rsidRPr="006A14D9">
        <w:rPr>
          <w:highlight w:val="green"/>
          <w:u w:val="single"/>
        </w:rPr>
        <w:t>techno-Orientalism.</w:t>
      </w:r>
    </w:p>
    <w:p w14:paraId="2A4D5394" w14:textId="77777777" w:rsidR="00EA12D6" w:rsidRPr="006A14D9" w:rsidRDefault="00EA12D6" w:rsidP="00EA12D6">
      <w:pPr>
        <w:spacing w:line="240" w:lineRule="auto"/>
        <w:contextualSpacing/>
        <w:rPr>
          <w:b/>
          <w:iCs/>
          <w:u w:val="single"/>
        </w:rPr>
      </w:pPr>
      <w:r w:rsidRPr="006A14D9">
        <w:rPr>
          <w:sz w:val="16"/>
        </w:rPr>
        <w:t xml:space="preserve">When the idea of techno-Orientalism first appeared in David Morley and Kevin </w:t>
      </w:r>
      <w:proofErr w:type="spellStart"/>
      <w:r w:rsidRPr="006A14D9">
        <w:rPr>
          <w:sz w:val="16"/>
        </w:rPr>
        <w:t>Robins’s</w:t>
      </w:r>
      <w:proofErr w:type="spellEnd"/>
      <w:r w:rsidRPr="006A14D9">
        <w:rPr>
          <w:sz w:val="16"/>
        </w:rPr>
        <w:t xml:space="preserve"> analysis of why Japan occupied such a threatening position in Western imagination in the late 1980s, </w:t>
      </w:r>
      <w:r w:rsidRPr="006A14D9">
        <w:rPr>
          <w:u w:val="single"/>
        </w:rPr>
        <w:t>techno-Orientalism offered a framework to make sense of the technologically imbued racist stereotypes</w:t>
      </w:r>
      <w:r w:rsidRPr="006A14D9">
        <w:rPr>
          <w:sz w:val="16"/>
        </w:rPr>
        <w:t xml:space="preserve"> of Japan/the Japanese that were </w:t>
      </w:r>
      <w:r w:rsidRPr="006A14D9">
        <w:rPr>
          <w:u w:val="single"/>
        </w:rPr>
        <w:t>emerging within the context of Western fears and anxieties</w:t>
      </w:r>
      <w:r w:rsidRPr="006A14D9">
        <w:rPr>
          <w:sz w:val="16"/>
        </w:rPr>
        <w:t xml:space="preserve">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w:t>
      </w:r>
      <w:r w:rsidRPr="006A14D9">
        <w:rPr>
          <w:u w:val="single"/>
        </w:rPr>
        <w:t xml:space="preserve">the </w:t>
      </w:r>
      <w:r w:rsidRPr="006A14D9">
        <w:rPr>
          <w:highlight w:val="green"/>
          <w:u w:val="single"/>
        </w:rPr>
        <w:t>shifting</w:t>
      </w:r>
      <w:r w:rsidRPr="006A14D9">
        <w:rPr>
          <w:u w:val="single"/>
        </w:rPr>
        <w:t xml:space="preserve"> balance in </w:t>
      </w:r>
      <w:r w:rsidRPr="006A14D9">
        <w:rPr>
          <w:highlight w:val="green"/>
          <w:u w:val="single"/>
        </w:rPr>
        <w:t>global power</w:t>
      </w:r>
      <w:r w:rsidRPr="006A14D9">
        <w:rPr>
          <w:sz w:val="16"/>
        </w:rPr>
        <w:t>—the West’s loss of technological preeminence—</w:t>
      </w:r>
      <w:r w:rsidRPr="006A14D9">
        <w:rPr>
          <w:highlight w:val="green"/>
          <w:u w:val="single"/>
        </w:rPr>
        <w:t>has induced an identity crisis</w:t>
      </w:r>
      <w:r w:rsidRPr="006A14D9">
        <w:rPr>
          <w:u w:val="single"/>
        </w:rPr>
        <w:t xml:space="preserve"> in the West.</w:t>
      </w:r>
      <w:r w:rsidRPr="006A14D9">
        <w:rPr>
          <w:sz w:val="16"/>
        </w:rPr>
        <w:t xml:space="preserve"> In response, </w:t>
      </w:r>
      <w:r w:rsidRPr="006A14D9">
        <w:rPr>
          <w:u w:val="single"/>
        </w:rPr>
        <w:t xml:space="preserve">techno-Orientalism, </w:t>
      </w:r>
      <w:r w:rsidRPr="006A14D9">
        <w:rPr>
          <w:sz w:val="16"/>
        </w:rPr>
        <w:t xml:space="preserve">in which “[idioms of technology] become structured into the discourse of Orientalism,” </w:t>
      </w:r>
      <w:r w:rsidRPr="006A14D9">
        <w:rPr>
          <w:u w:val="single"/>
        </w:rPr>
        <w:t xml:space="preserve">is produced in large part to discipline </w:t>
      </w:r>
      <w:r w:rsidRPr="006A14D9">
        <w:rPr>
          <w:sz w:val="16"/>
        </w:rPr>
        <w:t xml:space="preserve">Japan and its </w:t>
      </w:r>
      <w:r w:rsidRPr="006A14D9">
        <w:rPr>
          <w:u w:val="single"/>
        </w:rPr>
        <w:t>rise to techno-economic power.</w:t>
      </w:r>
      <w:r w:rsidRPr="006A14D9">
        <w:rPr>
          <w:sz w:val="16"/>
        </w:rPr>
        <w:t xml:space="preserve">12 </w:t>
      </w:r>
      <w:r w:rsidRPr="006A14D9">
        <w:rPr>
          <w:highlight w:val="green"/>
          <w:u w:val="single"/>
        </w:rPr>
        <w:t>The U</w:t>
      </w:r>
      <w:r w:rsidRPr="006A14D9">
        <w:rPr>
          <w:sz w:val="16"/>
        </w:rPr>
        <w:t xml:space="preserve">nited </w:t>
      </w:r>
      <w:r w:rsidRPr="006A14D9">
        <w:rPr>
          <w:highlight w:val="green"/>
          <w:u w:val="single"/>
        </w:rPr>
        <w:t>S</w:t>
      </w:r>
      <w:r w:rsidRPr="006A14D9">
        <w:rPr>
          <w:sz w:val="16"/>
        </w:rPr>
        <w:t xml:space="preserve">tates, for instance, </w:t>
      </w:r>
      <w:r w:rsidRPr="006A14D9">
        <w:rPr>
          <w:highlight w:val="green"/>
          <w:u w:val="single"/>
        </w:rPr>
        <w:t>externalized its anxiety into xenophobic projections of Japan as</w:t>
      </w:r>
      <w:r w:rsidRPr="006A14D9">
        <w:rPr>
          <w:u w:val="single"/>
        </w:rPr>
        <w:t xml:space="preserve"> a “culture that is cold, impersonal, and machine-</w:t>
      </w:r>
      <w:r w:rsidRPr="006A14D9">
        <w:rPr>
          <w:u w:val="single"/>
        </w:rPr>
        <w:lastRenderedPageBreak/>
        <w:t xml:space="preserve">like” in which its people are </w:t>
      </w:r>
      <w:r w:rsidRPr="006A14D9">
        <w:rPr>
          <w:b/>
          <w:iCs/>
          <w:highlight w:val="green"/>
          <w:u w:val="single"/>
        </w:rPr>
        <w:t xml:space="preserve">“sub-human” </w:t>
      </w:r>
      <w:r w:rsidRPr="006A14D9">
        <w:rPr>
          <w:highlight w:val="green"/>
          <w:u w:val="single"/>
        </w:rPr>
        <w:t xml:space="preserve">and </w:t>
      </w:r>
      <w:r w:rsidRPr="006A14D9">
        <w:rPr>
          <w:b/>
          <w:iCs/>
          <w:highlight w:val="green"/>
          <w:u w:val="single"/>
        </w:rPr>
        <w:t>“unfeeling aliens.”</w:t>
      </w:r>
      <w:r w:rsidRPr="006A14D9">
        <w:rPr>
          <w:sz w:val="16"/>
        </w:rPr>
        <w:t xml:space="preserve">13 </w:t>
      </w:r>
      <w:r w:rsidRPr="006A14D9">
        <w:rPr>
          <w:u w:val="single"/>
        </w:rPr>
        <w:t>Techno-Orientalism</w:t>
      </w:r>
      <w:r w:rsidRPr="006A14D9">
        <w:rPr>
          <w:sz w:val="16"/>
        </w:rPr>
        <w:t xml:space="preserve">, born from the “Japan Panic,” </w:t>
      </w:r>
      <w:r w:rsidRPr="006A14D9">
        <w:rPr>
          <w:u w:val="single"/>
        </w:rPr>
        <w:t xml:space="preserve">was effectively </w:t>
      </w:r>
      <w:r w:rsidRPr="006A14D9">
        <w:rPr>
          <w:highlight w:val="green"/>
          <w:u w:val="single"/>
        </w:rPr>
        <w:t>consolidated throu</w:t>
      </w:r>
      <w:r w:rsidRPr="006A14D9">
        <w:rPr>
          <w:u w:val="single"/>
        </w:rPr>
        <w:t xml:space="preserve">gh and around political-economic </w:t>
      </w:r>
      <w:r w:rsidRPr="006A14D9">
        <w:rPr>
          <w:highlight w:val="green"/>
          <w:u w:val="single"/>
        </w:rPr>
        <w:t>concerns that frame</w:t>
      </w:r>
      <w:r w:rsidRPr="006A14D9">
        <w:rPr>
          <w:sz w:val="16"/>
        </w:rPr>
        <w:t xml:space="preserve"> Japanese and, by extension, </w:t>
      </w:r>
      <w:r w:rsidRPr="006A14D9">
        <w:rPr>
          <w:highlight w:val="green"/>
          <w:u w:val="single"/>
        </w:rPr>
        <w:t xml:space="preserve">Asian </w:t>
      </w:r>
      <w:r w:rsidRPr="006A14D9">
        <w:rPr>
          <w:u w:val="single"/>
        </w:rPr>
        <w:t xml:space="preserve">techno-capitalist </w:t>
      </w:r>
      <w:r w:rsidRPr="006A14D9">
        <w:rPr>
          <w:highlight w:val="green"/>
          <w:u w:val="single"/>
        </w:rPr>
        <w:t xml:space="preserve">progress as </w:t>
      </w:r>
      <w:r w:rsidRPr="006A14D9">
        <w:rPr>
          <w:b/>
          <w:iCs/>
          <w:u w:val="single"/>
        </w:rPr>
        <w:t xml:space="preserve">dangerous and </w:t>
      </w:r>
      <w:r w:rsidRPr="006A14D9">
        <w:rPr>
          <w:b/>
          <w:iCs/>
          <w:highlight w:val="green"/>
          <w:u w:val="single"/>
        </w:rPr>
        <w:t>dystopian.</w:t>
      </w:r>
    </w:p>
    <w:p w14:paraId="738C27A2" w14:textId="77777777" w:rsidR="00EA12D6" w:rsidRPr="006A14D9" w:rsidRDefault="00EA12D6" w:rsidP="00EA12D6">
      <w:pPr>
        <w:spacing w:line="240" w:lineRule="auto"/>
        <w:contextualSpacing/>
        <w:rPr>
          <w:sz w:val="16"/>
        </w:rPr>
      </w:pPr>
      <w:r w:rsidRPr="006A14D9">
        <w:rPr>
          <w:sz w:val="16"/>
        </w:rPr>
        <w:t xml:space="preserve">Extending Edward Said’s concept of Orientalism,14 </w:t>
      </w:r>
      <w:r w:rsidRPr="006A14D9">
        <w:rPr>
          <w:u w:val="single"/>
        </w:rPr>
        <w:t>techno-Orientalism marks a geo-historical shift where the West no longer has control over the terms that define the East</w:t>
      </w:r>
      <w:r w:rsidRPr="006A14D9">
        <w:rPr>
          <w:sz w:val="16"/>
        </w:rPr>
        <w:t>—the “Orient”—</w:t>
      </w:r>
      <w:r w:rsidRPr="006A14D9">
        <w:rPr>
          <w:u w:val="single"/>
        </w:rPr>
        <w:t>as weak, inferior, and subordinate to the West.</w:t>
      </w:r>
      <w:r w:rsidRPr="006A14D9">
        <w:rPr>
          <w:sz w:val="16"/>
        </w:rPr>
        <w:t xml:space="preserve"> It marks a shift not only in political-economic power but also in cultural authority. </w:t>
      </w:r>
      <w:r w:rsidRPr="006A14D9">
        <w:rPr>
          <w:u w:val="single"/>
        </w:rPr>
        <w:t>Techno-Orientalism</w:t>
      </w:r>
      <w:r w:rsidRPr="006A14D9">
        <w:rPr>
          <w:sz w:val="16"/>
        </w:rPr>
        <w:t xml:space="preserve">, then, </w:t>
      </w:r>
      <w:r w:rsidRPr="006A14D9">
        <w:rPr>
          <w:u w:val="single"/>
        </w:rPr>
        <w:t>is the expressive vehicle</w:t>
      </w:r>
      <w:r w:rsidRPr="006A14D9">
        <w:rPr>
          <w:sz w:val="16"/>
        </w:rPr>
        <w:t xml:space="preserve"> (cultural productions and visual representations) </w:t>
      </w:r>
      <w:r w:rsidRPr="006A14D9">
        <w:rPr>
          <w:u w:val="single"/>
        </w:rPr>
        <w:t xml:space="preserve">by which </w:t>
      </w:r>
      <w:r w:rsidRPr="006A14D9">
        <w:rPr>
          <w:sz w:val="16"/>
        </w:rPr>
        <w:t>Western and Eastern</w:t>
      </w:r>
      <w:r w:rsidRPr="006A14D9">
        <w:rPr>
          <w:u w:val="single"/>
        </w:rPr>
        <w:t xml:space="preserve"> nations articulate their fears, desires, and anxieties</w:t>
      </w:r>
      <w:r w:rsidRPr="006A14D9">
        <w:rPr>
          <w:sz w:val="16"/>
        </w:rPr>
        <w:t xml:space="preserve"> that are </w:t>
      </w:r>
      <w:r w:rsidRPr="006A14D9">
        <w:rPr>
          <w:u w:val="single"/>
        </w:rPr>
        <w:t xml:space="preserve">produced in their competitive struggle to gain technological hegemony </w:t>
      </w:r>
      <w:r w:rsidRPr="006A14D9">
        <w:rPr>
          <w:sz w:val="16"/>
        </w:rPr>
        <w:t>through economic trade and scientific innovation.15</w:t>
      </w:r>
    </w:p>
    <w:p w14:paraId="62D96E02" w14:textId="77777777" w:rsidR="00EA12D6" w:rsidRPr="006A14D9" w:rsidRDefault="00EA12D6" w:rsidP="00EA12D6">
      <w:pPr>
        <w:spacing w:line="240" w:lineRule="auto"/>
        <w:contextualSpacing/>
        <w:rPr>
          <w:sz w:val="16"/>
        </w:rPr>
      </w:pPr>
      <w:r w:rsidRPr="006A14D9">
        <w:rPr>
          <w:sz w:val="16"/>
        </w:rPr>
        <w:t xml:space="preserve">Analogous to Japan’s position in the late 1980s, </w:t>
      </w:r>
      <w:r w:rsidRPr="006A14D9">
        <w:rPr>
          <w:highlight w:val="green"/>
          <w:u w:val="single"/>
        </w:rPr>
        <w:t>China currently figures into the techno-Orientalist imaginary as a powerful competitor</w:t>
      </w:r>
      <w:r w:rsidRPr="006A14D9">
        <w:rPr>
          <w:u w:val="single"/>
        </w:rPr>
        <w:t xml:space="preserve"> in mass production, a global financial giant, and</w:t>
      </w:r>
      <w:r w:rsidRPr="006A14D9">
        <w:rPr>
          <w:sz w:val="16"/>
        </w:rPr>
        <w:t xml:space="preserve"> an aggressive </w:t>
      </w:r>
      <w:r w:rsidRPr="006A14D9">
        <w:rPr>
          <w:u w:val="single"/>
        </w:rPr>
        <w:t>investor in technological, infrastructural, and scientific developments.</w:t>
      </w:r>
      <w:r w:rsidRPr="006A14D9">
        <w:rPr>
          <w:sz w:val="16"/>
        </w:rPr>
        <w:t xml:space="preserve"> At the same time, </w:t>
      </w:r>
      <w:r w:rsidRPr="006A14D9">
        <w:rPr>
          <w:u w:val="single"/>
        </w:rPr>
        <w:t xml:space="preserve">the </w:t>
      </w:r>
      <w:r w:rsidRPr="006A14D9">
        <w:rPr>
          <w:highlight w:val="green"/>
          <w:u w:val="single"/>
        </w:rPr>
        <w:t>increasing purchasing power</w:t>
      </w:r>
      <w:r w:rsidRPr="006A14D9">
        <w:rPr>
          <w:u w:val="single"/>
        </w:rPr>
        <w:t xml:space="preserve"> of China </w:t>
      </w:r>
      <w:r w:rsidRPr="006A14D9">
        <w:rPr>
          <w:highlight w:val="green"/>
          <w:u w:val="single"/>
        </w:rPr>
        <w:t>provokes American fear of a</w:t>
      </w:r>
      <w:r w:rsidRPr="006A14D9">
        <w:rPr>
          <w:u w:val="single"/>
        </w:rPr>
        <w:t xml:space="preserve"> future global </w:t>
      </w:r>
      <w:r w:rsidRPr="006A14D9">
        <w:rPr>
          <w:highlight w:val="green"/>
          <w:u w:val="single"/>
        </w:rPr>
        <w:t>market</w:t>
      </w:r>
      <w:r w:rsidRPr="006A14D9">
        <w:rPr>
          <w:u w:val="single"/>
        </w:rPr>
        <w:t xml:space="preserve"> that is economically </w:t>
      </w:r>
      <w:r w:rsidRPr="006A14D9">
        <w:rPr>
          <w:highlight w:val="green"/>
          <w:u w:val="single"/>
        </w:rPr>
        <w:t>driven by</w:t>
      </w:r>
      <w:r w:rsidRPr="006A14D9">
        <w:rPr>
          <w:u w:val="single"/>
        </w:rPr>
        <w:t xml:space="preserve"> </w:t>
      </w:r>
      <w:r w:rsidRPr="006A14D9">
        <w:rPr>
          <w:highlight w:val="green"/>
          <w:u w:val="single"/>
        </w:rPr>
        <w:t>Chinese</w:t>
      </w:r>
      <w:r w:rsidRPr="006A14D9">
        <w:rPr>
          <w:u w:val="single"/>
        </w:rPr>
        <w:t xml:space="preserve"> consumpti</w:t>
      </w:r>
      <w:r w:rsidRPr="006A14D9">
        <w:rPr>
          <w:highlight w:val="green"/>
          <w:u w:val="single"/>
        </w:rPr>
        <w:t>ve desires</w:t>
      </w:r>
      <w:r w:rsidRPr="006A14D9">
        <w:rPr>
          <w:u w:val="single"/>
        </w:rPr>
        <w:t xml:space="preserve"> and practices.</w:t>
      </w:r>
      <w:r w:rsidRPr="006A14D9">
        <w:rPr>
          <w:sz w:val="16"/>
        </w:rPr>
        <w:t xml:space="preserve"> </w:t>
      </w:r>
      <w:r w:rsidRPr="006A14D9">
        <w:rPr>
          <w:u w:val="single"/>
        </w:rPr>
        <w:t xml:space="preserve">It is </w:t>
      </w:r>
      <w:r w:rsidRPr="006A14D9">
        <w:rPr>
          <w:highlight w:val="green"/>
          <w:u w:val="single"/>
        </w:rPr>
        <w:t>this duality</w:t>
      </w:r>
      <w:r w:rsidRPr="006A14D9">
        <w:rPr>
          <w:sz w:val="16"/>
        </w:rPr>
        <w:t>—the domination of both production and consumption across different sectors of the techno-capitalist global economy—</w:t>
      </w:r>
      <w:r w:rsidRPr="006A14D9">
        <w:rPr>
          <w:b/>
          <w:iCs/>
          <w:u w:val="single"/>
        </w:rPr>
        <w:t>that u</w:t>
      </w:r>
      <w:r w:rsidRPr="006A14D9">
        <w:rPr>
          <w:b/>
          <w:iCs/>
          <w:highlight w:val="green"/>
          <w:u w:val="single"/>
        </w:rPr>
        <w:t>ndergirds</w:t>
      </w:r>
      <w:r w:rsidRPr="006A14D9">
        <w:rPr>
          <w:b/>
          <w:iCs/>
          <w:u w:val="single"/>
        </w:rPr>
        <w:t xml:space="preserve"> American </w:t>
      </w:r>
      <w:r w:rsidRPr="006A14D9">
        <w:rPr>
          <w:b/>
          <w:iCs/>
          <w:highlight w:val="green"/>
          <w:u w:val="single"/>
        </w:rPr>
        <w:t xml:space="preserve">anxieties of a </w:t>
      </w:r>
      <w:proofErr w:type="spellStart"/>
      <w:r w:rsidRPr="006A14D9">
        <w:rPr>
          <w:b/>
          <w:iCs/>
          <w:highlight w:val="green"/>
          <w:u w:val="single"/>
        </w:rPr>
        <w:t>sinicized</w:t>
      </w:r>
      <w:proofErr w:type="spellEnd"/>
      <w:r w:rsidRPr="006A14D9">
        <w:rPr>
          <w:b/>
          <w:iCs/>
          <w:highlight w:val="green"/>
          <w:u w:val="single"/>
        </w:rPr>
        <w:t xml:space="preserve"> future</w:t>
      </w:r>
      <w:r w:rsidRPr="006A14D9">
        <w:rPr>
          <w:sz w:val="16"/>
        </w:rPr>
        <w:t>.16</w:t>
      </w:r>
    </w:p>
    <w:p w14:paraId="4A5E1BD1" w14:textId="77777777" w:rsidR="00EA12D6" w:rsidRPr="006A14D9" w:rsidRDefault="00EA12D6" w:rsidP="00EA12D6">
      <w:pPr>
        <w:spacing w:line="240" w:lineRule="auto"/>
        <w:contextualSpacing/>
        <w:rPr>
          <w:b/>
          <w:iCs/>
          <w:u w:val="single"/>
        </w:rPr>
      </w:pPr>
      <w:r w:rsidRPr="006A14D9">
        <w:rPr>
          <w:b/>
          <w:iCs/>
          <w:u w:val="single"/>
        </w:rPr>
        <w:t>Further amplifying these anxieties</w:t>
      </w:r>
      <w:r w:rsidRPr="006A14D9">
        <w:rPr>
          <w:sz w:val="16"/>
        </w:rPr>
        <w:t xml:space="preserve"> around Chinese techno-economic domination </w:t>
      </w:r>
      <w:r w:rsidRPr="006A14D9">
        <w:rPr>
          <w:b/>
          <w:iCs/>
          <w:u w:val="single"/>
        </w:rPr>
        <w:t xml:space="preserve">is our imagination of </w:t>
      </w:r>
      <w:r w:rsidRPr="006A14D9">
        <w:rPr>
          <w:b/>
          <w:iCs/>
          <w:highlight w:val="green"/>
          <w:u w:val="single"/>
        </w:rPr>
        <w:t>China</w:t>
      </w:r>
      <w:r w:rsidRPr="006A14D9">
        <w:rPr>
          <w:sz w:val="16"/>
        </w:rPr>
        <w:t xml:space="preserve">/the Chinese </w:t>
      </w:r>
      <w:r w:rsidRPr="006A14D9">
        <w:rPr>
          <w:b/>
          <w:iCs/>
          <w:highlight w:val="green"/>
          <w:u w:val="single"/>
        </w:rPr>
        <w:t>as the ultimate yellow peril</w:t>
      </w:r>
      <w:r w:rsidRPr="006A14D9">
        <w:rPr>
          <w:highlight w:val="green"/>
          <w:u w:val="single"/>
        </w:rPr>
        <w:t>, whose</w:t>
      </w:r>
      <w:r w:rsidRPr="006A14D9">
        <w:rPr>
          <w:u w:val="single"/>
        </w:rPr>
        <w:t xml:space="preserve"> state </w:t>
      </w:r>
      <w:r w:rsidRPr="006A14D9">
        <w:rPr>
          <w:highlight w:val="green"/>
          <w:u w:val="single"/>
        </w:rPr>
        <w:t>ideology is oppositiona</w:t>
      </w:r>
      <w:r w:rsidRPr="006A14D9">
        <w:rPr>
          <w:u w:val="single"/>
        </w:rPr>
        <w:t xml:space="preserve">l to that of the United States </w:t>
      </w:r>
      <w:r w:rsidRPr="006A14D9">
        <w:rPr>
          <w:highlight w:val="green"/>
          <w:u w:val="single"/>
        </w:rPr>
        <w:t>and whose</w:t>
      </w:r>
      <w:r w:rsidRPr="006A14D9">
        <w:rPr>
          <w:u w:val="single"/>
        </w:rPr>
        <w:t xml:space="preserve"> unmatched population </w:t>
      </w:r>
      <w:r w:rsidRPr="006A14D9">
        <w:rPr>
          <w:highlight w:val="green"/>
          <w:u w:val="single"/>
        </w:rPr>
        <w:t>size combined with</w:t>
      </w:r>
      <w:r w:rsidRPr="006A14D9">
        <w:rPr>
          <w:u w:val="single"/>
        </w:rPr>
        <w:t xml:space="preserve"> its </w:t>
      </w:r>
      <w:r w:rsidRPr="006A14D9">
        <w:rPr>
          <w:highlight w:val="green"/>
          <w:u w:val="single"/>
        </w:rPr>
        <w:t>econ</w:t>
      </w:r>
      <w:r w:rsidRPr="006A14D9">
        <w:rPr>
          <w:u w:val="single"/>
        </w:rPr>
        <w:t xml:space="preserve">omic expansion </w:t>
      </w:r>
      <w:r w:rsidRPr="006A14D9">
        <w:rPr>
          <w:highlight w:val="green"/>
          <w:u w:val="single"/>
        </w:rPr>
        <w:t>and tech</w:t>
      </w:r>
      <w:r w:rsidRPr="006A14D9">
        <w:rPr>
          <w:u w:val="single"/>
        </w:rPr>
        <w:t xml:space="preserve">nological advancements </w:t>
      </w:r>
      <w:r w:rsidRPr="006A14D9">
        <w:rPr>
          <w:highlight w:val="green"/>
          <w:u w:val="single"/>
        </w:rPr>
        <w:t>may</w:t>
      </w:r>
      <w:r w:rsidRPr="006A14D9">
        <w:rPr>
          <w:u w:val="single"/>
        </w:rPr>
        <w:t xml:space="preserve"> </w:t>
      </w:r>
      <w:proofErr w:type="gramStart"/>
      <w:r w:rsidRPr="006A14D9">
        <w:rPr>
          <w:u w:val="single"/>
        </w:rPr>
        <w:t xml:space="preserve">actually </w:t>
      </w:r>
      <w:r w:rsidRPr="006A14D9">
        <w:rPr>
          <w:highlight w:val="green"/>
          <w:u w:val="single"/>
        </w:rPr>
        <w:t>pose</w:t>
      </w:r>
      <w:proofErr w:type="gramEnd"/>
      <w:r w:rsidRPr="006A14D9">
        <w:rPr>
          <w:highlight w:val="green"/>
          <w:u w:val="single"/>
        </w:rPr>
        <w:t xml:space="preserve"> a</w:t>
      </w:r>
      <w:r w:rsidRPr="006A14D9">
        <w:rPr>
          <w:u w:val="single"/>
        </w:rPr>
        <w:t xml:space="preserve"> real </w:t>
      </w:r>
      <w:r w:rsidRPr="006A14D9">
        <w:rPr>
          <w:highlight w:val="green"/>
          <w:u w:val="single"/>
        </w:rPr>
        <w:t>challenge to</w:t>
      </w:r>
      <w:r w:rsidRPr="006A14D9">
        <w:rPr>
          <w:u w:val="single"/>
        </w:rPr>
        <w:t xml:space="preserve"> U.S. global </w:t>
      </w:r>
      <w:r w:rsidRPr="006A14D9">
        <w:rPr>
          <w:highlight w:val="green"/>
          <w:u w:val="single"/>
        </w:rPr>
        <w:t>heg</w:t>
      </w:r>
      <w:r w:rsidRPr="006A14D9">
        <w:rPr>
          <w:u w:val="single"/>
        </w:rPr>
        <w:t>emony.</w:t>
      </w:r>
      <w:r w:rsidRPr="006A14D9">
        <w:rPr>
          <w:sz w:val="16"/>
        </w:rPr>
        <w:t xml:space="preserve"> We turn now to examine how the ideology of </w:t>
      </w:r>
      <w:r w:rsidRPr="006A14D9">
        <w:rPr>
          <w:u w:val="single"/>
        </w:rPr>
        <w:t xml:space="preserve">yellow peril is </w:t>
      </w:r>
      <w:r w:rsidRPr="006A14D9">
        <w:rPr>
          <w:highlight w:val="green"/>
          <w:u w:val="single"/>
        </w:rPr>
        <w:t>manifesting in</w:t>
      </w:r>
      <w:r w:rsidRPr="006A14D9">
        <w:rPr>
          <w:u w:val="single"/>
        </w:rPr>
        <w:t xml:space="preserve"> the current context of techno-Orientalism, beginning first with an analysis of the racial trope of </w:t>
      </w:r>
      <w:r w:rsidRPr="006A14D9">
        <w:rPr>
          <w:b/>
          <w:iCs/>
          <w:u w:val="single"/>
        </w:rPr>
        <w:t>“Chinese as contagion”</w:t>
      </w:r>
      <w:r w:rsidRPr="006A14D9">
        <w:rPr>
          <w:u w:val="single"/>
        </w:rPr>
        <w:t xml:space="preserve"> and its connection to </w:t>
      </w:r>
      <w:r w:rsidRPr="006A14D9">
        <w:rPr>
          <w:b/>
          <w:iCs/>
          <w:highlight w:val="green"/>
          <w:u w:val="single"/>
        </w:rPr>
        <w:t>anti-Asian aggression.</w:t>
      </w:r>
    </w:p>
    <w:p w14:paraId="0383D9EE" w14:textId="488653EC" w:rsidR="008337A5" w:rsidRPr="008337A5" w:rsidRDefault="008337A5" w:rsidP="008337A5">
      <w:pPr>
        <w:pStyle w:val="Heading4"/>
      </w:pPr>
      <w:r w:rsidRPr="008337A5">
        <w:t xml:space="preserve">We’ll read multiple quotes from the 1AC that supercharge the link – the unhighlighted text in the Bowman evidence says that China has QUOTE </w:t>
      </w:r>
      <w:r w:rsidRPr="008337A5">
        <w:rPr>
          <w:highlight w:val="green"/>
        </w:rPr>
        <w:t>“commit not to place any weapons in outer space</w:t>
      </w:r>
      <w:r w:rsidRPr="008337A5">
        <w:t xml:space="preserve">” END QUOTE and passed international treaties saying they will not militarize space. The 1AC has already passed – just not by Western powers, but no matter what Asians do the West sees them as a threat – QUOTE “Beijing </w:t>
      </w:r>
      <w:r w:rsidRPr="008337A5">
        <w:rPr>
          <w:highlight w:val="green"/>
        </w:rPr>
        <w:t>“probably intends to pursue additional [anti-satellite] weapons”</w:t>
      </w:r>
      <w:r w:rsidRPr="008337A5">
        <w:t xml:space="preserve"> END QUOTE –The West uses peaceful Chinese treaties and development as REASON to militarize and then gets surprised when China tries to build a deterrent, justifying FURHTER development </w:t>
      </w:r>
    </w:p>
    <w:p w14:paraId="175DF9A5" w14:textId="77777777" w:rsidR="00EA12D6" w:rsidRPr="006A14D9" w:rsidRDefault="00EA12D6" w:rsidP="00EA12D6">
      <w:pPr>
        <w:spacing w:line="240" w:lineRule="auto"/>
        <w:contextualSpacing/>
        <w:rPr>
          <w:b/>
          <w:iCs/>
          <w:u w:val="single"/>
        </w:rPr>
      </w:pPr>
    </w:p>
    <w:p w14:paraId="0B3EE4D2" w14:textId="77777777" w:rsidR="00EA12D6" w:rsidRPr="005C7695" w:rsidRDefault="00EA12D6" w:rsidP="00EA12D6">
      <w:pPr>
        <w:pStyle w:val="Heading4"/>
        <w:rPr>
          <w:rFonts w:cs="Arial"/>
        </w:rPr>
      </w:pPr>
      <w:r w:rsidRPr="006A14D9">
        <w:rPr>
          <w:iCs/>
        </w:rPr>
        <w:lastRenderedPageBreak/>
        <w:t xml:space="preserve">The implementation of the AFF packaged through racist representations cause </w:t>
      </w:r>
      <w:r w:rsidRPr="006A14D9">
        <w:rPr>
          <w:iCs/>
          <w:u w:val="single"/>
        </w:rPr>
        <w:t xml:space="preserve">material violence. </w:t>
      </w:r>
      <w:r w:rsidRPr="006A14D9">
        <w:rPr>
          <w:iCs/>
        </w:rPr>
        <w:t>Reps matter more than the plan – we are</w:t>
      </w:r>
      <w:r w:rsidRPr="006A14D9">
        <w:rPr>
          <w:iCs/>
          <w:u w:val="single"/>
        </w:rPr>
        <w:t xml:space="preserve"> scholars not policymakers. </w:t>
      </w:r>
      <w:r w:rsidRPr="006A14D9">
        <w:rPr>
          <w:iCs/>
        </w:rPr>
        <w:t xml:space="preserve">Atlanta is the latest example, but the past year has shown a one-to-one correlation with rhetoric that paints Asian governments as threatening and physical, sexual, and verbal assault of Asians around the world as a result. </w:t>
      </w:r>
      <w:r w:rsidRPr="00B1688D">
        <w:rPr>
          <w:rFonts w:cs="Arial"/>
        </w:rPr>
        <w:t xml:space="preserve">The 1AR’s claims of “Our Threats Real” is not responsive to the criticism – </w:t>
      </w:r>
      <w:proofErr w:type="spellStart"/>
      <w:r w:rsidRPr="00B1688D">
        <w:rPr>
          <w:rFonts w:cs="Arial"/>
        </w:rPr>
        <w:t>its</w:t>
      </w:r>
      <w:proofErr w:type="spellEnd"/>
      <w:r w:rsidRPr="00B1688D">
        <w:rPr>
          <w:rFonts w:cs="Arial"/>
        </w:rPr>
        <w:t xml:space="preserve"> not a question about the truth value of the representations but rather the proximate impact embedded in power which extends into material violence</w:t>
      </w:r>
    </w:p>
    <w:p w14:paraId="06DCF069" w14:textId="77777777" w:rsidR="00EA12D6" w:rsidRPr="006A14D9" w:rsidRDefault="00EA12D6" w:rsidP="00EA12D6">
      <w:r w:rsidRPr="006A14D9">
        <w:rPr>
          <w:b/>
          <w:bCs/>
          <w:sz w:val="26"/>
        </w:rPr>
        <w:t>Siu and Chun 20</w:t>
      </w:r>
      <w:r w:rsidRPr="006A14D9">
        <w:t xml:space="preserve"> </w:t>
      </w:r>
      <w:r w:rsidRPr="006A14D9">
        <w:rPr>
          <w:sz w:val="16"/>
          <w:szCs w:val="16"/>
        </w:rPr>
        <w:t xml:space="preserve">– * Associate Professor Asian American and Asian Diaspora Studies Chinese Diaspora, Cultural Citizenship, Cultural Politics of Food, Diaspora / Transnationalism; Asians in the Americas, Ethnography PhD, Anthropology, Stanford University, MA, Anthropology, Stanford University, BA, Anthropology, minor in Ethnic Studies, University of California, Berkeley **Ph.D. student at the University of California, Berkeley in the Department of Ethnic Studies, 19-2020 recipient of The Catherine and William L. </w:t>
      </w:r>
      <w:proofErr w:type="spellStart"/>
      <w:r w:rsidRPr="006A14D9">
        <w:rPr>
          <w:sz w:val="16"/>
          <w:szCs w:val="16"/>
        </w:rPr>
        <w:t>Magistretti</w:t>
      </w:r>
      <w:proofErr w:type="spellEnd"/>
      <w:r w:rsidRPr="006A14D9">
        <w:rPr>
          <w:sz w:val="16"/>
          <w:szCs w:val="16"/>
        </w:rPr>
        <w:t xml:space="preserve"> Graduate Fellowship, B.A. in Politics and Social and Cultural Analysis from New York University. [Lok, Claire, Yellow Peril and Techno-orientalism in the Time of Covid-19: Racialized Contagion, Scientific Espionage, and Techno-Economic Warfare, Journal of Asian American Studies, Volume 23, Number 3, October 2020, pp. 421-440 (Article), DKP]</w:t>
      </w:r>
      <w:r w:rsidRPr="006A14D9">
        <w:t xml:space="preserve"> </w:t>
      </w:r>
    </w:p>
    <w:p w14:paraId="64FF8E63" w14:textId="77777777" w:rsidR="00EA12D6" w:rsidRPr="006A14D9" w:rsidRDefault="00EA12D6" w:rsidP="00EA12D6">
      <w:pPr>
        <w:spacing w:line="240" w:lineRule="auto"/>
        <w:contextualSpacing/>
        <w:rPr>
          <w:sz w:val="16"/>
        </w:rPr>
      </w:pPr>
      <w:r w:rsidRPr="006A14D9">
        <w:rPr>
          <w:sz w:val="16"/>
        </w:rPr>
        <w:t xml:space="preserve">In the early weeks of the COVID-19 outbreak in the United States, President Trump put out many mixed messages, but he remained consistent with one—that </w:t>
      </w:r>
      <w:r w:rsidRPr="006A14D9">
        <w:rPr>
          <w:u w:val="single"/>
        </w:rPr>
        <w:t>China was to blame for the</w:t>
      </w:r>
      <w:r w:rsidRPr="006A14D9">
        <w:rPr>
          <w:sz w:val="16"/>
        </w:rPr>
        <w:t xml:space="preserve"> spread of </w:t>
      </w:r>
      <w:r w:rsidRPr="006A14D9">
        <w:rPr>
          <w:u w:val="single"/>
        </w:rPr>
        <w:t>the virus</w:t>
      </w:r>
      <w:r w:rsidRPr="006A14D9">
        <w:rPr>
          <w:sz w:val="16"/>
        </w:rPr>
        <w:t xml:space="preserve">. Repeatedly, he insisted on </w:t>
      </w:r>
      <w:r w:rsidRPr="006A14D9">
        <w:rPr>
          <w:u w:val="single"/>
        </w:rPr>
        <w:t>calling</w:t>
      </w:r>
      <w:r w:rsidRPr="006A14D9">
        <w:rPr>
          <w:sz w:val="16"/>
        </w:rPr>
        <w:t xml:space="preserve"> the novel </w:t>
      </w:r>
      <w:r w:rsidRPr="006A14D9">
        <w:rPr>
          <w:u w:val="single"/>
        </w:rPr>
        <w:t>corona</w:t>
      </w:r>
      <w:r w:rsidRPr="006A14D9">
        <w:rPr>
          <w:sz w:val="16"/>
        </w:rPr>
        <w:t>virus</w:t>
      </w:r>
      <w:r w:rsidRPr="006A14D9">
        <w:rPr>
          <w:u w:val="single"/>
        </w:rPr>
        <w:t xml:space="preserve"> “the Chinese virus,”</w:t>
      </w:r>
      <w:r w:rsidRPr="006A14D9">
        <w:rPr>
          <w:sz w:val="16"/>
        </w:rPr>
        <w:t xml:space="preserve"> despite mounting public criticism against the racialization of the deadly pathogen. Many noted the inflammatory nature of this anti-Asian rhetoric. During this same period, </w:t>
      </w:r>
      <w:r w:rsidRPr="006A14D9">
        <w:rPr>
          <w:highlight w:val="green"/>
          <w:u w:val="single"/>
        </w:rPr>
        <w:t>reports ranging from</w:t>
      </w:r>
      <w:r w:rsidRPr="006A14D9">
        <w:rPr>
          <w:u w:val="single"/>
        </w:rPr>
        <w:t xml:space="preserve"> verbal </w:t>
      </w:r>
      <w:r w:rsidRPr="006A14D9">
        <w:rPr>
          <w:b/>
          <w:iCs/>
          <w:highlight w:val="green"/>
          <w:u w:val="single"/>
        </w:rPr>
        <w:t xml:space="preserve">abuse </w:t>
      </w:r>
      <w:r w:rsidRPr="006A14D9">
        <w:rPr>
          <w:highlight w:val="green"/>
          <w:u w:val="single"/>
        </w:rPr>
        <w:t>to</w:t>
      </w:r>
      <w:r w:rsidRPr="006A14D9">
        <w:rPr>
          <w:u w:val="single"/>
        </w:rPr>
        <w:t xml:space="preserve"> intimidation to </w:t>
      </w:r>
      <w:r w:rsidRPr="006A14D9">
        <w:rPr>
          <w:b/>
          <w:iCs/>
          <w:highlight w:val="green"/>
          <w:u w:val="single"/>
        </w:rPr>
        <w:t>physical assault</w:t>
      </w:r>
      <w:r w:rsidRPr="006A14D9">
        <w:rPr>
          <w:u w:val="single"/>
        </w:rPr>
        <w:t xml:space="preserve"> against people of Asian descent </w:t>
      </w:r>
      <w:r w:rsidRPr="006A14D9">
        <w:rPr>
          <w:highlight w:val="green"/>
          <w:u w:val="single"/>
        </w:rPr>
        <w:t>documented the</w:t>
      </w:r>
      <w:r w:rsidRPr="006A14D9">
        <w:rPr>
          <w:u w:val="single"/>
        </w:rPr>
        <w:t xml:space="preserve"> sudden </w:t>
      </w:r>
      <w:r w:rsidRPr="006A14D9">
        <w:rPr>
          <w:highlight w:val="green"/>
          <w:u w:val="single"/>
        </w:rPr>
        <w:t xml:space="preserve">rise of anti-Asian </w:t>
      </w:r>
      <w:r w:rsidRPr="006A14D9">
        <w:rPr>
          <w:b/>
          <w:iCs/>
          <w:highlight w:val="green"/>
          <w:u w:val="single"/>
        </w:rPr>
        <w:t>hate crimes</w:t>
      </w:r>
      <w:r w:rsidRPr="006A14D9">
        <w:rPr>
          <w:u w:val="single"/>
        </w:rPr>
        <w:t xml:space="preserve"> in the U</w:t>
      </w:r>
      <w:r w:rsidRPr="006A14D9">
        <w:rPr>
          <w:sz w:val="16"/>
        </w:rPr>
        <w:t xml:space="preserve">nited </w:t>
      </w:r>
      <w:r w:rsidRPr="006A14D9">
        <w:rPr>
          <w:u w:val="single"/>
        </w:rPr>
        <w:t>S</w:t>
      </w:r>
      <w:r w:rsidRPr="006A14D9">
        <w:rPr>
          <w:sz w:val="16"/>
        </w:rPr>
        <w:t xml:space="preserve">tates </w:t>
      </w:r>
      <w:r w:rsidRPr="006A14D9">
        <w:rPr>
          <w:u w:val="single"/>
        </w:rPr>
        <w:t>and globally</w:t>
      </w:r>
      <w:r w:rsidRPr="006A14D9">
        <w:rPr>
          <w:sz w:val="16"/>
        </w:rPr>
        <w:t xml:space="preserve">. According to Human Rights Watch, </w:t>
      </w:r>
      <w:r w:rsidRPr="006A14D9">
        <w:rPr>
          <w:u w:val="single"/>
        </w:rPr>
        <w:t>an Asian woman in Brooklyn</w:t>
      </w:r>
      <w:r w:rsidRPr="006A14D9">
        <w:rPr>
          <w:sz w:val="16"/>
        </w:rPr>
        <w:t xml:space="preserve">, New York, </w:t>
      </w:r>
      <w:r w:rsidRPr="006A14D9">
        <w:rPr>
          <w:u w:val="single"/>
        </w:rPr>
        <w:t xml:space="preserve">suffered a racially motivated </w:t>
      </w:r>
      <w:r w:rsidRPr="006A14D9">
        <w:rPr>
          <w:b/>
          <w:iCs/>
          <w:highlight w:val="green"/>
          <w:u w:val="single"/>
        </w:rPr>
        <w:t>acid attack</w:t>
      </w:r>
      <w:r w:rsidRPr="006A14D9">
        <w:rPr>
          <w:sz w:val="16"/>
        </w:rPr>
        <w:t xml:space="preserve">, and in Texas, </w:t>
      </w:r>
      <w:r w:rsidRPr="006A14D9">
        <w:rPr>
          <w:u w:val="single"/>
        </w:rPr>
        <w:t xml:space="preserve">a Burmese American man and his two </w:t>
      </w:r>
      <w:r w:rsidRPr="006A14D9">
        <w:rPr>
          <w:highlight w:val="green"/>
          <w:u w:val="single"/>
        </w:rPr>
        <w:t xml:space="preserve">children were </w:t>
      </w:r>
      <w:r w:rsidRPr="006A14D9">
        <w:rPr>
          <w:b/>
          <w:iCs/>
          <w:highlight w:val="green"/>
          <w:u w:val="single"/>
        </w:rPr>
        <w:t>stabbed</w:t>
      </w:r>
      <w:r w:rsidRPr="006A14D9">
        <w:rPr>
          <w:b/>
          <w:iCs/>
          <w:u w:val="single"/>
        </w:rPr>
        <w:t xml:space="preserve"> </w:t>
      </w:r>
      <w:r w:rsidRPr="006A14D9">
        <w:rPr>
          <w:u w:val="single"/>
        </w:rPr>
        <w:t>by a man who claimed he thought the family was “Chinese and infecting people with the coronavirus.”</w:t>
      </w:r>
      <w:r w:rsidRPr="006A14D9">
        <w:rPr>
          <w:sz w:val="16"/>
        </w:rPr>
        <w:t xml:space="preserve">1 The </w:t>
      </w:r>
      <w:r w:rsidRPr="006A14D9">
        <w:rPr>
          <w:u w:val="single"/>
        </w:rPr>
        <w:t>A</w:t>
      </w:r>
      <w:r w:rsidRPr="006A14D9">
        <w:rPr>
          <w:sz w:val="16"/>
        </w:rPr>
        <w:t xml:space="preserve">sian </w:t>
      </w:r>
      <w:r w:rsidRPr="006A14D9">
        <w:rPr>
          <w:u w:val="single"/>
        </w:rPr>
        <w:t>P</w:t>
      </w:r>
      <w:r w:rsidRPr="006A14D9">
        <w:rPr>
          <w:sz w:val="16"/>
        </w:rPr>
        <w:t xml:space="preserve">acific </w:t>
      </w:r>
      <w:r w:rsidRPr="006A14D9">
        <w:rPr>
          <w:u w:val="single"/>
        </w:rPr>
        <w:t>P</w:t>
      </w:r>
      <w:r w:rsidRPr="006A14D9">
        <w:rPr>
          <w:sz w:val="16"/>
        </w:rPr>
        <w:t xml:space="preserve">olicy and Planning Council in the United States </w:t>
      </w:r>
      <w:r w:rsidRPr="006A14D9">
        <w:rPr>
          <w:u w:val="single"/>
        </w:rPr>
        <w:t xml:space="preserve">reported </w:t>
      </w:r>
      <w:r w:rsidRPr="006A14D9">
        <w:rPr>
          <w:highlight w:val="green"/>
          <w:u w:val="single"/>
        </w:rPr>
        <w:t xml:space="preserve">over </w:t>
      </w:r>
      <w:r w:rsidRPr="006A14D9">
        <w:rPr>
          <w:b/>
          <w:iCs/>
          <w:highlight w:val="green"/>
          <w:u w:val="single"/>
        </w:rPr>
        <w:t>one thousand cases</w:t>
      </w:r>
      <w:r w:rsidRPr="006A14D9">
        <w:rPr>
          <w:u w:val="single"/>
        </w:rPr>
        <w:t xml:space="preserve"> of anti-Asian incidents </w:t>
      </w:r>
      <w:r w:rsidRPr="006A14D9">
        <w:rPr>
          <w:b/>
          <w:iCs/>
          <w:highlight w:val="green"/>
          <w:u w:val="single"/>
        </w:rPr>
        <w:t>in a two-week period</w:t>
      </w:r>
      <w:r w:rsidRPr="006A14D9">
        <w:rPr>
          <w:sz w:val="16"/>
        </w:rPr>
        <w:t xml:space="preserve"> in March 2020.2 Outside the United States, </w:t>
      </w:r>
      <w:r w:rsidRPr="006A14D9">
        <w:rPr>
          <w:u w:val="single"/>
        </w:rPr>
        <w:t xml:space="preserve">a Singaporean </w:t>
      </w:r>
      <w:r w:rsidRPr="006A14D9">
        <w:rPr>
          <w:highlight w:val="green"/>
          <w:u w:val="single"/>
        </w:rPr>
        <w:t>student</w:t>
      </w:r>
      <w:r w:rsidRPr="006A14D9">
        <w:rPr>
          <w:sz w:val="16"/>
        </w:rPr>
        <w:t xml:space="preserve"> in the United Kingdom </w:t>
      </w:r>
      <w:r w:rsidRPr="006A14D9">
        <w:rPr>
          <w:highlight w:val="green"/>
          <w:u w:val="single"/>
        </w:rPr>
        <w:t>was</w:t>
      </w:r>
      <w:r w:rsidRPr="006A14D9">
        <w:rPr>
          <w:u w:val="single"/>
        </w:rPr>
        <w:t xml:space="preserve"> violently </w:t>
      </w:r>
      <w:r w:rsidRPr="006A14D9">
        <w:rPr>
          <w:b/>
          <w:iCs/>
          <w:highlight w:val="green"/>
          <w:u w:val="single"/>
        </w:rPr>
        <w:t>kicked</w:t>
      </w:r>
      <w:r w:rsidRPr="006A14D9">
        <w:rPr>
          <w:highlight w:val="green"/>
          <w:u w:val="single"/>
        </w:rPr>
        <w:t xml:space="preserve"> and </w:t>
      </w:r>
      <w:r w:rsidRPr="006A14D9">
        <w:rPr>
          <w:b/>
          <w:iCs/>
          <w:highlight w:val="green"/>
          <w:u w:val="single"/>
        </w:rPr>
        <w:t>punched</w:t>
      </w:r>
      <w:r w:rsidRPr="006A14D9">
        <w:rPr>
          <w:b/>
          <w:iCs/>
          <w:u w:val="single"/>
        </w:rPr>
        <w:t xml:space="preserve"> </w:t>
      </w:r>
      <w:r w:rsidRPr="006A14D9">
        <w:rPr>
          <w:u w:val="single"/>
        </w:rPr>
        <w:t xml:space="preserve">by an angry group of men </w:t>
      </w:r>
      <w:r w:rsidRPr="006A14D9">
        <w:rPr>
          <w:sz w:val="16"/>
        </w:rPr>
        <w:t xml:space="preserve">after they uttered, “we don’t want your coronavirus in our country” (my emphasis).3 </w:t>
      </w:r>
      <w:r w:rsidRPr="006A14D9">
        <w:rPr>
          <w:u w:val="single"/>
        </w:rPr>
        <w:t>In Australia, a survey</w:t>
      </w:r>
      <w:r w:rsidRPr="006A14D9">
        <w:rPr>
          <w:sz w:val="16"/>
        </w:rPr>
        <w:t xml:space="preserve"> taken by the community group Asian Australian Alliance</w:t>
      </w:r>
      <w:r w:rsidRPr="006A14D9">
        <w:rPr>
          <w:u w:val="single"/>
        </w:rPr>
        <w:t xml:space="preserve"> recorded</w:t>
      </w:r>
      <w:r w:rsidRPr="006A14D9">
        <w:rPr>
          <w:sz w:val="16"/>
        </w:rPr>
        <w:t xml:space="preserve"> a total of 178 </w:t>
      </w:r>
      <w:r w:rsidRPr="006A14D9">
        <w:rPr>
          <w:u w:val="single"/>
        </w:rPr>
        <w:t>reports of anti-Asian incidents</w:t>
      </w:r>
      <w:r w:rsidRPr="006A14D9">
        <w:rPr>
          <w:sz w:val="16"/>
        </w:rPr>
        <w:t xml:space="preserve"> in two weeks, </w:t>
      </w:r>
      <w:r w:rsidRPr="006A14D9">
        <w:rPr>
          <w:u w:val="single"/>
        </w:rPr>
        <w:t xml:space="preserve">ranging from </w:t>
      </w:r>
      <w:r w:rsidRPr="006A14D9">
        <w:rPr>
          <w:b/>
          <w:iCs/>
          <w:highlight w:val="green"/>
          <w:u w:val="single"/>
        </w:rPr>
        <w:t>racial slurs</w:t>
      </w:r>
      <w:r w:rsidRPr="006A14D9">
        <w:rPr>
          <w:u w:val="single"/>
        </w:rPr>
        <w:t xml:space="preserve"> to </w:t>
      </w:r>
      <w:r w:rsidRPr="006A14D9">
        <w:rPr>
          <w:b/>
          <w:iCs/>
          <w:u w:val="single"/>
        </w:rPr>
        <w:t>physical assault.</w:t>
      </w:r>
      <w:r w:rsidRPr="006A14D9">
        <w:rPr>
          <w:sz w:val="16"/>
        </w:rPr>
        <w:t>4 Though President Trump has dropped the “Chinese virus” for “kung flu” and tweeted on March 23 that “It is very important that we totally protect our Asian American community . . . the spreading of the virus is NOT their fault,” it seems that Sinophobia and racial violence against Asian Americans have been unleashed.</w:t>
      </w:r>
    </w:p>
    <w:p w14:paraId="3B06462E" w14:textId="77777777" w:rsidR="00EA12D6" w:rsidRPr="006A14D9" w:rsidRDefault="00EA12D6" w:rsidP="00EA12D6">
      <w:pPr>
        <w:spacing w:line="240" w:lineRule="auto"/>
        <w:contextualSpacing/>
        <w:rPr>
          <w:u w:val="single"/>
        </w:rPr>
      </w:pPr>
      <w:r w:rsidRPr="006A14D9">
        <w:rPr>
          <w:sz w:val="16"/>
        </w:rPr>
        <w:t xml:space="preserve">Make no mistake, </w:t>
      </w:r>
      <w:proofErr w:type="gramStart"/>
      <w:r w:rsidRPr="006A14D9">
        <w:rPr>
          <w:sz w:val="16"/>
        </w:rPr>
        <w:t>as long as</w:t>
      </w:r>
      <w:proofErr w:type="gramEnd"/>
      <w:r w:rsidRPr="006A14D9">
        <w:rPr>
          <w:sz w:val="16"/>
        </w:rPr>
        <w:t xml:space="preserve"> President Trump continues to take a confrontational stance, using the </w:t>
      </w:r>
      <w:r w:rsidRPr="006A14D9">
        <w:rPr>
          <w:b/>
          <w:iCs/>
          <w:highlight w:val="green"/>
          <w:u w:val="single"/>
        </w:rPr>
        <w:t>rhetoric of blame against China</w:t>
      </w:r>
      <w:r w:rsidRPr="006A14D9">
        <w:rPr>
          <w:sz w:val="16"/>
        </w:rPr>
        <w:t xml:space="preserve"> with the intention to punish it with new sanctions, tariffs, and even the cancellation of U.S. debt obligations,5 the </w:t>
      </w:r>
      <w:r w:rsidRPr="006A14D9">
        <w:rPr>
          <w:b/>
          <w:iCs/>
          <w:highlight w:val="green"/>
          <w:u w:val="single"/>
        </w:rPr>
        <w:t>racial aggressions</w:t>
      </w:r>
      <w:r w:rsidRPr="006A14D9">
        <w:rPr>
          <w:b/>
          <w:iCs/>
          <w:u w:val="single"/>
        </w:rPr>
        <w:t xml:space="preserve"> against Asian Americans </w:t>
      </w:r>
      <w:r w:rsidRPr="006A14D9">
        <w:rPr>
          <w:b/>
          <w:iCs/>
          <w:highlight w:val="green"/>
          <w:u w:val="single"/>
        </w:rPr>
        <w:t>will continue to rise</w:t>
      </w:r>
      <w:r w:rsidRPr="006A14D9">
        <w:rPr>
          <w:b/>
          <w:iCs/>
          <w:u w:val="single"/>
        </w:rPr>
        <w:t>,</w:t>
      </w:r>
      <w:r w:rsidRPr="006A14D9">
        <w:rPr>
          <w:sz w:val="16"/>
        </w:rPr>
        <w:t xml:space="preserve"> if not intensify. By now, it is widely accepted that the novel coronavirus emerged first in Wuhan, and scientists believe that the zoonotic disease might have jumped from animals to humans at Wuhan’s Huanan Seafood Wholesale Market, a wet market where vegetables, seafood, meat, and a small number of exotic wildlife were sold. Despite this, on April 30, President Trump casually offered a new theory, which Secretary of State Mike Pompeo tweeted: that COVID had originated in the Wuhan Institute of Virology, which houses a biosafety level-4 lab, and that the virus might have “leaked” from that lab. The implicit suggestion is that China had either intentionally bioengineered the novel coronavirus to cause massive destruction, thereby attributing malice, or carelessly leaked the virus due to scientific negligence, thereby attributing incompetence. In either case, these kinds of unsubstantiated </w:t>
      </w:r>
      <w:r w:rsidRPr="006A14D9">
        <w:rPr>
          <w:u w:val="single"/>
        </w:rPr>
        <w:t>speculations work to further stoke anger and disdain against the Chinese state.</w:t>
      </w:r>
      <w:r w:rsidRPr="006A14D9">
        <w:rPr>
          <w:sz w:val="16"/>
        </w:rPr>
        <w:t xml:space="preserve"> More disturbingly, </w:t>
      </w:r>
      <w:r w:rsidRPr="006A14D9">
        <w:rPr>
          <w:u w:val="single"/>
        </w:rPr>
        <w:t>they traffic in the idea of China as a biotechnology threat, resonating with pre-existing filmic representations of futuristic dystopian worlds.</w:t>
      </w:r>
    </w:p>
    <w:p w14:paraId="7ABF20DC" w14:textId="77777777" w:rsidR="00EA12D6" w:rsidRPr="006A14D9" w:rsidRDefault="00EA12D6" w:rsidP="00EA12D6">
      <w:pPr>
        <w:spacing w:line="240" w:lineRule="auto"/>
        <w:contextualSpacing/>
        <w:rPr>
          <w:b/>
          <w:iCs/>
          <w:u w:val="single"/>
        </w:rPr>
      </w:pPr>
      <w:r w:rsidRPr="006A14D9">
        <w:rPr>
          <w:sz w:val="16"/>
        </w:rPr>
        <w:t xml:space="preserve">The immediate and unqualified responses from the scientific community reveal the danger of these potentially incendiary speculations. Responding swiftly, the Office of the Director of National Intelligence issued a press release the morning of April 30 stating that “The Intelligence Community . . . concurs with the wide scientific consensus that the COVID-19 virus was not manmade or genetically modified . . . ” (my emphasis).6 Within days, the director of the National Institute of Allergy and Infectious Disease, Dr. Anthony Fauci, attested that the virus “could not have been artificially or deliberately manipulated.”7 These assertions sought to </w:t>
      </w:r>
      <w:r w:rsidRPr="006A14D9">
        <w:rPr>
          <w:sz w:val="16"/>
        </w:rPr>
        <w:lastRenderedPageBreak/>
        <w:t xml:space="preserve">extinguish any attribution of malice to the Chinese state. Even with firm contestation, however, </w:t>
      </w:r>
      <w:r w:rsidRPr="006A14D9">
        <w:rPr>
          <w:b/>
          <w:iCs/>
          <w:highlight w:val="green"/>
          <w:u w:val="single"/>
        </w:rPr>
        <w:t>the very invocation of</w:t>
      </w:r>
      <w:r w:rsidRPr="006A14D9">
        <w:rPr>
          <w:b/>
          <w:iCs/>
          <w:u w:val="single"/>
        </w:rPr>
        <w:t xml:space="preserve"> </w:t>
      </w:r>
      <w:r w:rsidRPr="006A14D9">
        <w:rPr>
          <w:sz w:val="16"/>
        </w:rPr>
        <w:t xml:space="preserve">the idea of </w:t>
      </w:r>
      <w:r w:rsidRPr="006A14D9">
        <w:rPr>
          <w:b/>
          <w:iCs/>
          <w:highlight w:val="green"/>
          <w:u w:val="single"/>
        </w:rPr>
        <w:t>biotech</w:t>
      </w:r>
      <w:r w:rsidRPr="006A14D9">
        <w:rPr>
          <w:b/>
          <w:iCs/>
          <w:u w:val="single"/>
        </w:rPr>
        <w:t xml:space="preserve">nology warfare </w:t>
      </w:r>
      <w:r w:rsidRPr="006A14D9">
        <w:rPr>
          <w:b/>
          <w:iCs/>
          <w:highlight w:val="green"/>
          <w:u w:val="single"/>
        </w:rPr>
        <w:t>has</w:t>
      </w:r>
      <w:r w:rsidRPr="006A14D9">
        <w:rPr>
          <w:sz w:val="16"/>
        </w:rPr>
        <w:t xml:space="preserve"> tapped into and perhaps even </w:t>
      </w:r>
      <w:r w:rsidRPr="006A14D9">
        <w:rPr>
          <w:b/>
          <w:iCs/>
          <w:highlight w:val="green"/>
          <w:u w:val="single"/>
        </w:rPr>
        <w:t>fueled</w:t>
      </w:r>
      <w:r w:rsidRPr="006A14D9">
        <w:rPr>
          <w:b/>
          <w:iCs/>
          <w:u w:val="single"/>
        </w:rPr>
        <w:t xml:space="preserve"> </w:t>
      </w:r>
      <w:r w:rsidRPr="006A14D9">
        <w:rPr>
          <w:sz w:val="16"/>
        </w:rPr>
        <w:t xml:space="preserve">our existing </w:t>
      </w:r>
      <w:r w:rsidRPr="006A14D9">
        <w:rPr>
          <w:b/>
          <w:iCs/>
          <w:highlight w:val="green"/>
          <w:u w:val="single"/>
        </w:rPr>
        <w:t>techno-Orientalist anxieties.</w:t>
      </w:r>
    </w:p>
    <w:p w14:paraId="115C8313" w14:textId="77777777" w:rsidR="00EA12D6" w:rsidRPr="006A14D9" w:rsidRDefault="00EA12D6" w:rsidP="00EA12D6">
      <w:pPr>
        <w:spacing w:line="240" w:lineRule="auto"/>
        <w:contextualSpacing/>
        <w:rPr>
          <w:sz w:val="16"/>
        </w:rPr>
      </w:pPr>
      <w:r w:rsidRPr="006A14D9">
        <w:rPr>
          <w:sz w:val="16"/>
        </w:rPr>
        <w:t xml:space="preserve">As the COVID pandemic story transpires in real time, engulfing the entire global community, taking unexpected twists and turns, making divergences and transgressions, we have become increasingly aware that the layers of entanglements cannot be easily parsed out, nor will we know anytime soon how and when the story will end. We offer a query into how we might assess and make sense of the intensifying Sinophobia and xenophobia in this current context. To do so, </w:t>
      </w:r>
      <w:r w:rsidRPr="006A14D9">
        <w:rPr>
          <w:u w:val="single"/>
        </w:rPr>
        <w:t>we must resist the temptation to confine our analysis to the narrow parameters of the pandemic.</w:t>
      </w:r>
      <w:r w:rsidRPr="006A14D9">
        <w:rPr>
          <w:sz w:val="16"/>
        </w:rPr>
        <w:t xml:space="preserve"> Rather, </w:t>
      </w:r>
      <w:r w:rsidRPr="006A14D9">
        <w:rPr>
          <w:u w:val="single"/>
        </w:rPr>
        <w:t xml:space="preserve">we insist on examining the rise of </w:t>
      </w:r>
      <w:r w:rsidRPr="006A14D9">
        <w:rPr>
          <w:highlight w:val="green"/>
          <w:u w:val="single"/>
        </w:rPr>
        <w:t>anti-Asian aggression within</w:t>
      </w:r>
      <w:r w:rsidRPr="006A14D9">
        <w:rPr>
          <w:u w:val="single"/>
        </w:rPr>
        <w:t xml:space="preserve"> the</w:t>
      </w:r>
      <w:r w:rsidRPr="006A14D9">
        <w:rPr>
          <w:sz w:val="16"/>
        </w:rPr>
        <w:t xml:space="preserve"> concomitant </w:t>
      </w:r>
      <w:r w:rsidRPr="006A14D9">
        <w:rPr>
          <w:u w:val="single"/>
        </w:rPr>
        <w:t xml:space="preserve">vectors of </w:t>
      </w:r>
      <w:r w:rsidRPr="006A14D9">
        <w:rPr>
          <w:highlight w:val="green"/>
          <w:u w:val="single"/>
        </w:rPr>
        <w:t xml:space="preserve">the </w:t>
      </w:r>
      <w:r w:rsidRPr="006A14D9">
        <w:rPr>
          <w:b/>
          <w:iCs/>
          <w:highlight w:val="green"/>
          <w:u w:val="single"/>
        </w:rPr>
        <w:t xml:space="preserve">pandemic, </w:t>
      </w:r>
      <w:r w:rsidRPr="006A14D9">
        <w:rPr>
          <w:b/>
          <w:iCs/>
          <w:u w:val="single"/>
        </w:rPr>
        <w:t xml:space="preserve">the </w:t>
      </w:r>
      <w:r w:rsidRPr="006A14D9">
        <w:rPr>
          <w:sz w:val="16"/>
        </w:rPr>
        <w:t xml:space="preserve">escalation of the U.S.-China </w:t>
      </w:r>
      <w:r w:rsidRPr="006A14D9">
        <w:rPr>
          <w:b/>
          <w:iCs/>
          <w:highlight w:val="green"/>
          <w:u w:val="single"/>
        </w:rPr>
        <w:t>trade war, and</w:t>
      </w:r>
      <w:r w:rsidRPr="006A14D9">
        <w:rPr>
          <w:sz w:val="16"/>
        </w:rPr>
        <w:t xml:space="preserve"> the growing </w:t>
      </w:r>
      <w:r w:rsidRPr="006A14D9">
        <w:rPr>
          <w:b/>
          <w:iCs/>
          <w:u w:val="single"/>
        </w:rPr>
        <w:t xml:space="preserve">concerns about </w:t>
      </w:r>
      <w:r w:rsidRPr="006A14D9">
        <w:rPr>
          <w:b/>
          <w:iCs/>
          <w:highlight w:val="green"/>
          <w:u w:val="single"/>
        </w:rPr>
        <w:t>cyber-</w:t>
      </w:r>
      <w:r w:rsidRPr="006A14D9">
        <w:rPr>
          <w:b/>
          <w:iCs/>
          <w:u w:val="single"/>
        </w:rPr>
        <w:t xml:space="preserve"> and techno-</w:t>
      </w:r>
      <w:r w:rsidRPr="006A14D9">
        <w:rPr>
          <w:b/>
          <w:iCs/>
          <w:highlight w:val="green"/>
          <w:u w:val="single"/>
        </w:rPr>
        <w:t>security.</w:t>
      </w:r>
      <w:r w:rsidRPr="006A14D9">
        <w:rPr>
          <w:u w:val="single"/>
        </w:rPr>
        <w:t xml:space="preserve"> </w:t>
      </w:r>
      <w:r w:rsidRPr="006A14D9">
        <w:rPr>
          <w:sz w:val="16"/>
        </w:rPr>
        <w:t xml:space="preserve">Here we assert that the </w:t>
      </w:r>
      <w:r w:rsidRPr="006A14D9">
        <w:rPr>
          <w:b/>
          <w:iCs/>
          <w:highlight w:val="green"/>
          <w:u w:val="single"/>
        </w:rPr>
        <w:t>ideology of yellow peril set within a techno-Orientalist imaginary is</w:t>
      </w:r>
      <w:r w:rsidRPr="006A14D9">
        <w:rPr>
          <w:b/>
          <w:iCs/>
          <w:u w:val="single"/>
        </w:rPr>
        <w:t xml:space="preserve"> powerfully </w:t>
      </w:r>
      <w:r w:rsidRPr="006A14D9">
        <w:rPr>
          <w:b/>
          <w:iCs/>
          <w:highlight w:val="green"/>
          <w:u w:val="single"/>
        </w:rPr>
        <w:t>animating t</w:t>
      </w:r>
      <w:r w:rsidRPr="006A14D9">
        <w:rPr>
          <w:b/>
          <w:iCs/>
          <w:u w:val="single"/>
        </w:rPr>
        <w:t xml:space="preserve">he racial form and </w:t>
      </w:r>
      <w:r w:rsidRPr="006A14D9">
        <w:rPr>
          <w:b/>
          <w:iCs/>
          <w:highlight w:val="green"/>
          <w:u w:val="single"/>
        </w:rPr>
        <w:t xml:space="preserve">racial affect </w:t>
      </w:r>
      <w:r w:rsidRPr="006A14D9">
        <w:rPr>
          <w:b/>
          <w:iCs/>
          <w:u w:val="single"/>
        </w:rPr>
        <w:t>mediating the multiple terrains of public health, technology, global trade, and national security.</w:t>
      </w:r>
      <w:r w:rsidRPr="006A14D9">
        <w:rPr>
          <w:sz w:val="16"/>
        </w:rPr>
        <w:t xml:space="preserve"> While it is tempting to treat this historical conjuncture as extraordinary, </w:t>
      </w:r>
      <w:r w:rsidRPr="006A14D9">
        <w:rPr>
          <w:u w:val="single"/>
        </w:rPr>
        <w:t>it is crucial that we situate the current unfolding within the long history of Asian racialization</w:t>
      </w:r>
      <w:r w:rsidRPr="006A14D9">
        <w:rPr>
          <w:sz w:val="16"/>
        </w:rPr>
        <w:t>, one that indexes the abiding tension between the political impetus to define national belonging and the shifting economic imperatives of the nation-state.8</w:t>
      </w:r>
    </w:p>
    <w:p w14:paraId="251D19CA" w14:textId="77777777" w:rsidR="00EA12D6" w:rsidRPr="006A14D9" w:rsidRDefault="00EA12D6" w:rsidP="00EA12D6">
      <w:pPr>
        <w:spacing w:line="240" w:lineRule="auto"/>
        <w:contextualSpacing/>
        <w:rPr>
          <w:sz w:val="16"/>
        </w:rPr>
      </w:pPr>
    </w:p>
    <w:p w14:paraId="68732276" w14:textId="77777777" w:rsidR="00EA12D6" w:rsidRPr="006A14D9" w:rsidRDefault="00EA12D6" w:rsidP="00EA12D6">
      <w:pPr>
        <w:spacing w:line="240" w:lineRule="auto"/>
        <w:contextualSpacing/>
        <w:rPr>
          <w:sz w:val="16"/>
          <w:szCs w:val="16"/>
        </w:rPr>
      </w:pPr>
      <w:r w:rsidRPr="006A14D9">
        <w:rPr>
          <w:sz w:val="16"/>
          <w:szCs w:val="16"/>
        </w:rPr>
        <w:t xml:space="preserve">The Contemporary Racial Repertoire of the “China/Chinese” Threat </w:t>
      </w:r>
    </w:p>
    <w:p w14:paraId="23FDFF08" w14:textId="77777777" w:rsidR="00EA12D6" w:rsidRPr="006A14D9" w:rsidRDefault="00EA12D6" w:rsidP="00EA12D6">
      <w:pPr>
        <w:spacing w:line="240" w:lineRule="auto"/>
        <w:contextualSpacing/>
        <w:rPr>
          <w:sz w:val="16"/>
          <w:szCs w:val="16"/>
        </w:rPr>
      </w:pPr>
      <w:r w:rsidRPr="006A14D9">
        <w:rPr>
          <w:sz w:val="16"/>
          <w:szCs w:val="16"/>
        </w:rPr>
        <w:t xml:space="preserve">The outbreak of the pandemic could not have had worse timing (as if it could be timed), but timing is critically important here. Its emergence amid the ongoing intensive trade war between the United States and China is significant in that the prevailing tensions between the two countries and the discourses of Chinese unfair trade competition, scientific espionage, and technological surveillance frame the reception of the pandemic. One may argue that President Trump’s insistence on blaming China for the spread of the deadly virus is yet another tactic in his administration’s sustained attempt to quell China’s economic power </w:t>
      </w:r>
      <w:proofErr w:type="gramStart"/>
      <w:r w:rsidRPr="006A14D9">
        <w:rPr>
          <w:sz w:val="16"/>
          <w:szCs w:val="16"/>
        </w:rPr>
        <w:t>at the same time that</w:t>
      </w:r>
      <w:proofErr w:type="gramEnd"/>
      <w:r w:rsidRPr="006A14D9">
        <w:rPr>
          <w:sz w:val="16"/>
          <w:szCs w:val="16"/>
        </w:rPr>
        <w:t xml:space="preserve"> it provides a foil to distract from—and a scapegoat to blame for—the economic and public health crisis in which we find ourselves.</w:t>
      </w:r>
    </w:p>
    <w:p w14:paraId="622D9A8A" w14:textId="77777777" w:rsidR="00EA12D6" w:rsidRPr="006A14D9" w:rsidRDefault="00EA12D6" w:rsidP="00EA12D6">
      <w:pPr>
        <w:spacing w:line="240" w:lineRule="auto"/>
        <w:contextualSpacing/>
        <w:rPr>
          <w:b/>
          <w:iCs/>
          <w:u w:val="single"/>
        </w:rPr>
      </w:pPr>
      <w:r w:rsidRPr="006A14D9">
        <w:rPr>
          <w:sz w:val="16"/>
        </w:rPr>
        <w:t xml:space="preserve">At this </w:t>
      </w:r>
      <w:proofErr w:type="gramStart"/>
      <w:r w:rsidRPr="006A14D9">
        <w:rPr>
          <w:sz w:val="16"/>
        </w:rPr>
        <w:t>particular juncture</w:t>
      </w:r>
      <w:proofErr w:type="gramEnd"/>
      <w:r w:rsidRPr="006A14D9">
        <w:rPr>
          <w:sz w:val="16"/>
        </w:rPr>
        <w:t xml:space="preserve">, </w:t>
      </w:r>
      <w:r w:rsidRPr="006A14D9">
        <w:rPr>
          <w:u w:val="single"/>
        </w:rPr>
        <w:t>we</w:t>
      </w:r>
      <w:r w:rsidRPr="006A14D9">
        <w:rPr>
          <w:sz w:val="16"/>
        </w:rPr>
        <w:t xml:space="preserve"> unfortunately </w:t>
      </w:r>
      <w:r w:rsidRPr="006A14D9">
        <w:rPr>
          <w:u w:val="single"/>
        </w:rPr>
        <w:t>have been inundated with media coverage of a plethora of accusations and actions launched against China and Chinese Americans.</w:t>
      </w:r>
      <w:r w:rsidRPr="006A14D9">
        <w:rPr>
          <w:sz w:val="16"/>
        </w:rPr>
        <w:t xml:space="preserve"> Within the past two years, we have witnessed the implementation of trade sanctions and tariffs against China, the removal of prominent Chinese American scientists from research institutions, and the severing of nationwide economic transactions with certain China-based telecommunications corporations, with Huawei Technologies Company being the most notable. </w:t>
      </w:r>
      <w:r w:rsidRPr="006A14D9">
        <w:rPr>
          <w:u w:val="single"/>
        </w:rPr>
        <w:t xml:space="preserve">All these have been advanced in the name of </w:t>
      </w:r>
      <w:r w:rsidRPr="006A14D9">
        <w:rPr>
          <w:highlight w:val="green"/>
          <w:u w:val="single"/>
        </w:rPr>
        <w:t>national security</w:t>
      </w:r>
      <w:r w:rsidRPr="006A14D9">
        <w:rPr>
          <w:u w:val="single"/>
        </w:rPr>
        <w:t>.</w:t>
      </w:r>
      <w:r w:rsidRPr="006A14D9">
        <w:rPr>
          <w:sz w:val="16"/>
        </w:rPr>
        <w:t xml:space="preserve"> The discursive formation and the</w:t>
      </w:r>
      <w:r w:rsidRPr="006A14D9">
        <w:rPr>
          <w:u w:val="single"/>
        </w:rPr>
        <w:t xml:space="preserve"> </w:t>
      </w:r>
      <w:r w:rsidRPr="006A14D9">
        <w:rPr>
          <w:highlight w:val="green"/>
          <w:u w:val="single"/>
        </w:rPr>
        <w:t>representational devices</w:t>
      </w:r>
      <w:r w:rsidRPr="006A14D9">
        <w:rPr>
          <w:u w:val="single"/>
        </w:rPr>
        <w:t xml:space="preserve"> that have been used to justify these state directives play a critical role in </w:t>
      </w:r>
      <w:r w:rsidRPr="006A14D9">
        <w:rPr>
          <w:highlight w:val="green"/>
          <w:u w:val="single"/>
        </w:rPr>
        <w:t>construct</w:t>
      </w:r>
      <w:r w:rsidRPr="006A14D9">
        <w:rPr>
          <w:u w:val="single"/>
        </w:rPr>
        <w:t xml:space="preserve">ing the </w:t>
      </w:r>
      <w:r w:rsidRPr="006A14D9">
        <w:rPr>
          <w:sz w:val="16"/>
        </w:rPr>
        <w:t xml:space="preserve">People’s Republic of China </w:t>
      </w:r>
      <w:r w:rsidRPr="006A14D9">
        <w:rPr>
          <w:highlight w:val="green"/>
          <w:u w:val="single"/>
        </w:rPr>
        <w:t>(PRC) as culprit and</w:t>
      </w:r>
      <w:r w:rsidRPr="006A14D9">
        <w:rPr>
          <w:u w:val="single"/>
        </w:rPr>
        <w:t xml:space="preserve"> as America’s enemy number one.</w:t>
      </w:r>
      <w:r w:rsidRPr="006A14D9">
        <w:rPr>
          <w:sz w:val="16"/>
        </w:rPr>
        <w:t xml:space="preserve"> </w:t>
      </w:r>
      <w:r w:rsidRPr="006A14D9">
        <w:rPr>
          <w:u w:val="single"/>
        </w:rPr>
        <w:t>These constructions</w:t>
      </w:r>
      <w:r w:rsidRPr="006A14D9">
        <w:rPr>
          <w:sz w:val="16"/>
        </w:rPr>
        <w:t xml:space="preserve">, some of which will be examined in this essay, </w:t>
      </w:r>
      <w:r w:rsidRPr="006A14D9">
        <w:rPr>
          <w:u w:val="single"/>
        </w:rPr>
        <w:t>are layered</w:t>
      </w:r>
      <w:r w:rsidRPr="006A14D9">
        <w:rPr>
          <w:sz w:val="16"/>
        </w:rPr>
        <w:t xml:space="preserve"> upon one another, </w:t>
      </w:r>
      <w:r w:rsidRPr="006A14D9">
        <w:rPr>
          <w:u w:val="single"/>
        </w:rPr>
        <w:t>each building</w:t>
      </w:r>
      <w:r w:rsidRPr="006A14D9">
        <w:rPr>
          <w:sz w:val="16"/>
        </w:rPr>
        <w:t xml:space="preserve"> and elaborating </w:t>
      </w:r>
      <w:r w:rsidRPr="006A14D9">
        <w:rPr>
          <w:u w:val="single"/>
        </w:rPr>
        <w:t xml:space="preserve">on the last, and each </w:t>
      </w:r>
      <w:r w:rsidRPr="006A14D9">
        <w:rPr>
          <w:sz w:val="16"/>
        </w:rPr>
        <w:t xml:space="preserve">invoking and simultaneously </w:t>
      </w:r>
      <w:r w:rsidRPr="006A14D9">
        <w:rPr>
          <w:highlight w:val="green"/>
          <w:u w:val="single"/>
        </w:rPr>
        <w:t>inciting</w:t>
      </w:r>
      <w:r w:rsidRPr="006A14D9">
        <w:rPr>
          <w:u w:val="single"/>
        </w:rPr>
        <w:t xml:space="preserve"> a different set of </w:t>
      </w:r>
      <w:r w:rsidRPr="006A14D9">
        <w:rPr>
          <w:highlight w:val="green"/>
          <w:u w:val="single"/>
        </w:rPr>
        <w:t>anxieties</w:t>
      </w:r>
      <w:r w:rsidRPr="006A14D9">
        <w:rPr>
          <w:sz w:val="16"/>
        </w:rPr>
        <w:t xml:space="preserve"> that lie within the broader repertoire of China/ Chinese as threat. Indeed, </w:t>
      </w:r>
      <w:r w:rsidRPr="006A14D9">
        <w:rPr>
          <w:b/>
          <w:iCs/>
          <w:highlight w:val="green"/>
          <w:u w:val="single"/>
        </w:rPr>
        <w:t>the inundation of media</w:t>
      </w:r>
      <w:r w:rsidRPr="006A14D9">
        <w:rPr>
          <w:b/>
          <w:iCs/>
          <w:u w:val="single"/>
        </w:rPr>
        <w:t xml:space="preserve"> about China </w:t>
      </w:r>
      <w:r w:rsidRPr="006A14D9">
        <w:rPr>
          <w:b/>
          <w:iCs/>
          <w:highlight w:val="green"/>
          <w:u w:val="single"/>
        </w:rPr>
        <w:t>makes it</w:t>
      </w:r>
      <w:r w:rsidRPr="006A14D9">
        <w:rPr>
          <w:sz w:val="16"/>
        </w:rPr>
        <w:t xml:space="preserve"> difficult, if not </w:t>
      </w:r>
      <w:r w:rsidRPr="006A14D9">
        <w:rPr>
          <w:b/>
          <w:iCs/>
          <w:highlight w:val="green"/>
          <w:u w:val="single"/>
        </w:rPr>
        <w:t>impossible, to decipher truth from</w:t>
      </w:r>
      <w:r w:rsidRPr="006A14D9">
        <w:rPr>
          <w:b/>
          <w:iCs/>
          <w:u w:val="single"/>
        </w:rPr>
        <w:t xml:space="preserve"> falsehood</w:t>
      </w:r>
      <w:r w:rsidRPr="006A14D9">
        <w:rPr>
          <w:sz w:val="16"/>
        </w:rPr>
        <w:t xml:space="preserve">, myth from reality, </w:t>
      </w:r>
      <w:r w:rsidRPr="006A14D9">
        <w:rPr>
          <w:b/>
          <w:iCs/>
          <w:u w:val="single"/>
        </w:rPr>
        <w:t xml:space="preserve">rhetoric from </w:t>
      </w:r>
      <w:r w:rsidRPr="006A14D9">
        <w:rPr>
          <w:b/>
          <w:iCs/>
          <w:highlight w:val="green"/>
          <w:u w:val="single"/>
        </w:rPr>
        <w:t>evidence. Our task</w:t>
      </w:r>
      <w:r w:rsidRPr="006A14D9">
        <w:rPr>
          <w:sz w:val="16"/>
        </w:rPr>
        <w:t xml:space="preserve"> here </w:t>
      </w:r>
      <w:r w:rsidRPr="006A14D9">
        <w:rPr>
          <w:b/>
          <w:iCs/>
          <w:highlight w:val="green"/>
          <w:u w:val="single"/>
        </w:rPr>
        <w:t>is</w:t>
      </w:r>
      <w:r w:rsidRPr="006A14D9">
        <w:rPr>
          <w:b/>
          <w:iCs/>
          <w:u w:val="single"/>
        </w:rPr>
        <w:t xml:space="preserve"> </w:t>
      </w:r>
      <w:r w:rsidRPr="006A14D9">
        <w:rPr>
          <w:b/>
          <w:iCs/>
          <w:highlight w:val="green"/>
          <w:u w:val="single"/>
        </w:rPr>
        <w:t>not to weigh</w:t>
      </w:r>
      <w:r w:rsidRPr="006A14D9">
        <w:rPr>
          <w:b/>
          <w:iCs/>
          <w:u w:val="single"/>
        </w:rPr>
        <w:t xml:space="preserve"> the </w:t>
      </w:r>
      <w:r w:rsidRPr="006A14D9">
        <w:rPr>
          <w:b/>
          <w:iCs/>
          <w:highlight w:val="green"/>
          <w:u w:val="single"/>
        </w:rPr>
        <w:t>truth-value</w:t>
      </w:r>
      <w:r w:rsidRPr="006A14D9">
        <w:rPr>
          <w:b/>
          <w:iCs/>
          <w:u w:val="single"/>
        </w:rPr>
        <w:t xml:space="preserve"> of these rep</w:t>
      </w:r>
      <w:r w:rsidRPr="006A14D9">
        <w:rPr>
          <w:sz w:val="16"/>
        </w:rPr>
        <w:t>resentation</w:t>
      </w:r>
      <w:r w:rsidRPr="006A14D9">
        <w:rPr>
          <w:b/>
          <w:iCs/>
          <w:u w:val="single"/>
        </w:rPr>
        <w:t xml:space="preserve">s </w:t>
      </w:r>
      <w:r w:rsidRPr="006A14D9">
        <w:rPr>
          <w:b/>
          <w:iCs/>
          <w:highlight w:val="green"/>
          <w:u w:val="single"/>
        </w:rPr>
        <w:t>but to treat them as ongoing contests</w:t>
      </w:r>
      <w:r w:rsidRPr="006A14D9">
        <w:rPr>
          <w:b/>
          <w:iCs/>
          <w:u w:val="single"/>
        </w:rPr>
        <w:t xml:space="preserve"> embedded in power </w:t>
      </w:r>
      <w:r w:rsidRPr="006A14D9">
        <w:rPr>
          <w:b/>
          <w:iCs/>
          <w:highlight w:val="green"/>
          <w:u w:val="single"/>
        </w:rPr>
        <w:t>and</w:t>
      </w:r>
      <w:r w:rsidRPr="006A14D9">
        <w:rPr>
          <w:sz w:val="16"/>
        </w:rPr>
        <w:t xml:space="preserve"> to </w:t>
      </w:r>
      <w:r w:rsidRPr="006A14D9">
        <w:rPr>
          <w:b/>
          <w:iCs/>
          <w:highlight w:val="green"/>
          <w:u w:val="single"/>
        </w:rPr>
        <w:t>draw out their material effects.</w:t>
      </w:r>
      <w:r w:rsidRPr="006A14D9">
        <w:rPr>
          <w:sz w:val="16"/>
        </w:rPr>
        <w:t xml:space="preserve"> It is worth noting that </w:t>
      </w:r>
      <w:r w:rsidRPr="006A14D9">
        <w:rPr>
          <w:highlight w:val="green"/>
          <w:u w:val="single"/>
        </w:rPr>
        <w:t>while the</w:t>
      </w:r>
      <w:r w:rsidRPr="006A14D9">
        <w:rPr>
          <w:u w:val="single"/>
        </w:rPr>
        <w:t xml:space="preserve"> explicit </w:t>
      </w:r>
      <w:r w:rsidRPr="006A14D9">
        <w:rPr>
          <w:highlight w:val="green"/>
          <w:u w:val="single"/>
        </w:rPr>
        <w:t>target</w:t>
      </w:r>
      <w:r w:rsidRPr="006A14D9">
        <w:rPr>
          <w:u w:val="single"/>
        </w:rPr>
        <w:t xml:space="preserve"> </w:t>
      </w:r>
      <w:r w:rsidRPr="006A14D9">
        <w:rPr>
          <w:sz w:val="16"/>
          <w:szCs w:val="16"/>
        </w:rPr>
        <w:t>of U.S. state aggression</w:t>
      </w:r>
      <w:r w:rsidRPr="006A14D9">
        <w:rPr>
          <w:u w:val="single"/>
        </w:rPr>
        <w:t xml:space="preserve"> </w:t>
      </w:r>
      <w:r w:rsidRPr="006A14D9">
        <w:rPr>
          <w:highlight w:val="green"/>
          <w:u w:val="single"/>
        </w:rPr>
        <w:t>has been the</w:t>
      </w:r>
      <w:r w:rsidRPr="006A14D9">
        <w:rPr>
          <w:u w:val="single"/>
        </w:rPr>
        <w:t xml:space="preserve"> mainland Chinese state or the </w:t>
      </w:r>
      <w:r w:rsidRPr="006A14D9">
        <w:rPr>
          <w:highlight w:val="green"/>
          <w:u w:val="single"/>
        </w:rPr>
        <w:t>PRC</w:t>
      </w:r>
      <w:r w:rsidRPr="006A14D9">
        <w:rPr>
          <w:b/>
          <w:iCs/>
          <w:highlight w:val="green"/>
          <w:u w:val="single"/>
        </w:rPr>
        <w:t>, the actual effects are</w:t>
      </w:r>
      <w:r w:rsidRPr="006A14D9">
        <w:rPr>
          <w:u w:val="single"/>
        </w:rPr>
        <w:t xml:space="preserve"> much more wide-ranging and extend into </w:t>
      </w:r>
      <w:r w:rsidRPr="006A14D9">
        <w:rPr>
          <w:b/>
          <w:iCs/>
          <w:highlight w:val="green"/>
          <w:u w:val="single"/>
        </w:rPr>
        <w:t>everyday aggressions against all those who present as East Asian American.</w:t>
      </w:r>
    </w:p>
    <w:p w14:paraId="0A8E88A9" w14:textId="77777777" w:rsidR="00EA12D6" w:rsidRPr="006A14D9" w:rsidRDefault="00EA12D6" w:rsidP="00EA12D6">
      <w:pPr>
        <w:spacing w:line="240" w:lineRule="auto"/>
        <w:contextualSpacing/>
        <w:rPr>
          <w:sz w:val="16"/>
        </w:rPr>
      </w:pPr>
      <w:r w:rsidRPr="006A14D9">
        <w:rPr>
          <w:u w:val="single"/>
        </w:rPr>
        <w:t>In our examination of</w:t>
      </w:r>
      <w:r w:rsidRPr="006A14D9">
        <w:rPr>
          <w:sz w:val="16"/>
        </w:rPr>
        <w:t xml:space="preserve"> the variegated </w:t>
      </w:r>
      <w:r w:rsidRPr="006A14D9">
        <w:rPr>
          <w:u w:val="single"/>
        </w:rPr>
        <w:t>representations of China</w:t>
      </w:r>
      <w:r w:rsidRPr="006A14D9">
        <w:rPr>
          <w:sz w:val="16"/>
        </w:rPr>
        <w:t>/Chinese, we suggest that</w:t>
      </w:r>
      <w:r w:rsidRPr="006A14D9">
        <w:rPr>
          <w:u w:val="single"/>
        </w:rPr>
        <w:t xml:space="preserve"> the</w:t>
      </w:r>
      <w:r w:rsidRPr="006A14D9">
        <w:rPr>
          <w:sz w:val="16"/>
        </w:rPr>
        <w:t xml:space="preserve"> longstanding </w:t>
      </w:r>
      <w:r w:rsidRPr="006A14D9">
        <w:rPr>
          <w:u w:val="single"/>
        </w:rPr>
        <w:t xml:space="preserve">ideology of </w:t>
      </w:r>
      <w:r w:rsidRPr="006A14D9">
        <w:rPr>
          <w:highlight w:val="green"/>
          <w:u w:val="single"/>
        </w:rPr>
        <w:t>“yellow peril” remains</w:t>
      </w:r>
      <w:r w:rsidRPr="006A14D9">
        <w:rPr>
          <w:u w:val="single"/>
        </w:rPr>
        <w:t xml:space="preserve"> not just pertinent, but </w:t>
      </w:r>
      <w:r w:rsidRPr="006A14D9">
        <w:rPr>
          <w:highlight w:val="green"/>
          <w:u w:val="single"/>
        </w:rPr>
        <w:t>extremely forceful</w:t>
      </w:r>
      <w:r w:rsidRPr="006A14D9">
        <w:rPr>
          <w:u w:val="single"/>
        </w:rPr>
        <w:t xml:space="preserve"> in constructing a multifaceted repertoire of Chinese state threat and, by extension, of Chinese/Asian American threat. What is particular about this recent iteration of yellow peril is its configuration </w:t>
      </w:r>
      <w:r w:rsidRPr="006A14D9">
        <w:rPr>
          <w:highlight w:val="green"/>
          <w:u w:val="single"/>
        </w:rPr>
        <w:t xml:space="preserve">through </w:t>
      </w:r>
      <w:r w:rsidRPr="006A14D9">
        <w:rPr>
          <w:u w:val="single"/>
        </w:rPr>
        <w:t xml:space="preserve">the lens of </w:t>
      </w:r>
      <w:r w:rsidRPr="006A14D9">
        <w:rPr>
          <w:highlight w:val="green"/>
          <w:u w:val="single"/>
        </w:rPr>
        <w:t>techno-Orientalism</w:t>
      </w:r>
      <w:r w:rsidRPr="006A14D9">
        <w:rPr>
          <w:sz w:val="16"/>
          <w:highlight w:val="green"/>
        </w:rPr>
        <w:t>,</w:t>
      </w:r>
      <w:r w:rsidRPr="006A14D9">
        <w:rPr>
          <w:sz w:val="16"/>
        </w:rPr>
        <w:t xml:space="preserve"> a framework that is primarily used to examine the explicitly fictional genres of novels, videogames, and films but that we now assert as being actively deployed in this current historical conjuncture.</w:t>
      </w:r>
    </w:p>
    <w:p w14:paraId="191D7DC9" w14:textId="77777777" w:rsidR="00EA12D6" w:rsidRPr="006A14D9" w:rsidRDefault="00EA12D6" w:rsidP="00EA12D6">
      <w:pPr>
        <w:spacing w:line="240" w:lineRule="auto"/>
        <w:contextualSpacing/>
        <w:rPr>
          <w:sz w:val="16"/>
        </w:rPr>
      </w:pPr>
    </w:p>
    <w:p w14:paraId="2316A4C6" w14:textId="77777777" w:rsidR="00EA12D6" w:rsidRPr="00B1688D" w:rsidRDefault="00EA12D6" w:rsidP="00EA12D6">
      <w:pPr>
        <w:pStyle w:val="Heading4"/>
        <w:rPr>
          <w:rFonts w:cs="Arial"/>
          <w:u w:val="single"/>
        </w:rPr>
      </w:pPr>
      <w:r w:rsidRPr="00B1688D">
        <w:rPr>
          <w:rFonts w:cs="Arial"/>
        </w:rPr>
        <w:lastRenderedPageBreak/>
        <w:t xml:space="preserve">It’s not just Atlanta, Anti-Asian hate crimes </w:t>
      </w:r>
      <w:r w:rsidRPr="00B1688D">
        <w:rPr>
          <w:rFonts w:cs="Arial"/>
          <w:u w:val="single"/>
        </w:rPr>
        <w:t>continuing to spike</w:t>
      </w:r>
      <w:r w:rsidRPr="00B1688D">
        <w:rPr>
          <w:rFonts w:cs="Arial"/>
        </w:rPr>
        <w:t xml:space="preserve"> – their rhetoric is </w:t>
      </w:r>
      <w:r w:rsidRPr="00B1688D">
        <w:rPr>
          <w:rFonts w:cs="Arial"/>
          <w:u w:val="single"/>
        </w:rPr>
        <w:t xml:space="preserve">literally killing people </w:t>
      </w:r>
    </w:p>
    <w:p w14:paraId="36BC0C35" w14:textId="77777777" w:rsidR="00EA12D6" w:rsidRPr="00B1688D" w:rsidRDefault="00EA12D6" w:rsidP="00EA12D6">
      <w:r w:rsidRPr="00B1688D">
        <w:rPr>
          <w:rStyle w:val="Style13ptBold"/>
        </w:rPr>
        <w:t>Westervelt 2/21</w:t>
      </w:r>
      <w:r w:rsidRPr="00B1688D">
        <w:t xml:space="preserve"> </w:t>
      </w:r>
      <w:r w:rsidRPr="00B1688D">
        <w:rPr>
          <w:sz w:val="16"/>
          <w:szCs w:val="16"/>
        </w:rPr>
        <w:t xml:space="preserve">– [Eric, “Anger And Fear As Asian American Seniors Targeted In Bay Area Attacks,” </w:t>
      </w:r>
      <w:proofErr w:type="spellStart"/>
      <w:r w:rsidRPr="00B1688D">
        <w:rPr>
          <w:sz w:val="16"/>
          <w:szCs w:val="16"/>
        </w:rPr>
        <w:t>npr</w:t>
      </w:r>
      <w:proofErr w:type="spellEnd"/>
      <w:r w:rsidRPr="00B1688D">
        <w:rPr>
          <w:sz w:val="16"/>
          <w:szCs w:val="16"/>
        </w:rPr>
        <w:t xml:space="preserve">, 2/2 2021, </w:t>
      </w:r>
      <w:hyperlink r:id="rId9" w:history="1">
        <w:r w:rsidRPr="00B1688D">
          <w:rPr>
            <w:rStyle w:val="Hyperlink"/>
            <w:sz w:val="16"/>
            <w:szCs w:val="16"/>
          </w:rPr>
          <w:t>https://www.npr.org/2021/02/12/966940217/anger-and-fear-as-asian-american-seniors-targeted-in-bay-area-attacks</w:t>
        </w:r>
      </w:hyperlink>
      <w:r w:rsidRPr="00B1688D">
        <w:rPr>
          <w:sz w:val="16"/>
          <w:szCs w:val="16"/>
        </w:rPr>
        <w:t xml:space="preserve">, DKP] </w:t>
      </w:r>
    </w:p>
    <w:p w14:paraId="4A3A56E2" w14:textId="42DAE2AB" w:rsidR="00EA12D6" w:rsidRPr="00EA12D6" w:rsidRDefault="00EA12D6" w:rsidP="00EA12D6">
      <w:pPr>
        <w:rPr>
          <w:sz w:val="12"/>
        </w:rPr>
      </w:pPr>
      <w:r w:rsidRPr="00B1688D">
        <w:rPr>
          <w:sz w:val="12"/>
        </w:rPr>
        <w:t xml:space="preserve">Business and civil rights groups in California are demanding action after </w:t>
      </w:r>
      <w:r w:rsidRPr="00B1688D">
        <w:rPr>
          <w:rStyle w:val="StyleUnderline"/>
        </w:rPr>
        <w:t xml:space="preserve">a recent </w:t>
      </w:r>
      <w:r w:rsidRPr="00B1688D">
        <w:rPr>
          <w:rStyle w:val="StyleUnderline"/>
          <w:highlight w:val="green"/>
        </w:rPr>
        <w:t>surge of xenophobic violence</w:t>
      </w:r>
      <w:r w:rsidRPr="00B1688D">
        <w:rPr>
          <w:rStyle w:val="StyleUnderline"/>
        </w:rPr>
        <w:t xml:space="preserve"> against Asian Americans</w:t>
      </w:r>
      <w:r w:rsidRPr="00B1688D">
        <w:rPr>
          <w:sz w:val="12"/>
        </w:rPr>
        <w:t xml:space="preserve"> in the San Francisco Bay Area left one person dead and others badly injured. The brazen, mostly daylight assaults </w:t>
      </w:r>
      <w:r w:rsidRPr="00B1688D">
        <w:rPr>
          <w:rStyle w:val="StyleUnderline"/>
        </w:rPr>
        <w:t>have rattled nerves in communities a</w:t>
      </w:r>
      <w:r w:rsidRPr="00B1688D">
        <w:rPr>
          <w:sz w:val="12"/>
        </w:rPr>
        <w:t xml:space="preserve">head of Friday's Lunar New Year holiday. Just last week in San Jose, </w:t>
      </w:r>
      <w:r w:rsidRPr="00B1688D">
        <w:rPr>
          <w:rStyle w:val="Emphasis"/>
          <w:highlight w:val="green"/>
        </w:rPr>
        <w:t>a</w:t>
      </w:r>
      <w:r w:rsidRPr="00B1688D">
        <w:rPr>
          <w:rStyle w:val="StyleUnderline"/>
        </w:rPr>
        <w:t xml:space="preserve"> 64-year-old </w:t>
      </w:r>
      <w:r w:rsidRPr="00B1688D">
        <w:rPr>
          <w:rStyle w:val="Emphasis"/>
          <w:highlight w:val="green"/>
        </w:rPr>
        <w:t xml:space="preserve">grandmother </w:t>
      </w:r>
      <w:hyperlink r:id="rId10" w:history="1">
        <w:r w:rsidRPr="00B1688D">
          <w:rPr>
            <w:rStyle w:val="Emphasis"/>
            <w:highlight w:val="green"/>
          </w:rPr>
          <w:t>was assaulted</w:t>
        </w:r>
      </w:hyperlink>
      <w:r w:rsidRPr="00B1688D">
        <w:rPr>
          <w:rStyle w:val="Emphasis"/>
        </w:rPr>
        <w:t xml:space="preserve"> and robbed</w:t>
      </w:r>
      <w:r w:rsidRPr="00B1688D">
        <w:rPr>
          <w:sz w:val="12"/>
        </w:rPr>
        <w:t xml:space="preserve"> of cash she'd just withdrawn from an ATM for Lunar New Year gifts. Surveillance cameras have captured many of the attacks, including one against </w:t>
      </w:r>
      <w:hyperlink r:id="rId11" w:history="1">
        <w:r w:rsidRPr="00B1688D">
          <w:rPr>
            <w:rStyle w:val="StyleUnderline"/>
            <w:highlight w:val="green"/>
          </w:rPr>
          <w:t>a</w:t>
        </w:r>
        <w:r w:rsidRPr="00B1688D">
          <w:rPr>
            <w:rStyle w:val="StyleUnderline"/>
          </w:rPr>
          <w:t xml:space="preserve"> 91-year-old </w:t>
        </w:r>
        <w:r w:rsidRPr="00B1688D">
          <w:rPr>
            <w:rStyle w:val="StyleUnderline"/>
            <w:highlight w:val="green"/>
          </w:rPr>
          <w:t>man</w:t>
        </w:r>
        <w:r w:rsidRPr="00B1688D">
          <w:rPr>
            <w:sz w:val="12"/>
          </w:rPr>
          <w:t xml:space="preserve"> in Oakland's Chinatown</w:t>
        </w:r>
      </w:hyperlink>
      <w:r w:rsidRPr="00B1688D">
        <w:rPr>
          <w:sz w:val="12"/>
        </w:rPr>
        <w:t xml:space="preserve">, who </w:t>
      </w:r>
      <w:r w:rsidRPr="00B1688D">
        <w:rPr>
          <w:rStyle w:val="StyleUnderline"/>
          <w:highlight w:val="green"/>
        </w:rPr>
        <w:t>was</w:t>
      </w:r>
      <w:r w:rsidRPr="00B1688D">
        <w:rPr>
          <w:rStyle w:val="StyleUnderline"/>
        </w:rPr>
        <w:t xml:space="preserve"> hospitalized with serious injuries after being </w:t>
      </w:r>
      <w:r w:rsidRPr="00B1688D">
        <w:rPr>
          <w:rStyle w:val="Emphasis"/>
          <w:highlight w:val="green"/>
        </w:rPr>
        <w:t>shoved to the ground</w:t>
      </w:r>
      <w:r w:rsidRPr="00B1688D">
        <w:rPr>
          <w:sz w:val="12"/>
        </w:rPr>
        <w:t xml:space="preserve"> by a man who walked up behind him. In January, </w:t>
      </w:r>
      <w:r w:rsidRPr="00B1688D">
        <w:rPr>
          <w:rStyle w:val="StyleUnderline"/>
          <w:highlight w:val="green"/>
        </w:rPr>
        <w:t>a</w:t>
      </w:r>
      <w:r w:rsidRPr="00B1688D">
        <w:rPr>
          <w:rStyle w:val="StyleUnderline"/>
        </w:rPr>
        <w:t xml:space="preserve"> 52-year-old Asian American </w:t>
      </w:r>
      <w:r w:rsidRPr="00B1688D">
        <w:rPr>
          <w:rStyle w:val="StyleUnderline"/>
          <w:highlight w:val="green"/>
        </w:rPr>
        <w:t xml:space="preserve">woman was </w:t>
      </w:r>
      <w:r w:rsidRPr="00B1688D">
        <w:rPr>
          <w:rStyle w:val="Emphasis"/>
          <w:highlight w:val="green"/>
        </w:rPr>
        <w:t>shot in the head</w:t>
      </w:r>
      <w:r w:rsidRPr="00B1688D">
        <w:rPr>
          <w:rStyle w:val="StyleUnderline"/>
        </w:rPr>
        <w:t xml:space="preserve"> with a flare gun</w:t>
      </w:r>
      <w:r w:rsidRPr="00B1688D">
        <w:rPr>
          <w:sz w:val="12"/>
        </w:rPr>
        <w:t xml:space="preserve">, also in Chinatown. Later in the month, </w:t>
      </w:r>
      <w:r w:rsidRPr="00B1688D">
        <w:rPr>
          <w:rStyle w:val="StyleUnderline"/>
        </w:rPr>
        <w:t xml:space="preserve">84-year-old </w:t>
      </w:r>
      <w:proofErr w:type="spellStart"/>
      <w:r w:rsidRPr="00B1688D">
        <w:rPr>
          <w:rStyle w:val="StyleUnderline"/>
        </w:rPr>
        <w:t>Vicha</w:t>
      </w:r>
      <w:proofErr w:type="spellEnd"/>
      <w:r w:rsidRPr="00B1688D">
        <w:rPr>
          <w:rStyle w:val="StyleUnderline"/>
        </w:rPr>
        <w:t xml:space="preserve"> </w:t>
      </w:r>
      <w:proofErr w:type="spellStart"/>
      <w:r w:rsidRPr="00B1688D">
        <w:rPr>
          <w:rStyle w:val="StyleUnderline"/>
          <w:highlight w:val="green"/>
        </w:rPr>
        <w:t>Ratanapakdee</w:t>
      </w:r>
      <w:proofErr w:type="spellEnd"/>
      <w:r w:rsidRPr="00B1688D">
        <w:rPr>
          <w:rStyle w:val="StyleUnderline"/>
          <w:highlight w:val="green"/>
        </w:rPr>
        <w:t xml:space="preserve"> was going for a </w:t>
      </w:r>
      <w:r w:rsidRPr="00B1688D">
        <w:rPr>
          <w:rStyle w:val="StyleUnderline"/>
        </w:rPr>
        <w:t xml:space="preserve">morning </w:t>
      </w:r>
      <w:r w:rsidRPr="00B1688D">
        <w:rPr>
          <w:rStyle w:val="StyleUnderline"/>
          <w:highlight w:val="green"/>
        </w:rPr>
        <w:t>walk</w:t>
      </w:r>
      <w:r w:rsidRPr="00B1688D">
        <w:rPr>
          <w:sz w:val="12"/>
        </w:rPr>
        <w:t xml:space="preserve"> in his San Francisco neighborhood. Surveillance cameras captured </w:t>
      </w:r>
      <w:r w:rsidRPr="00B1688D">
        <w:rPr>
          <w:rStyle w:val="StyleUnderline"/>
          <w:highlight w:val="green"/>
        </w:rPr>
        <w:t>a man running at him</w:t>
      </w:r>
      <w:r w:rsidRPr="00B1688D">
        <w:rPr>
          <w:rStyle w:val="StyleUnderline"/>
        </w:rPr>
        <w:t xml:space="preserve"> full speed and </w:t>
      </w:r>
      <w:hyperlink r:id="rId12" w:history="1">
        <w:r w:rsidRPr="00B1688D">
          <w:rPr>
            <w:rStyle w:val="Emphasis"/>
            <w:highlight w:val="green"/>
          </w:rPr>
          <w:t>smashing his</w:t>
        </w:r>
        <w:r w:rsidRPr="00B1688D">
          <w:rPr>
            <w:rStyle w:val="StyleUnderline"/>
          </w:rPr>
          <w:t xml:space="preserve"> frail</w:t>
        </w:r>
        <w:r w:rsidRPr="00B1688D">
          <w:rPr>
            <w:rStyle w:val="Emphasis"/>
          </w:rPr>
          <w:t xml:space="preserve"> </w:t>
        </w:r>
        <w:r w:rsidRPr="00B1688D">
          <w:rPr>
            <w:rStyle w:val="Emphasis"/>
            <w:highlight w:val="green"/>
          </w:rPr>
          <w:t>body t</w:t>
        </w:r>
        <w:r w:rsidRPr="00B1688D">
          <w:rPr>
            <w:rStyle w:val="Emphasis"/>
          </w:rPr>
          <w:t>o the pavement</w:t>
        </w:r>
      </w:hyperlink>
      <w:r w:rsidRPr="00B1688D">
        <w:rPr>
          <w:rStyle w:val="StyleUnderline"/>
        </w:rPr>
        <w:t xml:space="preserve">. </w:t>
      </w:r>
      <w:proofErr w:type="spellStart"/>
      <w:r w:rsidRPr="00B1688D">
        <w:rPr>
          <w:rStyle w:val="Emphasis"/>
          <w:highlight w:val="green"/>
        </w:rPr>
        <w:t>Ratanapakdee</w:t>
      </w:r>
      <w:proofErr w:type="spellEnd"/>
      <w:r w:rsidRPr="00B1688D">
        <w:rPr>
          <w:rStyle w:val="Emphasis"/>
          <w:highlight w:val="green"/>
        </w:rPr>
        <w:t xml:space="preserve"> died</w:t>
      </w:r>
      <w:r w:rsidRPr="00B1688D">
        <w:rPr>
          <w:rStyle w:val="Emphasis"/>
        </w:rPr>
        <w:t xml:space="preserve"> of his injuries </w:t>
      </w:r>
      <w:r w:rsidRPr="00B1688D">
        <w:rPr>
          <w:sz w:val="12"/>
        </w:rPr>
        <w:t xml:space="preserve">two days later. A 19-year-old man has been charged with murder and elder abuse. </w:t>
      </w:r>
      <w:r w:rsidRPr="00B1688D">
        <w:rPr>
          <w:rStyle w:val="Emphasis"/>
          <w:highlight w:val="green"/>
        </w:rPr>
        <w:t>"These attack</w:t>
      </w:r>
      <w:r w:rsidRPr="00B1688D">
        <w:rPr>
          <w:rStyle w:val="Emphasis"/>
        </w:rPr>
        <w:t>s</w:t>
      </w:r>
      <w:r w:rsidRPr="00B1688D">
        <w:rPr>
          <w:sz w:val="12"/>
        </w:rPr>
        <w:t xml:space="preserve"> taking place in the Bay Area </w:t>
      </w:r>
      <w:r w:rsidRPr="00B1688D">
        <w:rPr>
          <w:rStyle w:val="Emphasis"/>
          <w:highlight w:val="green"/>
        </w:rPr>
        <w:t>are part of a larger trend</w:t>
      </w:r>
      <w:r w:rsidRPr="00B1688D">
        <w:rPr>
          <w:rStyle w:val="Emphasis"/>
        </w:rPr>
        <w:t xml:space="preserve"> of anti-Asian American/Pacific Islander hate </w:t>
      </w:r>
      <w:r w:rsidRPr="00B1688D">
        <w:rPr>
          <w:rStyle w:val="Emphasis"/>
          <w:highlight w:val="green"/>
        </w:rPr>
        <w:t>brought on</w:t>
      </w:r>
      <w:r w:rsidRPr="00B1688D">
        <w:rPr>
          <w:sz w:val="12"/>
        </w:rPr>
        <w:t xml:space="preserve"> in many ways </w:t>
      </w:r>
      <w:r w:rsidRPr="00B1688D">
        <w:rPr>
          <w:rStyle w:val="StyleUnderline"/>
          <w:highlight w:val="green"/>
        </w:rPr>
        <w:t>by</w:t>
      </w:r>
      <w:r w:rsidRPr="00B1688D">
        <w:rPr>
          <w:rStyle w:val="StyleUnderline"/>
        </w:rPr>
        <w:t xml:space="preserve"> COVID-19</w:t>
      </w:r>
      <w:r w:rsidRPr="00B1688D">
        <w:rPr>
          <w:sz w:val="12"/>
        </w:rPr>
        <w:t xml:space="preserve">, as well as some of the </w:t>
      </w:r>
      <w:r w:rsidRPr="00B1688D">
        <w:rPr>
          <w:rStyle w:val="StyleUnderline"/>
        </w:rPr>
        <w:t xml:space="preserve">xenophobic policies and </w:t>
      </w:r>
      <w:r w:rsidRPr="00B1688D">
        <w:rPr>
          <w:rStyle w:val="StyleUnderline"/>
          <w:highlight w:val="green"/>
        </w:rPr>
        <w:t>racist rhetoric</w:t>
      </w:r>
      <w:r w:rsidRPr="00B1688D">
        <w:rPr>
          <w:sz w:val="12"/>
        </w:rPr>
        <w:t xml:space="preserve"> that were pushed forward by the prior administration," says Manju Kulkarni, executive director of the </w:t>
      </w:r>
      <w:hyperlink r:id="rId13" w:history="1">
        <w:r w:rsidRPr="00B1688D">
          <w:rPr>
            <w:sz w:val="12"/>
          </w:rPr>
          <w:t>Asian Pacific Policy and Planning Council</w:t>
        </w:r>
      </w:hyperlink>
      <w:r w:rsidRPr="00B1688D">
        <w:rPr>
          <w:sz w:val="12"/>
        </w:rPr>
        <w:t xml:space="preserve">, a coalition of California community-based groups. </w:t>
      </w:r>
    </w:p>
    <w:p w14:paraId="3B240796" w14:textId="77777777" w:rsidR="00EA12D6" w:rsidRPr="006A14D9" w:rsidRDefault="00EA12D6" w:rsidP="00EA12D6">
      <w:pPr>
        <w:spacing w:line="240" w:lineRule="auto"/>
        <w:contextualSpacing/>
        <w:rPr>
          <w:b/>
          <w:iCs/>
          <w:u w:val="single"/>
        </w:rPr>
      </w:pPr>
    </w:p>
    <w:p w14:paraId="6B244514" w14:textId="77777777" w:rsidR="00F10DE6" w:rsidRPr="006A14D9" w:rsidRDefault="00F10DE6" w:rsidP="00F10DE6">
      <w:pPr>
        <w:keepNext/>
        <w:keepLines/>
        <w:spacing w:before="40" w:after="0"/>
        <w:outlineLvl w:val="3"/>
        <w:rPr>
          <w:rFonts w:eastAsiaTheme="majorEastAsia"/>
          <w:bCs/>
          <w:iCs/>
          <w:sz w:val="26"/>
        </w:rPr>
      </w:pPr>
      <w:r w:rsidRPr="006A14D9">
        <w:rPr>
          <w:rFonts w:eastAsiaTheme="majorEastAsia"/>
          <w:b/>
          <w:iCs/>
          <w:sz w:val="26"/>
        </w:rPr>
        <w:t xml:space="preserve">The alternative is to reject the AFF in favor of an epistemic rejection of Area Studies that define knowledge production through mapping the external world as </w:t>
      </w:r>
      <w:r w:rsidRPr="006A14D9">
        <w:rPr>
          <w:rFonts w:eastAsiaTheme="majorEastAsia"/>
          <w:b/>
          <w:iCs/>
          <w:sz w:val="26"/>
          <w:u w:val="single"/>
        </w:rPr>
        <w:t xml:space="preserve">unstable, hostile and target. </w:t>
      </w:r>
      <w:r w:rsidRPr="006A14D9">
        <w:rPr>
          <w:rFonts w:eastAsiaTheme="majorEastAsia"/>
          <w:b/>
          <w:iCs/>
          <w:sz w:val="26"/>
        </w:rPr>
        <w:t xml:space="preserve"> Only </w:t>
      </w:r>
      <w:r w:rsidRPr="006A14D9">
        <w:rPr>
          <w:rFonts w:eastAsiaTheme="majorEastAsia"/>
          <w:b/>
          <w:iCs/>
          <w:sz w:val="26"/>
          <w:u w:val="single"/>
        </w:rPr>
        <w:t xml:space="preserve">de-centering </w:t>
      </w:r>
      <w:r w:rsidRPr="006A14D9">
        <w:rPr>
          <w:rFonts w:eastAsiaTheme="majorEastAsia"/>
          <w:b/>
          <w:iCs/>
          <w:sz w:val="26"/>
        </w:rPr>
        <w:t xml:space="preserve">knowledge production from the self can solve inevitable conflict and orientalist violence </w:t>
      </w:r>
      <w:r w:rsidRPr="006A14D9">
        <w:rPr>
          <w:rFonts w:eastAsiaTheme="majorEastAsia"/>
          <w:bCs/>
          <w:iCs/>
          <w:sz w:val="26"/>
        </w:rPr>
        <w:t xml:space="preserve"> </w:t>
      </w:r>
    </w:p>
    <w:p w14:paraId="697B0993" w14:textId="77777777" w:rsidR="00F10DE6" w:rsidRPr="006A14D9" w:rsidRDefault="00F10DE6" w:rsidP="00F10DE6">
      <w:pPr>
        <w:rPr>
          <w:sz w:val="14"/>
        </w:rPr>
      </w:pPr>
      <w:r w:rsidRPr="006A14D9">
        <w:rPr>
          <w:b/>
          <w:bCs/>
          <w:sz w:val="26"/>
        </w:rPr>
        <w:t>Chow 6</w:t>
      </w:r>
      <w:r w:rsidRPr="006A14D9">
        <w:rPr>
          <w:sz w:val="14"/>
        </w:rPr>
        <w:t xml:space="preserve"> (Rey, Anne </w:t>
      </w:r>
      <w:proofErr w:type="spellStart"/>
      <w:r w:rsidRPr="006A14D9">
        <w:rPr>
          <w:sz w:val="14"/>
        </w:rPr>
        <w:t>Firor</w:t>
      </w:r>
      <w:proofErr w:type="spellEnd"/>
      <w:r w:rsidRPr="006A14D9">
        <w:rPr>
          <w:sz w:val="14"/>
        </w:rPr>
        <w:t xml:space="preserve"> Scott Professor of Literature at Duke University, April 2006, “Age of the World as Target”, Rey Chow Reader) APS</w:t>
      </w:r>
      <w:r>
        <w:rPr>
          <w:sz w:val="14"/>
        </w:rPr>
        <w:t xml:space="preserve"> recut </w:t>
      </w:r>
      <w:proofErr w:type="spellStart"/>
      <w:r>
        <w:rPr>
          <w:sz w:val="14"/>
        </w:rPr>
        <w:t>aaditg</w:t>
      </w:r>
      <w:proofErr w:type="spellEnd"/>
    </w:p>
    <w:p w14:paraId="302B293D" w14:textId="77777777" w:rsidR="00F10DE6" w:rsidRPr="006A14D9" w:rsidRDefault="00F10DE6" w:rsidP="00F10DE6">
      <w:pPr>
        <w:rPr>
          <w:sz w:val="14"/>
        </w:rPr>
      </w:pPr>
      <w:r w:rsidRPr="006A14D9">
        <w:rPr>
          <w:u w:val="single"/>
        </w:rPr>
        <w:t>Among the most important elements in war</w:t>
      </w:r>
      <w:r w:rsidRPr="006A14D9">
        <w:rPr>
          <w:sz w:val="14"/>
        </w:rPr>
        <w:t xml:space="preserve">, writes </w:t>
      </w:r>
      <w:proofErr w:type="spellStart"/>
      <w:r w:rsidRPr="006A14D9">
        <w:rPr>
          <w:sz w:val="14"/>
        </w:rPr>
        <w:t>karl</w:t>
      </w:r>
      <w:proofErr w:type="spellEnd"/>
      <w:r w:rsidRPr="006A14D9">
        <w:rPr>
          <w:sz w:val="14"/>
        </w:rPr>
        <w:t xml:space="preserve"> von Clausewitz, </w:t>
      </w:r>
      <w:r w:rsidRPr="006A14D9">
        <w:rPr>
          <w:u w:val="single"/>
        </w:rPr>
        <w:t>are the “moral elements.”</w:t>
      </w:r>
      <w:r w:rsidRPr="006A14D9">
        <w:rPr>
          <w:sz w:val="14"/>
        </w:rPr>
        <w:t xml:space="preserve">32 </w:t>
      </w:r>
      <w:r w:rsidRPr="006A14D9">
        <w:rPr>
          <w:u w:val="single"/>
        </w:rPr>
        <w:t>From the United States’</w:t>
      </w:r>
      <w:r w:rsidRPr="006A14D9">
        <w:rPr>
          <w:sz w:val="14"/>
        </w:rPr>
        <w:t xml:space="preserve"> point of view, </w:t>
      </w:r>
      <w:r w:rsidRPr="006A14D9">
        <w:rPr>
          <w:u w:val="single"/>
        </w:rPr>
        <w:t>this</w:t>
      </w:r>
      <w:r w:rsidRPr="006A14D9">
        <w:rPr>
          <w:sz w:val="14"/>
        </w:rPr>
        <w:t xml:space="preserve"> phrase </w:t>
      </w:r>
      <w:r w:rsidRPr="006A14D9">
        <w:rPr>
          <w:u w:val="single"/>
        </w:rPr>
        <w:t xml:space="preserve">does not seem at all ironic. Just as the </w:t>
      </w:r>
      <w:r w:rsidRPr="006A14D9">
        <w:rPr>
          <w:highlight w:val="green"/>
          <w:u w:val="single"/>
        </w:rPr>
        <w:t xml:space="preserve">bombings </w:t>
      </w:r>
      <w:r w:rsidRPr="006A14D9">
        <w:rPr>
          <w:u w:val="single"/>
        </w:rPr>
        <w:t xml:space="preserve">of Afghanistan and Iraq in the first few years of the twenty-first century </w:t>
      </w:r>
      <w:r w:rsidRPr="006A14D9">
        <w:rPr>
          <w:highlight w:val="green"/>
          <w:u w:val="single"/>
        </w:rPr>
        <w:t xml:space="preserve">were justified </w:t>
      </w:r>
      <w:r w:rsidRPr="006A14D9">
        <w:rPr>
          <w:u w:val="single"/>
        </w:rPr>
        <w:t xml:space="preserve">as benevolent acts </w:t>
      </w:r>
      <w:r w:rsidRPr="006A14D9">
        <w:rPr>
          <w:highlight w:val="green"/>
          <w:u w:val="single"/>
        </w:rPr>
        <w:t>to preserve the</w:t>
      </w:r>
      <w:r w:rsidRPr="006A14D9">
        <w:rPr>
          <w:u w:val="single"/>
        </w:rPr>
        <w:t xml:space="preserve"> </w:t>
      </w:r>
      <w:proofErr w:type="gramStart"/>
      <w:r w:rsidRPr="006A14D9">
        <w:rPr>
          <w:u w:val="single"/>
        </w:rPr>
        <w:t>united States</w:t>
      </w:r>
      <w:proofErr w:type="gramEnd"/>
      <w:r w:rsidRPr="006A14D9">
        <w:rPr>
          <w:u w:val="single"/>
        </w:rPr>
        <w:t xml:space="preserve"> and the rest of the </w:t>
      </w:r>
      <w:r w:rsidRPr="006A14D9">
        <w:rPr>
          <w:highlight w:val="green"/>
          <w:u w:val="single"/>
        </w:rPr>
        <w:t xml:space="preserve">world </w:t>
      </w:r>
      <w:r w:rsidRPr="006A14D9">
        <w:rPr>
          <w:u w:val="single"/>
        </w:rPr>
        <w:t>against “the axis of evil,” “weapons of mass destruction,” and the like, so were the bombings of Hiroshima and Nagasaki considered pacific acts, acts that were meant to save lives and save civilization in a world threatened by German Nazism.</w:t>
      </w:r>
      <w:r w:rsidRPr="006A14D9">
        <w:rPr>
          <w:sz w:val="14"/>
        </w:rPr>
        <w:t xml:space="preserve"> (Though, by the time the bombs were dropped in Japan, Germany had already surrendered.) even today, some of the most educated, </w:t>
      </w:r>
      <w:r w:rsidRPr="006A14D9">
        <w:rPr>
          <w:u w:val="single"/>
        </w:rPr>
        <w:t>scientifically knowledgeable members of U.S. society continue to believe that the atomic bomb was the best way to terminate the hostilities</w:t>
      </w:r>
      <w:r w:rsidRPr="006A14D9">
        <w:rPr>
          <w:sz w:val="14"/>
        </w:rPr>
        <w:t xml:space="preserve">.33 And, while the media in the united States are quick to join the media elsewhere in reporting the controversies over Japan’s refusal to apologize for its war crimes in Asia or over France’s belatedness in apologizing for the Vichy government’s persecution of the Jews, no U.S. head of state has ever visited Hiroshima or Nagasaki, or expressed regret for the nuclear holocaust.34 </w:t>
      </w:r>
      <w:r w:rsidRPr="006A14D9">
        <w:rPr>
          <w:u w:val="single"/>
        </w:rPr>
        <w:t xml:space="preserve">In this—its absolute conviction of its own moral superiority and legitimacy—lies perhaps the most deeply ingrained connection between the foundation myth of the United States as an exceptional nation and the dropping of the atomic bombs </w:t>
      </w:r>
      <w:r w:rsidRPr="006A14D9">
        <w:rPr>
          <w:sz w:val="14"/>
        </w:rPr>
        <w:t xml:space="preserve">(as well as all the military and economic interventions the united States has made in nationalist struggles in Asia, Latin America, and the Middle east since the Second World War).35 </w:t>
      </w:r>
      <w:r w:rsidRPr="006A14D9">
        <w:rPr>
          <w:u w:val="single"/>
        </w:rPr>
        <w:t>even on occasions such as Pearl Harbor</w:t>
      </w:r>
      <w:r w:rsidRPr="006A14D9">
        <w:rPr>
          <w:sz w:val="14"/>
        </w:rPr>
        <w:t xml:space="preserve"> (December 7, 1941) and September 11, 2001, when the united States had to recognize that it was just part of the world (and hence could be attacked like any other country), </w:t>
      </w:r>
      <w:r w:rsidRPr="006A14D9">
        <w:rPr>
          <w:u w:val="single"/>
        </w:rPr>
        <w:t>its response was typically that of reasserting U.S. exceptionalism</w:t>
      </w:r>
      <w:r w:rsidRPr="006A14D9">
        <w:rPr>
          <w:sz w:val="14"/>
        </w:rPr>
        <w:t xml:space="preserve">—This cannot happen to us! We are unique, we cannot be </w:t>
      </w:r>
      <w:proofErr w:type="gramStart"/>
      <w:r w:rsidRPr="006A14D9">
        <w:rPr>
          <w:sz w:val="14"/>
        </w:rPr>
        <w:t>attacked!—</w:t>
      </w:r>
      <w:proofErr w:type="gramEnd"/>
      <w:r w:rsidRPr="006A14D9">
        <w:rPr>
          <w:u w:val="single"/>
        </w:rPr>
        <w:t>by ferociously attacking others</w:t>
      </w:r>
      <w:r w:rsidRPr="006A14D9">
        <w:rPr>
          <w:sz w:val="14"/>
        </w:rPr>
        <w:t xml:space="preserve">. In the decades since 1945, whether in dealing with the </w:t>
      </w:r>
      <w:proofErr w:type="gramStart"/>
      <w:r w:rsidRPr="006A14D9">
        <w:rPr>
          <w:sz w:val="14"/>
        </w:rPr>
        <w:t>Soviet union</w:t>
      </w:r>
      <w:proofErr w:type="gramEnd"/>
      <w:r w:rsidRPr="006A14D9">
        <w:rPr>
          <w:sz w:val="14"/>
        </w:rPr>
        <w:t xml:space="preserve">, the People’s republic of China, north </w:t>
      </w:r>
      <w:proofErr w:type="spellStart"/>
      <w:r w:rsidRPr="006A14D9">
        <w:rPr>
          <w:sz w:val="14"/>
        </w:rPr>
        <w:t>korea</w:t>
      </w:r>
      <w:proofErr w:type="spellEnd"/>
      <w:r w:rsidRPr="006A14D9">
        <w:rPr>
          <w:sz w:val="14"/>
        </w:rPr>
        <w:t xml:space="preserve">, </w:t>
      </w:r>
      <w:proofErr w:type="spellStart"/>
      <w:r w:rsidRPr="006A14D9">
        <w:rPr>
          <w:sz w:val="14"/>
        </w:rPr>
        <w:t>vietnam</w:t>
      </w:r>
      <w:proofErr w:type="spellEnd"/>
      <w:r w:rsidRPr="006A14D9">
        <w:rPr>
          <w:sz w:val="14"/>
        </w:rPr>
        <w:t xml:space="preserve">, </w:t>
      </w:r>
      <w:r w:rsidRPr="006A14D9">
        <w:rPr>
          <w:sz w:val="14"/>
        </w:rPr>
        <w:lastRenderedPageBreak/>
        <w:t xml:space="preserve">and countries in Central America, or during the gulf Wars, </w:t>
      </w:r>
      <w:r w:rsidRPr="006A14D9">
        <w:rPr>
          <w:highlight w:val="green"/>
          <w:u w:val="single"/>
        </w:rPr>
        <w:t>the u</w:t>
      </w:r>
      <w:r w:rsidRPr="006A14D9">
        <w:rPr>
          <w:u w:val="single"/>
        </w:rPr>
        <w:t>nited</w:t>
      </w:r>
      <w:r w:rsidRPr="006A14D9">
        <w:rPr>
          <w:highlight w:val="green"/>
          <w:u w:val="single"/>
        </w:rPr>
        <w:t xml:space="preserve"> S</w:t>
      </w:r>
      <w:r w:rsidRPr="006A14D9">
        <w:rPr>
          <w:u w:val="single"/>
        </w:rPr>
        <w:t>tate</w:t>
      </w:r>
      <w:r w:rsidRPr="006A14D9">
        <w:rPr>
          <w:highlight w:val="green"/>
          <w:u w:val="single"/>
        </w:rPr>
        <w:t xml:space="preserve">s </w:t>
      </w:r>
      <w:r w:rsidRPr="006A14D9">
        <w:rPr>
          <w:u w:val="single"/>
        </w:rPr>
        <w:t xml:space="preserve">has been </w:t>
      </w:r>
      <w:r w:rsidRPr="006A14D9">
        <w:rPr>
          <w:highlight w:val="green"/>
          <w:u w:val="single"/>
        </w:rPr>
        <w:t>conducting war on the basis of</w:t>
      </w:r>
      <w:r w:rsidRPr="006A14D9">
        <w:rPr>
          <w:u w:val="single"/>
        </w:rPr>
        <w:t xml:space="preserve"> a certain kind of </w:t>
      </w:r>
      <w:r w:rsidRPr="006A14D9">
        <w:rPr>
          <w:highlight w:val="green"/>
          <w:u w:val="single"/>
        </w:rPr>
        <w:t xml:space="preserve">knowledge production, </w:t>
      </w:r>
      <w:r w:rsidRPr="006A14D9">
        <w:rPr>
          <w:u w:val="single"/>
        </w:rPr>
        <w:t xml:space="preserve">and producing knowledge on the basis of war. </w:t>
      </w:r>
      <w:r w:rsidRPr="006A14D9">
        <w:rPr>
          <w:b/>
          <w:iCs/>
          <w:highlight w:val="green"/>
          <w:u w:val="single"/>
        </w:rPr>
        <w:t>War and knowledge</w:t>
      </w:r>
      <w:r w:rsidRPr="006A14D9">
        <w:rPr>
          <w:u w:val="single"/>
        </w:rPr>
        <w:t xml:space="preserve"> enable and </w:t>
      </w:r>
      <w:r w:rsidRPr="006A14D9">
        <w:rPr>
          <w:b/>
          <w:iCs/>
          <w:highlight w:val="green"/>
          <w:u w:val="single"/>
        </w:rPr>
        <w:t>foster each other</w:t>
      </w:r>
      <w:r w:rsidRPr="006A14D9">
        <w:rPr>
          <w:u w:val="single"/>
        </w:rPr>
        <w:t xml:space="preserve"> primarily </w:t>
      </w:r>
      <w:r w:rsidRPr="006A14D9">
        <w:rPr>
          <w:highlight w:val="green"/>
          <w:u w:val="single"/>
        </w:rPr>
        <w:t xml:space="preserve">through </w:t>
      </w:r>
      <w:r w:rsidRPr="006A14D9">
        <w:rPr>
          <w:u w:val="single"/>
        </w:rPr>
        <w:t xml:space="preserve">the collective </w:t>
      </w:r>
      <w:r w:rsidRPr="006A14D9">
        <w:rPr>
          <w:highlight w:val="green"/>
          <w:u w:val="single"/>
        </w:rPr>
        <w:t xml:space="preserve">fantasizing </w:t>
      </w:r>
      <w:r w:rsidRPr="006A14D9">
        <w:rPr>
          <w:u w:val="single"/>
        </w:rPr>
        <w:t xml:space="preserve">of </w:t>
      </w:r>
      <w:r w:rsidRPr="006A14D9">
        <w:rPr>
          <w:highlight w:val="green"/>
          <w:u w:val="single"/>
        </w:rPr>
        <w:t>some foreign</w:t>
      </w:r>
      <w:r w:rsidRPr="006A14D9">
        <w:rPr>
          <w:u w:val="single"/>
        </w:rPr>
        <w:t xml:space="preserve"> or alien </w:t>
      </w:r>
      <w:r w:rsidRPr="006A14D9">
        <w:rPr>
          <w:highlight w:val="green"/>
          <w:u w:val="single"/>
        </w:rPr>
        <w:t xml:space="preserve">body </w:t>
      </w:r>
      <w:r w:rsidRPr="006A14D9">
        <w:rPr>
          <w:u w:val="single"/>
        </w:rPr>
        <w:t>that poses danger to the “self</w:t>
      </w:r>
      <w:r w:rsidRPr="006A14D9">
        <w:rPr>
          <w:highlight w:val="green"/>
          <w:u w:val="single"/>
        </w:rPr>
        <w:t>”</w:t>
      </w:r>
      <w:r w:rsidRPr="006A14D9">
        <w:rPr>
          <w:u w:val="single"/>
        </w:rPr>
        <w:t xml:space="preserve"> and the “eye” that is the nation. once the monstrosity of this foreign body is firmly established in the national consciousness, the decision makers of the </w:t>
      </w:r>
      <w:proofErr w:type="spellStart"/>
      <w:r w:rsidRPr="006A14D9">
        <w:rPr>
          <w:u w:val="single"/>
        </w:rPr>
        <w:t>u.S.</w:t>
      </w:r>
      <w:proofErr w:type="spellEnd"/>
      <w:r w:rsidRPr="006A14D9">
        <w:rPr>
          <w:u w:val="single"/>
        </w:rPr>
        <w:t xml:space="preserve"> government often talk and behave as though they had no choice but war.  </w:t>
      </w:r>
      <w:r w:rsidRPr="006A14D9">
        <w:rPr>
          <w:b/>
          <w:iCs/>
          <w:highlight w:val="green"/>
          <w:u w:val="single"/>
        </w:rPr>
        <w:t>War</w:t>
      </w:r>
      <w:r w:rsidRPr="006A14D9">
        <w:rPr>
          <w:sz w:val="14"/>
        </w:rPr>
        <w:t xml:space="preserve">, then, </w:t>
      </w:r>
      <w:r w:rsidRPr="006A14D9">
        <w:rPr>
          <w:b/>
          <w:iCs/>
          <w:highlight w:val="green"/>
          <w:u w:val="single"/>
        </w:rPr>
        <w:t xml:space="preserve">is acted </w:t>
      </w:r>
      <w:r w:rsidRPr="006A14D9">
        <w:rPr>
          <w:b/>
          <w:iCs/>
          <w:u w:val="single"/>
        </w:rPr>
        <w:t xml:space="preserve">out as a moral obligation </w:t>
      </w:r>
      <w:r w:rsidRPr="006A14D9">
        <w:rPr>
          <w:b/>
          <w:iCs/>
          <w:highlight w:val="green"/>
          <w:u w:val="single"/>
        </w:rPr>
        <w:t>to expel an imagined</w:t>
      </w:r>
      <w:r w:rsidRPr="006A14D9">
        <w:rPr>
          <w:highlight w:val="green"/>
          <w:u w:val="single"/>
        </w:rPr>
        <w:t xml:space="preserve"> </w:t>
      </w:r>
      <w:r w:rsidRPr="006A14D9">
        <w:rPr>
          <w:u w:val="single"/>
        </w:rPr>
        <w:t xml:space="preserve">dangerous </w:t>
      </w:r>
      <w:r w:rsidRPr="006A14D9">
        <w:rPr>
          <w:b/>
          <w:iCs/>
          <w:highlight w:val="green"/>
          <w:u w:val="single"/>
        </w:rPr>
        <w:t>alienness</w:t>
      </w:r>
      <w:r w:rsidRPr="006A14D9">
        <w:rPr>
          <w:highlight w:val="green"/>
          <w:u w:val="single"/>
        </w:rPr>
        <w:t xml:space="preserve"> from the </w:t>
      </w:r>
      <w:proofErr w:type="gramStart"/>
      <w:r w:rsidRPr="006A14D9">
        <w:rPr>
          <w:highlight w:val="green"/>
          <w:u w:val="single"/>
        </w:rPr>
        <w:t>u</w:t>
      </w:r>
      <w:r w:rsidRPr="006A14D9">
        <w:rPr>
          <w:u w:val="single"/>
        </w:rPr>
        <w:t>nited</w:t>
      </w:r>
      <w:r w:rsidRPr="006A14D9">
        <w:rPr>
          <w:highlight w:val="green"/>
          <w:u w:val="single"/>
        </w:rPr>
        <w:t xml:space="preserve"> S</w:t>
      </w:r>
      <w:r w:rsidRPr="006A14D9">
        <w:rPr>
          <w:u w:val="single"/>
        </w:rPr>
        <w:t>tates</w:t>
      </w:r>
      <w:proofErr w:type="gramEnd"/>
      <w:r w:rsidRPr="006A14D9">
        <w:rPr>
          <w:u w:val="single"/>
        </w:rPr>
        <w:t xml:space="preserve">’ </w:t>
      </w:r>
      <w:r w:rsidRPr="006A14D9">
        <w:rPr>
          <w:highlight w:val="green"/>
          <w:u w:val="single"/>
        </w:rPr>
        <w:t xml:space="preserve">self-concept as </w:t>
      </w:r>
      <w:r w:rsidRPr="006A14D9">
        <w:rPr>
          <w:u w:val="single"/>
        </w:rPr>
        <w:t xml:space="preserve">the </w:t>
      </w:r>
      <w:r w:rsidRPr="006A14D9">
        <w:rPr>
          <w:highlight w:val="green"/>
          <w:u w:val="single"/>
        </w:rPr>
        <w:t>global custodian</w:t>
      </w:r>
      <w:r w:rsidRPr="006A14D9">
        <w:rPr>
          <w:u w:val="single"/>
        </w:rPr>
        <w:t xml:space="preserve"> of freedom and democracy.</w:t>
      </w:r>
      <w:r w:rsidRPr="006A14D9">
        <w:rPr>
          <w:sz w:val="14"/>
        </w:rPr>
        <w:t xml:space="preserve"> Put in a different way, </w:t>
      </w:r>
      <w:r w:rsidRPr="006A14D9">
        <w:rPr>
          <w:b/>
          <w:iCs/>
          <w:u w:val="single"/>
        </w:rPr>
        <w:t>the “moral element,”</w:t>
      </w:r>
      <w:r w:rsidRPr="006A14D9">
        <w:rPr>
          <w:u w:val="single"/>
        </w:rPr>
        <w:t xml:space="preserve"> insofar as it produces knowledge about the “self” and “other”—and hence the “eye” and its “target”</w:t>
      </w:r>
      <w:r w:rsidRPr="006A14D9">
        <w:rPr>
          <w:sz w:val="14"/>
        </w:rPr>
        <w:t xml:space="preserve">—as such, </w:t>
      </w:r>
      <w:r w:rsidRPr="006A14D9">
        <w:rPr>
          <w:b/>
          <w:iCs/>
          <w:u w:val="single"/>
        </w:rPr>
        <w:t>justifies war by its very dichotomizing logic</w:t>
      </w:r>
      <w:r w:rsidRPr="006A14D9">
        <w:rPr>
          <w:u w:val="single"/>
        </w:rPr>
        <w:t>.</w:t>
      </w:r>
      <w:r w:rsidRPr="006A14D9">
        <w:rPr>
          <w:sz w:val="14"/>
        </w:rPr>
        <w:t xml:space="preserve"> Conversely, </w:t>
      </w:r>
      <w:r w:rsidRPr="006A14D9">
        <w:rPr>
          <w:b/>
          <w:iCs/>
          <w:highlight w:val="green"/>
          <w:u w:val="single"/>
        </w:rPr>
        <w:t>the violence of war</w:t>
      </w:r>
      <w:r w:rsidRPr="006A14D9">
        <w:rPr>
          <w:sz w:val="14"/>
        </w:rPr>
        <w:t xml:space="preserve">, once begun, </w:t>
      </w:r>
      <w:r w:rsidRPr="006A14D9">
        <w:rPr>
          <w:b/>
          <w:iCs/>
          <w:u w:val="single"/>
        </w:rPr>
        <w:t xml:space="preserve">fixes the other in its attributed monstrosity and </w:t>
      </w:r>
      <w:r w:rsidRPr="006A14D9">
        <w:rPr>
          <w:b/>
          <w:iCs/>
          <w:highlight w:val="green"/>
          <w:u w:val="single"/>
        </w:rPr>
        <w:t>affirms the idealized image of the self.</w:t>
      </w:r>
      <w:r w:rsidRPr="006A14D9">
        <w:rPr>
          <w:sz w:val="14"/>
        </w:rPr>
        <w:t xml:space="preserve"> In this regard, </w:t>
      </w:r>
      <w:r w:rsidRPr="006A14D9">
        <w:rPr>
          <w:u w:val="single"/>
        </w:rPr>
        <w:t>the pernicious stereotyping of the Japanese during the Second World War</w:t>
      </w:r>
      <w:r w:rsidRPr="006A14D9">
        <w:rPr>
          <w:sz w:val="14"/>
        </w:rPr>
        <w:t xml:space="preserve">—not only by </w:t>
      </w:r>
      <w:proofErr w:type="spellStart"/>
      <w:r w:rsidRPr="006A14D9">
        <w:rPr>
          <w:sz w:val="14"/>
        </w:rPr>
        <w:t>u.S.</w:t>
      </w:r>
      <w:proofErr w:type="spellEnd"/>
      <w:r w:rsidRPr="006A14D9">
        <w:rPr>
          <w:sz w:val="14"/>
        </w:rPr>
        <w:t xml:space="preserve"> military personnel but also by social and behavioral scientists—</w:t>
      </w:r>
      <w:r w:rsidRPr="006A14D9">
        <w:rPr>
          <w:u w:val="single"/>
        </w:rPr>
        <w:t>was simply a flagrant example of an ongoing ideological mechanism that had accompanied Western treatments of non-Western “others” for centuries.</w:t>
      </w:r>
      <w:r w:rsidRPr="006A14D9">
        <w:rPr>
          <w:sz w:val="14"/>
        </w:rPr>
        <w:t xml:space="preserve"> In the hands of academics such as </w:t>
      </w:r>
      <w:proofErr w:type="spellStart"/>
      <w:r w:rsidRPr="006A14D9">
        <w:rPr>
          <w:sz w:val="14"/>
        </w:rPr>
        <w:t>geoffrey</w:t>
      </w:r>
      <w:proofErr w:type="spellEnd"/>
      <w:r w:rsidRPr="006A14D9">
        <w:rPr>
          <w:sz w:val="14"/>
        </w:rPr>
        <w:t xml:space="preserve"> </w:t>
      </w:r>
      <w:proofErr w:type="spellStart"/>
      <w:r w:rsidRPr="006A14D9">
        <w:rPr>
          <w:sz w:val="14"/>
        </w:rPr>
        <w:t>gorer</w:t>
      </w:r>
      <w:proofErr w:type="spellEnd"/>
      <w:r w:rsidRPr="006A14D9">
        <w:rPr>
          <w:sz w:val="14"/>
        </w:rPr>
        <w:t xml:space="preserve">, writes Dower, </w:t>
      </w:r>
      <w:r w:rsidRPr="006A14D9">
        <w:rPr>
          <w:highlight w:val="green"/>
          <w:u w:val="single"/>
        </w:rPr>
        <w:t>the notion that was</w:t>
      </w:r>
      <w:r w:rsidRPr="006A14D9">
        <w:rPr>
          <w:sz w:val="14"/>
        </w:rPr>
        <w:t xml:space="preserve"> collectively and </w:t>
      </w:r>
      <w:r w:rsidRPr="006A14D9">
        <w:rPr>
          <w:u w:val="single"/>
        </w:rPr>
        <w:t>“objectively</w:t>
      </w:r>
      <w:r w:rsidRPr="006A14D9">
        <w:rPr>
          <w:highlight w:val="green"/>
          <w:u w:val="single"/>
        </w:rPr>
        <w:t xml:space="preserve">” formed </w:t>
      </w:r>
      <w:r w:rsidRPr="006A14D9">
        <w:rPr>
          <w:u w:val="single"/>
        </w:rPr>
        <w:t xml:space="preserve">about the Japanese </w:t>
      </w:r>
      <w:r w:rsidRPr="006A14D9">
        <w:rPr>
          <w:highlight w:val="green"/>
          <w:u w:val="single"/>
        </w:rPr>
        <w:t>was that they were</w:t>
      </w:r>
      <w:r w:rsidRPr="006A14D9">
        <w:rPr>
          <w:u w:val="single"/>
        </w:rPr>
        <w:t xml:space="preserve"> “a clinically</w:t>
      </w:r>
      <w:r w:rsidRPr="006A14D9">
        <w:rPr>
          <w:highlight w:val="green"/>
          <w:u w:val="single"/>
        </w:rPr>
        <w:t xml:space="preserve"> compulsive and</w:t>
      </w:r>
      <w:r w:rsidRPr="006A14D9">
        <w:rPr>
          <w:u w:val="single"/>
        </w:rPr>
        <w:t xml:space="preserve"> probably collectively </w:t>
      </w:r>
      <w:r w:rsidRPr="006A14D9">
        <w:rPr>
          <w:highlight w:val="green"/>
          <w:u w:val="single"/>
        </w:rPr>
        <w:t>neurotic</w:t>
      </w:r>
      <w:r w:rsidRPr="006A14D9">
        <w:rPr>
          <w:u w:val="single"/>
        </w:rPr>
        <w:t xml:space="preserve"> people, whose lives were governed by ritual and ‘situational ethics,’ wracked with insecurity, and </w:t>
      </w:r>
      <w:r w:rsidRPr="006A14D9">
        <w:rPr>
          <w:highlight w:val="green"/>
          <w:u w:val="single"/>
        </w:rPr>
        <w:t>swollen wit</w:t>
      </w:r>
      <w:r w:rsidRPr="006A14D9">
        <w:rPr>
          <w:u w:val="single"/>
        </w:rPr>
        <w:t xml:space="preserve">h deep, </w:t>
      </w:r>
      <w:r w:rsidRPr="006A14D9">
        <w:rPr>
          <w:highlight w:val="green"/>
          <w:u w:val="single"/>
        </w:rPr>
        <w:t>dark</w:t>
      </w:r>
      <w:r w:rsidRPr="006A14D9">
        <w:rPr>
          <w:u w:val="single"/>
        </w:rPr>
        <w:t xml:space="preserve"> currents of repressed </w:t>
      </w:r>
      <w:r w:rsidRPr="006A14D9">
        <w:rPr>
          <w:highlight w:val="green"/>
          <w:u w:val="single"/>
        </w:rPr>
        <w:t>resentment and aggression.”</w:t>
      </w:r>
      <w:r w:rsidRPr="006A14D9">
        <w:rPr>
          <w:sz w:val="14"/>
        </w:rPr>
        <w:t xml:space="preserve">37 As Dower points out, such stereotyping was by no means accidental or unprecedented: </w:t>
      </w:r>
      <w:r w:rsidRPr="006A14D9">
        <w:rPr>
          <w:u w:val="single"/>
        </w:rPr>
        <w:t>The Japanese,</w:t>
      </w:r>
      <w:r w:rsidRPr="006A14D9">
        <w:rPr>
          <w:sz w:val="14"/>
        </w:rPr>
        <w:t xml:space="preserve"> so “unique” in the rhetoric of World War Two, </w:t>
      </w:r>
      <w:r w:rsidRPr="006A14D9">
        <w:rPr>
          <w:u w:val="single"/>
        </w:rPr>
        <w:t>were</w:t>
      </w:r>
      <w:r w:rsidRPr="006A14D9">
        <w:rPr>
          <w:sz w:val="14"/>
        </w:rPr>
        <w:t xml:space="preserve"> actually sa</w:t>
      </w:r>
      <w:r w:rsidRPr="006A14D9">
        <w:rPr>
          <w:u w:val="single"/>
        </w:rPr>
        <w:t xml:space="preserve">ddled with </w:t>
      </w:r>
      <w:r w:rsidRPr="006A14D9">
        <w:rPr>
          <w:highlight w:val="green"/>
          <w:u w:val="single"/>
        </w:rPr>
        <w:t>racial stereotypes</w:t>
      </w:r>
      <w:r w:rsidRPr="006A14D9">
        <w:rPr>
          <w:u w:val="single"/>
        </w:rPr>
        <w:t xml:space="preserve"> that </w:t>
      </w:r>
      <w:proofErr w:type="spellStart"/>
      <w:r w:rsidRPr="006A14D9">
        <w:rPr>
          <w:u w:val="single"/>
        </w:rPr>
        <w:t>europeans</w:t>
      </w:r>
      <w:proofErr w:type="spellEnd"/>
      <w:r w:rsidRPr="006A14D9">
        <w:rPr>
          <w:u w:val="single"/>
        </w:rPr>
        <w:t xml:space="preserve"> and Americans </w:t>
      </w:r>
      <w:r w:rsidRPr="006A14D9">
        <w:rPr>
          <w:highlight w:val="green"/>
          <w:u w:val="single"/>
        </w:rPr>
        <w:t>had applied to nonwhites for centuries:</w:t>
      </w:r>
      <w:r w:rsidRPr="006A14D9">
        <w:rPr>
          <w:u w:val="single"/>
        </w:rPr>
        <w:t xml:space="preserve"> during the conquest of the new World, the slave trade, the Indian wars in the united States, the agitation against Chinese immigrants in America, the colonization of Asia and Africa, the U.S. conquest of the Philippines at the turn of the century.</w:t>
      </w:r>
      <w:r w:rsidRPr="006A14D9">
        <w:rPr>
          <w:sz w:val="14"/>
        </w:rPr>
        <w:t xml:space="preserve"> These were stereotypes, moreover, which had been strongly reinforced by </w:t>
      </w:r>
      <w:proofErr w:type="spellStart"/>
      <w:r w:rsidRPr="006A14D9">
        <w:rPr>
          <w:sz w:val="14"/>
        </w:rPr>
        <w:t>nineteenthcentury</w:t>
      </w:r>
      <w:proofErr w:type="spellEnd"/>
      <w:r w:rsidRPr="006A14D9">
        <w:rPr>
          <w:sz w:val="14"/>
        </w:rPr>
        <w:t xml:space="preserve"> Western science. In the final analysis, in fact, these favored idioms denoting superiority and inferiority transcended race and represented formulaic expressions of Self and Other in general.38 </w:t>
      </w:r>
      <w:r w:rsidRPr="006A14D9">
        <w:rPr>
          <w:highlight w:val="green"/>
          <w:u w:val="single"/>
        </w:rPr>
        <w:t xml:space="preserve">The moralistic divide </w:t>
      </w:r>
      <w:r w:rsidRPr="006A14D9">
        <w:rPr>
          <w:u w:val="single"/>
        </w:rPr>
        <w:t xml:space="preserve">between “self” and “other” </w:t>
      </w:r>
      <w:r w:rsidRPr="006A14D9">
        <w:rPr>
          <w:highlight w:val="green"/>
          <w:u w:val="single"/>
        </w:rPr>
        <w:t>constitutes the production of knowledge</w:t>
      </w:r>
      <w:r w:rsidRPr="006A14D9">
        <w:rPr>
          <w:u w:val="single"/>
        </w:rPr>
        <w:t xml:space="preserve"> during the U.S. occupation of Japan</w:t>
      </w:r>
      <w:r w:rsidRPr="006A14D9">
        <w:rPr>
          <w:sz w:val="14"/>
        </w:rPr>
        <w:t xml:space="preserve"> after the Second World War as well. As Monica Braw writes, in the years immediately after 1945, </w:t>
      </w:r>
      <w:r w:rsidRPr="006A14D9">
        <w:rPr>
          <w:u w:val="single"/>
        </w:rPr>
        <w:t xml:space="preserve">the risk that the </w:t>
      </w:r>
      <w:proofErr w:type="gramStart"/>
      <w:r w:rsidRPr="006A14D9">
        <w:rPr>
          <w:u w:val="single"/>
        </w:rPr>
        <w:t>united States</w:t>
      </w:r>
      <w:proofErr w:type="gramEnd"/>
      <w:r w:rsidRPr="006A14D9">
        <w:rPr>
          <w:u w:val="single"/>
        </w:rPr>
        <w:t xml:space="preserve"> would be regarded as barbaric and inhumane was carefully monitored, in the main by cutting off Japan from the rest of the world</w:t>
      </w:r>
      <w:r w:rsidRPr="006A14D9">
        <w:rPr>
          <w:sz w:val="14"/>
        </w:rPr>
        <w:t xml:space="preserve"> through the ban on travel, control of private mail, and censorship of research, mass media information, and other kinds of communication. The entire occupation policy was permeated by the view that “the </w:t>
      </w:r>
      <w:proofErr w:type="gramStart"/>
      <w:r w:rsidRPr="006A14D9">
        <w:rPr>
          <w:sz w:val="14"/>
        </w:rPr>
        <w:t>united States</w:t>
      </w:r>
      <w:proofErr w:type="gramEnd"/>
      <w:r w:rsidRPr="006A14D9">
        <w:rPr>
          <w:sz w:val="14"/>
        </w:rPr>
        <w:t xml:space="preserve"> was not to be accused; guilt was only for Japan”:39 As the occupation of Japan started, the atmosphere was military. Japan was a defeated enemy that must be subdued. The Japanese should be taught their place in the world: as a defeated nation, Japan had no status and was entitled to no respect. People should be made to realize that any catastrophe that had befallen them was of their own making. until they had repented, they were suspect. If they wanted to release information about the atomic bombings of Hiroshima and </w:t>
      </w:r>
      <w:proofErr w:type="spellStart"/>
      <w:r w:rsidRPr="006A14D9">
        <w:rPr>
          <w:sz w:val="14"/>
        </w:rPr>
        <w:t>nagasaki</w:t>
      </w:r>
      <w:proofErr w:type="spellEnd"/>
      <w:r w:rsidRPr="006A14D9">
        <w:rPr>
          <w:sz w:val="14"/>
        </w:rPr>
        <w:t xml:space="preserve">, it could only be for the wrong reasons, such as accusing the </w:t>
      </w:r>
      <w:proofErr w:type="gramStart"/>
      <w:r w:rsidRPr="006A14D9">
        <w:rPr>
          <w:sz w:val="14"/>
        </w:rPr>
        <w:t>united States</w:t>
      </w:r>
      <w:proofErr w:type="gramEnd"/>
      <w:r w:rsidRPr="006A14D9">
        <w:rPr>
          <w:sz w:val="14"/>
        </w:rPr>
        <w:t xml:space="preserve"> of inhumanity. </w:t>
      </w:r>
      <w:proofErr w:type="gramStart"/>
      <w:r w:rsidRPr="006A14D9">
        <w:rPr>
          <w:sz w:val="14"/>
        </w:rPr>
        <w:t>Thus</w:t>
      </w:r>
      <w:proofErr w:type="gramEnd"/>
      <w:r w:rsidRPr="006A14D9">
        <w:rPr>
          <w:sz w:val="14"/>
        </w:rPr>
        <w:t xml:space="preserve"> this information was suppressed.40 As </w:t>
      </w:r>
      <w:r w:rsidRPr="006A14D9">
        <w:rPr>
          <w:u w:val="single"/>
        </w:rPr>
        <w:t>in the scenario of aerial bombing, the elitist and aggressive panoramic “vision” in which the other is beheld means that</w:t>
      </w:r>
      <w:r w:rsidRPr="006A14D9">
        <w:rPr>
          <w:b/>
          <w:iCs/>
          <w:u w:val="single"/>
        </w:rPr>
        <w:t xml:space="preserve"> the sufferings of the other matters much less than the transcendent aspirations of the self</w:t>
      </w:r>
      <w:r w:rsidRPr="006A14D9">
        <w:rPr>
          <w:u w:val="single"/>
        </w:rPr>
        <w:t>.</w:t>
      </w:r>
      <w:r w:rsidRPr="006A14D9">
        <w:rPr>
          <w:sz w:val="14"/>
        </w:rPr>
        <w:t xml:space="preserve"> </w:t>
      </w:r>
      <w:proofErr w:type="gramStart"/>
      <w:r w:rsidRPr="006A14D9">
        <w:rPr>
          <w:sz w:val="14"/>
        </w:rPr>
        <w:t>And,</w:t>
      </w:r>
      <w:proofErr w:type="gramEnd"/>
      <w:r w:rsidRPr="006A14D9">
        <w:rPr>
          <w:sz w:val="14"/>
        </w:rPr>
        <w:t xml:space="preserve"> </w:t>
      </w:r>
      <w:r w:rsidRPr="006A14D9">
        <w:rPr>
          <w:u w:val="single"/>
        </w:rPr>
        <w:t>despite being the products of a particular culture’s technological fanaticism, such transcendent aspirations are typically expressed in the form of selfless universalisms.</w:t>
      </w:r>
      <w:r w:rsidRPr="006A14D9">
        <w:rPr>
          <w:sz w:val="14"/>
        </w:rPr>
        <w:t xml:space="preserve"> As Sherry puts it, “The reality of Hiroshima and </w:t>
      </w:r>
      <w:proofErr w:type="spellStart"/>
      <w:r w:rsidRPr="006A14D9">
        <w:rPr>
          <w:sz w:val="14"/>
        </w:rPr>
        <w:t>nagasaki</w:t>
      </w:r>
      <w:proofErr w:type="spellEnd"/>
      <w:r w:rsidRPr="006A14D9">
        <w:rPr>
          <w:sz w:val="14"/>
        </w:rPr>
        <w:t xml:space="preserve"> seemed less important than the bomb’s effect on ‘[hu]mankind’s destiny,’ on ‘humanity’s choice,’ on ‘what is happening to men’s minds,’ and on hopes (now often extravagantly revived) to achieve world government.” On Japan’s side, as </w:t>
      </w:r>
      <w:proofErr w:type="spellStart"/>
      <w:r w:rsidRPr="006A14D9">
        <w:rPr>
          <w:sz w:val="14"/>
        </w:rPr>
        <w:t>yoneyama</w:t>
      </w:r>
      <w:proofErr w:type="spellEnd"/>
      <w:r w:rsidRPr="006A14D9">
        <w:rPr>
          <w:sz w:val="14"/>
        </w:rPr>
        <w:t xml:space="preserve"> writes, </w:t>
      </w:r>
      <w:r w:rsidRPr="006A14D9">
        <w:rPr>
          <w:u w:val="single"/>
        </w:rPr>
        <w:t xml:space="preserve">such a “global narrative of the universal history of humanity” has helped sustain </w:t>
      </w:r>
      <w:r w:rsidRPr="006A14D9">
        <w:rPr>
          <w:b/>
          <w:iCs/>
          <w:u w:val="single"/>
        </w:rPr>
        <w:t>“a national victimology and phantasm of innocence throughout most of the postwar years</w:t>
      </w:r>
      <w:r w:rsidRPr="006A14D9">
        <w:rPr>
          <w:u w:val="single"/>
        </w:rPr>
        <w:t>.</w:t>
      </w:r>
      <w:r w:rsidRPr="006A14D9">
        <w:rPr>
          <w:sz w:val="14"/>
        </w:rPr>
        <w:t xml:space="preserve">” going one step further, she remarks: “The idea that Hiroshima’s disaster ought to be remembered from the transcendent and anonymous position of humanity . . . might best be described as ‘nuclear universalism.’  </w:t>
      </w:r>
      <w:r w:rsidRPr="006A14D9">
        <w:rPr>
          <w:u w:val="single"/>
        </w:rPr>
        <w:t>once the relations among war, racism, and knowledge production are underlined in these terms, it is no longer possible to assume</w:t>
      </w:r>
      <w:r w:rsidRPr="006A14D9">
        <w:rPr>
          <w:sz w:val="14"/>
        </w:rPr>
        <w:t xml:space="preserve">, as some still do, </w:t>
      </w:r>
      <w:r w:rsidRPr="006A14D9">
        <w:rPr>
          <w:b/>
          <w:iCs/>
          <w:u w:val="single"/>
        </w:rPr>
        <w:t>that the recognizable features of modern war</w:t>
      </w:r>
      <w:r w:rsidRPr="006A14D9">
        <w:rPr>
          <w:sz w:val="14"/>
        </w:rPr>
        <w:t>—its impersonality, coerciveness, and deliberate cruelty—</w:t>
      </w:r>
      <w:r w:rsidRPr="006A14D9">
        <w:rPr>
          <w:u w:val="single"/>
        </w:rPr>
        <w:t xml:space="preserve">are “divergences” from the </w:t>
      </w:r>
      <w:r w:rsidRPr="006A14D9">
        <w:rPr>
          <w:u w:val="single"/>
        </w:rPr>
        <w:lastRenderedPageBreak/>
        <w:t>“antipathy” to violence and to conflict that characterize the modern world</w:t>
      </w:r>
      <w:r w:rsidRPr="006A14D9">
        <w:rPr>
          <w:sz w:val="14"/>
        </w:rPr>
        <w:t xml:space="preserve">.43 Instead, it would be incumbent on us to realize that </w:t>
      </w:r>
      <w:r w:rsidRPr="006A14D9">
        <w:rPr>
          <w:u w:val="single"/>
        </w:rPr>
        <w:t xml:space="preserve">the pursuit of war—with its use of violence—and the pursuit of peace—with its cultivation of knowledge—are the obverse and reverse of the same coin, the coin that I have been calling “the age of the world target.” rather than being irreconcilable opposites, </w:t>
      </w:r>
      <w:r w:rsidRPr="006A14D9">
        <w:rPr>
          <w:b/>
          <w:iCs/>
          <w:highlight w:val="green"/>
          <w:u w:val="single"/>
        </w:rPr>
        <w:t>war and peace are coexisting,</w:t>
      </w:r>
      <w:r w:rsidRPr="006A14D9">
        <w:rPr>
          <w:b/>
          <w:iCs/>
          <w:u w:val="single"/>
        </w:rPr>
        <w:t xml:space="preserve"> </w:t>
      </w:r>
      <w:r w:rsidRPr="006A14D9">
        <w:rPr>
          <w:b/>
          <w:iCs/>
          <w:highlight w:val="green"/>
          <w:u w:val="single"/>
        </w:rPr>
        <w:t xml:space="preserve">collaborative functions </w:t>
      </w:r>
      <w:r w:rsidRPr="006A14D9">
        <w:rPr>
          <w:b/>
          <w:iCs/>
          <w:u w:val="single"/>
        </w:rPr>
        <w:t>in the continuum of a virtualized world</w:t>
      </w:r>
      <w:r w:rsidRPr="006A14D9">
        <w:rPr>
          <w:sz w:val="14"/>
        </w:rPr>
        <w:t xml:space="preserve">. More crucially still, </w:t>
      </w:r>
      <w:r w:rsidRPr="006A14D9">
        <w:rPr>
          <w:u w:val="single"/>
        </w:rPr>
        <w:t>only the privileged nations of the world can afford to wage war and preach peace at one and the same time.</w:t>
      </w:r>
      <w:r w:rsidRPr="006A14D9">
        <w:rPr>
          <w:sz w:val="14"/>
        </w:rPr>
        <w:t xml:space="preserve"> As Sherry writes, “</w:t>
      </w:r>
      <w:r w:rsidRPr="006A14D9">
        <w:rPr>
          <w:u w:val="single"/>
        </w:rPr>
        <w:t>The united States had different resources with which to be fanatical: resources allowing it to take the lives of others more than its own, ones whose accompanying rhetoric of technique disguised the will to destroy</w:t>
      </w:r>
      <w:r w:rsidRPr="006A14D9">
        <w:rPr>
          <w:sz w:val="14"/>
        </w:rPr>
        <w:t>.”44 From this it follows that, if indeed political and military acts of cruelty are not unique to the united States—a point which is easy enough to substantiate—</w:t>
      </w:r>
      <w:r w:rsidRPr="006A14D9">
        <w:rPr>
          <w:u w:val="single"/>
        </w:rPr>
        <w:t>what is nonetheless remarkable is the manner in which such acts are, in the united States, usually cloaked in the form of enlightenment and altruism, in the form of an aspiration simultaneously toward technological perfection and the pursuit of peace</w:t>
      </w:r>
      <w:r w:rsidRPr="006A14D9">
        <w:rPr>
          <w:sz w:val="14"/>
        </w:rPr>
        <w:t xml:space="preserve">. In a country in which political leaders are held accountable for their decisions by an electorate, violence simply cannot—as it can in totalitarian countries—exist in the raw. even the most violent acts must be adorned with a benign, rational story.  </w:t>
      </w:r>
      <w:r w:rsidRPr="006A14D9">
        <w:rPr>
          <w:sz w:val="16"/>
        </w:rPr>
        <w:t xml:space="preserve">It is in the light of such interlocking relations among war, racism, and knowledge production that I would make the following comments about area studies, </w:t>
      </w:r>
      <w:r w:rsidRPr="006A14D9">
        <w:rPr>
          <w:u w:val="single"/>
        </w:rPr>
        <w:t>the academic establishment that crystallizes the connection between the epistemic targeting of the world and the ‘‘humane’’ practices of peacetime learning</w:t>
      </w:r>
      <w:r w:rsidRPr="006A14D9">
        <w:rPr>
          <w:sz w:val="16"/>
        </w:rPr>
        <w:t xml:space="preserve">. From Atomic Bombs to Area Studies As its name suggests, </w:t>
      </w:r>
      <w:r w:rsidRPr="006A14D9">
        <w:rPr>
          <w:highlight w:val="green"/>
          <w:u w:val="single"/>
        </w:rPr>
        <w:t>area studies</w:t>
      </w:r>
      <w:r w:rsidRPr="006A14D9">
        <w:rPr>
          <w:u w:val="single"/>
        </w:rPr>
        <w:t xml:space="preserve"> as a mode of knowledge production </w:t>
      </w:r>
      <w:proofErr w:type="gramStart"/>
      <w:r w:rsidRPr="006A14D9">
        <w:rPr>
          <w:u w:val="single"/>
        </w:rPr>
        <w:t>i</w:t>
      </w:r>
      <w:r w:rsidRPr="006A14D9">
        <w:rPr>
          <w:highlight w:val="green"/>
          <w:u w:val="single"/>
        </w:rPr>
        <w:t>s</w:t>
      </w:r>
      <w:proofErr w:type="gramEnd"/>
      <w:r w:rsidRPr="006A14D9">
        <w:rPr>
          <w:u w:val="single"/>
        </w:rPr>
        <w:t>,</w:t>
      </w:r>
      <w:r w:rsidRPr="006A14D9">
        <w:rPr>
          <w:sz w:val="16"/>
        </w:rPr>
        <w:t xml:space="preserve"> strictly speaking, </w:t>
      </w:r>
      <w:r w:rsidRPr="006A14D9">
        <w:rPr>
          <w:highlight w:val="green"/>
          <w:u w:val="single"/>
        </w:rPr>
        <w:t>military</w:t>
      </w:r>
      <w:r w:rsidRPr="006A14D9">
        <w:rPr>
          <w:u w:val="single"/>
        </w:rPr>
        <w:t xml:space="preserve"> in</w:t>
      </w:r>
      <w:r w:rsidRPr="006A14D9">
        <w:rPr>
          <w:sz w:val="16"/>
        </w:rPr>
        <w:t xml:space="preserve"> its </w:t>
      </w:r>
      <w:r w:rsidRPr="006A14D9">
        <w:rPr>
          <w:u w:val="single"/>
        </w:rPr>
        <w:t>origin</w:t>
      </w:r>
      <w:r w:rsidRPr="006A14D9">
        <w:rPr>
          <w:sz w:val="16"/>
        </w:rPr>
        <w:t xml:space="preserve">s. Even though the study of the history, languages, and literatures of, for instance, ‘‘Far Eastern’’ cultures existed well before the Second World War (in what Edward W. Said would term the old Orientalist tradition predicated on philology), </w:t>
      </w:r>
      <w:r w:rsidRPr="006A14D9">
        <w:rPr>
          <w:u w:val="single"/>
        </w:rPr>
        <w:t>the systematization of</w:t>
      </w:r>
      <w:r w:rsidRPr="006A14D9">
        <w:rPr>
          <w:sz w:val="16"/>
        </w:rPr>
        <w:t xml:space="preserve"> such </w:t>
      </w:r>
      <w:r w:rsidRPr="006A14D9">
        <w:rPr>
          <w:u w:val="single"/>
        </w:rPr>
        <w:t>study under the rubric of special geopolitical areas was largely a postwar and U.S. phenomenon.</w:t>
      </w:r>
      <w:r w:rsidRPr="006A14D9">
        <w:rPr>
          <w:sz w:val="16"/>
        </w:rPr>
        <w:t xml:space="preserve"> In H. D. </w:t>
      </w:r>
      <w:proofErr w:type="spellStart"/>
      <w:r w:rsidRPr="006A14D9">
        <w:rPr>
          <w:sz w:val="16"/>
        </w:rPr>
        <w:t>Harootunian’s</w:t>
      </w:r>
      <w:proofErr w:type="spellEnd"/>
      <w:r w:rsidRPr="006A14D9">
        <w:rPr>
          <w:sz w:val="16"/>
        </w:rPr>
        <w:t xml:space="preserve"> words</w:t>
      </w:r>
      <w:r w:rsidRPr="006A14D9">
        <w:rPr>
          <w:u w:val="single"/>
        </w:rPr>
        <w:t>, ‘‘</w:t>
      </w:r>
      <w:r w:rsidRPr="006A14D9">
        <w:rPr>
          <w:highlight w:val="green"/>
          <w:u w:val="single"/>
        </w:rPr>
        <w:t>The</w:t>
      </w:r>
      <w:r w:rsidRPr="006A14D9">
        <w:rPr>
          <w:u w:val="single"/>
        </w:rPr>
        <w:t xml:space="preserve"> systematic </w:t>
      </w:r>
      <w:r w:rsidRPr="006A14D9">
        <w:rPr>
          <w:highlight w:val="green"/>
          <w:u w:val="single"/>
        </w:rPr>
        <w:t>formation of area studies</w:t>
      </w:r>
      <w:r w:rsidRPr="006A14D9">
        <w:rPr>
          <w:u w:val="single"/>
        </w:rPr>
        <w:t xml:space="preserve">, principally in major universities, </w:t>
      </w:r>
      <w:r w:rsidRPr="006A14D9">
        <w:rPr>
          <w:highlight w:val="green"/>
          <w:u w:val="single"/>
        </w:rPr>
        <w:t xml:space="preserve">was . . . a </w:t>
      </w:r>
      <w:r w:rsidRPr="006A14D9">
        <w:rPr>
          <w:u w:val="single"/>
        </w:rPr>
        <w:t>massive</w:t>
      </w:r>
      <w:r w:rsidRPr="006A14D9">
        <w:rPr>
          <w:highlight w:val="green"/>
          <w:u w:val="single"/>
        </w:rPr>
        <w:t xml:space="preserve"> attempt to relocate </w:t>
      </w:r>
      <w:r w:rsidRPr="006A14D9">
        <w:rPr>
          <w:u w:val="single"/>
        </w:rPr>
        <w:t>the enemy in the new configuration of the Cold War</w:t>
      </w:r>
      <w:r w:rsidRPr="006A14D9">
        <w:rPr>
          <w:sz w:val="16"/>
        </w:rPr>
        <w:t xml:space="preserve">.’ As Bruce </w:t>
      </w:r>
      <w:proofErr w:type="spellStart"/>
      <w:r w:rsidRPr="006A14D9">
        <w:rPr>
          <w:sz w:val="16"/>
        </w:rPr>
        <w:t>Cumings</w:t>
      </w:r>
      <w:proofErr w:type="spellEnd"/>
      <w:r w:rsidRPr="006A14D9">
        <w:rPr>
          <w:sz w:val="16"/>
        </w:rPr>
        <w:t xml:space="preserve"> puts it: It is now fair to say, based on the declassified evidence, that </w:t>
      </w:r>
      <w:r w:rsidRPr="006A14D9">
        <w:rPr>
          <w:u w:val="single"/>
        </w:rPr>
        <w:t>the American state and especially the intelligence elements in it shaped the entire field of postwar area studies, with the</w:t>
      </w:r>
      <w:r w:rsidRPr="006A14D9">
        <w:rPr>
          <w:sz w:val="16"/>
        </w:rPr>
        <w:t xml:space="preserve"> clearest and </w:t>
      </w:r>
      <w:r w:rsidRPr="006A14D9">
        <w:rPr>
          <w:u w:val="single"/>
        </w:rPr>
        <w:t>most direct impact on those regions of the world where communism was strongest: Russia, Central and Eastern Europe, and East Asia</w:t>
      </w:r>
      <w:r w:rsidRPr="006A14D9">
        <w:rPr>
          <w:sz w:val="16"/>
        </w:rPr>
        <w:t xml:space="preserve">.’ In the decades after 1945, when the United States competed with the Soviet Union for the power to rule and/or destroy the world, </w:t>
      </w:r>
      <w:r w:rsidRPr="006A14D9">
        <w:rPr>
          <w:u w:val="single"/>
        </w:rPr>
        <w:t xml:space="preserve">these regions were the ones that required continued, specialized super-vision; to this list we may also add Southeast Asia, Latin America, and the Middle East. As areas to be studied, these regions took on the significance of </w:t>
      </w:r>
      <w:r w:rsidRPr="006A14D9">
        <w:rPr>
          <w:b/>
          <w:iCs/>
          <w:u w:val="single"/>
        </w:rPr>
        <w:t>target fields—</w:t>
      </w:r>
      <w:r w:rsidRPr="006A14D9">
        <w:rPr>
          <w:u w:val="single"/>
        </w:rPr>
        <w:t xml:space="preserve"> </w:t>
      </w:r>
      <w:r w:rsidRPr="006A14D9">
        <w:rPr>
          <w:b/>
          <w:iCs/>
          <w:u w:val="single"/>
        </w:rPr>
        <w:t>fields of information retrieval and dissemination</w:t>
      </w:r>
      <w:r w:rsidRPr="006A14D9">
        <w:rPr>
          <w:u w:val="single"/>
        </w:rPr>
        <w:t xml:space="preserve"> that </w:t>
      </w:r>
      <w:r w:rsidRPr="006A14D9">
        <w:rPr>
          <w:b/>
          <w:iCs/>
          <w:u w:val="single"/>
        </w:rPr>
        <w:t>were necessary for the perpetuation of the United States’ political and ideological hegemony</w:t>
      </w:r>
      <w:r w:rsidRPr="006A14D9">
        <w:rPr>
          <w:sz w:val="16"/>
        </w:rPr>
        <w:t xml:space="preserve">. In the final part of his classic Orientalism, Said describes area studies as a continuation of the old European Orientalism with a different pedagogical </w:t>
      </w:r>
      <w:proofErr w:type="gramStart"/>
      <w:r w:rsidRPr="006A14D9">
        <w:rPr>
          <w:sz w:val="16"/>
        </w:rPr>
        <w:t>emphasis:</w:t>
      </w:r>
      <w:proofErr w:type="gramEnd"/>
      <w:r w:rsidRPr="006A14D9">
        <w:rPr>
          <w:sz w:val="16"/>
        </w:rPr>
        <w:t xml:space="preserve"> </w:t>
      </w:r>
      <w:r w:rsidRPr="006A14D9">
        <w:rPr>
          <w:u w:val="single"/>
        </w:rPr>
        <w:t>No longer does an Orientalist try first to master the esoteric languages of the Orient; he begins instead as a trained social scientist and ‘applies’ his science to the Orient,</w:t>
      </w:r>
      <w:r w:rsidRPr="006A14D9">
        <w:rPr>
          <w:sz w:val="16"/>
        </w:rPr>
        <w:t xml:space="preserve"> or anywhere else. This is the specifically American contribution to the history of Orientalism, and it can be dated roughly from the period immediately following World War II, when the United States found itself in the position recently vacated by Britain and France. Whereas </w:t>
      </w:r>
      <w:proofErr w:type="gramStart"/>
      <w:r w:rsidRPr="006A14D9">
        <w:rPr>
          <w:sz w:val="16"/>
        </w:rPr>
        <w:t>Said</w:t>
      </w:r>
      <w:proofErr w:type="gramEnd"/>
      <w:r w:rsidRPr="006A14D9">
        <w:rPr>
          <w:sz w:val="16"/>
        </w:rPr>
        <w:t xml:space="preserve"> draws his examples mainly from Islamic and Middle Eastern area studies, </w:t>
      </w:r>
      <w:proofErr w:type="spellStart"/>
      <w:r w:rsidRPr="006A14D9">
        <w:rPr>
          <w:sz w:val="16"/>
        </w:rPr>
        <w:t>Cumings</w:t>
      </w:r>
      <w:proofErr w:type="spellEnd"/>
      <w:r w:rsidRPr="006A14D9">
        <w:rPr>
          <w:sz w:val="16"/>
        </w:rPr>
        <w:t xml:space="preserve"> provides this portrait of the East Asian target field: The Association for Asian Studies (AAS) was the first ‘‘area’’ organization in the U.S., founded in 1943 as the Far Eastern Association and reorganized as the AAS in 1956. Before 1945 there had been little attention to and not much funding for such things; but now the idea was to bring </w:t>
      </w:r>
      <w:proofErr w:type="spellStart"/>
      <w:r w:rsidRPr="006A14D9">
        <w:rPr>
          <w:sz w:val="16"/>
        </w:rPr>
        <w:t>coe</w:t>
      </w:r>
      <w:proofErr w:type="spellEnd"/>
      <w:r w:rsidRPr="006A14D9">
        <w:rPr>
          <w:sz w:val="16"/>
        </w:rPr>
        <w:t xml:space="preserve"> </w:t>
      </w:r>
      <w:proofErr w:type="spellStart"/>
      <w:r w:rsidRPr="006A14D9">
        <w:rPr>
          <w:sz w:val="16"/>
        </w:rPr>
        <w:t>ntemporary</w:t>
      </w:r>
      <w:proofErr w:type="spellEnd"/>
      <w:r w:rsidRPr="006A14D9">
        <w:rPr>
          <w:sz w:val="16"/>
        </w:rPr>
        <w:t xml:space="preserve"> social science theory to bear on the non-Western world, rather than continue to pursue the classic themes of Oriental studies, often examined through philology</w:t>
      </w:r>
      <w:proofErr w:type="gramStart"/>
      <w:r w:rsidRPr="006A14D9">
        <w:rPr>
          <w:sz w:val="16"/>
        </w:rPr>
        <w:t>. . . .</w:t>
      </w:r>
      <w:proofErr w:type="gramEnd"/>
      <w:r w:rsidRPr="006A14D9">
        <w:rPr>
          <w:sz w:val="16"/>
        </w:rPr>
        <w:t xml:space="preserve"> In return for their severance, the Orientalists would get vastly enhanced academic resources (positions, libraries, language studies)—and soon, a certain degree of separation which came from the social scientists inhabiting institutes of East Asian studies, whereas the Orientalists occupied departments of East Asian languages and cultures. This implicit Faustian bargain sealed the postwar academic deal. A largely administrative enterprise, closely tied to policy, the </w:t>
      </w:r>
      <w:r w:rsidRPr="006A14D9">
        <w:rPr>
          <w:u w:val="single"/>
        </w:rPr>
        <w:t>new American Orientalism took over from</w:t>
      </w:r>
      <w:r w:rsidRPr="006A14D9">
        <w:rPr>
          <w:sz w:val="16"/>
        </w:rPr>
        <w:t xml:space="preserve"> the old Orientalism </w:t>
      </w:r>
      <w:r w:rsidRPr="006A14D9">
        <w:rPr>
          <w:u w:val="single"/>
        </w:rPr>
        <w:t>attitudes of cultural hostility, among which is,</w:t>
      </w:r>
      <w:r w:rsidRPr="006A14D9">
        <w:rPr>
          <w:sz w:val="16"/>
        </w:rPr>
        <w:t xml:space="preserve"> as Said writes, </w:t>
      </w:r>
      <w:r w:rsidRPr="006A14D9">
        <w:rPr>
          <w:highlight w:val="green"/>
          <w:u w:val="single"/>
        </w:rPr>
        <w:t>t</w:t>
      </w:r>
      <w:r w:rsidRPr="006A14D9">
        <w:rPr>
          <w:u w:val="single"/>
        </w:rPr>
        <w:t>he dogma that  ‘the Orient is at bottom something either to be feared</w:t>
      </w:r>
      <w:r w:rsidRPr="006A14D9">
        <w:rPr>
          <w:sz w:val="16"/>
        </w:rPr>
        <w:t xml:space="preserve"> (the Yellow Peril, the Mongol hordes, the brown dominions) </w:t>
      </w:r>
      <w:r w:rsidRPr="006A14D9">
        <w:rPr>
          <w:u w:val="single"/>
        </w:rPr>
        <w:t>or</w:t>
      </w:r>
      <w:r w:rsidRPr="006A14D9">
        <w:rPr>
          <w:sz w:val="16"/>
        </w:rPr>
        <w:t xml:space="preserve"> to be </w:t>
      </w:r>
      <w:r w:rsidRPr="006A14D9">
        <w:rPr>
          <w:u w:val="single"/>
        </w:rPr>
        <w:lastRenderedPageBreak/>
        <w:t>controlled</w:t>
      </w:r>
      <w:r w:rsidRPr="006A14D9">
        <w:rPr>
          <w:sz w:val="16"/>
        </w:rPr>
        <w:t xml:space="preserve"> (by pacification, research and development, outright occupation whenever possible).</w:t>
      </w:r>
      <w:r w:rsidRPr="006A14D9">
        <w:rPr>
          <w:u w:val="single"/>
        </w:rPr>
        <w:t xml:space="preserve">’Often under the modest and apparently innocuous agendas of fact gathering and documentation, the ‘‘scientific’’ and ‘‘objective’’ </w:t>
      </w:r>
      <w:r w:rsidRPr="006A14D9">
        <w:rPr>
          <w:b/>
          <w:iCs/>
          <w:u w:val="single"/>
        </w:rPr>
        <w:t xml:space="preserve">production of </w:t>
      </w:r>
      <w:r w:rsidRPr="006A14D9">
        <w:rPr>
          <w:b/>
          <w:iCs/>
          <w:highlight w:val="green"/>
          <w:u w:val="single"/>
        </w:rPr>
        <w:t>knowledge during peacetime</w:t>
      </w:r>
      <w:r w:rsidRPr="006A14D9">
        <w:rPr>
          <w:highlight w:val="green"/>
          <w:u w:val="single"/>
        </w:rPr>
        <w:t xml:space="preserve"> </w:t>
      </w:r>
      <w:r w:rsidRPr="006A14D9">
        <w:rPr>
          <w:u w:val="single"/>
        </w:rPr>
        <w:t xml:space="preserve">about the various special ‘‘areas’’ </w:t>
      </w:r>
      <w:r w:rsidRPr="006A14D9">
        <w:rPr>
          <w:b/>
          <w:iCs/>
          <w:highlight w:val="green"/>
          <w:u w:val="single"/>
        </w:rPr>
        <w:t>became the</w:t>
      </w:r>
      <w:r w:rsidRPr="006A14D9">
        <w:rPr>
          <w:b/>
          <w:iCs/>
          <w:u w:val="single"/>
        </w:rPr>
        <w:t xml:space="preserve"> institutional </w:t>
      </w:r>
      <w:r w:rsidRPr="006A14D9">
        <w:rPr>
          <w:b/>
          <w:iCs/>
          <w:highlight w:val="green"/>
          <w:u w:val="single"/>
        </w:rPr>
        <w:t xml:space="preserve">practice that substantiated </w:t>
      </w:r>
      <w:r w:rsidRPr="006A14D9">
        <w:rPr>
          <w:b/>
          <w:iCs/>
          <w:u w:val="single"/>
        </w:rPr>
        <w:t>and elaborate</w:t>
      </w:r>
      <w:r w:rsidRPr="006A14D9">
        <w:rPr>
          <w:b/>
          <w:iCs/>
          <w:highlight w:val="green"/>
          <w:u w:val="single"/>
        </w:rPr>
        <w:t xml:space="preserve">d the militaristic conception </w:t>
      </w:r>
      <w:r w:rsidRPr="006A14D9">
        <w:rPr>
          <w:b/>
          <w:iCs/>
          <w:u w:val="single"/>
        </w:rPr>
        <w:t>of the world as target</w:t>
      </w:r>
      <w:r w:rsidRPr="006A14D9">
        <w:rPr>
          <w:sz w:val="16"/>
        </w:rPr>
        <w:t xml:space="preserve">.  In other words, </w:t>
      </w:r>
      <w:r w:rsidRPr="006A14D9">
        <w:rPr>
          <w:u w:val="single"/>
        </w:rPr>
        <w:t>despite the claims about the apolitical and disinterested nature of the pursuits of higher learning, activities undertaken under the rubric of area studies,</w:t>
      </w:r>
      <w:r w:rsidRPr="006A14D9">
        <w:rPr>
          <w:sz w:val="16"/>
        </w:rPr>
        <w:t xml:space="preserve"> such as language training, historiography, anthropology, economics, political science, and so forth, </w:t>
      </w:r>
      <w:r w:rsidRPr="006A14D9">
        <w:rPr>
          <w:u w:val="single"/>
        </w:rPr>
        <w:t xml:space="preserve">are fully inscribed in the politics and ideology of war. </w:t>
      </w:r>
      <w:r w:rsidRPr="006A14D9">
        <w:rPr>
          <w:sz w:val="16"/>
        </w:rPr>
        <w:t xml:space="preserve">To that extent, </w:t>
      </w:r>
      <w:r w:rsidRPr="006A14D9">
        <w:rPr>
          <w:highlight w:val="green"/>
          <w:u w:val="single"/>
        </w:rPr>
        <w:t>the disciplining</w:t>
      </w:r>
      <w:r w:rsidRPr="006A14D9">
        <w:rPr>
          <w:u w:val="single"/>
        </w:rPr>
        <w:t>, research, and development</w:t>
      </w:r>
      <w:r w:rsidRPr="006A14D9">
        <w:rPr>
          <w:highlight w:val="green"/>
          <w:u w:val="single"/>
        </w:rPr>
        <w:t xml:space="preserve"> of </w:t>
      </w:r>
      <w:r w:rsidRPr="006A14D9">
        <w:rPr>
          <w:u w:val="single"/>
        </w:rPr>
        <w:t>so-called</w:t>
      </w:r>
      <w:r w:rsidRPr="006A14D9">
        <w:rPr>
          <w:highlight w:val="green"/>
          <w:u w:val="single"/>
        </w:rPr>
        <w:t xml:space="preserve"> academic information are part </w:t>
      </w:r>
      <w:r w:rsidRPr="006A14D9">
        <w:rPr>
          <w:u w:val="single"/>
        </w:rPr>
        <w:t xml:space="preserve">and parcel </w:t>
      </w:r>
      <w:r w:rsidRPr="006A14D9">
        <w:rPr>
          <w:highlight w:val="green"/>
          <w:u w:val="single"/>
        </w:rPr>
        <w:t xml:space="preserve">of a </w:t>
      </w:r>
      <w:r w:rsidRPr="006A14D9">
        <w:rPr>
          <w:u w:val="single"/>
        </w:rPr>
        <w:t xml:space="preserve">strategic </w:t>
      </w:r>
      <w:r w:rsidRPr="006A14D9">
        <w:rPr>
          <w:highlight w:val="green"/>
          <w:u w:val="single"/>
        </w:rPr>
        <w:t>logic</w:t>
      </w:r>
      <w:r w:rsidRPr="006A14D9">
        <w:rPr>
          <w:u w:val="single"/>
        </w:rPr>
        <w:t>. And yet, if the production of knowledge</w:t>
      </w:r>
      <w:r w:rsidRPr="006A14D9">
        <w:rPr>
          <w:sz w:val="16"/>
        </w:rPr>
        <w:t xml:space="preserve"> (with its vocabulary of aims and goals, research, data analysis, experimentation, and verification) in fact </w:t>
      </w:r>
      <w:r w:rsidRPr="006A14D9">
        <w:rPr>
          <w:u w:val="single"/>
        </w:rPr>
        <w:t>shares the same scientific and military premises as war</w:t>
      </w:r>
      <w:r w:rsidRPr="006A14D9">
        <w:rPr>
          <w:sz w:val="16"/>
        </w:rPr>
        <w:t xml:space="preserve">— if, for instance, the ability to translate a </w:t>
      </w:r>
      <w:proofErr w:type="spellStart"/>
      <w:r w:rsidRPr="006A14D9">
        <w:rPr>
          <w:sz w:val="16"/>
        </w:rPr>
        <w:t>diffcult</w:t>
      </w:r>
      <w:proofErr w:type="spellEnd"/>
      <w:r w:rsidRPr="006A14D9">
        <w:rPr>
          <w:sz w:val="16"/>
        </w:rPr>
        <w:t xml:space="preserve"> language can be regarded as equivalent to the ability to break military codes  —</w:t>
      </w:r>
      <w:r w:rsidRPr="006A14D9">
        <w:rPr>
          <w:u w:val="single"/>
        </w:rPr>
        <w:t xml:space="preserve">is it a surprise that it </w:t>
      </w:r>
      <w:r w:rsidRPr="006A14D9">
        <w:rPr>
          <w:highlight w:val="green"/>
          <w:u w:val="single"/>
        </w:rPr>
        <w:t>is doomed to fail in its</w:t>
      </w:r>
      <w:r w:rsidRPr="006A14D9">
        <w:rPr>
          <w:u w:val="single"/>
        </w:rPr>
        <w:t xml:space="preserve"> avowed </w:t>
      </w:r>
      <w:r w:rsidRPr="006A14D9">
        <w:rPr>
          <w:highlight w:val="green"/>
          <w:u w:val="single"/>
        </w:rPr>
        <w:t>attempts to ‘‘know’’ the other</w:t>
      </w:r>
      <w:r w:rsidRPr="006A14D9">
        <w:rPr>
          <w:u w:val="single"/>
        </w:rPr>
        <w:t xml:space="preserve"> cultures? </w:t>
      </w:r>
      <w:r w:rsidRPr="006A14D9">
        <w:rPr>
          <w:b/>
          <w:iCs/>
          <w:highlight w:val="green"/>
          <w:u w:val="single"/>
        </w:rPr>
        <w:t xml:space="preserve">Can ‘‘knowledge’’ that is derived from the same kinds of bases as war put an end </w:t>
      </w:r>
      <w:r w:rsidRPr="006A14D9">
        <w:rPr>
          <w:b/>
          <w:iCs/>
          <w:u w:val="single"/>
        </w:rPr>
        <w:t>to the violence of warfare</w:t>
      </w:r>
      <w:r w:rsidRPr="006A14D9">
        <w:rPr>
          <w:sz w:val="16"/>
        </w:rPr>
        <w:t xml:space="preserve">, or is such knowledge not simply warfare’s accomplice, destined to destroy rather than preserve the forms of lives at which it aims its focus? </w:t>
      </w:r>
      <w:r w:rsidRPr="006A14D9">
        <w:rPr>
          <w:highlight w:val="green"/>
          <w:u w:val="single"/>
        </w:rPr>
        <w:t xml:space="preserve">As long as knowledge is produced in </w:t>
      </w:r>
      <w:r w:rsidRPr="006A14D9">
        <w:rPr>
          <w:u w:val="single"/>
        </w:rPr>
        <w:t>this self-referential manner</w:t>
      </w:r>
      <w:r w:rsidRPr="006A14D9">
        <w:rPr>
          <w:highlight w:val="green"/>
          <w:u w:val="single"/>
        </w:rPr>
        <w:t xml:space="preserve">, as a circuit of targeting </w:t>
      </w:r>
      <w:r w:rsidRPr="006A14D9">
        <w:rPr>
          <w:u w:val="single"/>
        </w:rPr>
        <w:t xml:space="preserve">or getting the other </w:t>
      </w:r>
      <w:r w:rsidRPr="006A14D9">
        <w:rPr>
          <w:highlight w:val="green"/>
          <w:u w:val="single"/>
        </w:rPr>
        <w:t>that</w:t>
      </w:r>
      <w:r w:rsidRPr="006A14D9">
        <w:rPr>
          <w:u w:val="single"/>
        </w:rPr>
        <w:t xml:space="preserve"> ultimately </w:t>
      </w:r>
      <w:r w:rsidRPr="006A14D9">
        <w:rPr>
          <w:highlight w:val="green"/>
          <w:u w:val="single"/>
        </w:rPr>
        <w:t xml:space="preserve">consolidates the omnipotence </w:t>
      </w:r>
      <w:r w:rsidRPr="006A14D9">
        <w:rPr>
          <w:u w:val="single"/>
        </w:rPr>
        <w:t xml:space="preserve">and omnipresence </w:t>
      </w:r>
      <w:r w:rsidRPr="006A14D9">
        <w:rPr>
          <w:highlight w:val="green"/>
          <w:u w:val="single"/>
        </w:rPr>
        <w:t>of the sovereign</w:t>
      </w:r>
      <w:r w:rsidRPr="006A14D9">
        <w:rPr>
          <w:sz w:val="16"/>
        </w:rPr>
        <w:t xml:space="preserve"> ‘‘</w:t>
      </w:r>
      <w:proofErr w:type="gramStart"/>
      <w:r w:rsidRPr="006A14D9">
        <w:rPr>
          <w:sz w:val="16"/>
        </w:rPr>
        <w:t>self ’</w:t>
      </w:r>
      <w:proofErr w:type="gramEnd"/>
      <w:r w:rsidRPr="006A14D9">
        <w:rPr>
          <w:sz w:val="16"/>
        </w:rPr>
        <w:t xml:space="preserve">’/‘‘eye’’—the ‘‘I’’—that is the United States, </w:t>
      </w:r>
      <w:r w:rsidRPr="006A14D9">
        <w:rPr>
          <w:highlight w:val="green"/>
          <w:u w:val="single"/>
        </w:rPr>
        <w:t>the other will have no choice but remain</w:t>
      </w:r>
      <w:r w:rsidRPr="006A14D9">
        <w:rPr>
          <w:sz w:val="16"/>
        </w:rPr>
        <w:t xml:space="preserve"> just that—</w:t>
      </w:r>
      <w:r w:rsidRPr="006A14D9">
        <w:rPr>
          <w:u w:val="single"/>
        </w:rPr>
        <w:t xml:space="preserve"> </w:t>
      </w:r>
      <w:r w:rsidRPr="006A14D9">
        <w:rPr>
          <w:highlight w:val="green"/>
          <w:u w:val="single"/>
        </w:rPr>
        <w:t xml:space="preserve">a target </w:t>
      </w:r>
      <w:r w:rsidRPr="006A14D9">
        <w:rPr>
          <w:u w:val="single"/>
        </w:rPr>
        <w:t>whose existence justifies only one thing, its destruction by the bomber.</w:t>
      </w:r>
      <w:r w:rsidRPr="006A14D9">
        <w:rPr>
          <w:sz w:val="16"/>
        </w:rPr>
        <w:t xml:space="preserve"> As long as the focus of our study of Asia remains the United States, and </w:t>
      </w:r>
      <w:r w:rsidRPr="006A14D9">
        <w:rPr>
          <w:u w:val="single"/>
        </w:rPr>
        <w:t xml:space="preserve">as long as this focus is not accompanied by knowledge of what is happening elsewhere at other times as well as at the present, </w:t>
      </w:r>
      <w:r w:rsidRPr="006A14D9">
        <w:rPr>
          <w:highlight w:val="green"/>
          <w:u w:val="single"/>
        </w:rPr>
        <w:t>such study</w:t>
      </w:r>
      <w:r w:rsidRPr="006A14D9">
        <w:rPr>
          <w:u w:val="single"/>
        </w:rPr>
        <w:t xml:space="preserve"> will ultimately </w:t>
      </w:r>
      <w:r w:rsidRPr="006A14D9">
        <w:rPr>
          <w:highlight w:val="green"/>
          <w:u w:val="single"/>
        </w:rPr>
        <w:t>confirm once again the</w:t>
      </w:r>
      <w:r w:rsidRPr="006A14D9">
        <w:rPr>
          <w:u w:val="single"/>
        </w:rPr>
        <w:t xml:space="preserve"> self-referential </w:t>
      </w:r>
      <w:r w:rsidRPr="006A14D9">
        <w:rPr>
          <w:highlight w:val="green"/>
          <w:u w:val="single"/>
        </w:rPr>
        <w:t>function of virtual worlding</w:t>
      </w:r>
      <w:r w:rsidRPr="006A14D9">
        <w:rPr>
          <w:u w:val="single"/>
        </w:rPr>
        <w:t xml:space="preserve"> that was </w:t>
      </w:r>
      <w:r w:rsidRPr="006A14D9">
        <w:rPr>
          <w:highlight w:val="green"/>
          <w:u w:val="single"/>
        </w:rPr>
        <w:t>unleashed by</w:t>
      </w:r>
      <w:r w:rsidRPr="006A14D9">
        <w:rPr>
          <w:u w:val="single"/>
        </w:rPr>
        <w:t xml:space="preserve"> the dropping of the atomic bombs, with </w:t>
      </w:r>
      <w:r w:rsidRPr="006A14D9">
        <w:rPr>
          <w:highlight w:val="green"/>
          <w:u w:val="single"/>
        </w:rPr>
        <w:t>the United States</w:t>
      </w:r>
      <w:r w:rsidRPr="006A14D9">
        <w:rPr>
          <w:u w:val="single"/>
        </w:rPr>
        <w:t xml:space="preserve"> always occupying the position of the bomber, and other cultures always viewed as the military and information target fields</w:t>
      </w:r>
      <w:r w:rsidRPr="006A14D9">
        <w:rPr>
          <w:sz w:val="16"/>
          <w:highlight w:val="green"/>
        </w:rPr>
        <w:t>.</w:t>
      </w:r>
      <w:r w:rsidRPr="006A14D9">
        <w:rPr>
          <w:sz w:val="16"/>
        </w:rPr>
        <w:t xml:space="preserve"> In this manner, </w:t>
      </w:r>
      <w:r w:rsidRPr="006A14D9">
        <w:rPr>
          <w:u w:val="single"/>
        </w:rPr>
        <w:t>events whose historicity does not fall into the epistemically closed orbit of the atomic bomber</w:t>
      </w:r>
      <w:r w:rsidRPr="006A14D9">
        <w:rPr>
          <w:sz w:val="16"/>
        </w:rPr>
        <w:t xml:space="preserve">— such as the Chinese reactions to the war from a primarily anti-Japanese point of view that I alluded to at the beginning of this chapter— </w:t>
      </w:r>
      <w:r w:rsidRPr="006A14D9">
        <w:rPr>
          <w:u w:val="single"/>
        </w:rPr>
        <w:t>will never receive the attention</w:t>
      </w:r>
      <w:r w:rsidRPr="006A14D9">
        <w:rPr>
          <w:sz w:val="16"/>
        </w:rPr>
        <w:t xml:space="preserve"> that is due to them. ‘‘Knowledge,’’ however conscientiously gathered and however large in volume, will lead only to further silence and to the silencing of diverse experiences. This is one reason why, as </w:t>
      </w:r>
      <w:proofErr w:type="spellStart"/>
      <w:r w:rsidRPr="006A14D9">
        <w:rPr>
          <w:sz w:val="16"/>
        </w:rPr>
        <w:t>Harootunian</w:t>
      </w:r>
      <w:proofErr w:type="spellEnd"/>
      <w:r w:rsidRPr="006A14D9">
        <w:rPr>
          <w:sz w:val="16"/>
        </w:rPr>
        <w:t xml:space="preserve"> remarks, area studies </w:t>
      </w:r>
      <w:proofErr w:type="gramStart"/>
      <w:r w:rsidRPr="006A14D9">
        <w:rPr>
          <w:sz w:val="16"/>
        </w:rPr>
        <w:t>has</w:t>
      </w:r>
      <w:proofErr w:type="gramEnd"/>
      <w:r w:rsidRPr="006A14D9">
        <w:rPr>
          <w:sz w:val="16"/>
        </w:rPr>
        <w:t xml:space="preserve"> been, since its inception, haunted by ‘‘the absence of a definable object’’—and by ‘‘the problem of the vanishing object.’’ </w:t>
      </w:r>
    </w:p>
    <w:p w14:paraId="09E336E7" w14:textId="77777777" w:rsidR="00EA12D6" w:rsidRPr="006A14D9" w:rsidRDefault="00EA12D6" w:rsidP="00EA12D6">
      <w:pPr>
        <w:keepNext/>
        <w:keepLines/>
        <w:spacing w:before="40" w:after="0"/>
        <w:outlineLvl w:val="3"/>
        <w:rPr>
          <w:rFonts w:eastAsiaTheme="majorEastAsia"/>
          <w:b/>
          <w:iCs/>
          <w:sz w:val="26"/>
        </w:rPr>
      </w:pPr>
      <w:proofErr w:type="gramStart"/>
      <w:r w:rsidRPr="006A14D9">
        <w:rPr>
          <w:rFonts w:eastAsiaTheme="majorEastAsia"/>
          <w:b/>
          <w:iCs/>
          <w:sz w:val="26"/>
        </w:rPr>
        <w:t>AND,</w:t>
      </w:r>
      <w:proofErr w:type="gramEnd"/>
      <w:r w:rsidRPr="006A14D9">
        <w:rPr>
          <w:rFonts w:eastAsiaTheme="majorEastAsia"/>
          <w:b/>
          <w:iCs/>
          <w:sz w:val="26"/>
        </w:rPr>
        <w:t xml:space="preserve"> you should be skeptical of their evidence – their research model proscribes a violent model that privileges </w:t>
      </w:r>
      <w:r w:rsidRPr="006A14D9">
        <w:rPr>
          <w:rFonts w:eastAsiaTheme="majorEastAsia"/>
          <w:b/>
          <w:iCs/>
          <w:sz w:val="26"/>
          <w:u w:val="single"/>
        </w:rPr>
        <w:t xml:space="preserve">Western research </w:t>
      </w:r>
      <w:r w:rsidRPr="006A14D9">
        <w:rPr>
          <w:rFonts w:eastAsiaTheme="majorEastAsia"/>
          <w:b/>
          <w:iCs/>
          <w:sz w:val="26"/>
        </w:rPr>
        <w:t xml:space="preserve">practices. Voting AFF incentivizes the perpetuation of </w:t>
      </w:r>
      <w:r w:rsidRPr="006A14D9">
        <w:rPr>
          <w:rFonts w:eastAsiaTheme="majorEastAsia"/>
          <w:b/>
          <w:iCs/>
          <w:sz w:val="26"/>
          <w:u w:val="single"/>
        </w:rPr>
        <w:t xml:space="preserve">exclusion as a norm </w:t>
      </w:r>
      <w:r w:rsidRPr="006A14D9">
        <w:rPr>
          <w:rFonts w:eastAsiaTheme="majorEastAsia"/>
          <w:b/>
          <w:iCs/>
          <w:sz w:val="26"/>
        </w:rPr>
        <w:t xml:space="preserve">and rewards and makes us feel good about </w:t>
      </w:r>
      <w:r w:rsidRPr="006A14D9">
        <w:rPr>
          <w:rFonts w:eastAsiaTheme="majorEastAsia"/>
          <w:b/>
          <w:iCs/>
          <w:sz w:val="26"/>
          <w:u w:val="single"/>
        </w:rPr>
        <w:t>psychic violence</w:t>
      </w:r>
      <w:r w:rsidRPr="006A14D9">
        <w:rPr>
          <w:rFonts w:eastAsiaTheme="majorEastAsia"/>
          <w:b/>
          <w:iCs/>
          <w:sz w:val="26"/>
        </w:rPr>
        <w:t xml:space="preserve"> built upon standards created by hetero-cis-white-men. </w:t>
      </w:r>
    </w:p>
    <w:p w14:paraId="6CBDE307" w14:textId="77777777" w:rsidR="00EA12D6" w:rsidRPr="006A14D9" w:rsidRDefault="00EA12D6" w:rsidP="00EA12D6">
      <w:pPr>
        <w:spacing w:line="240" w:lineRule="auto"/>
        <w:contextualSpacing/>
        <w:rPr>
          <w:b/>
          <w:bCs/>
          <w:sz w:val="26"/>
        </w:rPr>
      </w:pPr>
      <w:proofErr w:type="spellStart"/>
      <w:r w:rsidRPr="006A14D9">
        <w:rPr>
          <w:b/>
          <w:bCs/>
          <w:sz w:val="26"/>
        </w:rPr>
        <w:t>Barkin</w:t>
      </w:r>
      <w:proofErr w:type="spellEnd"/>
      <w:r w:rsidRPr="006A14D9">
        <w:rPr>
          <w:b/>
          <w:bCs/>
          <w:sz w:val="26"/>
        </w:rPr>
        <w:t xml:space="preserve"> and Sjoberg 21</w:t>
      </w:r>
      <w:r w:rsidRPr="006A14D9">
        <w:t xml:space="preserve"> </w:t>
      </w:r>
      <w:r w:rsidRPr="006A14D9">
        <w:rPr>
          <w:sz w:val="16"/>
          <w:szCs w:val="16"/>
        </w:rPr>
        <w:t>– *J. Samuel, Associate Professor in the Department of Conflict Resolution, Human Security, and Global Governance in the McCormack Graduate School of Policy and Global Studies at the University of Massachusetts Boston, PhD in IR at Columbia University, **Laura, British Academy Global Professor of Politics and International Relations at Royal Holloway University of London, Professor of Political Science at the University of Florida, Ph.D., University of Southern California School of International Relations; J.D. Boston College Law School [J. Samuel and Laura, “The Queer Art of Failed IR?,” Alternatives: Global, Local, Political, 2021, Vol. 0(0) 1–17, DOI: 10.1177/0304375421989572, DKP]</w:t>
      </w:r>
      <w:r w:rsidRPr="006A14D9">
        <w:rPr>
          <w:sz w:val="24"/>
        </w:rPr>
        <w:t xml:space="preserve"> </w:t>
      </w:r>
    </w:p>
    <w:p w14:paraId="4BBB7CB4" w14:textId="77777777" w:rsidR="00EA12D6" w:rsidRPr="006A14D9" w:rsidRDefault="00EA12D6" w:rsidP="00EA12D6">
      <w:pPr>
        <w:spacing w:line="240" w:lineRule="auto"/>
        <w:contextualSpacing/>
        <w:rPr>
          <w:u w:val="single"/>
        </w:rPr>
      </w:pPr>
      <w:r w:rsidRPr="006A14D9">
        <w:rPr>
          <w:sz w:val="16"/>
        </w:rPr>
        <w:t xml:space="preserve">We argue that </w:t>
      </w:r>
      <w:r w:rsidRPr="006A14D9">
        <w:rPr>
          <w:b/>
          <w:iCs/>
          <w:highlight w:val="green"/>
          <w:u w:val="single"/>
        </w:rPr>
        <w:t>knowledge</w:t>
      </w:r>
      <w:r w:rsidRPr="006A14D9">
        <w:rPr>
          <w:b/>
          <w:iCs/>
          <w:u w:val="single"/>
        </w:rPr>
        <w:t xml:space="preserve"> cumulation </w:t>
      </w:r>
      <w:r w:rsidRPr="006A14D9">
        <w:rPr>
          <w:b/>
          <w:iCs/>
          <w:highlight w:val="green"/>
          <w:u w:val="single"/>
        </w:rPr>
        <w:t>in IR is a fantasy reified by</w:t>
      </w:r>
      <w:r w:rsidRPr="006A14D9">
        <w:rPr>
          <w:b/>
          <w:iCs/>
          <w:u w:val="single"/>
        </w:rPr>
        <w:t xml:space="preserve"> paradigmatic clusters and the </w:t>
      </w:r>
      <w:r w:rsidRPr="006A14D9">
        <w:rPr>
          <w:b/>
          <w:iCs/>
          <w:highlight w:val="green"/>
          <w:u w:val="single"/>
        </w:rPr>
        <w:t>mimicry of research standards</w:t>
      </w:r>
      <w:r w:rsidRPr="006A14D9">
        <w:rPr>
          <w:sz w:val="16"/>
        </w:rPr>
        <w:t xml:space="preserve"> and practices </w:t>
      </w:r>
      <w:r w:rsidRPr="006A14D9">
        <w:rPr>
          <w:b/>
          <w:iCs/>
          <w:u w:val="single"/>
        </w:rPr>
        <w:t>in the natural sciences</w:t>
      </w:r>
      <w:r w:rsidRPr="006A14D9">
        <w:rPr>
          <w:sz w:val="16"/>
        </w:rPr>
        <w:t xml:space="preserve"> (e.g., Elman &amp; Elman, 2001, 2003). The </w:t>
      </w:r>
      <w:r w:rsidRPr="006A14D9">
        <w:rPr>
          <w:b/>
          <w:iCs/>
          <w:highlight w:val="green"/>
          <w:u w:val="single"/>
        </w:rPr>
        <w:t>“evidence”</w:t>
      </w:r>
      <w:r w:rsidRPr="006A14D9">
        <w:rPr>
          <w:sz w:val="16"/>
        </w:rPr>
        <w:t xml:space="preserve"> of “knowledge cumulation” </w:t>
      </w:r>
      <w:r w:rsidRPr="006A14D9">
        <w:rPr>
          <w:u w:val="single"/>
        </w:rPr>
        <w:t xml:space="preserve">in IR </w:t>
      </w:r>
      <w:r w:rsidRPr="006A14D9">
        <w:rPr>
          <w:highlight w:val="green"/>
          <w:u w:val="single"/>
        </w:rPr>
        <w:t>comes</w:t>
      </w:r>
      <w:r w:rsidRPr="006A14D9">
        <w:rPr>
          <w:u w:val="single"/>
        </w:rPr>
        <w:t xml:space="preserve"> as much </w:t>
      </w:r>
      <w:r w:rsidRPr="006A14D9">
        <w:rPr>
          <w:highlight w:val="green"/>
          <w:u w:val="single"/>
        </w:rPr>
        <w:t>from</w:t>
      </w:r>
      <w:r w:rsidRPr="006A14D9">
        <w:rPr>
          <w:u w:val="single"/>
        </w:rPr>
        <w:t xml:space="preserve"> the </w:t>
      </w:r>
      <w:r w:rsidRPr="006A14D9">
        <w:rPr>
          <w:highlight w:val="green"/>
          <w:u w:val="single"/>
        </w:rPr>
        <w:t>ritualized practice</w:t>
      </w:r>
      <w:r w:rsidRPr="006A14D9">
        <w:rPr>
          <w:u w:val="single"/>
        </w:rPr>
        <w:t xml:space="preserve"> of research behavior as it does from</w:t>
      </w:r>
      <w:r w:rsidRPr="006A14D9">
        <w:rPr>
          <w:sz w:val="16"/>
        </w:rPr>
        <w:t xml:space="preserve"> any “true” or </w:t>
      </w:r>
      <w:r w:rsidRPr="006A14D9">
        <w:rPr>
          <w:u w:val="single"/>
        </w:rPr>
        <w:t>genuine</w:t>
      </w:r>
      <w:r w:rsidRPr="006A14D9">
        <w:rPr>
          <w:b/>
          <w:iCs/>
          <w:u w:val="single"/>
        </w:rPr>
        <w:t xml:space="preserve"> </w:t>
      </w:r>
      <w:r w:rsidRPr="006A14D9">
        <w:rPr>
          <w:sz w:val="16"/>
        </w:rPr>
        <w:t xml:space="preserve">notion of </w:t>
      </w:r>
      <w:r w:rsidRPr="006A14D9">
        <w:rPr>
          <w:u w:val="single"/>
        </w:rPr>
        <w:t>knowledge cumulation.</w:t>
      </w:r>
      <w:r w:rsidRPr="006A14D9">
        <w:rPr>
          <w:sz w:val="16"/>
        </w:rPr>
        <w:t xml:space="preserve"> One has “succeeded” in the enterprise of IR by cumulating knowledge, and the work of “successful” scholars is </w:t>
      </w:r>
      <w:proofErr w:type="gramStart"/>
      <w:r w:rsidRPr="006A14D9">
        <w:rPr>
          <w:sz w:val="16"/>
        </w:rPr>
        <w:t>by definition cumulated</w:t>
      </w:r>
      <w:proofErr w:type="gramEnd"/>
      <w:r w:rsidRPr="006A14D9">
        <w:rPr>
          <w:sz w:val="16"/>
        </w:rPr>
        <w:t xml:space="preserve"> knowledge. Cumulation </w:t>
      </w:r>
      <w:r w:rsidRPr="006A14D9">
        <w:rPr>
          <w:sz w:val="16"/>
        </w:rPr>
        <w:lastRenderedPageBreak/>
        <w:t xml:space="preserve">of knowledge as a standard of success is a condition of possibility for the desirability of success in the field. </w:t>
      </w:r>
      <w:r w:rsidRPr="006A14D9">
        <w:rPr>
          <w:u w:val="single"/>
        </w:rPr>
        <w:t>That ritualized practice</w:t>
      </w:r>
      <w:r w:rsidRPr="006A14D9">
        <w:rPr>
          <w:sz w:val="16"/>
        </w:rPr>
        <w:t xml:space="preserve"> at once</w:t>
      </w:r>
      <w:r w:rsidRPr="006A14D9">
        <w:rPr>
          <w:u w:val="single"/>
        </w:rPr>
        <w:t xml:space="preserve"> is</w:t>
      </w:r>
      <w:r w:rsidRPr="006A14D9">
        <w:rPr>
          <w:sz w:val="16"/>
        </w:rPr>
        <w:t xml:space="preserve"> institutionalized as success and institutionalizes the need for research success, </w:t>
      </w:r>
      <w:r w:rsidRPr="006A14D9">
        <w:rPr>
          <w:u w:val="single"/>
        </w:rPr>
        <w:t>reified and reproduced by hiring, tenure, merit raise, and promotion standards.</w:t>
      </w:r>
    </w:p>
    <w:p w14:paraId="72ABD44A" w14:textId="77777777" w:rsidR="00EA12D6" w:rsidRPr="006A14D9" w:rsidRDefault="00EA12D6" w:rsidP="00EA12D6">
      <w:pPr>
        <w:spacing w:line="240" w:lineRule="auto"/>
        <w:contextualSpacing/>
        <w:rPr>
          <w:sz w:val="16"/>
        </w:rPr>
      </w:pPr>
      <w:r w:rsidRPr="006A14D9">
        <w:rPr>
          <w:u w:val="single"/>
        </w:rPr>
        <w:t>This ritualization is a signifier that what counts as knowledge in the field</w:t>
      </w:r>
      <w:r w:rsidRPr="006A14D9">
        <w:rPr>
          <w:sz w:val="16"/>
        </w:rPr>
        <w:t xml:space="preserve">, in particular research programs and more generally, </w:t>
      </w:r>
      <w:r w:rsidRPr="006A14D9">
        <w:rPr>
          <w:b/>
          <w:iCs/>
          <w:u w:val="single"/>
        </w:rPr>
        <w:t>is performative</w:t>
      </w:r>
      <w:r w:rsidRPr="006A14D9">
        <w:rPr>
          <w:sz w:val="16"/>
        </w:rPr>
        <w:t xml:space="preserve"> (Barad, 2007; Butler, 1990; Weber, 1998)—</w:t>
      </w:r>
      <w:r w:rsidRPr="006A14D9">
        <w:rPr>
          <w:u w:val="single"/>
        </w:rPr>
        <w:t>where standards are set by their utterance and repetition rather than by some external “objective” standards</w:t>
      </w:r>
      <w:r w:rsidRPr="006A14D9">
        <w:rPr>
          <w:sz w:val="16"/>
        </w:rPr>
        <w:t xml:space="preserve"> of (narrowly) good science or (more broadly) good research (Baudrillard, 1991; Shepherd, 2008; Williams, 2003). </w:t>
      </w:r>
      <w:r w:rsidRPr="006A14D9">
        <w:rPr>
          <w:highlight w:val="green"/>
          <w:u w:val="single"/>
        </w:rPr>
        <w:t>Scholars</w:t>
      </w:r>
      <w:r w:rsidRPr="006A14D9">
        <w:rPr>
          <w:u w:val="single"/>
        </w:rPr>
        <w:t xml:space="preserve"> iterate and </w:t>
      </w:r>
      <w:r w:rsidRPr="006A14D9">
        <w:rPr>
          <w:highlight w:val="green"/>
          <w:u w:val="single"/>
        </w:rPr>
        <w:t>reify standards</w:t>
      </w:r>
      <w:r w:rsidRPr="006A14D9">
        <w:rPr>
          <w:u w:val="single"/>
        </w:rPr>
        <w:t xml:space="preserve"> of measurement of knowledge </w:t>
      </w:r>
      <w:r w:rsidRPr="006A14D9">
        <w:rPr>
          <w:highlight w:val="green"/>
          <w:u w:val="single"/>
        </w:rPr>
        <w:t>in</w:t>
      </w:r>
      <w:r w:rsidRPr="006A14D9">
        <w:rPr>
          <w:u w:val="single"/>
        </w:rPr>
        <w:t xml:space="preserve"> each piece of </w:t>
      </w:r>
      <w:r w:rsidRPr="006A14D9">
        <w:rPr>
          <w:highlight w:val="green"/>
          <w:u w:val="single"/>
        </w:rPr>
        <w:t>scholarship which “succeeds”</w:t>
      </w:r>
      <w:r w:rsidRPr="006A14D9">
        <w:rPr>
          <w:u w:val="single"/>
        </w:rPr>
        <w:t xml:space="preserve"> in the field, and these iterations make it a paradox for scholars to both occupy the methodological, epistemological, and political space that falls outside of inherited standards and succeed.</w:t>
      </w:r>
      <w:r w:rsidRPr="006A14D9">
        <w:rPr>
          <w:sz w:val="16"/>
        </w:rPr>
        <w:t xml:space="preserve"> Outside -the -mainstream work’s underrepresentation in the places understood to be publishing “success” is overdetermined, and the correlation between mimicry of traditional scholarship and “success” of critical scholars a given.</w:t>
      </w:r>
    </w:p>
    <w:p w14:paraId="44FBFEFD" w14:textId="77777777" w:rsidR="00EA12D6" w:rsidRPr="006A14D9" w:rsidRDefault="00EA12D6" w:rsidP="00EA12D6">
      <w:pPr>
        <w:spacing w:line="240" w:lineRule="auto"/>
        <w:contextualSpacing/>
        <w:rPr>
          <w:sz w:val="16"/>
        </w:rPr>
      </w:pPr>
      <w:r w:rsidRPr="006A14D9">
        <w:rPr>
          <w:sz w:val="16"/>
        </w:rPr>
        <w:t xml:space="preserve">We mean “performative” in the sense </w:t>
      </w:r>
      <w:r w:rsidRPr="00ED5901">
        <w:rPr>
          <w:sz w:val="16"/>
        </w:rPr>
        <w:t xml:space="preserve">that Judith Butler uses it (Butler, 1990, 1993), particularly as she talks about it going hand in hand with a Foucauldian notion of disciplining,8 where </w:t>
      </w:r>
      <w:r w:rsidRPr="00ED5901">
        <w:rPr>
          <w:u w:val="single"/>
        </w:rPr>
        <w:t>“performativity cannot be understood outside of a process of iterability—a regularized and constrained repetition of norms” which resonate as “ritualized production”</w:t>
      </w:r>
      <w:r w:rsidRPr="00ED5901">
        <w:rPr>
          <w:sz w:val="16"/>
        </w:rPr>
        <w:t xml:space="preserve"> (Butler, 1993, p. 60). </w:t>
      </w:r>
      <w:r w:rsidRPr="00ED5901">
        <w:rPr>
          <w:u w:val="single"/>
        </w:rPr>
        <w:t>This frames performativity as a “specific modality of power as discourse” (</w:t>
      </w:r>
      <w:r w:rsidRPr="00ED5901">
        <w:rPr>
          <w:sz w:val="16"/>
        </w:rPr>
        <w:t>Butler, 1993, p. 139) where</w:t>
      </w:r>
      <w:r w:rsidRPr="006A14D9">
        <w:rPr>
          <w:sz w:val="16"/>
        </w:rPr>
        <w:t xml:space="preserve"> the politics of the signification and the politics of the sign meet, an act of </w:t>
      </w:r>
      <w:proofErr w:type="spellStart"/>
      <w:r w:rsidRPr="006A14D9">
        <w:rPr>
          <w:sz w:val="16"/>
        </w:rPr>
        <w:t>territoralization</w:t>
      </w:r>
      <w:proofErr w:type="spellEnd"/>
      <w:r w:rsidRPr="006A14D9">
        <w:rPr>
          <w:sz w:val="16"/>
        </w:rPr>
        <w:t xml:space="preserve">, of production, of installation—which does not have to be alone, singular, or unidirectional. Since performatives are their own referent (Butler, 1993, p. 159), they proliferate as manifestations of the power underlying them and interact relatively </w:t>
      </w:r>
      <w:proofErr w:type="gramStart"/>
      <w:r w:rsidRPr="006A14D9">
        <w:rPr>
          <w:sz w:val="16"/>
        </w:rPr>
        <w:t>on the basis of</w:t>
      </w:r>
      <w:proofErr w:type="gramEnd"/>
      <w:r w:rsidRPr="006A14D9">
        <w:rPr>
          <w:sz w:val="16"/>
        </w:rPr>
        <w:t xml:space="preserve"> that relative power. In this context, “performances” are actions and events, </w:t>
      </w:r>
      <w:proofErr w:type="gramStart"/>
      <w:r w:rsidRPr="006A14D9">
        <w:rPr>
          <w:sz w:val="16"/>
        </w:rPr>
        <w:t>iterations</w:t>
      </w:r>
      <w:proofErr w:type="gramEnd"/>
      <w:r w:rsidRPr="006A14D9">
        <w:rPr>
          <w:sz w:val="16"/>
        </w:rPr>
        <w:t xml:space="preserve"> and reifications, and context-specific, which “bring a subject into being” relationally.9</w:t>
      </w:r>
    </w:p>
    <w:p w14:paraId="1271FD2A" w14:textId="77777777" w:rsidR="00EA12D6" w:rsidRPr="006A14D9" w:rsidRDefault="00EA12D6" w:rsidP="00EA12D6">
      <w:pPr>
        <w:spacing w:line="240" w:lineRule="auto"/>
        <w:contextualSpacing/>
        <w:rPr>
          <w:u w:val="single"/>
        </w:rPr>
      </w:pPr>
      <w:r w:rsidRPr="006A14D9">
        <w:rPr>
          <w:u w:val="single"/>
        </w:rPr>
        <w:t>To escape the recursive</w:t>
      </w:r>
      <w:r w:rsidRPr="006A14D9">
        <w:rPr>
          <w:sz w:val="16"/>
        </w:rPr>
        <w:t xml:space="preserve">, performative </w:t>
      </w:r>
      <w:r w:rsidRPr="006A14D9">
        <w:rPr>
          <w:u w:val="single"/>
        </w:rPr>
        <w:t xml:space="preserve">loop of </w:t>
      </w:r>
      <w:r w:rsidRPr="006A14D9">
        <w:rPr>
          <w:b/>
          <w:iCs/>
          <w:u w:val="single"/>
        </w:rPr>
        <w:t>“disciplinary success,”</w:t>
      </w:r>
      <w:r w:rsidRPr="006A14D9">
        <w:rPr>
          <w:u w:val="single"/>
        </w:rPr>
        <w:t xml:space="preserve"> we argue that it is important to see the possibility that knowledge cumulation is not, and should not be, a given in IR research. </w:t>
      </w:r>
      <w:r w:rsidRPr="006A14D9">
        <w:rPr>
          <w:sz w:val="16"/>
        </w:rPr>
        <w:t xml:space="preserve">Instead, we argue that the idea itself is an inherited empty signifier with unspoken content which governs the production of what we understand as disciplinary IR. Traditionally, the idea of knowledge cumulation is firmly grounded in a neopositivist understanding of social science, in which the role of theory is to collate observed empirical regularities across cases or what Waltz calls laws (Waltz, 1979). While this interpretation is critiqued in most critical IR, “cumulation,” in that work, becomes a term without clear conceptual content. </w:t>
      </w:r>
      <w:r w:rsidRPr="006A14D9">
        <w:rPr>
          <w:u w:val="single"/>
        </w:rPr>
        <w:t xml:space="preserve">The </w:t>
      </w:r>
      <w:proofErr w:type="spellStart"/>
      <w:r w:rsidRPr="006A14D9">
        <w:rPr>
          <w:b/>
          <w:iCs/>
          <w:u w:val="single"/>
        </w:rPr>
        <w:t>paradigmatization</w:t>
      </w:r>
      <w:proofErr w:type="spellEnd"/>
      <w:r w:rsidRPr="006A14D9">
        <w:rPr>
          <w:b/>
          <w:iCs/>
          <w:u w:val="single"/>
        </w:rPr>
        <w:t xml:space="preserve"> of IR</w:t>
      </w:r>
      <w:r w:rsidRPr="006A14D9">
        <w:rPr>
          <w:u w:val="single"/>
        </w:rPr>
        <w:t xml:space="preserve"> theorizing distracts from a particular theory’s internal conditions of possibility by introducing incompatible conditions of possibility drawn from an inherited disciplinary sociology of what knowledge is and how it works. As such, </w:t>
      </w:r>
      <w:r w:rsidRPr="006A14D9">
        <w:rPr>
          <w:highlight w:val="green"/>
          <w:u w:val="single"/>
        </w:rPr>
        <w:t>any acknowledgment of</w:t>
      </w:r>
      <w:r w:rsidRPr="006A14D9">
        <w:rPr>
          <w:u w:val="single"/>
        </w:rPr>
        <w:t xml:space="preserve"> the idea of </w:t>
      </w:r>
      <w:proofErr w:type="spellStart"/>
      <w:r w:rsidRPr="006A14D9">
        <w:rPr>
          <w:u w:val="single"/>
        </w:rPr>
        <w:t>cumulativity</w:t>
      </w:r>
      <w:proofErr w:type="spellEnd"/>
      <w:r w:rsidRPr="006A14D9">
        <w:rPr>
          <w:u w:val="single"/>
        </w:rPr>
        <w:t xml:space="preserve"> from within specific exercises in </w:t>
      </w:r>
      <w:r w:rsidRPr="006A14D9">
        <w:rPr>
          <w:highlight w:val="green"/>
          <w:u w:val="single"/>
        </w:rPr>
        <w:t>reflexive IR</w:t>
      </w:r>
      <w:r w:rsidRPr="006A14D9">
        <w:rPr>
          <w:u w:val="single"/>
        </w:rPr>
        <w:t xml:space="preserve"> </w:t>
      </w:r>
      <w:r w:rsidRPr="006A14D9">
        <w:rPr>
          <w:highlight w:val="green"/>
          <w:u w:val="single"/>
        </w:rPr>
        <w:t xml:space="preserve">creates the grounds for </w:t>
      </w:r>
      <w:r w:rsidRPr="006A14D9">
        <w:rPr>
          <w:b/>
          <w:iCs/>
          <w:highlight w:val="green"/>
          <w:u w:val="single"/>
        </w:rPr>
        <w:t>necessary failure</w:t>
      </w:r>
      <w:r w:rsidRPr="006A14D9">
        <w:rPr>
          <w:u w:val="single"/>
        </w:rPr>
        <w:t xml:space="preserve"> within those exercises.</w:t>
      </w:r>
    </w:p>
    <w:p w14:paraId="3A09F226" w14:textId="77777777" w:rsidR="00EA12D6" w:rsidRPr="006A14D9" w:rsidRDefault="00EA12D6" w:rsidP="00EA12D6">
      <w:pPr>
        <w:spacing w:line="240" w:lineRule="auto"/>
        <w:contextualSpacing/>
        <w:rPr>
          <w:sz w:val="16"/>
        </w:rPr>
      </w:pPr>
      <w:r w:rsidRPr="006A14D9">
        <w:rPr>
          <w:sz w:val="16"/>
        </w:rPr>
        <w:t xml:space="preserve">The simultaneous rejection of traditional “cumulation” and continued performance of acts of cumulation can be understood by seeing the ways that </w:t>
      </w:r>
      <w:r w:rsidRPr="006A14D9">
        <w:rPr>
          <w:b/>
          <w:iCs/>
          <w:highlight w:val="green"/>
          <w:u w:val="single"/>
        </w:rPr>
        <w:t>silence frames</w:t>
      </w:r>
      <w:r w:rsidRPr="006A14D9">
        <w:rPr>
          <w:b/>
          <w:iCs/>
          <w:u w:val="single"/>
        </w:rPr>
        <w:t xml:space="preserve"> cumulation in critical </w:t>
      </w:r>
      <w:r w:rsidRPr="006A14D9">
        <w:rPr>
          <w:b/>
          <w:iCs/>
          <w:highlight w:val="green"/>
          <w:u w:val="single"/>
        </w:rPr>
        <w:t>IR.</w:t>
      </w:r>
      <w:r w:rsidRPr="006A14D9">
        <w:rPr>
          <w:sz w:val="16"/>
        </w:rPr>
        <w:t xml:space="preserve"> We learn from feminist theorists that </w:t>
      </w:r>
      <w:r w:rsidRPr="006A14D9">
        <w:rPr>
          <w:b/>
          <w:iCs/>
          <w:highlight w:val="green"/>
          <w:u w:val="single"/>
        </w:rPr>
        <w:t>the unspoken</w:t>
      </w:r>
      <w:r w:rsidRPr="006A14D9">
        <w:rPr>
          <w:b/>
          <w:iCs/>
          <w:u w:val="single"/>
        </w:rPr>
        <w:t xml:space="preserve"> is as important as if not more important than what is spoken </w:t>
      </w:r>
      <w:r w:rsidRPr="006A14D9">
        <w:rPr>
          <w:sz w:val="16"/>
        </w:rPr>
        <w:t xml:space="preserve">(Charlesworth, 1999; </w:t>
      </w:r>
      <w:proofErr w:type="spellStart"/>
      <w:r w:rsidRPr="006A14D9">
        <w:rPr>
          <w:sz w:val="16"/>
        </w:rPr>
        <w:t>Kronsell</w:t>
      </w:r>
      <w:proofErr w:type="spellEnd"/>
      <w:r w:rsidRPr="006A14D9">
        <w:rPr>
          <w:sz w:val="16"/>
        </w:rPr>
        <w:t xml:space="preserve">, 2006), </w:t>
      </w:r>
      <w:r w:rsidRPr="006A14D9">
        <w:rPr>
          <w:b/>
          <w:iCs/>
          <w:u w:val="single"/>
        </w:rPr>
        <w:t xml:space="preserve">coming from attention to how IR’s others are </w:t>
      </w:r>
      <w:r w:rsidRPr="006A14D9">
        <w:rPr>
          <w:b/>
          <w:iCs/>
          <w:highlight w:val="green"/>
          <w:u w:val="single"/>
        </w:rPr>
        <w:t>omitted, excluded</w:t>
      </w:r>
      <w:r w:rsidRPr="006A14D9">
        <w:rPr>
          <w:b/>
          <w:iCs/>
          <w:u w:val="single"/>
        </w:rPr>
        <w:t xml:space="preserve">, kept out, </w:t>
      </w:r>
      <w:r w:rsidRPr="006A14D9">
        <w:rPr>
          <w:b/>
          <w:iCs/>
          <w:highlight w:val="green"/>
          <w:u w:val="single"/>
        </w:rPr>
        <w:t>and not mentioned</w:t>
      </w:r>
      <w:r w:rsidRPr="006A14D9">
        <w:rPr>
          <w:b/>
          <w:iCs/>
          <w:u w:val="single"/>
        </w:rPr>
        <w:t xml:space="preserve"> </w:t>
      </w:r>
      <w:r w:rsidRPr="006A14D9">
        <w:rPr>
          <w:sz w:val="16"/>
        </w:rPr>
        <w:t>(</w:t>
      </w:r>
      <w:proofErr w:type="spellStart"/>
      <w:r w:rsidRPr="006A14D9">
        <w:rPr>
          <w:sz w:val="16"/>
        </w:rPr>
        <w:t>Agathangelou</w:t>
      </w:r>
      <w:proofErr w:type="spellEnd"/>
      <w:r w:rsidRPr="006A14D9">
        <w:rPr>
          <w:sz w:val="16"/>
        </w:rPr>
        <w:t xml:space="preserve"> &amp; Ling, 2004; Tickner, 1988). We argue that IR’s silences tell us more about the state of knowledge cumulation in the discipline than looking for standards that tell us what we do know. Accordingly, we ask on principle what any given research program does not take account of and how accounting for those omissions could changes analysis. We focus on both </w:t>
      </w:r>
      <w:r w:rsidRPr="006A14D9">
        <w:rPr>
          <w:u w:val="single"/>
        </w:rPr>
        <w:t>visible omissions (like the concepts that a research program fails to incorporate) and invisible omissions.</w:t>
      </w:r>
      <w:r w:rsidRPr="006A14D9">
        <w:rPr>
          <w:sz w:val="16"/>
        </w:rPr>
        <w:t xml:space="preserve"> Invisible omissions are </w:t>
      </w:r>
      <w:r w:rsidRPr="006A14D9">
        <w:rPr>
          <w:u w:val="single"/>
        </w:rPr>
        <w:t xml:space="preserve">those that are </w:t>
      </w:r>
      <w:proofErr w:type="spellStart"/>
      <w:r w:rsidRPr="006A14D9">
        <w:rPr>
          <w:u w:val="single"/>
        </w:rPr>
        <w:t>unhearable</w:t>
      </w:r>
      <w:proofErr w:type="spellEnd"/>
      <w:r w:rsidRPr="006A14D9">
        <w:rPr>
          <w:u w:val="single"/>
        </w:rPr>
        <w:t xml:space="preserve"> by a research program—</w:t>
      </w:r>
      <w:r w:rsidRPr="006A14D9">
        <w:rPr>
          <w:sz w:val="16"/>
        </w:rPr>
        <w:t xml:space="preserve"> normally left out or ignored by both the researchers that form the core of the research program and their critics (Butler, 2001; </w:t>
      </w:r>
      <w:proofErr w:type="spellStart"/>
      <w:r w:rsidRPr="006A14D9">
        <w:rPr>
          <w:sz w:val="16"/>
        </w:rPr>
        <w:t>Edkins</w:t>
      </w:r>
      <w:proofErr w:type="spellEnd"/>
      <w:r w:rsidRPr="006A14D9">
        <w:rPr>
          <w:sz w:val="16"/>
        </w:rPr>
        <w:t xml:space="preserve"> et al., 2012; Hansen, 2000). By “</w:t>
      </w:r>
      <w:proofErr w:type="spellStart"/>
      <w:r w:rsidRPr="006A14D9">
        <w:rPr>
          <w:sz w:val="16"/>
        </w:rPr>
        <w:t>unhearable</w:t>
      </w:r>
      <w:proofErr w:type="spellEnd"/>
      <w:r w:rsidRPr="006A14D9">
        <w:rPr>
          <w:sz w:val="16"/>
        </w:rPr>
        <w:t xml:space="preserve">,” we mean either that the omitted content falls outside of the boundaries set for dialog or is assumed by all stakeholders to be </w:t>
      </w:r>
      <w:proofErr w:type="gramStart"/>
      <w:r w:rsidRPr="006A14D9">
        <w:rPr>
          <w:sz w:val="16"/>
        </w:rPr>
        <w:t>by definition irrelevant</w:t>
      </w:r>
      <w:proofErr w:type="gramEnd"/>
      <w:r w:rsidRPr="006A14D9">
        <w:rPr>
          <w:sz w:val="16"/>
        </w:rPr>
        <w:t xml:space="preserve"> (for deeper analyses see MacKinnon, 2006; Spivak, 1988). Unlike its visible omissions—variables that its scholars and their critics have added to, re-operationalized, expanded on, or suggested the inclusion of—invisible omissions are often not treated as omissions at all within </w:t>
      </w:r>
      <w:proofErr w:type="gramStart"/>
      <w:r w:rsidRPr="006A14D9">
        <w:rPr>
          <w:sz w:val="16"/>
        </w:rPr>
        <w:t>particular scholarly</w:t>
      </w:r>
      <w:proofErr w:type="gramEnd"/>
      <w:r w:rsidRPr="006A14D9">
        <w:rPr>
          <w:sz w:val="16"/>
        </w:rPr>
        <w:t xml:space="preserve"> boundaries.10</w:t>
      </w:r>
    </w:p>
    <w:p w14:paraId="2A9B76FE" w14:textId="77777777" w:rsidR="00EA12D6" w:rsidRPr="006A14D9" w:rsidRDefault="00EA12D6" w:rsidP="00EA12D6">
      <w:pPr>
        <w:spacing w:line="240" w:lineRule="auto"/>
        <w:contextualSpacing/>
        <w:rPr>
          <w:u w:val="single"/>
        </w:rPr>
      </w:pPr>
      <w:r w:rsidRPr="006A14D9">
        <w:rPr>
          <w:u w:val="single"/>
        </w:rPr>
        <w:t xml:space="preserve">The discipline’s “collective” </w:t>
      </w:r>
      <w:r w:rsidRPr="006A14D9">
        <w:rPr>
          <w:highlight w:val="green"/>
          <w:u w:val="single"/>
        </w:rPr>
        <w:t>standards</w:t>
      </w:r>
      <w:r w:rsidRPr="006A14D9">
        <w:rPr>
          <w:sz w:val="16"/>
        </w:rPr>
        <w:t xml:space="preserve"> for knowledge production, then, </w:t>
      </w:r>
      <w:r w:rsidRPr="006A14D9">
        <w:rPr>
          <w:highlight w:val="green"/>
          <w:u w:val="single"/>
        </w:rPr>
        <w:t>can be understood as</w:t>
      </w:r>
      <w:r w:rsidRPr="006A14D9">
        <w:rPr>
          <w:u w:val="single"/>
        </w:rPr>
        <w:t xml:space="preserve"> constituted by social </w:t>
      </w:r>
      <w:r w:rsidRPr="006A14D9">
        <w:rPr>
          <w:highlight w:val="green"/>
          <w:u w:val="single"/>
        </w:rPr>
        <w:t>performances of dominance</w:t>
      </w:r>
      <w:r w:rsidRPr="006A14D9">
        <w:rPr>
          <w:u w:val="single"/>
        </w:rPr>
        <w:t xml:space="preserve"> rather than founded on some given or objective notions of what science should be. </w:t>
      </w:r>
      <w:r w:rsidRPr="006A14D9">
        <w:rPr>
          <w:b/>
          <w:iCs/>
          <w:highlight w:val="green"/>
          <w:u w:val="single"/>
        </w:rPr>
        <w:t>Rather than</w:t>
      </w:r>
      <w:r w:rsidRPr="006A14D9">
        <w:rPr>
          <w:b/>
          <w:iCs/>
          <w:u w:val="single"/>
        </w:rPr>
        <w:t xml:space="preserve"> being </w:t>
      </w:r>
      <w:r w:rsidRPr="006A14D9">
        <w:rPr>
          <w:b/>
          <w:iCs/>
          <w:highlight w:val="green"/>
          <w:u w:val="single"/>
        </w:rPr>
        <w:t xml:space="preserve">objective judgments </w:t>
      </w:r>
      <w:r w:rsidRPr="006A14D9">
        <w:rPr>
          <w:b/>
          <w:iCs/>
          <w:u w:val="single"/>
        </w:rPr>
        <w:t xml:space="preserve">of quality, </w:t>
      </w:r>
      <w:r w:rsidRPr="006A14D9">
        <w:rPr>
          <w:b/>
          <w:iCs/>
          <w:highlight w:val="green"/>
          <w:u w:val="single"/>
        </w:rPr>
        <w:t>statements like</w:t>
      </w:r>
      <w:r w:rsidRPr="006A14D9">
        <w:rPr>
          <w:b/>
          <w:iCs/>
          <w:u w:val="single"/>
        </w:rPr>
        <w:t xml:space="preserve"> “this is good science” and “</w:t>
      </w:r>
      <w:r w:rsidRPr="006A14D9">
        <w:rPr>
          <w:b/>
          <w:iCs/>
          <w:highlight w:val="green"/>
          <w:u w:val="single"/>
        </w:rPr>
        <w:t xml:space="preserve">these results are robust” are signs without referents </w:t>
      </w:r>
      <w:r w:rsidRPr="006A14D9">
        <w:rPr>
          <w:b/>
          <w:iCs/>
          <w:u w:val="single"/>
        </w:rPr>
        <w:t>used to discipline</w:t>
      </w:r>
      <w:r w:rsidRPr="006A14D9">
        <w:rPr>
          <w:sz w:val="16"/>
        </w:rPr>
        <w:t xml:space="preserve"> (Baudrillard, 1995). The invisible disciplining nature of the performative standards of knowledge cumulation is part of the story of Butler’s understanding of performativity. The other part is attention to who is excluded by claims to knowledge cumulation (generally as well as in specific paradigmatic situations), what is left out, and on what axes. </w:t>
      </w:r>
      <w:r w:rsidRPr="006A14D9">
        <w:rPr>
          <w:u w:val="single"/>
        </w:rPr>
        <w:t xml:space="preserve">These disciplinary </w:t>
      </w:r>
      <w:r w:rsidRPr="006A14D9">
        <w:rPr>
          <w:u w:val="single"/>
        </w:rPr>
        <w:lastRenderedPageBreak/>
        <w:t xml:space="preserve">standards </w:t>
      </w:r>
      <w:r w:rsidRPr="006A14D9">
        <w:rPr>
          <w:sz w:val="16"/>
        </w:rPr>
        <w:t xml:space="preserve">(both in the conventional and Foucauldian sense) </w:t>
      </w:r>
      <w:r w:rsidRPr="006A14D9">
        <w:rPr>
          <w:u w:val="single"/>
        </w:rPr>
        <w:t>make invisible their own impossibility and their related necessary failure.</w:t>
      </w:r>
    </w:p>
    <w:p w14:paraId="2930CA49" w14:textId="77777777" w:rsidR="00EA12D6" w:rsidRPr="006A14D9" w:rsidRDefault="00EA12D6" w:rsidP="00EA12D6">
      <w:pPr>
        <w:spacing w:line="240" w:lineRule="auto"/>
        <w:contextualSpacing/>
        <w:rPr>
          <w:b/>
          <w:iCs/>
          <w:u w:val="single"/>
        </w:rPr>
      </w:pPr>
      <w:r w:rsidRPr="006A14D9">
        <w:rPr>
          <w:b/>
          <w:iCs/>
          <w:u w:val="single"/>
        </w:rPr>
        <w:t xml:space="preserve">For example, </w:t>
      </w:r>
      <w:r w:rsidRPr="006A14D9">
        <w:rPr>
          <w:b/>
          <w:iCs/>
          <w:highlight w:val="green"/>
          <w:u w:val="single"/>
        </w:rPr>
        <w:t>a submission</w:t>
      </w:r>
      <w:r w:rsidRPr="006A14D9">
        <w:rPr>
          <w:sz w:val="16"/>
        </w:rPr>
        <w:t xml:space="preserve"> to a traditional IR journal in the United States or Western Europe </w:t>
      </w:r>
      <w:r w:rsidRPr="006A14D9">
        <w:rPr>
          <w:b/>
          <w:iCs/>
          <w:u w:val="single"/>
        </w:rPr>
        <w:t>which makes an</w:t>
      </w:r>
      <w:r w:rsidRPr="006A14D9">
        <w:rPr>
          <w:sz w:val="16"/>
        </w:rPr>
        <w:t xml:space="preserve"> interesting </w:t>
      </w:r>
      <w:r w:rsidRPr="006A14D9">
        <w:rPr>
          <w:b/>
          <w:iCs/>
          <w:u w:val="single"/>
        </w:rPr>
        <w:t xml:space="preserve">argument, but is </w:t>
      </w:r>
      <w:r w:rsidRPr="006A14D9">
        <w:rPr>
          <w:b/>
          <w:iCs/>
          <w:highlight w:val="green"/>
          <w:u w:val="single"/>
        </w:rPr>
        <w:t>not in the format of,</w:t>
      </w:r>
      <w:r w:rsidRPr="006A14D9">
        <w:rPr>
          <w:b/>
          <w:iCs/>
          <w:u w:val="single"/>
        </w:rPr>
        <w:t xml:space="preserve"> methodologically acceptable to, inclusive of the same forms of evidence </w:t>
      </w:r>
      <w:r w:rsidRPr="006A14D9">
        <w:rPr>
          <w:b/>
          <w:iCs/>
          <w:highlight w:val="green"/>
          <w:u w:val="single"/>
        </w:rPr>
        <w:t>tradition</w:t>
      </w:r>
      <w:r w:rsidRPr="006A14D9">
        <w:rPr>
          <w:b/>
          <w:iCs/>
          <w:u w:val="single"/>
        </w:rPr>
        <w:t>ally used in</w:t>
      </w:r>
      <w:r w:rsidRPr="006A14D9">
        <w:rPr>
          <w:sz w:val="16"/>
        </w:rPr>
        <w:t xml:space="preserve">, and good science to that journal’s traditional reviewers </w:t>
      </w:r>
      <w:r w:rsidRPr="006A14D9">
        <w:rPr>
          <w:b/>
          <w:iCs/>
          <w:highlight w:val="green"/>
          <w:u w:val="single"/>
        </w:rPr>
        <w:t>is unlikely to succeed</w:t>
      </w:r>
      <w:r w:rsidRPr="006A14D9">
        <w:rPr>
          <w:sz w:val="16"/>
        </w:rPr>
        <w:t xml:space="preserve"> in getting published.11 </w:t>
      </w:r>
      <w:r w:rsidRPr="006A14D9">
        <w:rPr>
          <w:u w:val="single"/>
        </w:rPr>
        <w:t xml:space="preserve">This will generally be </w:t>
      </w:r>
      <w:r w:rsidRPr="006A14D9">
        <w:rPr>
          <w:highlight w:val="green"/>
          <w:u w:val="single"/>
        </w:rPr>
        <w:t>justified with reference to</w:t>
      </w:r>
      <w:r w:rsidRPr="006A14D9">
        <w:rPr>
          <w:sz w:val="16"/>
        </w:rPr>
        <w:t xml:space="preserve"> the </w:t>
      </w:r>
      <w:r w:rsidRPr="006A14D9">
        <w:rPr>
          <w:highlight w:val="green"/>
          <w:u w:val="single"/>
        </w:rPr>
        <w:t>“quality”</w:t>
      </w:r>
      <w:r w:rsidRPr="006A14D9">
        <w:rPr>
          <w:sz w:val="16"/>
        </w:rPr>
        <w:t xml:space="preserve"> of the piece, </w:t>
      </w:r>
      <w:r w:rsidRPr="006A14D9">
        <w:rPr>
          <w:highlight w:val="green"/>
          <w:u w:val="single"/>
        </w:rPr>
        <w:t>and rarely</w:t>
      </w:r>
      <w:r w:rsidRPr="006A14D9">
        <w:rPr>
          <w:sz w:val="16"/>
        </w:rPr>
        <w:t xml:space="preserve"> if ever </w:t>
      </w:r>
      <w:r w:rsidRPr="006A14D9">
        <w:rPr>
          <w:u w:val="single"/>
        </w:rPr>
        <w:t>will questions of sex</w:t>
      </w:r>
      <w:r w:rsidRPr="006A14D9">
        <w:rPr>
          <w:highlight w:val="green"/>
          <w:u w:val="single"/>
        </w:rPr>
        <w:t>, race, gender, class</w:t>
      </w:r>
      <w:r w:rsidRPr="006A14D9">
        <w:rPr>
          <w:sz w:val="16"/>
        </w:rPr>
        <w:t xml:space="preserve">, and other axes of exclusion </w:t>
      </w:r>
      <w:r w:rsidRPr="006A14D9">
        <w:rPr>
          <w:u w:val="single"/>
        </w:rPr>
        <w:t xml:space="preserve">be discussed as producers of the standards that then exclude on “quality” </w:t>
      </w:r>
      <w:r w:rsidRPr="006A14D9">
        <w:rPr>
          <w:highlight w:val="green"/>
          <w:u w:val="single"/>
        </w:rPr>
        <w:t xml:space="preserve">where “quality” has been set up in a way that </w:t>
      </w:r>
      <w:r w:rsidRPr="006A14D9">
        <w:rPr>
          <w:b/>
          <w:iCs/>
          <w:highlight w:val="green"/>
          <w:u w:val="single"/>
        </w:rPr>
        <w:t>excludes all performanc</w:t>
      </w:r>
      <w:r w:rsidRPr="006A14D9">
        <w:rPr>
          <w:b/>
          <w:iCs/>
          <w:u w:val="single"/>
        </w:rPr>
        <w:t xml:space="preserve">es of scholarship </w:t>
      </w:r>
      <w:r w:rsidRPr="006A14D9">
        <w:rPr>
          <w:b/>
          <w:iCs/>
          <w:highlight w:val="green"/>
          <w:u w:val="single"/>
        </w:rPr>
        <w:t>which are not mimicry of a</w:t>
      </w:r>
      <w:r w:rsidRPr="006A14D9">
        <w:rPr>
          <w:b/>
          <w:iCs/>
          <w:u w:val="single"/>
        </w:rPr>
        <w:t xml:space="preserve"> particular </w:t>
      </w:r>
      <w:r w:rsidRPr="006A14D9">
        <w:rPr>
          <w:b/>
          <w:iCs/>
          <w:highlight w:val="green"/>
          <w:u w:val="single"/>
        </w:rPr>
        <w:t>Western, liberal model</w:t>
      </w:r>
      <w:r w:rsidRPr="006A14D9">
        <w:rPr>
          <w:sz w:val="16"/>
        </w:rPr>
        <w:t xml:space="preserve"> (</w:t>
      </w:r>
      <w:proofErr w:type="spellStart"/>
      <w:r w:rsidRPr="006A14D9">
        <w:rPr>
          <w:sz w:val="16"/>
        </w:rPr>
        <w:t>Paolini</w:t>
      </w:r>
      <w:proofErr w:type="spellEnd"/>
      <w:r w:rsidRPr="006A14D9">
        <w:rPr>
          <w:sz w:val="16"/>
        </w:rPr>
        <w:t xml:space="preserve">, 1999).12 Even </w:t>
      </w:r>
      <w:r w:rsidRPr="00ED5901">
        <w:rPr>
          <w:sz w:val="16"/>
        </w:rPr>
        <w:t xml:space="preserve">editors and </w:t>
      </w:r>
      <w:r w:rsidRPr="00ED5901">
        <w:rPr>
          <w:b/>
          <w:iCs/>
          <w:u w:val="single"/>
        </w:rPr>
        <w:t>reviewers who note the exclusionary effect of these standards will often mourn that and move on,</w:t>
      </w:r>
      <w:r w:rsidRPr="00ED5901">
        <w:rPr>
          <w:sz w:val="16"/>
        </w:rPr>
        <w:t xml:space="preserve"> imagining the only possible alternative being lacking standards, and </w:t>
      </w:r>
      <w:r w:rsidRPr="00ED5901">
        <w:rPr>
          <w:b/>
          <w:iCs/>
          <w:u w:val="single"/>
        </w:rPr>
        <w:t>seeing such a lack of standards as more insidious than the exclusionary effects</w:t>
      </w:r>
      <w:r w:rsidRPr="00ED5901">
        <w:rPr>
          <w:sz w:val="16"/>
        </w:rPr>
        <w:t xml:space="preserve"> of using certain sets o</w:t>
      </w:r>
      <w:r w:rsidRPr="006A14D9">
        <w:rPr>
          <w:sz w:val="16"/>
        </w:rPr>
        <w:t>f standards</w:t>
      </w:r>
      <w:r w:rsidRPr="006A14D9">
        <w:rPr>
          <w:sz w:val="16"/>
          <w:highlight w:val="green"/>
        </w:rPr>
        <w:t xml:space="preserve">. </w:t>
      </w:r>
      <w:r w:rsidRPr="006A14D9">
        <w:rPr>
          <w:b/>
          <w:iCs/>
          <w:highlight w:val="green"/>
          <w:u w:val="single"/>
        </w:rPr>
        <w:t>“Knowledge</w:t>
      </w:r>
      <w:r w:rsidRPr="006A14D9">
        <w:rPr>
          <w:b/>
          <w:iCs/>
          <w:u w:val="single"/>
        </w:rPr>
        <w:t xml:space="preserve"> cumulation” </w:t>
      </w:r>
      <w:r w:rsidRPr="006A14D9">
        <w:rPr>
          <w:b/>
          <w:iCs/>
          <w:highlight w:val="green"/>
          <w:u w:val="single"/>
        </w:rPr>
        <w:t>then becomes a set of</w:t>
      </w:r>
      <w:r w:rsidRPr="006A14D9">
        <w:rPr>
          <w:b/>
          <w:iCs/>
          <w:u w:val="single"/>
        </w:rPr>
        <w:t xml:space="preserve"> reified and </w:t>
      </w:r>
      <w:r w:rsidRPr="006A14D9">
        <w:rPr>
          <w:b/>
          <w:iCs/>
          <w:highlight w:val="green"/>
          <w:u w:val="single"/>
        </w:rPr>
        <w:t>artificial standards rather than a journey for truth</w:t>
      </w:r>
      <w:r w:rsidRPr="006A14D9">
        <w:rPr>
          <w:b/>
          <w:iCs/>
          <w:u w:val="single"/>
        </w:rPr>
        <w:t xml:space="preserve"> or interest.</w:t>
      </w:r>
    </w:p>
    <w:p w14:paraId="4FCD2E75" w14:textId="77777777" w:rsidR="00EA12D6" w:rsidRPr="006A14D9" w:rsidRDefault="00EA12D6" w:rsidP="00EA12D6">
      <w:pPr>
        <w:spacing w:line="240" w:lineRule="auto"/>
        <w:contextualSpacing/>
        <w:rPr>
          <w:sz w:val="16"/>
        </w:rPr>
      </w:pPr>
      <w:r w:rsidRPr="00ED5901">
        <w:rPr>
          <w:u w:val="single"/>
        </w:rPr>
        <w:t>The answer to this quagmire is sometimes a liberal politics of inclusion</w:t>
      </w:r>
      <w:r w:rsidRPr="00ED5901">
        <w:rPr>
          <w:sz w:val="16"/>
        </w:rPr>
        <w:t xml:space="preserve"> (e.g., </w:t>
      </w:r>
      <w:proofErr w:type="spellStart"/>
      <w:r w:rsidRPr="00ED5901">
        <w:rPr>
          <w:sz w:val="16"/>
        </w:rPr>
        <w:t>Nedal</w:t>
      </w:r>
      <w:proofErr w:type="spellEnd"/>
      <w:r w:rsidRPr="00ED5901">
        <w:rPr>
          <w:sz w:val="16"/>
        </w:rPr>
        <w:t xml:space="preserve"> &amp; </w:t>
      </w:r>
      <w:proofErr w:type="spellStart"/>
      <w:r w:rsidRPr="00ED5901">
        <w:rPr>
          <w:sz w:val="16"/>
        </w:rPr>
        <w:t>Nexon</w:t>
      </w:r>
      <w:proofErr w:type="spellEnd"/>
      <w:r w:rsidRPr="00ED5901">
        <w:rPr>
          <w:sz w:val="16"/>
        </w:rPr>
        <w:t>, 2018)—</w:t>
      </w:r>
      <w:r w:rsidRPr="00ED5901">
        <w:rPr>
          <w:u w:val="single"/>
        </w:rPr>
        <w:t>how do “we” get more</w:t>
      </w:r>
      <w:r w:rsidRPr="00ED5901">
        <w:rPr>
          <w:sz w:val="16"/>
        </w:rPr>
        <w:t xml:space="preserve"> women, more </w:t>
      </w:r>
      <w:r w:rsidRPr="00ED5901">
        <w:rPr>
          <w:u w:val="single"/>
        </w:rPr>
        <w:t>minorities</w:t>
      </w:r>
      <w:r w:rsidRPr="00ED5901">
        <w:rPr>
          <w:sz w:val="16"/>
        </w:rPr>
        <w:t xml:space="preserve">, and more people from underrepresented places in the world </w:t>
      </w:r>
      <w:r w:rsidRPr="00ED5901">
        <w:rPr>
          <w:u w:val="single"/>
        </w:rPr>
        <w:t>to be able to meet the standards of good scholarship</w:t>
      </w:r>
      <w:r w:rsidRPr="006A14D9">
        <w:rPr>
          <w:u w:val="single"/>
        </w:rPr>
        <w:t xml:space="preserve"> in the field? </w:t>
      </w:r>
      <w:r w:rsidRPr="006A14D9">
        <w:rPr>
          <w:b/>
          <w:iCs/>
          <w:highlight w:val="green"/>
          <w:u w:val="single"/>
        </w:rPr>
        <w:t>That liberal politics of inclusion</w:t>
      </w:r>
      <w:r w:rsidRPr="006A14D9">
        <w:rPr>
          <w:sz w:val="16"/>
          <w:highlight w:val="green"/>
        </w:rPr>
        <w:t>,</w:t>
      </w:r>
      <w:r w:rsidRPr="006A14D9">
        <w:rPr>
          <w:sz w:val="16"/>
        </w:rPr>
        <w:t xml:space="preserve"> while well-intended, </w:t>
      </w:r>
      <w:r w:rsidRPr="006A14D9">
        <w:rPr>
          <w:b/>
          <w:iCs/>
          <w:highlight w:val="green"/>
          <w:u w:val="single"/>
        </w:rPr>
        <w:t>can be read as</w:t>
      </w:r>
      <w:r w:rsidRPr="006A14D9">
        <w:rPr>
          <w:b/>
          <w:iCs/>
          <w:u w:val="single"/>
        </w:rPr>
        <w:t xml:space="preserve"> a</w:t>
      </w:r>
      <w:r w:rsidRPr="006A14D9">
        <w:rPr>
          <w:sz w:val="16"/>
        </w:rPr>
        <w:t xml:space="preserve"> (subtle, perhaps accidental)</w:t>
      </w:r>
      <w:r w:rsidRPr="006A14D9">
        <w:rPr>
          <w:b/>
          <w:iCs/>
          <w:u w:val="single"/>
        </w:rPr>
        <w:t xml:space="preserve"> expansion of </w:t>
      </w:r>
      <w:r w:rsidRPr="006A14D9">
        <w:rPr>
          <w:sz w:val="16"/>
        </w:rPr>
        <w:t xml:space="preserve">the </w:t>
      </w:r>
      <w:r w:rsidRPr="006A14D9">
        <w:rPr>
          <w:b/>
          <w:iCs/>
          <w:highlight w:val="green"/>
          <w:u w:val="single"/>
        </w:rPr>
        <w:t>violence</w:t>
      </w:r>
      <w:r w:rsidRPr="006A14D9">
        <w:rPr>
          <w:sz w:val="16"/>
        </w:rPr>
        <w:t xml:space="preserve"> it (formally) seems to abate. </w:t>
      </w:r>
      <w:r w:rsidRPr="006A14D9">
        <w:rPr>
          <w:b/>
          <w:iCs/>
          <w:highlight w:val="green"/>
          <w:u w:val="single"/>
        </w:rPr>
        <w:t>It fails to question</w:t>
      </w:r>
      <w:r w:rsidRPr="006A14D9">
        <w:rPr>
          <w:b/>
          <w:iCs/>
          <w:u w:val="single"/>
        </w:rPr>
        <w:t xml:space="preserve"> the utility of</w:t>
      </w:r>
      <w:r w:rsidRPr="006A14D9">
        <w:rPr>
          <w:sz w:val="16"/>
        </w:rPr>
        <w:t xml:space="preserve"> the </w:t>
      </w:r>
      <w:r w:rsidRPr="006A14D9">
        <w:rPr>
          <w:b/>
          <w:iCs/>
          <w:highlight w:val="green"/>
          <w:u w:val="single"/>
        </w:rPr>
        <w:t>existing standards</w:t>
      </w:r>
      <w:r w:rsidRPr="006A14D9">
        <w:rPr>
          <w:sz w:val="16"/>
        </w:rPr>
        <w:t xml:space="preserve"> of good scholarship </w:t>
      </w:r>
      <w:r w:rsidRPr="006A14D9">
        <w:rPr>
          <w:b/>
          <w:iCs/>
          <w:highlight w:val="green"/>
          <w:u w:val="single"/>
        </w:rPr>
        <w:t>and assumes</w:t>
      </w:r>
      <w:r w:rsidRPr="006A14D9">
        <w:rPr>
          <w:b/>
          <w:iCs/>
          <w:u w:val="single"/>
        </w:rPr>
        <w:t xml:space="preserve"> that </w:t>
      </w:r>
      <w:r w:rsidRPr="006A14D9">
        <w:rPr>
          <w:b/>
          <w:iCs/>
          <w:highlight w:val="green"/>
          <w:u w:val="single"/>
        </w:rPr>
        <w:t>those</w:t>
      </w:r>
      <w:r w:rsidRPr="006A14D9">
        <w:rPr>
          <w:b/>
          <w:iCs/>
          <w:u w:val="single"/>
        </w:rPr>
        <w:t xml:space="preserve"> currently exc</w:t>
      </w:r>
      <w:r w:rsidRPr="006A14D9">
        <w:rPr>
          <w:b/>
          <w:iCs/>
          <w:highlight w:val="green"/>
          <w:u w:val="single"/>
        </w:rPr>
        <w:t>luded would be happy to change the form</w:t>
      </w:r>
      <w:r w:rsidRPr="006A14D9">
        <w:rPr>
          <w:b/>
          <w:iCs/>
          <w:u w:val="single"/>
        </w:rPr>
        <w:t xml:space="preserve">, shape, and/ or nature of their scholarship </w:t>
      </w:r>
      <w:r w:rsidRPr="006A14D9">
        <w:rPr>
          <w:b/>
          <w:iCs/>
          <w:highlight w:val="green"/>
          <w:u w:val="single"/>
        </w:rPr>
        <w:t>to fit within the</w:t>
      </w:r>
      <w:r w:rsidRPr="006A14D9">
        <w:rPr>
          <w:sz w:val="16"/>
        </w:rPr>
        <w:t xml:space="preserve"> (unquestioned/unquestionable) </w:t>
      </w:r>
      <w:r w:rsidRPr="006A14D9">
        <w:rPr>
          <w:b/>
          <w:iCs/>
          <w:highlight w:val="green"/>
          <w:u w:val="single"/>
        </w:rPr>
        <w:t>mold</w:t>
      </w:r>
      <w:r w:rsidRPr="006A14D9">
        <w:rPr>
          <w:b/>
          <w:iCs/>
          <w:u w:val="single"/>
        </w:rPr>
        <w:t xml:space="preserve"> </w:t>
      </w:r>
      <w:r w:rsidRPr="006A14D9">
        <w:rPr>
          <w:sz w:val="16"/>
        </w:rPr>
        <w:t xml:space="preserve">of good scholarship, either loosely or strictly understood. As Puar (2006) argues, </w:t>
      </w:r>
      <w:r w:rsidRPr="006A14D9">
        <w:rPr>
          <w:u w:val="single"/>
        </w:rPr>
        <w:t xml:space="preserve">liberal “inclusion” </w:t>
      </w:r>
      <w:r w:rsidRPr="006A14D9">
        <w:rPr>
          <w:sz w:val="16"/>
        </w:rPr>
        <w:t xml:space="preserve">to absorb the other within can be as violent as if not more so than exclusion even as it appears progressive. That </w:t>
      </w:r>
      <w:r w:rsidRPr="006A14D9">
        <w:rPr>
          <w:u w:val="single"/>
        </w:rPr>
        <w:t>violence is the reproduction of naturalized, bounded identities when identities are liminal and messy when not policed</w:t>
      </w:r>
      <w:r w:rsidRPr="006A14D9">
        <w:rPr>
          <w:sz w:val="16"/>
        </w:rPr>
        <w:t xml:space="preserve"> (e.g., </w:t>
      </w:r>
      <w:proofErr w:type="spellStart"/>
      <w:r w:rsidRPr="006A14D9">
        <w:rPr>
          <w:sz w:val="16"/>
        </w:rPr>
        <w:t>Agathangelou</w:t>
      </w:r>
      <w:proofErr w:type="spellEnd"/>
      <w:r w:rsidRPr="006A14D9">
        <w:rPr>
          <w:sz w:val="16"/>
        </w:rPr>
        <w:t xml:space="preserve">, 2013; </w:t>
      </w:r>
      <w:proofErr w:type="spellStart"/>
      <w:r w:rsidRPr="006A14D9">
        <w:rPr>
          <w:sz w:val="16"/>
        </w:rPr>
        <w:t>Haritaworn</w:t>
      </w:r>
      <w:proofErr w:type="spellEnd"/>
      <w:r w:rsidRPr="006A14D9">
        <w:rPr>
          <w:sz w:val="16"/>
        </w:rPr>
        <w:t xml:space="preserve"> et al., 2013; Scott, 2013). The bounded nature of IR inclusion excludes liminality, messiness, and outsideness (e.g., </w:t>
      </w:r>
      <w:proofErr w:type="spellStart"/>
      <w:r w:rsidRPr="006A14D9">
        <w:rPr>
          <w:sz w:val="16"/>
        </w:rPr>
        <w:t>Malksoo</w:t>
      </w:r>
      <w:proofErr w:type="spellEnd"/>
      <w:r w:rsidRPr="006A14D9">
        <w:rPr>
          <w:sz w:val="16"/>
        </w:rPr>
        <w:t>, 2012).</w:t>
      </w:r>
    </w:p>
    <w:p w14:paraId="0D7C137A" w14:textId="77777777" w:rsidR="00EA12D6" w:rsidRPr="006A14D9" w:rsidRDefault="00EA12D6" w:rsidP="00EA12D6">
      <w:pPr>
        <w:spacing w:line="240" w:lineRule="auto"/>
        <w:contextualSpacing/>
        <w:rPr>
          <w:sz w:val="16"/>
          <w:szCs w:val="16"/>
        </w:rPr>
      </w:pPr>
      <w:r w:rsidRPr="006A14D9">
        <w:rPr>
          <w:sz w:val="16"/>
          <w:szCs w:val="16"/>
        </w:rPr>
        <w:t xml:space="preserve">Expanding the boundaries of IR to include any given </w:t>
      </w:r>
      <w:proofErr w:type="gramStart"/>
      <w:r w:rsidRPr="006A14D9">
        <w:rPr>
          <w:sz w:val="16"/>
          <w:szCs w:val="16"/>
        </w:rPr>
        <w:t>particular excluded</w:t>
      </w:r>
      <w:proofErr w:type="gramEnd"/>
      <w:r w:rsidRPr="006A14D9">
        <w:rPr>
          <w:sz w:val="16"/>
          <w:szCs w:val="16"/>
        </w:rPr>
        <w:t xml:space="preserve"> work maintains an illusion of stability, hiding what is unstable; it maintains an illusion of certainty, hiding what is in doubt; it maintains an illusion of coherence, hiding the rebellious, the failed, and that which remains outside (e.g., Sjoberg, 2017). Queer theorizing of the liminality involved in unstable sex/gender identities shows that even that which is presumed to be the most primordial (sex identity) is really liminality hiding under supposed definition (e.g., Weber, 2016a). Translated to thinking about inhabitability, this theorizing suggests that the apparent safety of (constituting then occupying) inhabitable space hides liminality and uncertainty, and perhaps danger, under its supposed (empirical and normative) clarity (</w:t>
      </w:r>
      <w:proofErr w:type="spellStart"/>
      <w:r w:rsidRPr="006A14D9">
        <w:rPr>
          <w:sz w:val="16"/>
          <w:szCs w:val="16"/>
        </w:rPr>
        <w:t>Haritaworn</w:t>
      </w:r>
      <w:proofErr w:type="spellEnd"/>
      <w:r w:rsidRPr="006A14D9">
        <w:rPr>
          <w:sz w:val="16"/>
          <w:szCs w:val="16"/>
        </w:rPr>
        <w:t xml:space="preserve"> et al., 2014). Therefore, “all the repressive and reductive strategies of power systems are already present in the internal logic of the sign,” such “that violence is an inevitable byproduct of signification” (Baudrillard, 1981).</w:t>
      </w:r>
    </w:p>
    <w:p w14:paraId="6C03E20B" w14:textId="77777777" w:rsidR="00EA12D6" w:rsidRPr="006A14D9" w:rsidRDefault="00EA12D6" w:rsidP="00EA12D6">
      <w:pPr>
        <w:spacing w:line="240" w:lineRule="auto"/>
        <w:contextualSpacing/>
        <w:rPr>
          <w:sz w:val="16"/>
        </w:rPr>
      </w:pPr>
      <w:r w:rsidRPr="006A14D9">
        <w:rPr>
          <w:sz w:val="16"/>
        </w:rPr>
        <w:t xml:space="preserve">In this way, </w:t>
      </w:r>
      <w:r w:rsidRPr="006A14D9">
        <w:rPr>
          <w:u w:val="single"/>
        </w:rPr>
        <w:t xml:space="preserve">not only do </w:t>
      </w:r>
      <w:r w:rsidRPr="006A14D9">
        <w:rPr>
          <w:highlight w:val="green"/>
          <w:u w:val="single"/>
        </w:rPr>
        <w:t>traditional standards</w:t>
      </w:r>
      <w:r w:rsidRPr="006A14D9">
        <w:rPr>
          <w:sz w:val="16"/>
        </w:rPr>
        <w:t xml:space="preserve"> of knowledge </w:t>
      </w:r>
      <w:r w:rsidRPr="006A14D9">
        <w:rPr>
          <w:u w:val="single"/>
        </w:rPr>
        <w:t>make invisible their own impossibility,</w:t>
      </w:r>
      <w:r w:rsidRPr="006A14D9">
        <w:rPr>
          <w:sz w:val="16"/>
        </w:rPr>
        <w:t xml:space="preserve"> </w:t>
      </w:r>
      <w:proofErr w:type="gramStart"/>
      <w:r w:rsidRPr="006A14D9">
        <w:rPr>
          <w:b/>
          <w:iCs/>
          <w:u w:val="single"/>
        </w:rPr>
        <w:t>they</w:t>
      </w:r>
      <w:proofErr w:type="gramEnd"/>
      <w:r w:rsidRPr="006A14D9">
        <w:rPr>
          <w:b/>
          <w:iCs/>
          <w:u w:val="single"/>
        </w:rPr>
        <w:t xml:space="preserve"> </w:t>
      </w:r>
      <w:r w:rsidRPr="006A14D9">
        <w:rPr>
          <w:b/>
          <w:iCs/>
          <w:highlight w:val="green"/>
          <w:u w:val="single"/>
        </w:rPr>
        <w:t>hide the violence of IR’s denials of failure</w:t>
      </w:r>
      <w:r w:rsidRPr="006A14D9">
        <w:rPr>
          <w:sz w:val="16"/>
        </w:rPr>
        <w:t xml:space="preserve"> and continued insistence on traveling failed paths despite the condemnation of failure and the privileging of success. </w:t>
      </w:r>
      <w:r w:rsidRPr="006A14D9">
        <w:rPr>
          <w:b/>
          <w:iCs/>
          <w:highlight w:val="green"/>
          <w:u w:val="single"/>
        </w:rPr>
        <w:t>IR’s continued</w:t>
      </w:r>
      <w:r w:rsidRPr="006A14D9">
        <w:rPr>
          <w:b/>
          <w:iCs/>
          <w:u w:val="single"/>
        </w:rPr>
        <w:t xml:space="preserve"> recursive </w:t>
      </w:r>
      <w:r w:rsidRPr="006A14D9">
        <w:rPr>
          <w:b/>
          <w:iCs/>
          <w:highlight w:val="green"/>
          <w:u w:val="single"/>
        </w:rPr>
        <w:t>enactment of</w:t>
      </w:r>
      <w:r w:rsidRPr="006A14D9">
        <w:rPr>
          <w:b/>
          <w:iCs/>
          <w:u w:val="single"/>
        </w:rPr>
        <w:t xml:space="preserve"> its settled </w:t>
      </w:r>
      <w:r w:rsidRPr="006A14D9">
        <w:rPr>
          <w:b/>
          <w:iCs/>
          <w:highlight w:val="green"/>
          <w:u w:val="single"/>
        </w:rPr>
        <w:t>“standards” despite</w:t>
      </w:r>
      <w:r w:rsidRPr="006A14D9">
        <w:rPr>
          <w:b/>
          <w:iCs/>
          <w:u w:val="single"/>
        </w:rPr>
        <w:t xml:space="preserve"> their </w:t>
      </w:r>
      <w:r w:rsidRPr="006A14D9">
        <w:rPr>
          <w:b/>
          <w:iCs/>
          <w:highlight w:val="green"/>
          <w:u w:val="single"/>
        </w:rPr>
        <w:t>obvious</w:t>
      </w:r>
      <w:r w:rsidRPr="006A14D9">
        <w:rPr>
          <w:b/>
          <w:iCs/>
          <w:u w:val="single"/>
        </w:rPr>
        <w:t xml:space="preserve"> failure and </w:t>
      </w:r>
      <w:r w:rsidRPr="006A14D9">
        <w:rPr>
          <w:b/>
          <w:iCs/>
          <w:highlight w:val="green"/>
          <w:u w:val="single"/>
        </w:rPr>
        <w:t>exclusiveness makes invisible the raced, classed, and sexed impacts of those standards</w:t>
      </w:r>
      <w:r w:rsidRPr="006A14D9">
        <w:rPr>
          <w:sz w:val="16"/>
        </w:rPr>
        <w:t xml:space="preserve"> and their apparent objectivity. Baudrillard’s work provides a path for navigating this disjuncture between signs (IR’s “standards”) and referents (the fantastic notion that “good scholarship” exists objectively) (Baudrillard, 1975). He argues that “only ambivalence, as a rupture of value… sustains a challenge to the legibility, the false transparency of the sign… questions the evidence of the use value of the sign (rational decoding) and of its exchange value (the discourse of communication).” This ambivalence, Baudrillard argues, “brings the political economy of the sign to a standstill; it dissolves the respective definitions of symbol and referent” (Baudrillard, 1981, p. 150).</w:t>
      </w:r>
    </w:p>
    <w:p w14:paraId="6C03BF12" w14:textId="77777777" w:rsidR="00EA12D6" w:rsidRPr="006A14D9" w:rsidRDefault="00EA12D6" w:rsidP="00EA12D6">
      <w:pPr>
        <w:spacing w:line="240" w:lineRule="auto"/>
        <w:contextualSpacing/>
        <w:rPr>
          <w:sz w:val="16"/>
        </w:rPr>
      </w:pPr>
    </w:p>
    <w:p w14:paraId="66C61823" w14:textId="77777777" w:rsidR="00EA12D6" w:rsidRPr="006A14D9" w:rsidRDefault="00EA12D6" w:rsidP="00EA12D6">
      <w:pPr>
        <w:spacing w:line="240" w:lineRule="auto"/>
        <w:contextualSpacing/>
        <w:rPr>
          <w:sz w:val="16"/>
        </w:rPr>
      </w:pPr>
      <w:r w:rsidRPr="006A14D9">
        <w:rPr>
          <w:sz w:val="16"/>
        </w:rPr>
        <w:t xml:space="preserve">Endorsing the inclusion of nontraditional perspectives, </w:t>
      </w:r>
      <w:proofErr w:type="gramStart"/>
      <w:r w:rsidRPr="006A14D9">
        <w:rPr>
          <w:sz w:val="16"/>
        </w:rPr>
        <w:t>classifying</w:t>
      </w:r>
      <w:proofErr w:type="gramEnd"/>
      <w:r w:rsidRPr="006A14D9">
        <w:rPr>
          <w:sz w:val="16"/>
        </w:rPr>
        <w:t xml:space="preserve"> and categorizing them, and assuming inclusion’s possibility may all have violent impacts (for discussions of the </w:t>
      </w:r>
      <w:proofErr w:type="spellStart"/>
      <w:r w:rsidRPr="006A14D9">
        <w:rPr>
          <w:sz w:val="16"/>
        </w:rPr>
        <w:t>violences</w:t>
      </w:r>
      <w:proofErr w:type="spellEnd"/>
      <w:r w:rsidRPr="006A14D9">
        <w:rPr>
          <w:sz w:val="16"/>
        </w:rPr>
        <w:t xml:space="preserve"> of inclusion see </w:t>
      </w:r>
      <w:proofErr w:type="spellStart"/>
      <w:r w:rsidRPr="006A14D9">
        <w:rPr>
          <w:sz w:val="16"/>
        </w:rPr>
        <w:t>Haritaworn</w:t>
      </w:r>
      <w:proofErr w:type="spellEnd"/>
      <w:r w:rsidRPr="006A14D9">
        <w:rPr>
          <w:sz w:val="16"/>
        </w:rPr>
        <w:t xml:space="preserve"> et al., 2013, 2014; </w:t>
      </w:r>
      <w:proofErr w:type="spellStart"/>
      <w:r w:rsidRPr="006A14D9">
        <w:rPr>
          <w:sz w:val="16"/>
        </w:rPr>
        <w:t>Mbembe</w:t>
      </w:r>
      <w:proofErr w:type="spellEnd"/>
      <w:r w:rsidRPr="006A14D9">
        <w:rPr>
          <w:sz w:val="16"/>
        </w:rPr>
        <w:t xml:space="preserve">, 2019). Moving of the signification “knowledge” from any referent to which it was originally tied makes method and research performances of scholarship, rather than (the illusive) scholarship itself. </w:t>
      </w:r>
      <w:r w:rsidRPr="006A14D9">
        <w:rPr>
          <w:u w:val="single"/>
        </w:rPr>
        <w:t>If “research” is a performance of scholarship, “standards” for research serve to disguise the fantastic nature of knowledge cumulation. As such, there is no space for liminality, uncertainty, change, inadequacy, and failure in structural rather than passing senses.</w:t>
      </w:r>
      <w:r w:rsidRPr="006A14D9">
        <w:rPr>
          <w:sz w:val="16"/>
        </w:rPr>
        <w:t xml:space="preserve"> Yet looking beyond the discourse of certainty, those pervade IR. A Baudrillardian ambivalence toward research programs and their truth statements can reveal the </w:t>
      </w:r>
      <w:proofErr w:type="spellStart"/>
      <w:r w:rsidRPr="006A14D9">
        <w:rPr>
          <w:sz w:val="16"/>
        </w:rPr>
        <w:t>recursivity</w:t>
      </w:r>
      <w:proofErr w:type="spellEnd"/>
      <w:r w:rsidRPr="006A14D9">
        <w:rPr>
          <w:sz w:val="16"/>
        </w:rPr>
        <w:t xml:space="preserve"> of IR’s standards of knowledge cumulation. This is because </w:t>
      </w:r>
      <w:r w:rsidRPr="006A14D9">
        <w:rPr>
          <w:sz w:val="16"/>
        </w:rPr>
        <w:lastRenderedPageBreak/>
        <w:t>condemnation or rejection of any given research program and its truth statements endorses its assumptions about truth, as well as some of its assumptions about what the international arena is and how it works.</w:t>
      </w:r>
    </w:p>
    <w:p w14:paraId="5898E7A1" w14:textId="77777777" w:rsidR="00EA12D6" w:rsidRPr="006A14D9" w:rsidRDefault="00EA12D6" w:rsidP="00EA12D6">
      <w:pPr>
        <w:spacing w:line="240" w:lineRule="auto"/>
        <w:contextualSpacing/>
        <w:rPr>
          <w:u w:val="single"/>
        </w:rPr>
      </w:pPr>
      <w:r w:rsidRPr="006A14D9">
        <w:rPr>
          <w:sz w:val="16"/>
        </w:rPr>
        <w:t xml:space="preserve">As such, the idea that </w:t>
      </w:r>
      <w:r w:rsidRPr="006A14D9">
        <w:rPr>
          <w:u w:val="single"/>
        </w:rPr>
        <w:t>IR knowledge cumulation can be nothing but fantasy</w:t>
      </w:r>
      <w:r w:rsidRPr="006A14D9">
        <w:rPr>
          <w:sz w:val="16"/>
        </w:rPr>
        <w:t xml:space="preserve"> is straightforward. </w:t>
      </w:r>
      <w:r w:rsidRPr="006A14D9">
        <w:rPr>
          <w:u w:val="single"/>
        </w:rPr>
        <w:t>If the reification of standards of knowledge cumulation is a signification divorced from a referent,</w:t>
      </w:r>
      <w:r w:rsidRPr="006A14D9">
        <w:rPr>
          <w:sz w:val="16"/>
        </w:rPr>
        <w:t xml:space="preserve"> where the recovery of the referent is conceptually and practically impossible, </w:t>
      </w:r>
      <w:r w:rsidRPr="006A14D9">
        <w:rPr>
          <w:u w:val="single"/>
        </w:rPr>
        <w:t xml:space="preserve">then </w:t>
      </w:r>
      <w:r w:rsidRPr="006A14D9">
        <w:rPr>
          <w:highlight w:val="green"/>
          <w:u w:val="single"/>
        </w:rPr>
        <w:t>knowledge cumulation is</w:t>
      </w:r>
      <w:r w:rsidRPr="006A14D9">
        <w:rPr>
          <w:u w:val="single"/>
        </w:rPr>
        <w:t xml:space="preserve"> and will always remain </w:t>
      </w:r>
      <w:r w:rsidRPr="006A14D9">
        <w:rPr>
          <w:highlight w:val="green"/>
          <w:u w:val="single"/>
        </w:rPr>
        <w:t>an empty signifier.</w:t>
      </w:r>
      <w:r w:rsidRPr="006A14D9">
        <w:rPr>
          <w:sz w:val="16"/>
        </w:rPr>
        <w:t xml:space="preserve"> </w:t>
      </w:r>
      <w:r w:rsidRPr="006A14D9">
        <w:rPr>
          <w:u w:val="single"/>
        </w:rPr>
        <w:t>The only question is how that empty signifier directs and is directed.</w:t>
      </w:r>
    </w:p>
    <w:p w14:paraId="7CFB016C" w14:textId="77777777" w:rsidR="00EA12D6" w:rsidRPr="006A14D9" w:rsidRDefault="00EA12D6" w:rsidP="00EA12D6">
      <w:pPr>
        <w:spacing w:line="240" w:lineRule="auto"/>
        <w:contextualSpacing/>
        <w:rPr>
          <w:u w:val="single"/>
        </w:rPr>
      </w:pPr>
      <w:r w:rsidRPr="006A14D9">
        <w:rPr>
          <w:sz w:val="16"/>
        </w:rPr>
        <w:t xml:space="preserve">We suggest that, in IR, </w:t>
      </w:r>
      <w:proofErr w:type="gramStart"/>
      <w:r w:rsidRPr="006A14D9">
        <w:rPr>
          <w:sz w:val="16"/>
        </w:rPr>
        <w:t>more often than not</w:t>
      </w:r>
      <w:proofErr w:type="gramEnd"/>
      <w:r w:rsidRPr="006A14D9">
        <w:rPr>
          <w:sz w:val="16"/>
        </w:rPr>
        <w:t xml:space="preserve">, knowledge cumulation directs and is directed by discursive seduction. In Baudrillard’s words, seduction is “that which extracts meaning from discourse and detracts it from its truth” (Baudrillard, 1991[1979], p. 54). </w:t>
      </w:r>
      <w:r w:rsidRPr="006A14D9">
        <w:rPr>
          <w:u w:val="single"/>
        </w:rPr>
        <w:t>What makes a discourse of knowledge</w:t>
      </w:r>
      <w:r w:rsidRPr="006A14D9">
        <w:rPr>
          <w:sz w:val="16"/>
        </w:rPr>
        <w:t xml:space="preserve">, of science, </w:t>
      </w:r>
      <w:r w:rsidRPr="006A14D9">
        <w:rPr>
          <w:u w:val="single"/>
        </w:rPr>
        <w:t xml:space="preserve">and of progress seductive “is its very appearance: the aleatory, meaningless, or ritualistic and meticulous circulation of signs on the surface, its </w:t>
      </w:r>
      <w:proofErr w:type="gramStart"/>
      <w:r w:rsidRPr="006A14D9">
        <w:rPr>
          <w:u w:val="single"/>
        </w:rPr>
        <w:t>inflections</w:t>
      </w:r>
      <w:proofErr w:type="gramEnd"/>
      <w:r w:rsidRPr="006A14D9">
        <w:rPr>
          <w:u w:val="single"/>
        </w:rPr>
        <w:t xml:space="preserve"> and its nuances. </w:t>
      </w:r>
      <w:r w:rsidRPr="006A14D9">
        <w:rPr>
          <w:sz w:val="16"/>
        </w:rPr>
        <w:t xml:space="preserve">All of this effaces the content value of meaning, and this is seductive” (Baudrillard, 1991[1979], p. 54). Therefore, if there could be an interpretive discourse of knowledge cumulation that reached truth value, that truth value would be </w:t>
      </w:r>
      <w:proofErr w:type="spellStart"/>
      <w:r w:rsidRPr="006A14D9">
        <w:rPr>
          <w:sz w:val="16"/>
        </w:rPr>
        <w:t>selfdefeating</w:t>
      </w:r>
      <w:proofErr w:type="spellEnd"/>
      <w:r w:rsidRPr="006A14D9">
        <w:rPr>
          <w:sz w:val="16"/>
        </w:rPr>
        <w:t xml:space="preserve">, since “the meaning of an interpretive discourse, by contrast, has never seduced anyone.” This is the fundamental contradiction, in Baudrillard’s terms, that makes standards for knowledge cumulation in IR internally impossible. He explains that “every interpretive discourse wants to get beyond appearances; this is its illusion and fraud. But getting beyond appearances is </w:t>
      </w:r>
      <w:proofErr w:type="gramStart"/>
      <w:r w:rsidRPr="006A14D9">
        <w:rPr>
          <w:sz w:val="16"/>
        </w:rPr>
        <w:t>appearance, and</w:t>
      </w:r>
      <w:proofErr w:type="gramEnd"/>
      <w:r w:rsidRPr="006A14D9">
        <w:rPr>
          <w:sz w:val="16"/>
        </w:rPr>
        <w:t xml:space="preserve"> is hence subject to the stakes imposed by seduction, and consequently to its own failure as discourse” (Baudrillard, 1991[1979], p. 54). As such, what is left in/of the failed discourse can only be the fantastic, and pretensions to success hollow.</w:t>
      </w:r>
    </w:p>
    <w:p w14:paraId="447288B1" w14:textId="77777777" w:rsidR="00EA12D6" w:rsidRPr="006A14D9" w:rsidRDefault="00EA12D6" w:rsidP="00EA12D6">
      <w:pPr>
        <w:spacing w:line="240" w:lineRule="auto"/>
        <w:contextualSpacing/>
      </w:pPr>
      <w:r w:rsidRPr="006A14D9">
        <w:t>Inhabiting a Failure of a Discipline</w:t>
      </w:r>
    </w:p>
    <w:p w14:paraId="78F2BCE6" w14:textId="77777777" w:rsidR="00EA12D6" w:rsidRPr="00ED5901" w:rsidRDefault="00EA12D6" w:rsidP="00EA12D6">
      <w:pPr>
        <w:spacing w:line="240" w:lineRule="auto"/>
        <w:contextualSpacing/>
        <w:rPr>
          <w:sz w:val="16"/>
        </w:rPr>
      </w:pPr>
      <w:r w:rsidRPr="006A14D9">
        <w:rPr>
          <w:sz w:val="16"/>
        </w:rPr>
        <w:t xml:space="preserve">The need for success and the denial of failure </w:t>
      </w:r>
      <w:proofErr w:type="gramStart"/>
      <w:r w:rsidRPr="006A14D9">
        <w:rPr>
          <w:sz w:val="16"/>
        </w:rPr>
        <w:t>depend</w:t>
      </w:r>
      <w:proofErr w:type="gramEnd"/>
      <w:r w:rsidRPr="006A14D9">
        <w:rPr>
          <w:sz w:val="16"/>
        </w:rPr>
        <w:t xml:space="preserve"> on two things: first, both success and failure existing and being identifiable; and second, presuming a particular normative relationship between success and failure. In IR, as we discussed above, scholars are thought of as successes or failures according to a </w:t>
      </w:r>
      <w:r w:rsidRPr="00ED5901">
        <w:rPr>
          <w:sz w:val="16"/>
        </w:rPr>
        <w:t xml:space="preserve">complicated metric of disciplinary prestige based on publication outlet, “scientific standards,” and perception of the change that they have caused in the discipline. </w:t>
      </w:r>
      <w:r w:rsidRPr="00ED5901">
        <w:rPr>
          <w:u w:val="single"/>
        </w:rPr>
        <w:t>Work is characterized as successful or failed based on whether it contributes to knowledge cumulation. The discipline itself is understood as successful or failed based on the aggregation of those measures. On these terms, the emptiness of disciplinary standards and the impossibility of knowledge cumulation make every piece of scholarship and every scholar in IR a failure and the discipline along with them.</w:t>
      </w:r>
      <w:r w:rsidRPr="00ED5901">
        <w:rPr>
          <w:sz w:val="16"/>
        </w:rPr>
        <w:t>13 To us, the identification of success/failure is impossible.</w:t>
      </w:r>
    </w:p>
    <w:p w14:paraId="1345B227" w14:textId="77777777" w:rsidR="00EA12D6" w:rsidRPr="00ED5901" w:rsidRDefault="00EA12D6" w:rsidP="00EA12D6">
      <w:pPr>
        <w:spacing w:line="240" w:lineRule="auto"/>
        <w:contextualSpacing/>
        <w:rPr>
          <w:sz w:val="16"/>
          <w:szCs w:val="16"/>
        </w:rPr>
      </w:pPr>
      <w:r w:rsidRPr="00ED5901">
        <w:rPr>
          <w:sz w:val="16"/>
          <w:szCs w:val="16"/>
        </w:rPr>
        <w:t xml:space="preserve">Still, we focus our approach to “disciplinary IR” around questioning the second assumption, that the normative relationship between success and failure is such that success is good and desirable and failure is bad. Failure has been insufficiently explored in disciplinary IR, both in thinking about the disciplinary enterprise and in thinking about the world “out there” which we purport to study.14 Here, we look to theorize the “upside” of the failure of the disciplinary enterprise of IR. It is, after all, failure that Baudrillard called for, in different words—a willingness to drop commitment to and passion for a certain end in the recognition that both that </w:t>
      </w:r>
      <w:proofErr w:type="gramStart"/>
      <w:r w:rsidRPr="00ED5901">
        <w:rPr>
          <w:sz w:val="16"/>
          <w:szCs w:val="16"/>
        </w:rPr>
        <w:t>end</w:t>
      </w:r>
      <w:proofErr w:type="gramEnd"/>
      <w:r w:rsidRPr="00ED5901">
        <w:rPr>
          <w:sz w:val="16"/>
          <w:szCs w:val="16"/>
        </w:rPr>
        <w:t xml:space="preserve"> and its opposite are empty signifiers. Queer theorists have suggested that this sort of failure—failure to live up to expectations which were messy, detached, or a priori untenable—might be worth celebrating (Halberstam, 2011). We build on these two understandings to embrace failure in IR.</w:t>
      </w:r>
    </w:p>
    <w:p w14:paraId="73D0398A" w14:textId="77777777" w:rsidR="00EA12D6" w:rsidRPr="006A14D9" w:rsidRDefault="00EA12D6" w:rsidP="00EA12D6">
      <w:pPr>
        <w:spacing w:line="240" w:lineRule="auto"/>
        <w:contextualSpacing/>
        <w:rPr>
          <w:sz w:val="16"/>
        </w:rPr>
      </w:pPr>
      <w:r w:rsidRPr="00ED5901">
        <w:rPr>
          <w:sz w:val="16"/>
        </w:rPr>
        <w:t xml:space="preserve">Often failure is thought about as either </w:t>
      </w:r>
      <w:proofErr w:type="gramStart"/>
      <w:r w:rsidRPr="00ED5901">
        <w:rPr>
          <w:sz w:val="16"/>
        </w:rPr>
        <w:t>a final end</w:t>
      </w:r>
      <w:proofErr w:type="gramEnd"/>
      <w:r w:rsidRPr="00ED5901">
        <w:rPr>
          <w:sz w:val="16"/>
        </w:rPr>
        <w:t xml:space="preserve"> (something has failed), as a stumbling block on a path to success (if at first you do not succeed, try, try again), or as a miscalibration (we thought this was success, but really it is failure instead). With Jack Halberstam, we suggest a normative reinterpretation. </w:t>
      </w:r>
      <w:r w:rsidRPr="00ED5901">
        <w:rPr>
          <w:u w:val="single"/>
        </w:rPr>
        <w:t>Rather than seeing failure as an end point</w:t>
      </w:r>
      <w:r w:rsidRPr="00ED5901">
        <w:rPr>
          <w:sz w:val="16"/>
        </w:rPr>
        <w:t xml:space="preserve">, or as a stopping point on the way to success, </w:t>
      </w:r>
      <w:r w:rsidRPr="00ED5901">
        <w:rPr>
          <w:u w:val="single"/>
        </w:rPr>
        <w:t>it can be seen as itself a politics,</w:t>
      </w:r>
      <w:r w:rsidRPr="00ED5901">
        <w:rPr>
          <w:sz w:val="16"/>
        </w:rPr>
        <w:t xml:space="preserve"> “a category levied by the winners against the losers” and “a set of standards that ensure all future radical ventures will be measured as cost-ineffective” (Halberstam, 2011, p. 184). Halberstam uses the example of reproductive success. Inherited wisdom has suggested for a significant amount of time that people should have children—that a heterosexual marriage with biological offspring is the ideal of success in one’s personal life. That could be taken at face value: success (measured in biological offspring to still-married heterosexual</w:t>
      </w:r>
      <w:r w:rsidRPr="006A14D9">
        <w:rPr>
          <w:sz w:val="16"/>
        </w:rPr>
        <w:t>, cissexual parents) is to be valued, and failure (measured in some other reproductive result) is to be devalued. Or the very normative value attached to reproductive success is itself a weapon, where associating failure with non-reproduction is a category levied against the losers by the winners. Redefining all reproductive results as successful or changing which reproductive results are measured as successful does not change the weaponized, normalizing character of the concept of success. This is a metaphor for IR’s disciplinary sociology, but it is also directly applicable to IR’s epistemological and methodological engagement with non-heteronormativity</w:t>
      </w:r>
    </w:p>
    <w:p w14:paraId="163C45E4" w14:textId="77777777" w:rsidR="00EA12D6" w:rsidRPr="006A14D9" w:rsidRDefault="00EA12D6" w:rsidP="00EA12D6">
      <w:pPr>
        <w:spacing w:line="240" w:lineRule="auto"/>
        <w:contextualSpacing/>
        <w:rPr>
          <w:sz w:val="16"/>
        </w:rPr>
      </w:pPr>
      <w:r w:rsidRPr="006A14D9">
        <w:rPr>
          <w:u w:val="single"/>
        </w:rPr>
        <w:t>Applied to IR, the normalization of “success” as the thing to which all</w:t>
      </w:r>
      <w:r w:rsidRPr="006A14D9">
        <w:rPr>
          <w:sz w:val="16"/>
        </w:rPr>
        <w:t xml:space="preserve"> (researchers) </w:t>
      </w:r>
      <w:r w:rsidRPr="006A14D9">
        <w:rPr>
          <w:u w:val="single"/>
        </w:rPr>
        <w:t xml:space="preserve">should aspire reifies membership in the </w:t>
      </w:r>
      <w:r w:rsidRPr="006A14D9">
        <w:rPr>
          <w:highlight w:val="green"/>
          <w:u w:val="single"/>
        </w:rPr>
        <w:t>categories of “successful” and “failed”</w:t>
      </w:r>
      <w:r w:rsidRPr="006A14D9">
        <w:rPr>
          <w:u w:val="single"/>
        </w:rPr>
        <w:t xml:space="preserve"> and </w:t>
      </w:r>
      <w:r w:rsidRPr="006A14D9">
        <w:rPr>
          <w:highlight w:val="green"/>
          <w:u w:val="single"/>
        </w:rPr>
        <w:t>provides</w:t>
      </w:r>
      <w:r w:rsidRPr="006A14D9">
        <w:rPr>
          <w:u w:val="single"/>
        </w:rPr>
        <w:t xml:space="preserve"> the “successful” with </w:t>
      </w:r>
      <w:r w:rsidRPr="006A14D9">
        <w:rPr>
          <w:highlight w:val="green"/>
          <w:u w:val="single"/>
        </w:rPr>
        <w:t>a</w:t>
      </w:r>
      <w:r w:rsidRPr="006A14D9">
        <w:rPr>
          <w:u w:val="single"/>
        </w:rPr>
        <w:t xml:space="preserve"> </w:t>
      </w:r>
      <w:r w:rsidRPr="006A14D9">
        <w:rPr>
          <w:b/>
          <w:iCs/>
          <w:u w:val="single"/>
        </w:rPr>
        <w:t xml:space="preserve">powerful </w:t>
      </w:r>
      <w:r w:rsidRPr="006A14D9">
        <w:rPr>
          <w:b/>
          <w:iCs/>
          <w:highlight w:val="green"/>
          <w:u w:val="single"/>
        </w:rPr>
        <w:t>weapon to</w:t>
      </w:r>
      <w:r w:rsidRPr="006A14D9">
        <w:rPr>
          <w:b/>
          <w:iCs/>
          <w:u w:val="single"/>
        </w:rPr>
        <w:t xml:space="preserve"> continue to </w:t>
      </w:r>
      <w:r w:rsidRPr="006A14D9">
        <w:rPr>
          <w:b/>
          <w:iCs/>
          <w:highlight w:val="green"/>
          <w:u w:val="single"/>
        </w:rPr>
        <w:t>exclude,</w:t>
      </w:r>
      <w:r w:rsidRPr="006A14D9">
        <w:rPr>
          <w:b/>
          <w:iCs/>
          <w:u w:val="single"/>
        </w:rPr>
        <w:t xml:space="preserve"> put down, </w:t>
      </w:r>
      <w:r w:rsidRPr="006A14D9">
        <w:rPr>
          <w:b/>
          <w:iCs/>
          <w:highlight w:val="green"/>
          <w:u w:val="single"/>
        </w:rPr>
        <w:t>and delegitimize</w:t>
      </w:r>
      <w:r w:rsidRPr="006A14D9">
        <w:rPr>
          <w:b/>
          <w:iCs/>
          <w:u w:val="single"/>
        </w:rPr>
        <w:t xml:space="preserve"> the “unsuccessful.” </w:t>
      </w:r>
      <w:r w:rsidRPr="006A14D9">
        <w:rPr>
          <w:b/>
          <w:iCs/>
          <w:highlight w:val="green"/>
          <w:u w:val="single"/>
        </w:rPr>
        <w:t>The “winners” are</w:t>
      </w:r>
      <w:r w:rsidRPr="006A14D9">
        <w:rPr>
          <w:b/>
          <w:iCs/>
          <w:u w:val="single"/>
        </w:rPr>
        <w:t xml:space="preserve"> by definition</w:t>
      </w:r>
      <w:r w:rsidRPr="006A14D9">
        <w:rPr>
          <w:sz w:val="16"/>
        </w:rPr>
        <w:t xml:space="preserve"> in a </w:t>
      </w:r>
      <w:r w:rsidRPr="006A14D9">
        <w:rPr>
          <w:b/>
          <w:iCs/>
          <w:highlight w:val="green"/>
          <w:u w:val="single"/>
        </w:rPr>
        <w:t>normatively superior</w:t>
      </w:r>
      <w:r w:rsidRPr="006A14D9">
        <w:rPr>
          <w:sz w:val="16"/>
        </w:rPr>
        <w:t xml:space="preserve"> position compared to the “losers” despite the emptiness of the signification of each category. </w:t>
      </w:r>
      <w:r w:rsidRPr="006A14D9">
        <w:rPr>
          <w:u w:val="single"/>
        </w:rPr>
        <w:t>Understanding</w:t>
      </w:r>
      <w:r w:rsidRPr="006A14D9">
        <w:rPr>
          <w:sz w:val="16"/>
        </w:rPr>
        <w:t xml:space="preserve"> individual </w:t>
      </w:r>
      <w:r w:rsidRPr="006A14D9">
        <w:rPr>
          <w:u w:val="single"/>
        </w:rPr>
        <w:t>pieces of work</w:t>
      </w:r>
      <w:r w:rsidRPr="006A14D9">
        <w:rPr>
          <w:sz w:val="16"/>
        </w:rPr>
        <w:t xml:space="preserve">, individual scholars, </w:t>
      </w:r>
      <w:r w:rsidRPr="006A14D9">
        <w:rPr>
          <w:u w:val="single"/>
        </w:rPr>
        <w:t>or research paradigms as failed</w:t>
      </w:r>
      <w:r w:rsidRPr="006A14D9">
        <w:rPr>
          <w:sz w:val="16"/>
        </w:rPr>
        <w:t xml:space="preserve"> (a foil to successful) </w:t>
      </w:r>
      <w:r w:rsidRPr="006A14D9">
        <w:rPr>
          <w:u w:val="single"/>
        </w:rPr>
        <w:t xml:space="preserve">is a categorization </w:t>
      </w:r>
      <w:r w:rsidRPr="006A14D9">
        <w:rPr>
          <w:highlight w:val="green"/>
          <w:u w:val="single"/>
        </w:rPr>
        <w:t>wielded</w:t>
      </w:r>
      <w:r w:rsidRPr="006A14D9">
        <w:rPr>
          <w:u w:val="single"/>
        </w:rPr>
        <w:t xml:space="preserve"> by those who have already been classified as successful </w:t>
      </w:r>
      <w:r w:rsidRPr="006A14D9">
        <w:rPr>
          <w:highlight w:val="green"/>
          <w:u w:val="single"/>
        </w:rPr>
        <w:t>to</w:t>
      </w:r>
      <w:r w:rsidRPr="006A14D9">
        <w:rPr>
          <w:sz w:val="16"/>
        </w:rPr>
        <w:t xml:space="preserve"> achieve and </w:t>
      </w:r>
      <w:r w:rsidRPr="006A14D9">
        <w:rPr>
          <w:b/>
          <w:iCs/>
          <w:highlight w:val="green"/>
          <w:u w:val="single"/>
        </w:rPr>
        <w:t>perpetuate the exclusion of those</w:t>
      </w:r>
      <w:r w:rsidRPr="006A14D9">
        <w:rPr>
          <w:b/>
          <w:iCs/>
          <w:u w:val="single"/>
        </w:rPr>
        <w:t xml:space="preserve"> whom </w:t>
      </w:r>
      <w:r w:rsidRPr="006A14D9">
        <w:rPr>
          <w:b/>
          <w:iCs/>
          <w:highlight w:val="green"/>
          <w:u w:val="single"/>
        </w:rPr>
        <w:lastRenderedPageBreak/>
        <w:t>they can constitute</w:t>
      </w:r>
      <w:r w:rsidRPr="006A14D9">
        <w:rPr>
          <w:b/>
          <w:iCs/>
          <w:u w:val="single"/>
        </w:rPr>
        <w:t xml:space="preserve"> as </w:t>
      </w:r>
      <w:r w:rsidRPr="006A14D9">
        <w:rPr>
          <w:b/>
          <w:iCs/>
          <w:highlight w:val="green"/>
          <w:u w:val="single"/>
        </w:rPr>
        <w:t>inferior.</w:t>
      </w:r>
      <w:r w:rsidRPr="006A14D9">
        <w:rPr>
          <w:b/>
          <w:iCs/>
          <w:u w:val="single"/>
        </w:rPr>
        <w:t xml:space="preserve"> </w:t>
      </w:r>
      <w:r w:rsidRPr="006A14D9">
        <w:rPr>
          <w:sz w:val="16"/>
        </w:rPr>
        <w:t xml:space="preserve">In this way, research </w:t>
      </w:r>
      <w:r w:rsidRPr="006A14D9">
        <w:rPr>
          <w:b/>
          <w:iCs/>
          <w:u w:val="single"/>
        </w:rPr>
        <w:t>success is a category IR’s winners wield against its losers to perpetuate their position as winners</w:t>
      </w:r>
      <w:r w:rsidRPr="006A14D9">
        <w:rPr>
          <w:sz w:val="16"/>
        </w:rPr>
        <w:t xml:space="preserve">, consciously or unconsciously, </w:t>
      </w:r>
      <w:r w:rsidRPr="006A14D9">
        <w:rPr>
          <w:b/>
          <w:iCs/>
          <w:highlight w:val="green"/>
          <w:u w:val="single"/>
        </w:rPr>
        <w:t>against</w:t>
      </w:r>
      <w:r w:rsidRPr="006A14D9">
        <w:rPr>
          <w:b/>
          <w:iCs/>
          <w:u w:val="single"/>
        </w:rPr>
        <w:t xml:space="preserve"> a background of </w:t>
      </w:r>
      <w:r w:rsidRPr="006A14D9">
        <w:rPr>
          <w:sz w:val="16"/>
        </w:rPr>
        <w:t xml:space="preserve">a </w:t>
      </w:r>
      <w:r w:rsidRPr="006A14D9">
        <w:rPr>
          <w:b/>
          <w:iCs/>
          <w:highlight w:val="green"/>
          <w:u w:val="single"/>
        </w:rPr>
        <w:t>disciplinary</w:t>
      </w:r>
      <w:r w:rsidRPr="006A14D9">
        <w:rPr>
          <w:sz w:val="16"/>
        </w:rPr>
        <w:t xml:space="preserve"> IR where the </w:t>
      </w:r>
      <w:r w:rsidRPr="006A14D9">
        <w:rPr>
          <w:b/>
          <w:iCs/>
          <w:highlight w:val="green"/>
          <w:u w:val="single"/>
        </w:rPr>
        <w:t>standards</w:t>
      </w:r>
      <w:r w:rsidRPr="006A14D9">
        <w:rPr>
          <w:b/>
          <w:iCs/>
          <w:u w:val="single"/>
        </w:rPr>
        <w:t xml:space="preserve"> </w:t>
      </w:r>
      <w:r w:rsidRPr="006A14D9">
        <w:rPr>
          <w:sz w:val="16"/>
        </w:rPr>
        <w:t>for research were</w:t>
      </w:r>
      <w:r w:rsidRPr="006A14D9">
        <w:rPr>
          <w:b/>
          <w:iCs/>
          <w:u w:val="single"/>
        </w:rPr>
        <w:t xml:space="preserve"> </w:t>
      </w:r>
      <w:r w:rsidRPr="006A14D9">
        <w:rPr>
          <w:b/>
          <w:iCs/>
          <w:highlight w:val="green"/>
          <w:u w:val="single"/>
        </w:rPr>
        <w:t>created</w:t>
      </w:r>
      <w:r w:rsidRPr="006A14D9">
        <w:rPr>
          <w:sz w:val="16"/>
        </w:rPr>
        <w:t xml:space="preserve"> </w:t>
      </w:r>
      <w:r w:rsidRPr="006A14D9">
        <w:rPr>
          <w:b/>
          <w:iCs/>
          <w:u w:val="single"/>
        </w:rPr>
        <w:t xml:space="preserve">largely </w:t>
      </w:r>
      <w:r w:rsidRPr="006A14D9">
        <w:rPr>
          <w:b/>
          <w:iCs/>
          <w:highlight w:val="green"/>
          <w:u w:val="single"/>
        </w:rPr>
        <w:t>by white, het</w:t>
      </w:r>
      <w:r w:rsidRPr="006A14D9">
        <w:rPr>
          <w:b/>
          <w:iCs/>
          <w:u w:val="single"/>
        </w:rPr>
        <w:t xml:space="preserve">erosexual </w:t>
      </w:r>
      <w:r w:rsidRPr="006A14D9">
        <w:rPr>
          <w:b/>
          <w:iCs/>
          <w:highlight w:val="green"/>
          <w:u w:val="single"/>
        </w:rPr>
        <w:t>cis-men</w:t>
      </w:r>
      <w:r w:rsidRPr="006A14D9">
        <w:rPr>
          <w:b/>
          <w:iCs/>
          <w:u w:val="single"/>
        </w:rPr>
        <w:t xml:space="preserve"> </w:t>
      </w:r>
      <w:r w:rsidRPr="006A14D9">
        <w:rPr>
          <w:sz w:val="16"/>
        </w:rPr>
        <w:t>and remain largely undisturbed despite the intellectual and representational diversification of IR research and IR scholars.</w:t>
      </w:r>
    </w:p>
    <w:p w14:paraId="2151FEE4" w14:textId="77777777" w:rsidR="00EA12D6" w:rsidRPr="00ED5901" w:rsidRDefault="00EA12D6" w:rsidP="00EA12D6">
      <w:pPr>
        <w:spacing w:line="240" w:lineRule="auto"/>
        <w:contextualSpacing/>
        <w:rPr>
          <w:sz w:val="16"/>
        </w:rPr>
      </w:pPr>
      <w:r w:rsidRPr="006A14D9">
        <w:rPr>
          <w:sz w:val="16"/>
        </w:rPr>
        <w:t xml:space="preserve">Failure as a category in IR scholarship serves to “reinscribe and renormalize standards of ‘research success’ which remain unchanged, unchangeable, and regressive” (Halberstam, 2011). The scholarship that makes unconventional claims to knowledge cumulation (or no claim to knowledge cumulation) not only fails but constitutes its researchers as failures—which becomes recursive when “we tend to blame each other or </w:t>
      </w:r>
      <w:r w:rsidRPr="00ED5901">
        <w:rPr>
          <w:sz w:val="16"/>
        </w:rPr>
        <w:t xml:space="preserve">ourselves for the failures of the social structure we inhabit, rather than critiquing the structures… themselves” (Halberstam, 2011, p. 35, citing </w:t>
      </w:r>
      <w:proofErr w:type="spellStart"/>
      <w:r w:rsidRPr="00ED5901">
        <w:rPr>
          <w:sz w:val="16"/>
        </w:rPr>
        <w:t>Kipnes</w:t>
      </w:r>
      <w:proofErr w:type="spellEnd"/>
      <w:r w:rsidRPr="00ED5901">
        <w:rPr>
          <w:sz w:val="16"/>
        </w:rPr>
        <w:t xml:space="preserve">, 2004). In Halberstam’s view, </w:t>
      </w:r>
      <w:r w:rsidRPr="00ED5901">
        <w:rPr>
          <w:b/>
          <w:iCs/>
          <w:u w:val="single"/>
        </w:rPr>
        <w:t>it is the system that privileges success, that is, the problem, and failing within it is an emancipatory possibility which “dismantles the logics of success and failure with which we currently live”</w:t>
      </w:r>
      <w:r w:rsidRPr="00ED5901">
        <w:rPr>
          <w:sz w:val="16"/>
        </w:rPr>
        <w:t xml:space="preserve"> (Halberstam, 2011, p. 2).</w:t>
      </w:r>
    </w:p>
    <w:p w14:paraId="61AC3A1B" w14:textId="77777777" w:rsidR="00EA12D6" w:rsidRDefault="00EA12D6" w:rsidP="00EA12D6">
      <w:pPr>
        <w:spacing w:line="240" w:lineRule="auto"/>
        <w:contextualSpacing/>
        <w:rPr>
          <w:sz w:val="16"/>
        </w:rPr>
      </w:pPr>
      <w:r w:rsidRPr="00ED5901">
        <w:rPr>
          <w:sz w:val="16"/>
        </w:rPr>
        <w:t xml:space="preserve">Realizing the caging nature of the boundaries of disciplinary success, it is possible to think that </w:t>
      </w:r>
      <w:r w:rsidRPr="00ED5901">
        <w:rPr>
          <w:b/>
          <w:iCs/>
          <w:u w:val="single"/>
        </w:rPr>
        <w:t>failure might be perceived as something to celebrate and strive toward rather than something which should inspire shame.</w:t>
      </w:r>
      <w:r w:rsidRPr="00ED5901">
        <w:rPr>
          <w:sz w:val="16"/>
        </w:rPr>
        <w:t xml:space="preserve"> Halberstam suggests that “under certain circumstances, </w:t>
      </w:r>
      <w:r w:rsidRPr="00ED5901">
        <w:rPr>
          <w:u w:val="single"/>
        </w:rPr>
        <w:t>failing</w:t>
      </w:r>
      <w:r w:rsidRPr="00ED5901">
        <w:rPr>
          <w:sz w:val="16"/>
        </w:rPr>
        <w:t xml:space="preserve">, losing, forgetting, unmaking, undoing, unbecoming, not knowing </w:t>
      </w:r>
      <w:r w:rsidRPr="00ED5901">
        <w:rPr>
          <w:u w:val="single"/>
        </w:rPr>
        <w:t>may</w:t>
      </w:r>
      <w:r w:rsidRPr="00ED5901">
        <w:rPr>
          <w:sz w:val="16"/>
        </w:rPr>
        <w:t xml:space="preserve"> in fact </w:t>
      </w:r>
      <w:r w:rsidRPr="00ED5901">
        <w:rPr>
          <w:u w:val="single"/>
        </w:rPr>
        <w:t>offer more creative</w:t>
      </w:r>
      <w:r w:rsidRPr="00ED5901">
        <w:rPr>
          <w:sz w:val="16"/>
        </w:rPr>
        <w:t xml:space="preserve">, more </w:t>
      </w:r>
      <w:r w:rsidRPr="00ED5901">
        <w:rPr>
          <w:u w:val="single"/>
        </w:rPr>
        <w:t>cooperative, and</w:t>
      </w:r>
      <w:r w:rsidRPr="00ED5901">
        <w:rPr>
          <w:sz w:val="16"/>
        </w:rPr>
        <w:t xml:space="preserve"> more </w:t>
      </w:r>
      <w:r w:rsidRPr="00ED5901">
        <w:rPr>
          <w:u w:val="single"/>
        </w:rPr>
        <w:t>surprising ways of being in the world”</w:t>
      </w:r>
      <w:r w:rsidRPr="00ED5901">
        <w:rPr>
          <w:sz w:val="16"/>
        </w:rPr>
        <w:t xml:space="preserve"> (Halberstam, 2011, pp. 2–3). In Halberstam’s view, </w:t>
      </w:r>
      <w:r w:rsidRPr="00ED5901">
        <w:rPr>
          <w:b/>
          <w:iCs/>
          <w:u w:val="single"/>
        </w:rPr>
        <w:t xml:space="preserve">it is only when </w:t>
      </w:r>
      <w:r w:rsidRPr="00ED5901">
        <w:rPr>
          <w:sz w:val="16"/>
        </w:rPr>
        <w:t xml:space="preserve">the </w:t>
      </w:r>
      <w:r w:rsidRPr="00ED5901">
        <w:rPr>
          <w:b/>
          <w:iCs/>
          <w:u w:val="single"/>
        </w:rPr>
        <w:t>norms</w:t>
      </w:r>
      <w:r w:rsidRPr="00ED5901">
        <w:rPr>
          <w:sz w:val="16"/>
        </w:rPr>
        <w:t xml:space="preserve"> and metrics by which we aspire to success </w:t>
      </w:r>
      <w:r w:rsidRPr="00ED5901">
        <w:rPr>
          <w:b/>
          <w:iCs/>
          <w:u w:val="single"/>
        </w:rPr>
        <w:t xml:space="preserve">become </w:t>
      </w:r>
      <w:r w:rsidRPr="00ED5901">
        <w:rPr>
          <w:sz w:val="16"/>
        </w:rPr>
        <w:t xml:space="preserve">both politicized and </w:t>
      </w:r>
      <w:r w:rsidRPr="00ED5901">
        <w:rPr>
          <w:b/>
          <w:iCs/>
          <w:u w:val="single"/>
        </w:rPr>
        <w:t>problematized that freedom becomes possible.</w:t>
      </w:r>
      <w:r w:rsidRPr="00ED5901">
        <w:rPr>
          <w:sz w:val="16"/>
        </w:rPr>
        <w:t xml:space="preserve"> It is not failing that we as scholars or as people need to learn to do—we fail all the time. As Halberstam notes, failure is endemic in life and work as “to live is to fail, to bungle, to disappoint, and ultimately die,” despite denial, resistance, and constructs</w:t>
      </w:r>
      <w:r w:rsidRPr="006A14D9">
        <w:rPr>
          <w:sz w:val="16"/>
        </w:rPr>
        <w:t xml:space="preserve"> of success (Halberstam, 2011, pp. 186–187). Instead of needing to learn to fail, we argue, </w:t>
      </w:r>
      <w:r w:rsidRPr="006A14D9">
        <w:rPr>
          <w:u w:val="single"/>
        </w:rPr>
        <w:t>we need to</w:t>
      </w:r>
      <w:r w:rsidRPr="006A14D9">
        <w:rPr>
          <w:sz w:val="16"/>
        </w:rPr>
        <w:t xml:space="preserve"> learn to </w:t>
      </w:r>
      <w:r w:rsidRPr="006A14D9">
        <w:rPr>
          <w:u w:val="single"/>
        </w:rPr>
        <w:t xml:space="preserve">embrace </w:t>
      </w:r>
      <w:r w:rsidRPr="006A14D9">
        <w:rPr>
          <w:sz w:val="16"/>
        </w:rPr>
        <w:t xml:space="preserve">failure, particularly the </w:t>
      </w:r>
      <w:r w:rsidRPr="006A14D9">
        <w:rPr>
          <w:u w:val="single"/>
        </w:rPr>
        <w:t>collective failure o</w:t>
      </w:r>
      <w:r w:rsidRPr="006A14D9">
        <w:rPr>
          <w:sz w:val="16"/>
        </w:rPr>
        <w:t>f the enterprise of</w:t>
      </w:r>
      <w:r w:rsidRPr="006A14D9">
        <w:rPr>
          <w:u w:val="single"/>
        </w:rPr>
        <w:t xml:space="preserve"> “disciplinary IR” </w:t>
      </w:r>
      <w:r w:rsidRPr="006A14D9">
        <w:rPr>
          <w:sz w:val="16"/>
        </w:rPr>
        <w:t xml:space="preserve">to achieve or approximate “knowledge cumulation” generally or the aspirations of </w:t>
      </w:r>
      <w:proofErr w:type="gramStart"/>
      <w:r w:rsidRPr="006A14D9">
        <w:rPr>
          <w:sz w:val="16"/>
        </w:rPr>
        <w:t>particular research</w:t>
      </w:r>
      <w:proofErr w:type="gramEnd"/>
      <w:r w:rsidRPr="006A14D9">
        <w:rPr>
          <w:sz w:val="16"/>
        </w:rPr>
        <w:t xml:space="preserve"> programs specifically.</w:t>
      </w:r>
    </w:p>
    <w:p w14:paraId="273E1060" w14:textId="77777777" w:rsidR="00EA12D6" w:rsidRDefault="00EA12D6" w:rsidP="00EA12D6">
      <w:pPr>
        <w:spacing w:line="240" w:lineRule="auto"/>
        <w:contextualSpacing/>
        <w:rPr>
          <w:sz w:val="16"/>
        </w:rPr>
      </w:pPr>
    </w:p>
    <w:p w14:paraId="40A07227" w14:textId="474621F6" w:rsidR="00E42E4C" w:rsidRDefault="00D25DE6" w:rsidP="00D25DE6">
      <w:pPr>
        <w:pStyle w:val="Heading2"/>
      </w:pPr>
      <w:r>
        <w:lastRenderedPageBreak/>
        <w:t>Case</w:t>
      </w:r>
    </w:p>
    <w:p w14:paraId="6891A24C" w14:textId="4D1ED40D" w:rsidR="008D1BE8" w:rsidRDefault="008D1BE8" w:rsidP="008D1BE8">
      <w:pPr>
        <w:pStyle w:val="Heading4"/>
      </w:pPr>
      <w:r>
        <w:t xml:space="preserve">The hegemony advantage is ahistorical and racist – the warrants for why US unipolarity solves existential crisis is anything but WRONG – US interventions in the Middle East increased terrorist radicalization, only the US pulled out of Paris and didn’t follow through with emissions, </w:t>
      </w:r>
      <w:r w:rsidR="00C07CB1">
        <w:t xml:space="preserve">and </w:t>
      </w:r>
      <w:proofErr w:type="spellStart"/>
      <w:r w:rsidR="00C07CB1">
        <w:t>incentivzes</w:t>
      </w:r>
      <w:proofErr w:type="spellEnd"/>
      <w:r w:rsidR="00C07CB1">
        <w:t xml:space="preserve"> countries like North Korea and Iran to proliferate because they cannot trust the US; the US’ potentiality to do good does not equate to what it actually does</w:t>
      </w:r>
      <w:r w:rsidR="00D50D96">
        <w:t>; I’ll quote the Brands evidence QUOTE “</w:t>
      </w:r>
      <w:r w:rsidR="00D50D96" w:rsidRPr="00D50D96">
        <w:rPr>
          <w:highlight w:val="green"/>
        </w:rPr>
        <w:t>China’s power continues to grow, or if it is successful in dominating the Western Pacific, it will surely move on to grander endeavors</w:t>
      </w:r>
      <w:r w:rsidR="00D50D96">
        <w:t xml:space="preserve">” END QUOTE but has NO reason why it would besides that it has economic interests in Europe. </w:t>
      </w:r>
    </w:p>
    <w:p w14:paraId="180BDCBE" w14:textId="1A202B75" w:rsidR="00C07CB1" w:rsidRDefault="00C07CB1">
      <w:pPr>
        <w:spacing w:after="0" w:line="240" w:lineRule="auto"/>
      </w:pPr>
      <w:r>
        <w:br w:type="page"/>
      </w:r>
    </w:p>
    <w:p w14:paraId="4E34EFB6" w14:textId="77777777" w:rsidR="00C07CB1" w:rsidRPr="00DB5AA6" w:rsidRDefault="00C07CB1" w:rsidP="00C07CB1">
      <w:pPr>
        <w:spacing w:line="240" w:lineRule="auto"/>
        <w:rPr>
          <w:rFonts w:ascii="Times New Roman" w:hAnsi="Times New Roman" w:cs="Times New Roman"/>
        </w:rPr>
      </w:pPr>
    </w:p>
    <w:p w14:paraId="5FDCF966" w14:textId="2955C412" w:rsidR="00C07CB1" w:rsidRPr="00DB5AA6" w:rsidRDefault="00C07CB1" w:rsidP="00C07CB1">
      <w:pPr>
        <w:pStyle w:val="Heading4"/>
        <w:spacing w:before="0" w:line="240" w:lineRule="auto"/>
        <w:rPr>
          <w:rFonts w:ascii="Times New Roman" w:hAnsi="Times New Roman" w:cs="Times New Roman"/>
        </w:rPr>
      </w:pPr>
      <w:r w:rsidRPr="00DB5AA6">
        <w:rPr>
          <w:rFonts w:ascii="Times New Roman" w:hAnsi="Times New Roman" w:cs="Times New Roman"/>
        </w:rPr>
        <w:t>Western hegemony is founded on violence and perpetual war. Only scholarly intervention against the militarization of IR is sufficient to solve.</w:t>
      </w:r>
    </w:p>
    <w:p w14:paraId="3B58A78E" w14:textId="77777777" w:rsidR="00C07CB1" w:rsidRPr="00DB5AA6" w:rsidRDefault="00C07CB1" w:rsidP="00C07CB1">
      <w:pPr>
        <w:spacing w:line="240" w:lineRule="auto"/>
        <w:rPr>
          <w:rFonts w:ascii="Times New Roman" w:hAnsi="Times New Roman" w:cs="Times New Roman"/>
        </w:rPr>
      </w:pPr>
      <w:r w:rsidRPr="00DB5AA6">
        <w:rPr>
          <w:rStyle w:val="Style13ptBold"/>
          <w:rFonts w:ascii="Times New Roman" w:hAnsi="Times New Roman" w:cs="Times New Roman"/>
        </w:rPr>
        <w:t>Persaud 19</w:t>
      </w:r>
      <w:r w:rsidRPr="00DB5AA6">
        <w:rPr>
          <w:rFonts w:ascii="Times New Roman" w:hAnsi="Times New Roman" w:cs="Times New Roman"/>
        </w:rPr>
        <w:t xml:space="preserve"> (Randolph B. Persaud, American University; </w:t>
      </w:r>
      <w:proofErr w:type="spellStart"/>
      <w:r w:rsidRPr="00DB5AA6">
        <w:rPr>
          <w:rFonts w:ascii="Times New Roman" w:hAnsi="Times New Roman" w:cs="Times New Roman"/>
        </w:rPr>
        <w:t>Narendran</w:t>
      </w:r>
      <w:proofErr w:type="spellEnd"/>
      <w:r w:rsidRPr="00DB5AA6">
        <w:rPr>
          <w:rFonts w:ascii="Times New Roman" w:hAnsi="Times New Roman" w:cs="Times New Roman"/>
        </w:rPr>
        <w:t xml:space="preserve"> </w:t>
      </w:r>
      <w:proofErr w:type="spellStart"/>
      <w:r w:rsidRPr="00DB5AA6">
        <w:rPr>
          <w:rFonts w:ascii="Times New Roman" w:hAnsi="Times New Roman" w:cs="Times New Roman"/>
        </w:rPr>
        <w:t>Kumarakulasingam</w:t>
      </w:r>
      <w:proofErr w:type="spellEnd"/>
      <w:r w:rsidRPr="00DB5AA6">
        <w:rPr>
          <w:rFonts w:ascii="Times New Roman" w:hAnsi="Times New Roman" w:cs="Times New Roman"/>
        </w:rPr>
        <w:t>, University of KwaZulu-Natal School of Built Environment and Development Studies, Development Studies, Durban; “Violence and ordering of the Third World: an introduction”, Third World Quarterly, 40:2, 199-206, 2019, DOI: 10.1080/01436597.2019.1578646)</w:t>
      </w:r>
    </w:p>
    <w:p w14:paraId="5320C2D5" w14:textId="77777777" w:rsidR="00C07CB1" w:rsidRPr="00DB5AA6" w:rsidRDefault="00C07CB1" w:rsidP="00C07CB1">
      <w:pPr>
        <w:spacing w:line="240" w:lineRule="auto"/>
        <w:rPr>
          <w:rFonts w:ascii="Times New Roman" w:hAnsi="Times New Roman" w:cs="Times New Roman"/>
        </w:rPr>
      </w:pPr>
      <w:r w:rsidRPr="00DB5AA6">
        <w:rPr>
          <w:rFonts w:ascii="Times New Roman" w:hAnsi="Times New Roman" w:cs="Times New Roman"/>
        </w:rPr>
        <w:t>Introduction</w:t>
      </w:r>
    </w:p>
    <w:p w14:paraId="2ADF53D3" w14:textId="77777777" w:rsidR="00C07CB1" w:rsidRPr="00DB5AA6" w:rsidRDefault="00C07CB1" w:rsidP="00C07CB1">
      <w:pPr>
        <w:spacing w:line="240" w:lineRule="auto"/>
        <w:rPr>
          <w:rFonts w:ascii="Times New Roman" w:hAnsi="Times New Roman" w:cs="Times New Roman"/>
          <w:sz w:val="16"/>
        </w:rPr>
      </w:pPr>
      <w:r w:rsidRPr="00BF51CF">
        <w:rPr>
          <w:rStyle w:val="StyleUnderline"/>
          <w:rFonts w:ascii="Times New Roman" w:hAnsi="Times New Roman" w:cs="Times New Roman"/>
        </w:rPr>
        <w:t xml:space="preserve">Violence has been a </w:t>
      </w:r>
      <w:r w:rsidRPr="00BF51CF">
        <w:rPr>
          <w:rStyle w:val="Emphasis"/>
          <w:rFonts w:ascii="Times New Roman" w:hAnsi="Times New Roman" w:cs="Times New Roman"/>
        </w:rPr>
        <w:t>definitive</w:t>
      </w:r>
      <w:r w:rsidRPr="00BF51CF">
        <w:rPr>
          <w:rStyle w:val="StyleUnderline"/>
          <w:rFonts w:ascii="Times New Roman" w:hAnsi="Times New Roman" w:cs="Times New Roman"/>
        </w:rPr>
        <w:t xml:space="preserve"> and </w:t>
      </w:r>
      <w:r w:rsidRPr="00BF51CF">
        <w:rPr>
          <w:rStyle w:val="Emphasis"/>
          <w:rFonts w:ascii="Times New Roman" w:hAnsi="Times New Roman" w:cs="Times New Roman"/>
        </w:rPr>
        <w:t>structurally constitutive factor</w:t>
      </w:r>
      <w:r w:rsidRPr="00BF51CF">
        <w:rPr>
          <w:rStyle w:val="StyleUnderline"/>
          <w:rFonts w:ascii="Times New Roman" w:hAnsi="Times New Roman" w:cs="Times New Roman"/>
        </w:rPr>
        <w:t xml:space="preserve"> in the contact between the rest and the West</w:t>
      </w:r>
      <w:r w:rsidRPr="00BF51CF">
        <w:rPr>
          <w:rFonts w:ascii="Times New Roman" w:hAnsi="Times New Roman" w:cs="Times New Roman"/>
          <w:sz w:val="16"/>
        </w:rPr>
        <w:t xml:space="preserve">. </w:t>
      </w:r>
      <w:r w:rsidRPr="00BF51CF">
        <w:rPr>
          <w:rStyle w:val="StyleUnderline"/>
          <w:rFonts w:ascii="Times New Roman" w:hAnsi="Times New Roman" w:cs="Times New Roman"/>
        </w:rPr>
        <w:t>This has been the case from the very early period of conquest</w:t>
      </w:r>
      <w:r w:rsidRPr="00BF51CF">
        <w:rPr>
          <w:rFonts w:ascii="Times New Roman" w:hAnsi="Times New Roman" w:cs="Times New Roman"/>
          <w:sz w:val="16"/>
        </w:rPr>
        <w:t xml:space="preserve">, </w:t>
      </w:r>
      <w:r w:rsidRPr="00BF51CF">
        <w:rPr>
          <w:rStyle w:val="StyleUnderline"/>
          <w:rFonts w:ascii="Times New Roman" w:hAnsi="Times New Roman" w:cs="Times New Roman"/>
        </w:rPr>
        <w:t xml:space="preserve">through the long centuries of </w:t>
      </w:r>
      <w:proofErr w:type="spellStart"/>
      <w:r w:rsidRPr="00BF51CF">
        <w:rPr>
          <w:rStyle w:val="StyleUnderline"/>
          <w:rFonts w:ascii="Times New Roman" w:hAnsi="Times New Roman" w:cs="Times New Roman"/>
        </w:rPr>
        <w:t>colonisation</w:t>
      </w:r>
      <w:proofErr w:type="spellEnd"/>
      <w:r w:rsidRPr="00DB5AA6">
        <w:rPr>
          <w:rStyle w:val="StyleUnderline"/>
          <w:rFonts w:ascii="Times New Roman" w:hAnsi="Times New Roman" w:cs="Times New Roman"/>
        </w:rPr>
        <w:t xml:space="preserve"> and occupation</w:t>
      </w:r>
      <w:r w:rsidRPr="00DB5AA6">
        <w:rPr>
          <w:rFonts w:ascii="Times New Roman" w:hAnsi="Times New Roman" w:cs="Times New Roman"/>
          <w:sz w:val="16"/>
        </w:rPr>
        <w:t xml:space="preserve">, and very much so since independence, much of it plagued by imperialism and new constructions such as ‘humanitarian intervention’. </w:t>
      </w:r>
      <w:r w:rsidRPr="00DB5AA6">
        <w:rPr>
          <w:rStyle w:val="StyleUnderline"/>
          <w:rFonts w:ascii="Times New Roman" w:hAnsi="Times New Roman" w:cs="Times New Roman"/>
        </w:rPr>
        <w:t xml:space="preserve">This </w:t>
      </w:r>
      <w:r w:rsidRPr="00A446B8">
        <w:rPr>
          <w:rStyle w:val="StyleUnderline"/>
          <w:rFonts w:ascii="Times New Roman" w:hAnsi="Times New Roman" w:cs="Times New Roman"/>
          <w:highlight w:val="green"/>
        </w:rPr>
        <w:t>violence</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has taken multiple forms</w:t>
      </w:r>
      <w:r w:rsidRPr="00DB5AA6">
        <w:rPr>
          <w:rStyle w:val="StyleUnderline"/>
          <w:rFonts w:ascii="Times New Roman" w:hAnsi="Times New Roman" w:cs="Times New Roman"/>
        </w:rPr>
        <w:t>,</w:t>
      </w:r>
      <w:r w:rsidRPr="00DB5AA6">
        <w:rPr>
          <w:rFonts w:ascii="Times New Roman" w:hAnsi="Times New Roman" w:cs="Times New Roman"/>
          <w:sz w:val="16"/>
        </w:rPr>
        <w:t xml:space="preserve"> ranging </w:t>
      </w:r>
      <w:r w:rsidRPr="00DB5AA6">
        <w:rPr>
          <w:rStyle w:val="StyleUnderline"/>
          <w:rFonts w:ascii="Times New Roman" w:hAnsi="Times New Roman" w:cs="Times New Roman"/>
        </w:rPr>
        <w:t>from</w:t>
      </w:r>
      <w:r w:rsidRPr="00DB5AA6">
        <w:rPr>
          <w:rFonts w:ascii="Times New Roman" w:hAnsi="Times New Roman" w:cs="Times New Roman"/>
          <w:sz w:val="16"/>
        </w:rPr>
        <w:t xml:space="preserve"> the everyday rituals of extracting submission for </w:t>
      </w:r>
      <w:proofErr w:type="spellStart"/>
      <w:r w:rsidRPr="00A446B8">
        <w:rPr>
          <w:rStyle w:val="StyleUnderline"/>
          <w:rFonts w:ascii="Times New Roman" w:hAnsi="Times New Roman" w:cs="Times New Roman"/>
          <w:highlight w:val="green"/>
        </w:rPr>
        <w:t>labour</w:t>
      </w:r>
      <w:proofErr w:type="spellEnd"/>
      <w:r w:rsidRPr="00A446B8">
        <w:rPr>
          <w:rStyle w:val="StyleUnderline"/>
          <w:rFonts w:ascii="Times New Roman" w:hAnsi="Times New Roman" w:cs="Times New Roman"/>
          <w:highlight w:val="green"/>
        </w:rPr>
        <w:t xml:space="preserve"> exploitation</w:t>
      </w:r>
      <w:r w:rsidRPr="00DB5AA6">
        <w:rPr>
          <w:rFonts w:ascii="Times New Roman" w:hAnsi="Times New Roman" w:cs="Times New Roman"/>
          <w:sz w:val="16"/>
        </w:rPr>
        <w:t xml:space="preserve">, </w:t>
      </w:r>
      <w:r w:rsidRPr="00A446B8">
        <w:rPr>
          <w:rStyle w:val="StyleUnderline"/>
          <w:rFonts w:ascii="Times New Roman" w:hAnsi="Times New Roman" w:cs="Times New Roman"/>
          <w:highlight w:val="green"/>
        </w:rPr>
        <w:t>to</w:t>
      </w:r>
      <w:r w:rsidRPr="00DB5AA6">
        <w:rPr>
          <w:rFonts w:ascii="Times New Roman" w:hAnsi="Times New Roman" w:cs="Times New Roman"/>
          <w:sz w:val="16"/>
        </w:rPr>
        <w:t xml:space="preserve"> </w:t>
      </w:r>
      <w:r w:rsidRPr="00DB5AA6">
        <w:rPr>
          <w:rStyle w:val="Emphasis"/>
          <w:rFonts w:ascii="Times New Roman" w:hAnsi="Times New Roman" w:cs="Times New Roman"/>
        </w:rPr>
        <w:t>outright</w:t>
      </w:r>
      <w:r w:rsidRPr="00DB5AA6">
        <w:rPr>
          <w:rFonts w:ascii="Times New Roman" w:hAnsi="Times New Roman" w:cs="Times New Roman"/>
          <w:sz w:val="16"/>
        </w:rPr>
        <w:t xml:space="preserve">, </w:t>
      </w:r>
      <w:r w:rsidRPr="00A446B8">
        <w:rPr>
          <w:rStyle w:val="Emphasis"/>
          <w:rFonts w:ascii="Times New Roman" w:hAnsi="Times New Roman" w:cs="Times New Roman"/>
          <w:highlight w:val="green"/>
        </w:rPr>
        <w:t>total war</w:t>
      </w:r>
      <w:r w:rsidRPr="00DB5AA6">
        <w:rPr>
          <w:rStyle w:val="Emphasis"/>
          <w:rFonts w:ascii="Times New Roman" w:hAnsi="Times New Roman" w:cs="Times New Roman"/>
        </w:rPr>
        <w:t>.</w:t>
      </w:r>
      <w:r w:rsidRPr="00DB5AA6">
        <w:rPr>
          <w:rFonts w:ascii="Times New Roman" w:hAnsi="Times New Roman" w:cs="Times New Roman"/>
          <w:sz w:val="16"/>
        </w:rPr>
        <w:t xml:space="preserve"> These regimes of violence include but are not limited to everyday </w:t>
      </w:r>
      <w:r w:rsidRPr="00A446B8">
        <w:rPr>
          <w:rStyle w:val="Emphasis"/>
          <w:rFonts w:ascii="Times New Roman" w:hAnsi="Times New Roman" w:cs="Times New Roman"/>
          <w:highlight w:val="green"/>
        </w:rPr>
        <w:t>disciplinary punishment</w:t>
      </w:r>
      <w:r w:rsidRPr="00DB5AA6">
        <w:rPr>
          <w:rFonts w:ascii="Times New Roman" w:hAnsi="Times New Roman" w:cs="Times New Roman"/>
          <w:sz w:val="16"/>
        </w:rPr>
        <w:t xml:space="preserve"> to maintain ‘order’ (especially in slavery and indentureship), massacres (Morant Bay, Jamaica – 1865, Wounded Knee – 1890, Amritsar – 1919, No Gun Ri – 1950, My Lai – 1968, Haditha, Iraq – 2005), </w:t>
      </w:r>
      <w:r w:rsidRPr="00A446B8">
        <w:rPr>
          <w:rStyle w:val="Emphasis"/>
          <w:rFonts w:ascii="Times New Roman" w:hAnsi="Times New Roman" w:cs="Times New Roman"/>
          <w:highlight w:val="green"/>
        </w:rPr>
        <w:t>saturation bombing</w:t>
      </w:r>
      <w:r w:rsidRPr="00DB5AA6">
        <w:rPr>
          <w:rFonts w:ascii="Times New Roman" w:hAnsi="Times New Roman" w:cs="Times New Roman"/>
          <w:sz w:val="16"/>
        </w:rPr>
        <w:t xml:space="preserve"> of peoples and landscapes (Vietnam, Cambodia, Laos), </w:t>
      </w:r>
      <w:r w:rsidRPr="00A446B8">
        <w:rPr>
          <w:rStyle w:val="Emphasis"/>
          <w:rFonts w:ascii="Times New Roman" w:hAnsi="Times New Roman" w:cs="Times New Roman"/>
          <w:highlight w:val="green"/>
        </w:rPr>
        <w:t>genocide</w:t>
      </w:r>
      <w:r w:rsidRPr="00DB5AA6">
        <w:rPr>
          <w:rFonts w:ascii="Times New Roman" w:hAnsi="Times New Roman" w:cs="Times New Roman"/>
          <w:sz w:val="16"/>
        </w:rPr>
        <w:t xml:space="preserve"> (Belgian Congo, German South West Africa) </w:t>
      </w:r>
      <w:r w:rsidRPr="00A446B8">
        <w:rPr>
          <w:rStyle w:val="StyleUnderline"/>
          <w:rFonts w:ascii="Times New Roman" w:hAnsi="Times New Roman" w:cs="Times New Roman"/>
          <w:highlight w:val="green"/>
        </w:rPr>
        <w:t>and</w:t>
      </w:r>
      <w:r w:rsidRPr="00DB5AA6">
        <w:rPr>
          <w:rStyle w:val="StyleUnderline"/>
          <w:rFonts w:ascii="Times New Roman" w:hAnsi="Times New Roman" w:cs="Times New Roman"/>
        </w:rPr>
        <w:t xml:space="preserve"> </w:t>
      </w:r>
      <w:r w:rsidRPr="00DB5AA6">
        <w:rPr>
          <w:rStyle w:val="Emphasis"/>
          <w:rFonts w:ascii="Times New Roman" w:hAnsi="Times New Roman" w:cs="Times New Roman"/>
        </w:rPr>
        <w:t xml:space="preserve">near </w:t>
      </w:r>
      <w:r w:rsidRPr="00A446B8">
        <w:rPr>
          <w:rStyle w:val="Emphasis"/>
          <w:rFonts w:ascii="Times New Roman" w:hAnsi="Times New Roman" w:cs="Times New Roman"/>
          <w:highlight w:val="green"/>
        </w:rPr>
        <w:t>extermination</w:t>
      </w:r>
      <w:r w:rsidRPr="00DB5AA6">
        <w:rPr>
          <w:rFonts w:ascii="Times New Roman" w:hAnsi="Times New Roman" w:cs="Times New Roman"/>
          <w:sz w:val="16"/>
        </w:rPr>
        <w:t xml:space="preserve"> (indigenous peoples of the Caribbean, the Americas and Australia).</w:t>
      </w:r>
    </w:p>
    <w:p w14:paraId="549F9573" w14:textId="77777777" w:rsidR="00C07CB1" w:rsidRPr="00DB5AA6" w:rsidRDefault="00C07CB1" w:rsidP="00C07CB1">
      <w:pPr>
        <w:spacing w:line="240" w:lineRule="auto"/>
        <w:rPr>
          <w:rFonts w:ascii="Times New Roman" w:hAnsi="Times New Roman" w:cs="Times New Roman"/>
          <w:sz w:val="16"/>
        </w:rPr>
      </w:pPr>
      <w:r w:rsidRPr="00DB5AA6">
        <w:rPr>
          <w:rStyle w:val="StyleUnderline"/>
          <w:rFonts w:ascii="Times New Roman" w:hAnsi="Times New Roman" w:cs="Times New Roman"/>
        </w:rPr>
        <w:t xml:space="preserve">Astoundingly, </w:t>
      </w:r>
      <w:r w:rsidRPr="00A446B8">
        <w:rPr>
          <w:rStyle w:val="StyleUnderline"/>
          <w:rFonts w:ascii="Times New Roman" w:hAnsi="Times New Roman" w:cs="Times New Roman"/>
          <w:highlight w:val="green"/>
        </w:rPr>
        <w:t>hegemonic</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discourses of</w:t>
      </w:r>
      <w:r w:rsidRPr="00DB5AA6">
        <w:rPr>
          <w:rFonts w:ascii="Times New Roman" w:hAnsi="Times New Roman" w:cs="Times New Roman"/>
          <w:sz w:val="16"/>
        </w:rPr>
        <w:t xml:space="preserve"> international relations (</w:t>
      </w:r>
      <w:r w:rsidRPr="00A446B8">
        <w:rPr>
          <w:rStyle w:val="StyleUnderline"/>
          <w:rFonts w:ascii="Times New Roman" w:hAnsi="Times New Roman" w:cs="Times New Roman"/>
          <w:highlight w:val="green"/>
        </w:rPr>
        <w:t>IR</w:t>
      </w:r>
      <w:r w:rsidRPr="00A446B8">
        <w:rPr>
          <w:rFonts w:ascii="Times New Roman" w:hAnsi="Times New Roman" w:cs="Times New Roman"/>
          <w:sz w:val="16"/>
          <w:highlight w:val="green"/>
        </w:rPr>
        <w:t xml:space="preserve">) </w:t>
      </w:r>
      <w:r w:rsidRPr="00A446B8">
        <w:rPr>
          <w:rStyle w:val="StyleUnderline"/>
          <w:rFonts w:ascii="Times New Roman" w:hAnsi="Times New Roman" w:cs="Times New Roman"/>
          <w:highlight w:val="green"/>
        </w:rPr>
        <w:t xml:space="preserve">have been </w:t>
      </w:r>
      <w:r w:rsidRPr="00A446B8">
        <w:rPr>
          <w:rStyle w:val="Emphasis"/>
          <w:rFonts w:ascii="Times New Roman" w:hAnsi="Times New Roman" w:cs="Times New Roman"/>
          <w:highlight w:val="green"/>
        </w:rPr>
        <w:t>silent</w:t>
      </w:r>
      <w:r w:rsidRPr="00DB5AA6">
        <w:rPr>
          <w:rStyle w:val="Emphasis"/>
          <w:rFonts w:ascii="Times New Roman" w:hAnsi="Times New Roman" w:cs="Times New Roman"/>
        </w:rPr>
        <w:t xml:space="preserve"> about this</w:t>
      </w:r>
      <w:r w:rsidRPr="00DB5AA6">
        <w:rPr>
          <w:rFonts w:ascii="Times New Roman" w:hAnsi="Times New Roman" w:cs="Times New Roman"/>
          <w:sz w:val="16"/>
        </w:rPr>
        <w:t xml:space="preserve">.1 </w:t>
      </w:r>
      <w:r w:rsidRPr="00A446B8">
        <w:rPr>
          <w:rStyle w:val="StyleUnderline"/>
          <w:rFonts w:ascii="Times New Roman" w:hAnsi="Times New Roman" w:cs="Times New Roman"/>
          <w:highlight w:val="green"/>
        </w:rPr>
        <w:t>This</w:t>
      </w:r>
      <w:r w:rsidRPr="00DB5AA6">
        <w:rPr>
          <w:rStyle w:val="StyleUnderline"/>
          <w:rFonts w:ascii="Times New Roman" w:hAnsi="Times New Roman" w:cs="Times New Roman"/>
        </w:rPr>
        <w:t xml:space="preserve"> silence </w:t>
      </w:r>
      <w:r w:rsidRPr="00A446B8">
        <w:rPr>
          <w:rStyle w:val="StyleUnderline"/>
          <w:rFonts w:ascii="Times New Roman" w:hAnsi="Times New Roman" w:cs="Times New Roman"/>
          <w:highlight w:val="green"/>
        </w:rPr>
        <w:t xml:space="preserve">is </w:t>
      </w:r>
      <w:r w:rsidRPr="00A446B8">
        <w:rPr>
          <w:rStyle w:val="Emphasis"/>
          <w:rFonts w:ascii="Times New Roman" w:hAnsi="Times New Roman" w:cs="Times New Roman"/>
          <w:highlight w:val="green"/>
        </w:rPr>
        <w:t>neither passive nor innocent</w:t>
      </w:r>
      <w:r w:rsidRPr="00DB5AA6">
        <w:rPr>
          <w:rFonts w:ascii="Times New Roman" w:hAnsi="Times New Roman" w:cs="Times New Roman"/>
          <w:sz w:val="16"/>
        </w:rPr>
        <w:t xml:space="preserve">, </w:t>
      </w:r>
      <w:r w:rsidRPr="00A446B8">
        <w:rPr>
          <w:rStyle w:val="StyleUnderline"/>
          <w:rFonts w:ascii="Times New Roman" w:hAnsi="Times New Roman" w:cs="Times New Roman"/>
          <w:highlight w:val="green"/>
        </w:rPr>
        <w:t>but</w:t>
      </w:r>
      <w:r w:rsidRPr="00DB5AA6">
        <w:rPr>
          <w:rStyle w:val="StyleUnderline"/>
          <w:rFonts w:ascii="Times New Roman" w:hAnsi="Times New Roman" w:cs="Times New Roman"/>
        </w:rPr>
        <w:t xml:space="preserve"> a form of </w:t>
      </w:r>
      <w:r w:rsidRPr="00A446B8">
        <w:rPr>
          <w:rStyle w:val="Emphasis"/>
          <w:rFonts w:ascii="Times New Roman" w:hAnsi="Times New Roman" w:cs="Times New Roman"/>
          <w:highlight w:val="green"/>
        </w:rPr>
        <w:t>active forgetting</w:t>
      </w:r>
      <w:r w:rsidRPr="00DB5AA6">
        <w:rPr>
          <w:rFonts w:ascii="Times New Roman" w:hAnsi="Times New Roman" w:cs="Times New Roman"/>
          <w:sz w:val="16"/>
        </w:rPr>
        <w:t xml:space="preserve"> </w:t>
      </w:r>
      <w:r w:rsidRPr="00A446B8">
        <w:rPr>
          <w:rStyle w:val="StyleUnderline"/>
          <w:rFonts w:ascii="Times New Roman" w:hAnsi="Times New Roman" w:cs="Times New Roman"/>
          <w:highlight w:val="green"/>
        </w:rPr>
        <w:t>resulting from</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the discipline’s ‘fetishization of abstraction’</w:t>
      </w:r>
      <w:r w:rsidRPr="00DB5AA6">
        <w:rPr>
          <w:rFonts w:ascii="Times New Roman" w:hAnsi="Times New Roman" w:cs="Times New Roman"/>
          <w:sz w:val="16"/>
        </w:rPr>
        <w:t>.2 Moreover, Susan Buck-</w:t>
      </w:r>
      <w:proofErr w:type="spellStart"/>
      <w:r w:rsidRPr="00DB5AA6">
        <w:rPr>
          <w:rFonts w:ascii="Times New Roman" w:hAnsi="Times New Roman" w:cs="Times New Roman"/>
          <w:sz w:val="16"/>
        </w:rPr>
        <w:t>Morss</w:t>
      </w:r>
      <w:proofErr w:type="spellEnd"/>
      <w:r w:rsidRPr="00DB5AA6">
        <w:rPr>
          <w:rFonts w:ascii="Times New Roman" w:hAnsi="Times New Roman" w:cs="Times New Roman"/>
          <w:sz w:val="16"/>
        </w:rPr>
        <w:t xml:space="preserve">’ contention that well-established disciplines tend to consolidate their borders by expelling ‘counterevidence’3 is an apt way of describing established IR’s relationship with the problems under consideration here. </w:t>
      </w:r>
      <w:r w:rsidRPr="00A446B8">
        <w:rPr>
          <w:rStyle w:val="StyleUnderline"/>
          <w:rFonts w:ascii="Times New Roman" w:hAnsi="Times New Roman" w:cs="Times New Roman"/>
          <w:highlight w:val="green"/>
        </w:rPr>
        <w:t>Violence</w:t>
      </w:r>
      <w:r w:rsidRPr="00DB5AA6">
        <w:rPr>
          <w:rFonts w:ascii="Times New Roman" w:hAnsi="Times New Roman" w:cs="Times New Roman"/>
          <w:sz w:val="16"/>
        </w:rPr>
        <w:t xml:space="preserve"> in, and </w:t>
      </w:r>
      <w:r w:rsidRPr="00DB5AA6">
        <w:rPr>
          <w:rStyle w:val="StyleUnderline"/>
          <w:rFonts w:ascii="Times New Roman" w:hAnsi="Times New Roman" w:cs="Times New Roman"/>
        </w:rPr>
        <w:t xml:space="preserve">against, the Third World </w:t>
      </w:r>
      <w:r w:rsidRPr="00A446B8">
        <w:rPr>
          <w:rStyle w:val="StyleUnderline"/>
          <w:rFonts w:ascii="Times New Roman" w:hAnsi="Times New Roman" w:cs="Times New Roman"/>
          <w:highlight w:val="green"/>
        </w:rPr>
        <w:t>is</w:t>
      </w:r>
      <w:r w:rsidRPr="00DB5AA6">
        <w:rPr>
          <w:rStyle w:val="StyleUnderline"/>
          <w:rFonts w:ascii="Times New Roman" w:hAnsi="Times New Roman" w:cs="Times New Roman"/>
        </w:rPr>
        <w:t xml:space="preserve"> generally </w:t>
      </w:r>
      <w:r w:rsidRPr="00A446B8">
        <w:rPr>
          <w:rStyle w:val="StyleUnderline"/>
          <w:rFonts w:ascii="Times New Roman" w:hAnsi="Times New Roman" w:cs="Times New Roman"/>
          <w:highlight w:val="green"/>
        </w:rPr>
        <w:t>treated either</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as</w:t>
      </w:r>
      <w:r w:rsidRPr="00DB5AA6">
        <w:rPr>
          <w:rStyle w:val="StyleUnderline"/>
          <w:rFonts w:ascii="Times New Roman" w:hAnsi="Times New Roman" w:cs="Times New Roman"/>
        </w:rPr>
        <w:t xml:space="preserve"> purely </w:t>
      </w:r>
      <w:r w:rsidRPr="00A446B8">
        <w:rPr>
          <w:rStyle w:val="StyleUnderline"/>
          <w:rFonts w:ascii="Times New Roman" w:hAnsi="Times New Roman" w:cs="Times New Roman"/>
          <w:highlight w:val="green"/>
        </w:rPr>
        <w:t>internal and cultural</w:t>
      </w:r>
      <w:r w:rsidRPr="00DB5AA6">
        <w:rPr>
          <w:rFonts w:ascii="Times New Roman" w:hAnsi="Times New Roman" w:cs="Times New Roman"/>
          <w:sz w:val="16"/>
        </w:rPr>
        <w:t xml:space="preserve">, </w:t>
      </w:r>
      <w:r w:rsidRPr="00A446B8">
        <w:rPr>
          <w:rStyle w:val="StyleUnderline"/>
          <w:rFonts w:ascii="Times New Roman" w:hAnsi="Times New Roman" w:cs="Times New Roman"/>
          <w:highlight w:val="green"/>
        </w:rPr>
        <w:t>or</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as a dimension of</w:t>
      </w:r>
      <w:r w:rsidRPr="00DB5AA6">
        <w:rPr>
          <w:rStyle w:val="StyleUnderline"/>
          <w:rFonts w:ascii="Times New Roman" w:hAnsi="Times New Roman" w:cs="Times New Roman"/>
        </w:rPr>
        <w:t xml:space="preserve"> a larger narrative of </w:t>
      </w:r>
      <w:r w:rsidRPr="00A446B8">
        <w:rPr>
          <w:rStyle w:val="StyleUnderline"/>
          <w:rFonts w:ascii="Times New Roman" w:hAnsi="Times New Roman" w:cs="Times New Roman"/>
          <w:highlight w:val="green"/>
        </w:rPr>
        <w:t>historical progress</w:t>
      </w:r>
      <w:r w:rsidRPr="00DB5AA6">
        <w:rPr>
          <w:rFonts w:ascii="Times New Roman" w:hAnsi="Times New Roman" w:cs="Times New Roman"/>
          <w:sz w:val="16"/>
        </w:rPr>
        <w:t xml:space="preserve">, this latter in the Hegelian sense of the dialectic of History. </w:t>
      </w:r>
      <w:r w:rsidRPr="00A446B8">
        <w:rPr>
          <w:rStyle w:val="StyleUnderline"/>
          <w:rFonts w:ascii="Times New Roman" w:hAnsi="Times New Roman" w:cs="Times New Roman"/>
          <w:highlight w:val="green"/>
        </w:rPr>
        <w:t>The task</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of ‘dissenters</w:t>
      </w:r>
      <w:r w:rsidRPr="00DB5AA6">
        <w:rPr>
          <w:rFonts w:ascii="Times New Roman" w:hAnsi="Times New Roman" w:cs="Times New Roman"/>
          <w:sz w:val="16"/>
        </w:rPr>
        <w:t xml:space="preserve"> and insurgents’4 </w:t>
      </w:r>
      <w:proofErr w:type="gramStart"/>
      <w:r w:rsidRPr="00A446B8">
        <w:rPr>
          <w:rStyle w:val="StyleUnderline"/>
          <w:rFonts w:ascii="Times New Roman" w:hAnsi="Times New Roman" w:cs="Times New Roman"/>
          <w:highlight w:val="green"/>
        </w:rPr>
        <w:t>is</w:t>
      </w:r>
      <w:proofErr w:type="gramEnd"/>
      <w:r w:rsidRPr="00DB5AA6">
        <w:rPr>
          <w:rFonts w:ascii="Times New Roman" w:hAnsi="Times New Roman" w:cs="Times New Roman"/>
          <w:sz w:val="16"/>
        </w:rPr>
        <w:t xml:space="preserve"> not to merely prosecute what we see as the methodological negligence of hegemonic IR, but </w:t>
      </w:r>
      <w:r w:rsidRPr="00DB5AA6">
        <w:rPr>
          <w:rStyle w:val="StyleUnderline"/>
          <w:rFonts w:ascii="Times New Roman" w:hAnsi="Times New Roman" w:cs="Times New Roman"/>
        </w:rPr>
        <w:t>to</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embark on the necessary and unremitting work of </w:t>
      </w:r>
      <w:r w:rsidRPr="00A446B8">
        <w:rPr>
          <w:rStyle w:val="Emphasis"/>
          <w:rFonts w:ascii="Times New Roman" w:hAnsi="Times New Roman" w:cs="Times New Roman"/>
          <w:highlight w:val="green"/>
        </w:rPr>
        <w:t>finding</w:t>
      </w:r>
      <w:r w:rsidRPr="00DB5AA6">
        <w:rPr>
          <w:rFonts w:ascii="Times New Roman" w:hAnsi="Times New Roman" w:cs="Times New Roman"/>
          <w:sz w:val="16"/>
        </w:rPr>
        <w:t xml:space="preserve">, and </w:t>
      </w:r>
      <w:r w:rsidRPr="00A446B8">
        <w:rPr>
          <w:rStyle w:val="Emphasis"/>
          <w:rFonts w:ascii="Times New Roman" w:hAnsi="Times New Roman" w:cs="Times New Roman"/>
          <w:highlight w:val="green"/>
        </w:rPr>
        <w:t>showing</w:t>
      </w:r>
      <w:r w:rsidRPr="00DB5AA6">
        <w:rPr>
          <w:rFonts w:ascii="Times New Roman" w:hAnsi="Times New Roman" w:cs="Times New Roman"/>
          <w:sz w:val="16"/>
        </w:rPr>
        <w:t xml:space="preserve">, </w:t>
      </w:r>
      <w:r w:rsidRPr="00A446B8">
        <w:rPr>
          <w:rStyle w:val="StyleUnderline"/>
          <w:rFonts w:ascii="Times New Roman" w:hAnsi="Times New Roman" w:cs="Times New Roman"/>
          <w:highlight w:val="green"/>
        </w:rPr>
        <w:t xml:space="preserve">the </w:t>
      </w:r>
      <w:r w:rsidRPr="00A446B8">
        <w:rPr>
          <w:rStyle w:val="Emphasis"/>
          <w:rFonts w:ascii="Times New Roman" w:hAnsi="Times New Roman" w:cs="Times New Roman"/>
          <w:highlight w:val="green"/>
        </w:rPr>
        <w:t>violent</w:t>
      </w:r>
      <w:r w:rsidRPr="00A446B8">
        <w:rPr>
          <w:rStyle w:val="StyleUnderline"/>
          <w:rFonts w:ascii="Times New Roman" w:hAnsi="Times New Roman" w:cs="Times New Roman"/>
          <w:highlight w:val="green"/>
        </w:rPr>
        <w:t xml:space="preserve"> and profoundly </w:t>
      </w:r>
      <w:proofErr w:type="spellStart"/>
      <w:r w:rsidRPr="00A446B8">
        <w:rPr>
          <w:rStyle w:val="Emphasis"/>
          <w:rFonts w:ascii="Times New Roman" w:hAnsi="Times New Roman" w:cs="Times New Roman"/>
          <w:highlight w:val="green"/>
        </w:rPr>
        <w:t>racialised</w:t>
      </w:r>
      <w:proofErr w:type="spellEnd"/>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interconnectedness</w:t>
      </w:r>
      <w:r w:rsidRPr="00DB5AA6">
        <w:rPr>
          <w:rStyle w:val="StyleUnderline"/>
          <w:rFonts w:ascii="Times New Roman" w:hAnsi="Times New Roman" w:cs="Times New Roman"/>
        </w:rPr>
        <w:t xml:space="preserve"> of the West and its Others</w:t>
      </w:r>
      <w:r w:rsidRPr="00DB5AA6">
        <w:rPr>
          <w:rFonts w:ascii="Times New Roman" w:hAnsi="Times New Roman" w:cs="Times New Roman"/>
          <w:sz w:val="16"/>
        </w:rPr>
        <w:t>. Some of the critiques of hegemonic IR have also, and already, been applied to some branches of Marxian/ World Systems Theory,5 neo-Gramscian theory6 and Foucauldian security studies.7</w:t>
      </w:r>
    </w:p>
    <w:p w14:paraId="093547C7" w14:textId="77777777" w:rsidR="00C07CB1" w:rsidRPr="00DB5AA6" w:rsidRDefault="00C07CB1" w:rsidP="00C07CB1">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Two important moves are necessary for challenging </w:t>
      </w:r>
      <w:r w:rsidRPr="00BF51CF">
        <w:rPr>
          <w:rStyle w:val="StyleUnderline"/>
          <w:rFonts w:ascii="Times New Roman" w:hAnsi="Times New Roman" w:cs="Times New Roman"/>
        </w:rPr>
        <w:t>this silencing</w:t>
      </w:r>
      <w:r w:rsidRPr="00BF51CF">
        <w:rPr>
          <w:rFonts w:ascii="Times New Roman" w:hAnsi="Times New Roman" w:cs="Times New Roman"/>
          <w:sz w:val="16"/>
          <w:szCs w:val="16"/>
        </w:rPr>
        <w:t xml:space="preserve">. The first </w:t>
      </w:r>
      <w:r w:rsidRPr="00BF51CF">
        <w:rPr>
          <w:rStyle w:val="StyleUnderline"/>
          <w:rFonts w:ascii="Times New Roman" w:hAnsi="Times New Roman" w:cs="Times New Roman"/>
        </w:rPr>
        <w:t>calls for</w:t>
      </w:r>
      <w:r w:rsidRPr="00BF51CF">
        <w:rPr>
          <w:rFonts w:ascii="Times New Roman" w:hAnsi="Times New Roman" w:cs="Times New Roman"/>
          <w:sz w:val="16"/>
          <w:szCs w:val="16"/>
        </w:rPr>
        <w:t xml:space="preserve"> a </w:t>
      </w:r>
      <w:r w:rsidRPr="00BF51CF">
        <w:rPr>
          <w:rStyle w:val="Emphasis"/>
          <w:rFonts w:ascii="Times New Roman" w:hAnsi="Times New Roman" w:cs="Times New Roman"/>
        </w:rPr>
        <w:t>major methodological shift in the production of knowledges</w:t>
      </w:r>
      <w:r w:rsidRPr="00BF51CF">
        <w:rPr>
          <w:rFonts w:ascii="Times New Roman" w:hAnsi="Times New Roman" w:cs="Times New Roman"/>
          <w:sz w:val="16"/>
          <w:szCs w:val="16"/>
        </w:rPr>
        <w:t xml:space="preserve">, </w:t>
      </w:r>
      <w:r w:rsidRPr="00BF51CF">
        <w:rPr>
          <w:rStyle w:val="StyleUnderline"/>
          <w:rFonts w:ascii="Times New Roman" w:hAnsi="Times New Roman" w:cs="Times New Roman"/>
        </w:rPr>
        <w:t>a shift</w:t>
      </w:r>
      <w:r w:rsidRPr="00BF51CF">
        <w:rPr>
          <w:rFonts w:ascii="Times New Roman" w:hAnsi="Times New Roman" w:cs="Times New Roman"/>
          <w:sz w:val="16"/>
          <w:szCs w:val="16"/>
        </w:rPr>
        <w:t xml:space="preserve"> from the positivist and nomothetic </w:t>
      </w:r>
      <w:r w:rsidRPr="00BF51CF">
        <w:rPr>
          <w:rStyle w:val="StyleUnderline"/>
          <w:rFonts w:ascii="Times New Roman" w:hAnsi="Times New Roman" w:cs="Times New Roman"/>
        </w:rPr>
        <w:t>to the grounded and historical</w:t>
      </w:r>
      <w:r w:rsidRPr="00BF51CF">
        <w:rPr>
          <w:rFonts w:ascii="Times New Roman" w:hAnsi="Times New Roman" w:cs="Times New Roman"/>
          <w:sz w:val="16"/>
          <w:szCs w:val="16"/>
        </w:rPr>
        <w:t xml:space="preserve">. Or, as </w:t>
      </w:r>
      <w:proofErr w:type="spellStart"/>
      <w:r w:rsidRPr="00BF51CF">
        <w:rPr>
          <w:rFonts w:ascii="Times New Roman" w:hAnsi="Times New Roman" w:cs="Times New Roman"/>
          <w:sz w:val="16"/>
          <w:szCs w:val="16"/>
        </w:rPr>
        <w:t>Siba</w:t>
      </w:r>
      <w:proofErr w:type="spellEnd"/>
      <w:r w:rsidRPr="00BF51CF">
        <w:rPr>
          <w:rFonts w:ascii="Times New Roman" w:hAnsi="Times New Roman" w:cs="Times New Roman"/>
          <w:sz w:val="16"/>
          <w:szCs w:val="16"/>
        </w:rPr>
        <w:t xml:space="preserve"> </w:t>
      </w:r>
      <w:proofErr w:type="spellStart"/>
      <w:r w:rsidRPr="00BF51CF">
        <w:rPr>
          <w:rFonts w:ascii="Times New Roman" w:hAnsi="Times New Roman" w:cs="Times New Roman"/>
          <w:sz w:val="16"/>
          <w:szCs w:val="16"/>
        </w:rPr>
        <w:t>Grovogui</w:t>
      </w:r>
      <w:proofErr w:type="spellEnd"/>
      <w:r w:rsidRPr="00BF51CF">
        <w:rPr>
          <w:rFonts w:ascii="Times New Roman" w:hAnsi="Times New Roman" w:cs="Times New Roman"/>
          <w:sz w:val="16"/>
          <w:szCs w:val="16"/>
        </w:rPr>
        <w:t xml:space="preserve"> puts it, we need to go beyond ‘racial clichés and oversimplified notions of culture’.8 The second challenge is for scholars to investigate, describe and situate violence in the making</w:t>
      </w:r>
      <w:r w:rsidRPr="00DB5AA6">
        <w:rPr>
          <w:rFonts w:ascii="Times New Roman" w:hAnsi="Times New Roman" w:cs="Times New Roman"/>
          <w:sz w:val="16"/>
          <w:szCs w:val="16"/>
        </w:rPr>
        <w:t xml:space="preserve"> and reproduction of forms of state/societies and successive world orders. This special issue takes up this task by examining violence in and against the Third World in various forms/modalities and in different historical situations as well as their interconnectedness.</w:t>
      </w:r>
    </w:p>
    <w:p w14:paraId="5C0F5F74" w14:textId="77777777" w:rsidR="00C07CB1" w:rsidRPr="00DB5AA6" w:rsidRDefault="00C07CB1" w:rsidP="00C07CB1">
      <w:pPr>
        <w:spacing w:line="240" w:lineRule="auto"/>
        <w:rPr>
          <w:rFonts w:ascii="Times New Roman" w:hAnsi="Times New Roman" w:cs="Times New Roman"/>
          <w:sz w:val="16"/>
        </w:rPr>
      </w:pPr>
      <w:r w:rsidRPr="00DB5AA6">
        <w:rPr>
          <w:rStyle w:val="StyleUnderline"/>
          <w:rFonts w:ascii="Times New Roman" w:hAnsi="Times New Roman" w:cs="Times New Roman"/>
        </w:rPr>
        <w:t>Colonial acts of physical destruction</w:t>
      </w:r>
      <w:r w:rsidRPr="00DB5AA6">
        <w:rPr>
          <w:rFonts w:ascii="Times New Roman" w:hAnsi="Times New Roman" w:cs="Times New Roman"/>
          <w:sz w:val="16"/>
        </w:rPr>
        <w:t xml:space="preserve"> and the </w:t>
      </w:r>
      <w:r w:rsidRPr="00DB5AA6">
        <w:rPr>
          <w:rStyle w:val="StyleUnderline"/>
          <w:rFonts w:ascii="Times New Roman" w:hAnsi="Times New Roman" w:cs="Times New Roman"/>
        </w:rPr>
        <w:t xml:space="preserve">expropriation of resources </w:t>
      </w:r>
      <w:r w:rsidRPr="00DB5AA6">
        <w:rPr>
          <w:rFonts w:ascii="Times New Roman" w:hAnsi="Times New Roman" w:cs="Times New Roman"/>
          <w:sz w:val="16"/>
        </w:rPr>
        <w:t xml:space="preserve">during conquest </w:t>
      </w:r>
      <w:r w:rsidRPr="00DB5AA6">
        <w:rPr>
          <w:rStyle w:val="StyleUnderline"/>
          <w:rFonts w:ascii="Times New Roman" w:hAnsi="Times New Roman" w:cs="Times New Roman"/>
        </w:rPr>
        <w:t>constitute</w:t>
      </w:r>
      <w:r w:rsidRPr="00DB5AA6">
        <w:rPr>
          <w:rFonts w:ascii="Times New Roman" w:hAnsi="Times New Roman" w:cs="Times New Roman"/>
          <w:sz w:val="16"/>
        </w:rPr>
        <w:t xml:space="preserve"> what Achille </w:t>
      </w:r>
      <w:proofErr w:type="spellStart"/>
      <w:r w:rsidRPr="00DB5AA6">
        <w:rPr>
          <w:rFonts w:ascii="Times New Roman" w:hAnsi="Times New Roman" w:cs="Times New Roman"/>
          <w:sz w:val="16"/>
        </w:rPr>
        <w:t>Mbembe</w:t>
      </w:r>
      <w:proofErr w:type="spellEnd"/>
      <w:r w:rsidRPr="00DB5AA6">
        <w:rPr>
          <w:rFonts w:ascii="Times New Roman" w:hAnsi="Times New Roman" w:cs="Times New Roman"/>
          <w:sz w:val="16"/>
        </w:rPr>
        <w:t xml:space="preserve"> calls </w:t>
      </w:r>
      <w:r w:rsidRPr="00DB5AA6">
        <w:rPr>
          <w:rStyle w:val="Emphasis"/>
          <w:rFonts w:ascii="Times New Roman" w:hAnsi="Times New Roman" w:cs="Times New Roman"/>
        </w:rPr>
        <w:t>‘founding violence’</w:t>
      </w:r>
      <w:r w:rsidRPr="00DB5AA6">
        <w:rPr>
          <w:rFonts w:ascii="Times New Roman" w:hAnsi="Times New Roman" w:cs="Times New Roman"/>
          <w:sz w:val="16"/>
        </w:rPr>
        <w:t xml:space="preserve">.9 This founding violence was not simply an effect of </w:t>
      </w:r>
      <w:proofErr w:type="spellStart"/>
      <w:r w:rsidRPr="00DB5AA6">
        <w:rPr>
          <w:rFonts w:ascii="Times New Roman" w:hAnsi="Times New Roman" w:cs="Times New Roman"/>
          <w:sz w:val="16"/>
        </w:rPr>
        <w:t>racialised</w:t>
      </w:r>
      <w:proofErr w:type="spellEnd"/>
      <w:r w:rsidRPr="00DB5AA6">
        <w:rPr>
          <w:rFonts w:ascii="Times New Roman" w:hAnsi="Times New Roman" w:cs="Times New Roman"/>
          <w:sz w:val="16"/>
        </w:rPr>
        <w:t xml:space="preserve"> ideologies or of great power geopolitical contestations but, instead, worked to ‘create the space over which it was exercised’.10 This founding violence did not work in isolation but in turn enabled a host of regimes and infrastructures of rights for the </w:t>
      </w:r>
      <w:proofErr w:type="spellStart"/>
      <w:r w:rsidRPr="00DB5AA6">
        <w:rPr>
          <w:rFonts w:ascii="Times New Roman" w:hAnsi="Times New Roman" w:cs="Times New Roman"/>
          <w:sz w:val="16"/>
        </w:rPr>
        <w:t>coloniser</w:t>
      </w:r>
      <w:proofErr w:type="spellEnd"/>
      <w:r w:rsidRPr="00DB5AA6">
        <w:rPr>
          <w:rFonts w:ascii="Times New Roman" w:hAnsi="Times New Roman" w:cs="Times New Roman"/>
          <w:sz w:val="16"/>
        </w:rPr>
        <w:t xml:space="preserve"> and the denial of the same for the </w:t>
      </w:r>
      <w:proofErr w:type="spellStart"/>
      <w:r w:rsidRPr="00DB5AA6">
        <w:rPr>
          <w:rFonts w:ascii="Times New Roman" w:hAnsi="Times New Roman" w:cs="Times New Roman"/>
          <w:sz w:val="16"/>
        </w:rPr>
        <w:t>colonised</w:t>
      </w:r>
      <w:proofErr w:type="spellEnd"/>
      <w:r w:rsidRPr="00DB5AA6">
        <w:rPr>
          <w:rFonts w:ascii="Times New Roman" w:hAnsi="Times New Roman" w:cs="Times New Roman"/>
          <w:sz w:val="16"/>
        </w:rPr>
        <w:t>. The second form of violence was constitutive in ‘authorizing authority’,</w:t>
      </w:r>
      <w:proofErr w:type="gramStart"/>
      <w:r w:rsidRPr="00DB5AA6">
        <w:rPr>
          <w:rFonts w:ascii="Times New Roman" w:hAnsi="Times New Roman" w:cs="Times New Roman"/>
          <w:sz w:val="16"/>
        </w:rPr>
        <w:t>11 that is to say, in</w:t>
      </w:r>
      <w:proofErr w:type="gramEnd"/>
      <w:r w:rsidRPr="00DB5AA6">
        <w:rPr>
          <w:rFonts w:ascii="Times New Roman" w:hAnsi="Times New Roman" w:cs="Times New Roman"/>
          <w:sz w:val="16"/>
        </w:rPr>
        <w:t xml:space="preserve"> embedding frameworks of legitimation needed to exercise the hierarchy of rights (and privileges) associated with what Anibal Quijano12 has called the coloniality of power. Thirdly, and as a continuation of the second form, </w:t>
      </w:r>
      <w:proofErr w:type="spellStart"/>
      <w:r w:rsidRPr="00DB5AA6">
        <w:rPr>
          <w:rFonts w:ascii="Times New Roman" w:hAnsi="Times New Roman" w:cs="Times New Roman"/>
          <w:sz w:val="16"/>
        </w:rPr>
        <w:t>Mbembe</w:t>
      </w:r>
      <w:proofErr w:type="spellEnd"/>
      <w:r w:rsidRPr="00DB5AA6">
        <w:rPr>
          <w:rFonts w:ascii="Times New Roman" w:hAnsi="Times New Roman" w:cs="Times New Roman"/>
          <w:sz w:val="16"/>
        </w:rPr>
        <w:t xml:space="preserve"> sees violence as techniques of reproduction, through the construction of cultural ‘imaginaries. This form of </w:t>
      </w:r>
      <w:r w:rsidRPr="00DB5AA6">
        <w:rPr>
          <w:rStyle w:val="StyleUnderline"/>
          <w:rFonts w:ascii="Times New Roman" w:hAnsi="Times New Roman" w:cs="Times New Roman"/>
        </w:rPr>
        <w:t>violence is banal ‘crystallized, through a gradual accumulation of numerous acts and rituals’</w:t>
      </w:r>
      <w:r w:rsidRPr="00DB5AA6">
        <w:rPr>
          <w:rFonts w:ascii="Times New Roman" w:hAnsi="Times New Roman" w:cs="Times New Roman"/>
          <w:sz w:val="16"/>
        </w:rPr>
        <w:t>.13</w:t>
      </w:r>
    </w:p>
    <w:p w14:paraId="54CDCDE4" w14:textId="77777777" w:rsidR="00C07CB1" w:rsidRPr="00DB5AA6" w:rsidRDefault="00C07CB1" w:rsidP="00C07CB1">
      <w:pPr>
        <w:spacing w:line="240" w:lineRule="auto"/>
        <w:rPr>
          <w:rFonts w:ascii="Times New Roman" w:hAnsi="Times New Roman" w:cs="Times New Roman"/>
          <w:sz w:val="16"/>
          <w:szCs w:val="16"/>
        </w:rPr>
      </w:pPr>
      <w:r w:rsidRPr="00DB5AA6">
        <w:rPr>
          <w:rFonts w:ascii="Times New Roman" w:hAnsi="Times New Roman" w:cs="Times New Roman"/>
          <w:sz w:val="16"/>
          <w:szCs w:val="16"/>
        </w:rPr>
        <w:t xml:space="preserve">If the colony is a place constituted by manifold forms of violence, these forms of violence continue to operate in Third World societies after new flags were raised. Apropos the </w:t>
      </w:r>
      <w:proofErr w:type="spellStart"/>
      <w:r w:rsidRPr="00DB5AA6">
        <w:rPr>
          <w:rFonts w:ascii="Times New Roman" w:hAnsi="Times New Roman" w:cs="Times New Roman"/>
          <w:sz w:val="16"/>
          <w:szCs w:val="16"/>
        </w:rPr>
        <w:t>postcolony</w:t>
      </w:r>
      <w:proofErr w:type="spellEnd"/>
      <w:r w:rsidRPr="00DB5AA6">
        <w:rPr>
          <w:rFonts w:ascii="Times New Roman" w:hAnsi="Times New Roman" w:cs="Times New Roman"/>
          <w:sz w:val="16"/>
          <w:szCs w:val="16"/>
        </w:rPr>
        <w:t xml:space="preserve">, </w:t>
      </w:r>
      <w:proofErr w:type="spellStart"/>
      <w:r w:rsidRPr="00DB5AA6">
        <w:rPr>
          <w:rFonts w:ascii="Times New Roman" w:hAnsi="Times New Roman" w:cs="Times New Roman"/>
          <w:sz w:val="16"/>
          <w:szCs w:val="16"/>
        </w:rPr>
        <w:t>Mbembe</w:t>
      </w:r>
      <w:proofErr w:type="spellEnd"/>
      <w:r w:rsidRPr="00DB5AA6">
        <w:rPr>
          <w:rFonts w:ascii="Times New Roman" w:hAnsi="Times New Roman" w:cs="Times New Roman"/>
          <w:sz w:val="16"/>
          <w:szCs w:val="16"/>
        </w:rPr>
        <w:t xml:space="preserve"> notes: ‘Through the harshness of the exactions required, the redeployment of constraints and the new forms of subjection imposed on the most deprived segments of the population, this form of government forces features belonging to the realm of warfare and features proper to the conduct of civil policy to co-exist in a single dynamic’.14 At the same time, the </w:t>
      </w:r>
      <w:proofErr w:type="spellStart"/>
      <w:r w:rsidRPr="00DB5AA6">
        <w:rPr>
          <w:rFonts w:ascii="Times New Roman" w:hAnsi="Times New Roman" w:cs="Times New Roman"/>
          <w:sz w:val="16"/>
          <w:szCs w:val="16"/>
        </w:rPr>
        <w:t>postcolony</w:t>
      </w:r>
      <w:proofErr w:type="spellEnd"/>
      <w:r w:rsidRPr="00DB5AA6">
        <w:rPr>
          <w:rFonts w:ascii="Times New Roman" w:hAnsi="Times New Roman" w:cs="Times New Roman"/>
          <w:sz w:val="16"/>
          <w:szCs w:val="16"/>
        </w:rPr>
        <w:t xml:space="preserve"> does not exist in isolation but is also externally shaped by the imperatives of powerful states underwritten by the coloniality of power.15 Thus, there is a need to trace the specific modalities of violence and the precise ways in which they continue to structure global capitalism and world order.16</w:t>
      </w:r>
    </w:p>
    <w:p w14:paraId="76607B1E" w14:textId="77777777" w:rsidR="00C07CB1" w:rsidRPr="00DB5AA6" w:rsidRDefault="00C07CB1" w:rsidP="00C07CB1">
      <w:pPr>
        <w:spacing w:line="240" w:lineRule="auto"/>
        <w:rPr>
          <w:rFonts w:ascii="Times New Roman" w:hAnsi="Times New Roman" w:cs="Times New Roman"/>
          <w:sz w:val="16"/>
        </w:rPr>
      </w:pPr>
      <w:r w:rsidRPr="00DB5AA6">
        <w:rPr>
          <w:rFonts w:ascii="Times New Roman" w:hAnsi="Times New Roman" w:cs="Times New Roman"/>
          <w:sz w:val="16"/>
        </w:rPr>
        <w:lastRenderedPageBreak/>
        <w:t xml:space="preserve">Violence, we </w:t>
      </w:r>
      <w:proofErr w:type="spellStart"/>
      <w:r w:rsidRPr="00DB5AA6">
        <w:rPr>
          <w:rFonts w:ascii="Times New Roman" w:hAnsi="Times New Roman" w:cs="Times New Roman"/>
          <w:sz w:val="16"/>
        </w:rPr>
        <w:t>realise</w:t>
      </w:r>
      <w:proofErr w:type="spellEnd"/>
      <w:r w:rsidRPr="00DB5AA6">
        <w:rPr>
          <w:rFonts w:ascii="Times New Roman" w:hAnsi="Times New Roman" w:cs="Times New Roman"/>
          <w:sz w:val="16"/>
        </w:rPr>
        <w:t xml:space="preserve">, is a contested and complicated concept that is most often used to connote the </w:t>
      </w:r>
      <w:proofErr w:type="spellStart"/>
      <w:r w:rsidRPr="00DB5AA6">
        <w:rPr>
          <w:rFonts w:ascii="Times New Roman" w:hAnsi="Times New Roman" w:cs="Times New Roman"/>
          <w:sz w:val="16"/>
        </w:rPr>
        <w:t>unauthorised</w:t>
      </w:r>
      <w:proofErr w:type="spellEnd"/>
      <w:r w:rsidRPr="00DB5AA6">
        <w:rPr>
          <w:rFonts w:ascii="Times New Roman" w:hAnsi="Times New Roman" w:cs="Times New Roman"/>
          <w:sz w:val="16"/>
        </w:rPr>
        <w:t xml:space="preserve"> or unsanctioned use of force.17 Most commonly, it has been linked to </w:t>
      </w:r>
      <w:proofErr w:type="spellStart"/>
      <w:r w:rsidRPr="00DB5AA6">
        <w:rPr>
          <w:rFonts w:ascii="Times New Roman" w:hAnsi="Times New Roman" w:cs="Times New Roman"/>
          <w:sz w:val="16"/>
        </w:rPr>
        <w:t>naturalised</w:t>
      </w:r>
      <w:proofErr w:type="spellEnd"/>
      <w:r w:rsidRPr="00DB5AA6">
        <w:rPr>
          <w:rFonts w:ascii="Times New Roman" w:hAnsi="Times New Roman" w:cs="Times New Roman"/>
          <w:sz w:val="16"/>
        </w:rPr>
        <w:t xml:space="preserve"> or cultural conditions of aberrance and pathology. The papers in this volume do not subscribe to a singular understanding of violence but seek to </w:t>
      </w:r>
      <w:proofErr w:type="spellStart"/>
      <w:r w:rsidRPr="00DB5AA6">
        <w:rPr>
          <w:rFonts w:ascii="Times New Roman" w:hAnsi="Times New Roman" w:cs="Times New Roman"/>
          <w:sz w:val="16"/>
        </w:rPr>
        <w:t>historicise</w:t>
      </w:r>
      <w:proofErr w:type="spellEnd"/>
      <w:r w:rsidRPr="00DB5AA6">
        <w:rPr>
          <w:rFonts w:ascii="Times New Roman" w:hAnsi="Times New Roman" w:cs="Times New Roman"/>
          <w:sz w:val="16"/>
        </w:rPr>
        <w:t xml:space="preserve"> it by focusing on varying historical and contemporary instances such as </w:t>
      </w:r>
      <w:r w:rsidRPr="00A446B8">
        <w:rPr>
          <w:rStyle w:val="StyleUnderline"/>
          <w:rFonts w:ascii="Times New Roman" w:hAnsi="Times New Roman" w:cs="Times New Roman"/>
          <w:highlight w:val="green"/>
        </w:rPr>
        <w:t>anti-Black violence</w:t>
      </w:r>
      <w:r w:rsidRPr="00DB5AA6">
        <w:rPr>
          <w:rFonts w:ascii="Times New Roman" w:hAnsi="Times New Roman" w:cs="Times New Roman"/>
          <w:sz w:val="16"/>
        </w:rPr>
        <w:t xml:space="preserve"> in contemporary USA, </w:t>
      </w:r>
      <w:r w:rsidRPr="00DB5AA6">
        <w:rPr>
          <w:rStyle w:val="StyleUnderline"/>
          <w:rFonts w:ascii="Times New Roman" w:hAnsi="Times New Roman" w:cs="Times New Roman"/>
        </w:rPr>
        <w:t xml:space="preserve">US </w:t>
      </w:r>
      <w:r w:rsidRPr="00A446B8">
        <w:rPr>
          <w:rStyle w:val="StyleUnderline"/>
          <w:rFonts w:ascii="Times New Roman" w:hAnsi="Times New Roman" w:cs="Times New Roman"/>
          <w:highlight w:val="green"/>
        </w:rPr>
        <w:t>conquest of the Philippines</w:t>
      </w:r>
      <w:r w:rsidRPr="00DB5AA6">
        <w:rPr>
          <w:rFonts w:ascii="Times New Roman" w:hAnsi="Times New Roman" w:cs="Times New Roman"/>
          <w:sz w:val="16"/>
        </w:rPr>
        <w:t xml:space="preserve">, </w:t>
      </w:r>
      <w:r w:rsidRPr="00A446B8">
        <w:rPr>
          <w:rStyle w:val="StyleUnderline"/>
          <w:rFonts w:ascii="Times New Roman" w:hAnsi="Times New Roman" w:cs="Times New Roman"/>
          <w:highlight w:val="green"/>
        </w:rPr>
        <w:t>the</w:t>
      </w:r>
      <w:r w:rsidRPr="00DB5AA6">
        <w:rPr>
          <w:rStyle w:val="StyleUnderline"/>
          <w:rFonts w:ascii="Times New Roman" w:hAnsi="Times New Roman" w:cs="Times New Roman"/>
        </w:rPr>
        <w:t xml:space="preserve"> Global </w:t>
      </w:r>
      <w:r w:rsidRPr="00A446B8">
        <w:rPr>
          <w:rStyle w:val="StyleUnderline"/>
          <w:rFonts w:ascii="Times New Roman" w:hAnsi="Times New Roman" w:cs="Times New Roman"/>
          <w:highlight w:val="green"/>
        </w:rPr>
        <w:t>War on Terror</w:t>
      </w:r>
      <w:r w:rsidRPr="00DB5AA6">
        <w:rPr>
          <w:rFonts w:ascii="Times New Roman" w:hAnsi="Times New Roman" w:cs="Times New Roman"/>
          <w:sz w:val="16"/>
        </w:rPr>
        <w:t xml:space="preserve">, contemporary aerial </w:t>
      </w:r>
      <w:r w:rsidRPr="00A446B8">
        <w:rPr>
          <w:rStyle w:val="StyleUnderline"/>
          <w:rFonts w:ascii="Times New Roman" w:hAnsi="Times New Roman" w:cs="Times New Roman"/>
          <w:highlight w:val="green"/>
        </w:rPr>
        <w:t>bombardment of Yemen</w:t>
      </w:r>
      <w:r w:rsidRPr="00DB5AA6">
        <w:rPr>
          <w:rFonts w:ascii="Times New Roman" w:hAnsi="Times New Roman" w:cs="Times New Roman"/>
          <w:sz w:val="16"/>
        </w:rPr>
        <w:t xml:space="preserve">, </w:t>
      </w:r>
      <w:proofErr w:type="gramStart"/>
      <w:r w:rsidRPr="00DB5AA6">
        <w:rPr>
          <w:rFonts w:ascii="Times New Roman" w:hAnsi="Times New Roman" w:cs="Times New Roman"/>
          <w:sz w:val="16"/>
        </w:rPr>
        <w:t>counter-insurgency</w:t>
      </w:r>
      <w:proofErr w:type="gramEnd"/>
      <w:r w:rsidRPr="00DB5AA6">
        <w:rPr>
          <w:rFonts w:ascii="Times New Roman" w:hAnsi="Times New Roman" w:cs="Times New Roman"/>
          <w:sz w:val="16"/>
        </w:rPr>
        <w:t xml:space="preserve"> in India, </w:t>
      </w:r>
      <w:r w:rsidRPr="00DB5AA6">
        <w:rPr>
          <w:rStyle w:val="StyleUnderline"/>
          <w:rFonts w:ascii="Times New Roman" w:hAnsi="Times New Roman" w:cs="Times New Roman"/>
        </w:rPr>
        <w:t xml:space="preserve">gang violence in Central America and </w:t>
      </w:r>
      <w:r w:rsidRPr="00A446B8">
        <w:rPr>
          <w:rStyle w:val="StyleUnderline"/>
          <w:rFonts w:ascii="Times New Roman" w:hAnsi="Times New Roman" w:cs="Times New Roman"/>
          <w:highlight w:val="green"/>
        </w:rPr>
        <w:t>the war on drugs</w:t>
      </w:r>
      <w:r w:rsidRPr="00DB5AA6">
        <w:rPr>
          <w:rStyle w:val="StyleUnderline"/>
          <w:rFonts w:ascii="Times New Roman" w:hAnsi="Times New Roman" w:cs="Times New Roman"/>
        </w:rPr>
        <w:t xml:space="preserve"> in Latin America</w:t>
      </w:r>
      <w:r w:rsidRPr="00DB5AA6">
        <w:rPr>
          <w:rFonts w:ascii="Times New Roman" w:hAnsi="Times New Roman" w:cs="Times New Roman"/>
          <w:sz w:val="16"/>
        </w:rPr>
        <w:t xml:space="preserve">. By so doing, they allow us to see the workings of various political, </w:t>
      </w:r>
      <w:proofErr w:type="gramStart"/>
      <w:r w:rsidRPr="00DB5AA6">
        <w:rPr>
          <w:rFonts w:ascii="Times New Roman" w:hAnsi="Times New Roman" w:cs="Times New Roman"/>
          <w:sz w:val="16"/>
        </w:rPr>
        <w:t>economic</w:t>
      </w:r>
      <w:proofErr w:type="gramEnd"/>
      <w:r w:rsidRPr="00DB5AA6">
        <w:rPr>
          <w:rFonts w:ascii="Times New Roman" w:hAnsi="Times New Roman" w:cs="Times New Roman"/>
          <w:sz w:val="16"/>
        </w:rPr>
        <w:t xml:space="preserve"> and psychological forces and disciplines (legal, religious) in the making and governance of Third World states and societies. It is our hope that this will spur closer examination of the multiple and massive material and other forms of devastation unleashed by colonialism and post-independence interventions.</w:t>
      </w:r>
    </w:p>
    <w:p w14:paraId="6E601F30" w14:textId="77777777" w:rsidR="00C07CB1" w:rsidRPr="00DB5AA6" w:rsidRDefault="00C07CB1" w:rsidP="00C07CB1">
      <w:pPr>
        <w:spacing w:line="240" w:lineRule="auto"/>
        <w:rPr>
          <w:rFonts w:ascii="Times New Roman" w:hAnsi="Times New Roman" w:cs="Times New Roman"/>
        </w:rPr>
      </w:pPr>
      <w:proofErr w:type="spellStart"/>
      <w:r w:rsidRPr="00DB5AA6">
        <w:rPr>
          <w:rFonts w:ascii="Times New Roman" w:hAnsi="Times New Roman" w:cs="Times New Roman"/>
        </w:rPr>
        <w:t>Organisation</w:t>
      </w:r>
      <w:proofErr w:type="spellEnd"/>
      <w:r w:rsidRPr="00DB5AA6">
        <w:rPr>
          <w:rFonts w:ascii="Times New Roman" w:hAnsi="Times New Roman" w:cs="Times New Roman"/>
        </w:rPr>
        <w:t xml:space="preserve"> of the volume</w:t>
      </w:r>
    </w:p>
    <w:p w14:paraId="789966DA" w14:textId="77777777" w:rsidR="00C07CB1" w:rsidRPr="00DB5AA6" w:rsidRDefault="00C07CB1" w:rsidP="00C07CB1">
      <w:pPr>
        <w:spacing w:line="240" w:lineRule="auto"/>
        <w:rPr>
          <w:rFonts w:ascii="Times New Roman" w:hAnsi="Times New Roman" w:cs="Times New Roman"/>
          <w:sz w:val="16"/>
        </w:rPr>
      </w:pPr>
      <w:r w:rsidRPr="00DB5AA6">
        <w:rPr>
          <w:rFonts w:ascii="Times New Roman" w:hAnsi="Times New Roman" w:cs="Times New Roman"/>
          <w:sz w:val="16"/>
        </w:rPr>
        <w:t xml:space="preserve">Alexander </w:t>
      </w:r>
      <w:proofErr w:type="spellStart"/>
      <w:r w:rsidRPr="00DB5AA6">
        <w:rPr>
          <w:rFonts w:ascii="Times New Roman" w:hAnsi="Times New Roman" w:cs="Times New Roman"/>
          <w:sz w:val="16"/>
        </w:rPr>
        <w:t>Barder</w:t>
      </w:r>
      <w:proofErr w:type="spellEnd"/>
      <w:r w:rsidRPr="00DB5AA6">
        <w:rPr>
          <w:rFonts w:ascii="Times New Roman" w:hAnsi="Times New Roman" w:cs="Times New Roman"/>
          <w:sz w:val="16"/>
        </w:rPr>
        <w:t xml:space="preserve"> makes the argument that </w:t>
      </w:r>
      <w:r w:rsidRPr="00A446B8">
        <w:rPr>
          <w:rStyle w:val="StyleUnderline"/>
          <w:rFonts w:ascii="Times New Roman" w:hAnsi="Times New Roman" w:cs="Times New Roman"/>
          <w:highlight w:val="green"/>
        </w:rPr>
        <w:t>world orders</w:t>
      </w:r>
      <w:r w:rsidRPr="00DB5AA6">
        <w:rPr>
          <w:rStyle w:val="StyleUnderline"/>
          <w:rFonts w:ascii="Times New Roman" w:hAnsi="Times New Roman" w:cs="Times New Roman"/>
        </w:rPr>
        <w:t xml:space="preserve"> in the nineteenth and twentieth centuries </w:t>
      </w:r>
      <w:r w:rsidRPr="00A446B8">
        <w:rPr>
          <w:rStyle w:val="StyleUnderline"/>
          <w:rFonts w:ascii="Times New Roman" w:hAnsi="Times New Roman" w:cs="Times New Roman"/>
          <w:highlight w:val="green"/>
        </w:rPr>
        <w:t xml:space="preserve">were </w:t>
      </w:r>
      <w:r w:rsidRPr="00A446B8">
        <w:rPr>
          <w:rStyle w:val="Emphasis"/>
          <w:rFonts w:ascii="Times New Roman" w:hAnsi="Times New Roman" w:cs="Times New Roman"/>
          <w:highlight w:val="green"/>
        </w:rPr>
        <w:t>constituted as a global racial imaginary</w:t>
      </w:r>
      <w:r w:rsidRPr="00DB5AA6">
        <w:rPr>
          <w:rFonts w:ascii="Times New Roman" w:hAnsi="Times New Roman" w:cs="Times New Roman"/>
          <w:sz w:val="16"/>
        </w:rPr>
        <w:t xml:space="preserve">. Instead of focusing on </w:t>
      </w:r>
      <w:proofErr w:type="gramStart"/>
      <w:r w:rsidRPr="00DB5AA6">
        <w:rPr>
          <w:rFonts w:ascii="Times New Roman" w:hAnsi="Times New Roman" w:cs="Times New Roman"/>
          <w:sz w:val="16"/>
        </w:rPr>
        <w:t>state to state</w:t>
      </w:r>
      <w:proofErr w:type="gramEnd"/>
      <w:r w:rsidRPr="00DB5AA6">
        <w:rPr>
          <w:rFonts w:ascii="Times New Roman" w:hAnsi="Times New Roman" w:cs="Times New Roman"/>
          <w:sz w:val="16"/>
        </w:rPr>
        <w:t xml:space="preserve"> interactions within the inter-state system, </w:t>
      </w:r>
      <w:proofErr w:type="spellStart"/>
      <w:r w:rsidRPr="00DB5AA6">
        <w:rPr>
          <w:rFonts w:ascii="Times New Roman" w:hAnsi="Times New Roman" w:cs="Times New Roman"/>
          <w:sz w:val="16"/>
        </w:rPr>
        <w:t>Barder</w:t>
      </w:r>
      <w:proofErr w:type="spellEnd"/>
      <w:r w:rsidRPr="00DB5AA6">
        <w:rPr>
          <w:rFonts w:ascii="Times New Roman" w:hAnsi="Times New Roman" w:cs="Times New Roman"/>
          <w:sz w:val="16"/>
        </w:rPr>
        <w:t xml:space="preserve"> shows how the world could be made ‘intelligible’ by examining the ways in which civilizational factors influenced, and often directly pushed, economic policies and geo-strategic calculations. Social Darwinism and the associated cultural fall-out from eugenic science were pervasive to the point of common sense. The global racial imaginary found articulate expression in writers such as Robert Knox, Charles Hamilton Smith, Joseph Arthur de </w:t>
      </w:r>
      <w:proofErr w:type="spellStart"/>
      <w:r w:rsidRPr="00DB5AA6">
        <w:rPr>
          <w:rFonts w:ascii="Times New Roman" w:hAnsi="Times New Roman" w:cs="Times New Roman"/>
          <w:sz w:val="16"/>
        </w:rPr>
        <w:t>Gobineau</w:t>
      </w:r>
      <w:proofErr w:type="spellEnd"/>
      <w:r w:rsidRPr="00DB5AA6">
        <w:rPr>
          <w:rFonts w:ascii="Times New Roman" w:hAnsi="Times New Roman" w:cs="Times New Roman"/>
          <w:sz w:val="16"/>
        </w:rPr>
        <w:t xml:space="preserve">, Charles Henry Pearson, Franklin Giddings, Lester Ward, Benjamin </w:t>
      </w:r>
      <w:proofErr w:type="gramStart"/>
      <w:r w:rsidRPr="00DB5AA6">
        <w:rPr>
          <w:rFonts w:ascii="Times New Roman" w:hAnsi="Times New Roman" w:cs="Times New Roman"/>
          <w:sz w:val="16"/>
        </w:rPr>
        <w:t>Kidd</w:t>
      </w:r>
      <w:proofErr w:type="gramEnd"/>
      <w:r w:rsidRPr="00DB5AA6">
        <w:rPr>
          <w:rFonts w:ascii="Times New Roman" w:hAnsi="Times New Roman" w:cs="Times New Roman"/>
          <w:sz w:val="16"/>
        </w:rPr>
        <w:t xml:space="preserve"> and Madison Grant. </w:t>
      </w:r>
      <w:proofErr w:type="spellStart"/>
      <w:r w:rsidRPr="00DB5AA6">
        <w:rPr>
          <w:rFonts w:ascii="Times New Roman" w:hAnsi="Times New Roman" w:cs="Times New Roman"/>
          <w:sz w:val="16"/>
        </w:rPr>
        <w:t>Barder</w:t>
      </w:r>
      <w:proofErr w:type="spellEnd"/>
      <w:r w:rsidRPr="00DB5AA6">
        <w:rPr>
          <w:rFonts w:ascii="Times New Roman" w:hAnsi="Times New Roman" w:cs="Times New Roman"/>
          <w:sz w:val="16"/>
        </w:rPr>
        <w:t xml:space="preserve"> goes beneath the surface of </w:t>
      </w:r>
      <w:proofErr w:type="spellStart"/>
      <w:r w:rsidRPr="00DB5AA6">
        <w:rPr>
          <w:rFonts w:ascii="Times New Roman" w:hAnsi="Times New Roman" w:cs="Times New Roman"/>
          <w:sz w:val="16"/>
        </w:rPr>
        <w:t>inertstate</w:t>
      </w:r>
      <w:proofErr w:type="spellEnd"/>
      <w:r w:rsidRPr="00DB5AA6">
        <w:rPr>
          <w:rFonts w:ascii="Times New Roman" w:hAnsi="Times New Roman" w:cs="Times New Roman"/>
          <w:sz w:val="16"/>
        </w:rPr>
        <w:t xml:space="preserve"> relations and shows how </w:t>
      </w:r>
      <w:r w:rsidRPr="00A446B8">
        <w:rPr>
          <w:rStyle w:val="StyleUnderline"/>
          <w:rFonts w:ascii="Times New Roman" w:hAnsi="Times New Roman" w:cs="Times New Roman"/>
          <w:highlight w:val="green"/>
        </w:rPr>
        <w:t>racial ideology</w:t>
      </w:r>
      <w:r w:rsidRPr="00DB5AA6">
        <w:rPr>
          <w:rStyle w:val="StyleUnderline"/>
          <w:rFonts w:ascii="Times New Roman" w:hAnsi="Times New Roman" w:cs="Times New Roman"/>
        </w:rPr>
        <w:t xml:space="preserve"> profoundly </w:t>
      </w:r>
      <w:r w:rsidRPr="00A446B8">
        <w:rPr>
          <w:rStyle w:val="StyleUnderline"/>
          <w:rFonts w:ascii="Times New Roman" w:hAnsi="Times New Roman" w:cs="Times New Roman"/>
          <w:highlight w:val="green"/>
        </w:rPr>
        <w:t>infected</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strategic thinking</w:t>
      </w:r>
      <w:r w:rsidRPr="00DB5AA6">
        <w:rPr>
          <w:rStyle w:val="StyleUnderline"/>
          <w:rFonts w:ascii="Times New Roman" w:hAnsi="Times New Roman" w:cs="Times New Roman"/>
        </w:rPr>
        <w:t xml:space="preserve"> and</w:t>
      </w:r>
      <w:r w:rsidRPr="00DB5AA6">
        <w:rPr>
          <w:rFonts w:ascii="Times New Roman" w:hAnsi="Times New Roman" w:cs="Times New Roman"/>
          <w:sz w:val="16"/>
        </w:rPr>
        <w:t xml:space="preserve">, ultimately, </w:t>
      </w:r>
      <w:r w:rsidRPr="00DB5AA6">
        <w:rPr>
          <w:rStyle w:val="StyleUnderline"/>
          <w:rFonts w:ascii="Times New Roman" w:hAnsi="Times New Roman" w:cs="Times New Roman"/>
        </w:rPr>
        <w:t>war itself.</w:t>
      </w:r>
    </w:p>
    <w:p w14:paraId="300BA11F"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In order to examine the impact of religion on First World–Third World interactions, Christopher Rhodes makes a heretofore unidentified connection between two truisms concerning European colonialism: the differing reputations for violence and brutality earned by British, French and German colonial states in the nineteenth and twentieth centuries, and the notion that European Christian actors – The Catholic Church, various Protestant denominations and movements, and missionary societies – significantly influenced colonial policies. Rhodes’ work draws upon different strands of the political economy of religion literature. In doing so, he takes seriously the impact that differences in religious doctrine – in this case, whether Christian </w:t>
      </w:r>
      <w:proofErr w:type="spellStart"/>
      <w:r w:rsidRPr="00DB5AA6">
        <w:rPr>
          <w:rFonts w:ascii="Times New Roman" w:hAnsi="Times New Roman" w:cs="Times New Roman"/>
          <w:sz w:val="10"/>
          <w:szCs w:val="10"/>
        </w:rPr>
        <w:t>evangelisation</w:t>
      </w:r>
      <w:proofErr w:type="spellEnd"/>
      <w:r w:rsidRPr="00DB5AA6">
        <w:rPr>
          <w:rFonts w:ascii="Times New Roman" w:hAnsi="Times New Roman" w:cs="Times New Roman"/>
          <w:sz w:val="10"/>
          <w:szCs w:val="10"/>
        </w:rPr>
        <w:t xml:space="preserve"> is meant to convert nonbelievers as individuals or to transform non-Christian societies on a macro level – have on religious actors’ preferences and strategies. Second, Rhodes identifies how a specific set of political outcomes, the level, nature and variability of </w:t>
      </w:r>
      <w:proofErr w:type="spellStart"/>
      <w:r w:rsidRPr="00DB5AA6">
        <w:rPr>
          <w:rFonts w:ascii="Times New Roman" w:hAnsi="Times New Roman" w:cs="Times New Roman"/>
          <w:sz w:val="10"/>
          <w:szCs w:val="10"/>
        </w:rPr>
        <w:t>organised</w:t>
      </w:r>
      <w:proofErr w:type="spellEnd"/>
      <w:r w:rsidRPr="00DB5AA6">
        <w:rPr>
          <w:rFonts w:ascii="Times New Roman" w:hAnsi="Times New Roman" w:cs="Times New Roman"/>
          <w:sz w:val="10"/>
          <w:szCs w:val="10"/>
        </w:rPr>
        <w:t xml:space="preserve"> violence conducted by Western States against the Others, are determined by the interaction between religious </w:t>
      </w:r>
      <w:proofErr w:type="spellStart"/>
      <w:r w:rsidRPr="00DB5AA6">
        <w:rPr>
          <w:rFonts w:ascii="Times New Roman" w:hAnsi="Times New Roman" w:cs="Times New Roman"/>
          <w:sz w:val="10"/>
          <w:szCs w:val="10"/>
        </w:rPr>
        <w:t>organisations’</w:t>
      </w:r>
      <w:proofErr w:type="spellEnd"/>
      <w:r w:rsidRPr="00DB5AA6">
        <w:rPr>
          <w:rFonts w:ascii="Times New Roman" w:hAnsi="Times New Roman" w:cs="Times New Roman"/>
          <w:sz w:val="10"/>
          <w:szCs w:val="10"/>
        </w:rPr>
        <w:t xml:space="preserve"> </w:t>
      </w:r>
      <w:proofErr w:type="gramStart"/>
      <w:r w:rsidRPr="00DB5AA6">
        <w:rPr>
          <w:rFonts w:ascii="Times New Roman" w:hAnsi="Times New Roman" w:cs="Times New Roman"/>
          <w:sz w:val="10"/>
          <w:szCs w:val="10"/>
        </w:rPr>
        <w:t>doctrinally-based</w:t>
      </w:r>
      <w:proofErr w:type="gramEnd"/>
      <w:r w:rsidRPr="00DB5AA6">
        <w:rPr>
          <w:rFonts w:ascii="Times New Roman" w:hAnsi="Times New Roman" w:cs="Times New Roman"/>
          <w:sz w:val="10"/>
          <w:szCs w:val="10"/>
        </w:rPr>
        <w:t xml:space="preserve"> preferences and the mechanisms by which these </w:t>
      </w:r>
      <w:proofErr w:type="spellStart"/>
      <w:r w:rsidRPr="00DB5AA6">
        <w:rPr>
          <w:rFonts w:ascii="Times New Roman" w:hAnsi="Times New Roman" w:cs="Times New Roman"/>
          <w:sz w:val="10"/>
          <w:szCs w:val="10"/>
        </w:rPr>
        <w:t>organisations</w:t>
      </w:r>
      <w:proofErr w:type="spellEnd"/>
      <w:r w:rsidRPr="00DB5AA6">
        <w:rPr>
          <w:rFonts w:ascii="Times New Roman" w:hAnsi="Times New Roman" w:cs="Times New Roman"/>
          <w:sz w:val="10"/>
          <w:szCs w:val="10"/>
        </w:rPr>
        <w:t xml:space="preserve"> influence states to carry out actions consistent with these religious goals. During instances of high influence by Christian actors over colonial states and prevailing ideas of individual-level </w:t>
      </w:r>
      <w:proofErr w:type="spellStart"/>
      <w:r w:rsidRPr="00DB5AA6">
        <w:rPr>
          <w:rFonts w:ascii="Times New Roman" w:hAnsi="Times New Roman" w:cs="Times New Roman"/>
          <w:sz w:val="10"/>
          <w:szCs w:val="10"/>
        </w:rPr>
        <w:t>evangelisation</w:t>
      </w:r>
      <w:proofErr w:type="spellEnd"/>
      <w:r w:rsidRPr="00DB5AA6">
        <w:rPr>
          <w:rFonts w:ascii="Times New Roman" w:hAnsi="Times New Roman" w:cs="Times New Roman"/>
          <w:sz w:val="10"/>
          <w:szCs w:val="10"/>
        </w:rPr>
        <w:t>, a situation that was significantly more characteristic of British colonialism than its French or German counterparts, colonial violence is relatively constrained.</w:t>
      </w:r>
    </w:p>
    <w:p w14:paraId="4930F9B4"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Drawn in by critical attempts grappling with the excesses of the Global War on Terror (GWOT), </w:t>
      </w:r>
      <w:proofErr w:type="spellStart"/>
      <w:r w:rsidRPr="00DB5AA6">
        <w:rPr>
          <w:rFonts w:ascii="Times New Roman" w:hAnsi="Times New Roman" w:cs="Times New Roman"/>
          <w:sz w:val="10"/>
          <w:szCs w:val="10"/>
        </w:rPr>
        <w:t>Narendran</w:t>
      </w:r>
      <w:proofErr w:type="spellEnd"/>
      <w:r w:rsidRPr="00DB5AA6">
        <w:rPr>
          <w:rFonts w:ascii="Times New Roman" w:hAnsi="Times New Roman" w:cs="Times New Roman"/>
          <w:sz w:val="10"/>
          <w:szCs w:val="10"/>
        </w:rPr>
        <w:t xml:space="preserve"> </w:t>
      </w:r>
      <w:proofErr w:type="spellStart"/>
      <w:r w:rsidRPr="00DB5AA6">
        <w:rPr>
          <w:rFonts w:ascii="Times New Roman" w:hAnsi="Times New Roman" w:cs="Times New Roman"/>
          <w:sz w:val="10"/>
          <w:szCs w:val="10"/>
        </w:rPr>
        <w:t>Kumarakulasingam</w:t>
      </w:r>
      <w:proofErr w:type="spellEnd"/>
      <w:r w:rsidRPr="00DB5AA6">
        <w:rPr>
          <w:rFonts w:ascii="Times New Roman" w:hAnsi="Times New Roman" w:cs="Times New Roman"/>
          <w:sz w:val="10"/>
          <w:szCs w:val="10"/>
        </w:rPr>
        <w:t xml:space="preserve"> wonders about the efficacy of </w:t>
      </w:r>
      <w:proofErr w:type="spellStart"/>
      <w:r w:rsidRPr="00DB5AA6">
        <w:rPr>
          <w:rFonts w:ascii="Times New Roman" w:hAnsi="Times New Roman" w:cs="Times New Roman"/>
          <w:sz w:val="10"/>
          <w:szCs w:val="10"/>
        </w:rPr>
        <w:t>theorising</w:t>
      </w:r>
      <w:proofErr w:type="spellEnd"/>
      <w:r w:rsidRPr="00DB5AA6">
        <w:rPr>
          <w:rFonts w:ascii="Times New Roman" w:hAnsi="Times New Roman" w:cs="Times New Roman"/>
          <w:sz w:val="10"/>
          <w:szCs w:val="10"/>
        </w:rPr>
        <w:t xml:space="preserve"> violence as horror. Closely attending to the idea of </w:t>
      </w:r>
      <w:proofErr w:type="spellStart"/>
      <w:r w:rsidRPr="00DB5AA6">
        <w:rPr>
          <w:rFonts w:ascii="Times New Roman" w:hAnsi="Times New Roman" w:cs="Times New Roman"/>
          <w:sz w:val="10"/>
          <w:szCs w:val="10"/>
        </w:rPr>
        <w:t>horrorism</w:t>
      </w:r>
      <w:proofErr w:type="spellEnd"/>
      <w:r w:rsidRPr="00DB5AA6">
        <w:rPr>
          <w:rFonts w:ascii="Times New Roman" w:hAnsi="Times New Roman" w:cs="Times New Roman"/>
          <w:sz w:val="10"/>
          <w:szCs w:val="10"/>
        </w:rPr>
        <w:t xml:space="preserve"> proposed by the acclaimed philosopher Adriana </w:t>
      </w:r>
      <w:proofErr w:type="spellStart"/>
      <w:r w:rsidRPr="00DB5AA6">
        <w:rPr>
          <w:rFonts w:ascii="Times New Roman" w:hAnsi="Times New Roman" w:cs="Times New Roman"/>
          <w:sz w:val="10"/>
          <w:szCs w:val="10"/>
        </w:rPr>
        <w:t>Cavarero</w:t>
      </w:r>
      <w:proofErr w:type="spellEnd"/>
      <w:r w:rsidRPr="00DB5AA6">
        <w:rPr>
          <w:rFonts w:ascii="Times New Roman" w:hAnsi="Times New Roman" w:cs="Times New Roman"/>
          <w:sz w:val="10"/>
          <w:szCs w:val="10"/>
        </w:rPr>
        <w:t>, he underscores horror’s emergence as a response to the events of September 11, 2001. His critique attempts to re-</w:t>
      </w:r>
      <w:proofErr w:type="spellStart"/>
      <w:r w:rsidRPr="00DB5AA6">
        <w:rPr>
          <w:rFonts w:ascii="Times New Roman" w:hAnsi="Times New Roman" w:cs="Times New Roman"/>
          <w:sz w:val="10"/>
          <w:szCs w:val="10"/>
        </w:rPr>
        <w:t>centre</w:t>
      </w:r>
      <w:proofErr w:type="spellEnd"/>
      <w:r w:rsidRPr="00DB5AA6">
        <w:rPr>
          <w:rFonts w:ascii="Times New Roman" w:hAnsi="Times New Roman" w:cs="Times New Roman"/>
          <w:sz w:val="10"/>
          <w:szCs w:val="10"/>
        </w:rPr>
        <w:t xml:space="preserve"> colonial violence as the rightful starting point for a discussion on violence as horror, and to not only indicate why the erasure of colonial violence is present in both mainstream and critical discourse, but also to understand why this tendency is so pervasive. Doing so leads him to argue that critical productions of horror end up producing a homecoming for the West, rather than illuminating the traumatic impact of the GWOT. Given this, he wonders if what is needed is not so much increasingly sophisticated modes of critical </w:t>
      </w:r>
      <w:proofErr w:type="spellStart"/>
      <w:r w:rsidRPr="00DB5AA6">
        <w:rPr>
          <w:rFonts w:ascii="Times New Roman" w:hAnsi="Times New Roman" w:cs="Times New Roman"/>
          <w:sz w:val="10"/>
          <w:szCs w:val="10"/>
        </w:rPr>
        <w:t>theorisation</w:t>
      </w:r>
      <w:proofErr w:type="spellEnd"/>
      <w:r w:rsidRPr="00DB5AA6">
        <w:rPr>
          <w:rFonts w:ascii="Times New Roman" w:hAnsi="Times New Roman" w:cs="Times New Roman"/>
          <w:sz w:val="10"/>
          <w:szCs w:val="10"/>
        </w:rPr>
        <w:t xml:space="preserve"> but rather the courage on the part of the West to submit itself to honest self-examination in the colonial mirror.</w:t>
      </w:r>
    </w:p>
    <w:p w14:paraId="76E84741"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The profound impact of race on international relations is also explored by Randolph B. Persaud. His analysis is focused on the entry of the US into the business of empire. Although he agrees that economic and geopolitical factors influenced American foreign policy towards Asia in the late nineteenth and early twentieth centuries, he insists that civilizational factors, and specifically a </w:t>
      </w:r>
      <w:proofErr w:type="gramStart"/>
      <w:r w:rsidRPr="00DB5AA6">
        <w:rPr>
          <w:rFonts w:ascii="Times New Roman" w:hAnsi="Times New Roman" w:cs="Times New Roman"/>
          <w:sz w:val="10"/>
          <w:szCs w:val="10"/>
        </w:rPr>
        <w:t>world-view</w:t>
      </w:r>
      <w:proofErr w:type="gramEnd"/>
      <w:r w:rsidRPr="00DB5AA6">
        <w:rPr>
          <w:rFonts w:ascii="Times New Roman" w:hAnsi="Times New Roman" w:cs="Times New Roman"/>
          <w:sz w:val="10"/>
          <w:szCs w:val="10"/>
        </w:rPr>
        <w:t xml:space="preserve"> based on race, were deeply embedded in many of the strategic thinkers. Accordingly, he examines the US conquest of the Philippines as an extension of Manifest Destiny, and the execution of notions of duty by America to teach the art of governance to the ‘</w:t>
      </w:r>
      <w:proofErr w:type="spellStart"/>
      <w:r w:rsidRPr="00DB5AA6">
        <w:rPr>
          <w:rFonts w:ascii="Times New Roman" w:hAnsi="Times New Roman" w:cs="Times New Roman"/>
          <w:sz w:val="10"/>
          <w:szCs w:val="10"/>
        </w:rPr>
        <w:t>uncivilised</w:t>
      </w:r>
      <w:proofErr w:type="spellEnd"/>
      <w:r w:rsidRPr="00DB5AA6">
        <w:rPr>
          <w:rFonts w:ascii="Times New Roman" w:hAnsi="Times New Roman" w:cs="Times New Roman"/>
          <w:sz w:val="10"/>
          <w:szCs w:val="10"/>
        </w:rPr>
        <w:t>’. The period also coincides with a dramatic expansion of the US navy, and Persaud links this to the ‘civilizing mission’ by arguing that questions of American security (much less survival) were not the driving force.</w:t>
      </w:r>
    </w:p>
    <w:p w14:paraId="480272C9"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By looking at the murders of two American teenagers – Trayvon Martin and Abdulrahman al-Awlaki – during the Obama presidency, Sankaran Krishna highlights the racism that structures both the foreign and domestic policies of the US. </w:t>
      </w:r>
      <w:proofErr w:type="spellStart"/>
      <w:r w:rsidRPr="00DB5AA6">
        <w:rPr>
          <w:rFonts w:ascii="Times New Roman" w:hAnsi="Times New Roman" w:cs="Times New Roman"/>
          <w:sz w:val="10"/>
          <w:szCs w:val="10"/>
        </w:rPr>
        <w:t>Racialised</w:t>
      </w:r>
      <w:proofErr w:type="spellEnd"/>
      <w:r w:rsidRPr="00DB5AA6">
        <w:rPr>
          <w:rFonts w:ascii="Times New Roman" w:hAnsi="Times New Roman" w:cs="Times New Roman"/>
          <w:sz w:val="10"/>
          <w:szCs w:val="10"/>
        </w:rPr>
        <w:t xml:space="preserve"> violence against brown and black ‘terrorists’ abroad complements a racist carceral state within the US that prejudges blacks and other minorities to be inherently criminal and unworthy of life. This structural racism has historically been rendered as marginal, not constitutive, of the US through discourses of American exceptionalism and a creedal narrative that sees it as moving towards ‘a more perfect union’ over time. Obama had to subscribe to both these discourses of exceptionalism and the American creed </w:t>
      </w:r>
      <w:proofErr w:type="gramStart"/>
      <w:r w:rsidRPr="00DB5AA6">
        <w:rPr>
          <w:rFonts w:ascii="Times New Roman" w:hAnsi="Times New Roman" w:cs="Times New Roman"/>
          <w:sz w:val="10"/>
          <w:szCs w:val="10"/>
        </w:rPr>
        <w:t>in order to</w:t>
      </w:r>
      <w:proofErr w:type="gramEnd"/>
      <w:r w:rsidRPr="00DB5AA6">
        <w:rPr>
          <w:rFonts w:ascii="Times New Roman" w:hAnsi="Times New Roman" w:cs="Times New Roman"/>
          <w:sz w:val="10"/>
          <w:szCs w:val="10"/>
        </w:rPr>
        <w:t xml:space="preserve"> emerge as a viable Presidential candidate. Yet his subscription to these narratives also ensured that his Presidency would only continue and deepen American racism at home and abroad rather than change it in any consequential manner.</w:t>
      </w:r>
    </w:p>
    <w:p w14:paraId="20FA71B2"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Jeff Bachman draws on the literature on genocide in his analysis of massive aerial bombardments of Yemen by a Coalition of Saudi Arabia and Gulf </w:t>
      </w:r>
      <w:proofErr w:type="gramStart"/>
      <w:r w:rsidRPr="00DB5AA6">
        <w:rPr>
          <w:rFonts w:ascii="Times New Roman" w:hAnsi="Times New Roman" w:cs="Times New Roman"/>
          <w:sz w:val="10"/>
          <w:szCs w:val="10"/>
        </w:rPr>
        <w:t>states, and</w:t>
      </w:r>
      <w:proofErr w:type="gramEnd"/>
      <w:r w:rsidRPr="00DB5AA6">
        <w:rPr>
          <w:rFonts w:ascii="Times New Roman" w:hAnsi="Times New Roman" w:cs="Times New Roman"/>
          <w:sz w:val="10"/>
          <w:szCs w:val="10"/>
        </w:rPr>
        <w:t xml:space="preserve"> backed by the US and UK. The consequences of the war have been immense, not only in terms of the number of deaths, but also the sheer violent inhumanity that is visited on the Yemeni population </w:t>
      </w:r>
      <w:proofErr w:type="gramStart"/>
      <w:r w:rsidRPr="00DB5AA6">
        <w:rPr>
          <w:rFonts w:ascii="Times New Roman" w:hAnsi="Times New Roman" w:cs="Times New Roman"/>
          <w:sz w:val="10"/>
          <w:szCs w:val="10"/>
        </w:rPr>
        <w:t>on a daily basis</w:t>
      </w:r>
      <w:proofErr w:type="gramEnd"/>
      <w:r w:rsidRPr="00DB5AA6">
        <w:rPr>
          <w:rFonts w:ascii="Times New Roman" w:hAnsi="Times New Roman" w:cs="Times New Roman"/>
          <w:sz w:val="10"/>
          <w:szCs w:val="10"/>
        </w:rPr>
        <w:t xml:space="preserve">. In many ways, the carnage in Yemen belies claims that the days of traditional warfare are over. While Bachman’s claims about genocide are grounded in numerous factors within the extant understanding of genocide, he argues that a more holistic approach is needed. Drawing on the Yemen Data Project, he found that two-thirds of 16,749 air attacks between 26 March 2015 and 25 March 2018 were on non-military targets, and that many of these were </w:t>
      </w:r>
      <w:proofErr w:type="spellStart"/>
      <w:r w:rsidRPr="00DB5AA6">
        <w:rPr>
          <w:rFonts w:ascii="Times New Roman" w:hAnsi="Times New Roman" w:cs="Times New Roman"/>
          <w:sz w:val="10"/>
          <w:szCs w:val="10"/>
        </w:rPr>
        <w:t>synchronised</w:t>
      </w:r>
      <w:proofErr w:type="spellEnd"/>
      <w:r w:rsidRPr="00DB5AA6">
        <w:rPr>
          <w:rFonts w:ascii="Times New Roman" w:hAnsi="Times New Roman" w:cs="Times New Roman"/>
          <w:sz w:val="10"/>
          <w:szCs w:val="10"/>
        </w:rPr>
        <w:t xml:space="preserve"> attacks against targets that are physical, </w:t>
      </w:r>
      <w:proofErr w:type="gramStart"/>
      <w:r w:rsidRPr="00DB5AA6">
        <w:rPr>
          <w:rFonts w:ascii="Times New Roman" w:hAnsi="Times New Roman" w:cs="Times New Roman"/>
          <w:sz w:val="10"/>
          <w:szCs w:val="10"/>
        </w:rPr>
        <w:t>economic</w:t>
      </w:r>
      <w:proofErr w:type="gramEnd"/>
      <w:r w:rsidRPr="00DB5AA6">
        <w:rPr>
          <w:rFonts w:ascii="Times New Roman" w:hAnsi="Times New Roman" w:cs="Times New Roman"/>
          <w:sz w:val="10"/>
          <w:szCs w:val="10"/>
        </w:rPr>
        <w:t xml:space="preserve"> and cultural. The concept of </w:t>
      </w:r>
      <w:proofErr w:type="spellStart"/>
      <w:r w:rsidRPr="00DB5AA6">
        <w:rPr>
          <w:rFonts w:ascii="Times New Roman" w:hAnsi="Times New Roman" w:cs="Times New Roman"/>
          <w:sz w:val="10"/>
          <w:szCs w:val="10"/>
        </w:rPr>
        <w:t>synchronised</w:t>
      </w:r>
      <w:proofErr w:type="spellEnd"/>
      <w:r w:rsidRPr="00DB5AA6">
        <w:rPr>
          <w:rFonts w:ascii="Times New Roman" w:hAnsi="Times New Roman" w:cs="Times New Roman"/>
          <w:sz w:val="10"/>
          <w:szCs w:val="10"/>
        </w:rPr>
        <w:t xml:space="preserve"> attacks as developed by R. Lemkin allows for ‘process-oriented conception of genocide’, an approach that facilitates a more comprehensive view of systematically </w:t>
      </w:r>
      <w:proofErr w:type="spellStart"/>
      <w:r w:rsidRPr="00DB5AA6">
        <w:rPr>
          <w:rFonts w:ascii="Times New Roman" w:hAnsi="Times New Roman" w:cs="Times New Roman"/>
          <w:sz w:val="10"/>
          <w:szCs w:val="10"/>
        </w:rPr>
        <w:t>organised</w:t>
      </w:r>
      <w:proofErr w:type="spellEnd"/>
      <w:r w:rsidRPr="00DB5AA6">
        <w:rPr>
          <w:rFonts w:ascii="Times New Roman" w:hAnsi="Times New Roman" w:cs="Times New Roman"/>
          <w:sz w:val="10"/>
          <w:szCs w:val="10"/>
        </w:rPr>
        <w:t xml:space="preserve"> violence.18</w:t>
      </w:r>
    </w:p>
    <w:p w14:paraId="42E889FD" w14:textId="77777777" w:rsidR="00C07CB1" w:rsidRPr="00DB5AA6" w:rsidRDefault="00C07CB1" w:rsidP="00C07CB1">
      <w:pPr>
        <w:spacing w:line="240" w:lineRule="auto"/>
        <w:rPr>
          <w:rFonts w:ascii="Times New Roman" w:hAnsi="Times New Roman" w:cs="Times New Roman"/>
          <w:sz w:val="16"/>
        </w:rPr>
      </w:pPr>
      <w:r w:rsidRPr="00DB5AA6">
        <w:rPr>
          <w:rFonts w:ascii="Times New Roman" w:hAnsi="Times New Roman" w:cs="Times New Roman"/>
          <w:sz w:val="16"/>
        </w:rPr>
        <w:t xml:space="preserve">There is a sense in which sanctions are a more diplomatic and humane strategy of coercing a state to comply with the wishes of the ‘international community’ or alternatively, and more critically, as a dastardly set of punishments to elicit submission. </w:t>
      </w:r>
      <w:proofErr w:type="spellStart"/>
      <w:r w:rsidRPr="00DB5AA6">
        <w:rPr>
          <w:rFonts w:ascii="Times New Roman" w:hAnsi="Times New Roman" w:cs="Times New Roman"/>
          <w:sz w:val="16"/>
        </w:rPr>
        <w:t>Georgis</w:t>
      </w:r>
      <w:proofErr w:type="spellEnd"/>
      <w:r w:rsidRPr="00DB5AA6">
        <w:rPr>
          <w:rFonts w:ascii="Times New Roman" w:hAnsi="Times New Roman" w:cs="Times New Roman"/>
          <w:sz w:val="16"/>
        </w:rPr>
        <w:t xml:space="preserve"> and </w:t>
      </w:r>
      <w:proofErr w:type="spellStart"/>
      <w:r w:rsidRPr="00DB5AA6">
        <w:rPr>
          <w:rFonts w:ascii="Times New Roman" w:hAnsi="Times New Roman" w:cs="Times New Roman"/>
          <w:sz w:val="16"/>
        </w:rPr>
        <w:t>Gewarges</w:t>
      </w:r>
      <w:proofErr w:type="spellEnd"/>
      <w:r w:rsidRPr="00DB5AA6">
        <w:rPr>
          <w:rFonts w:ascii="Times New Roman" w:hAnsi="Times New Roman" w:cs="Times New Roman"/>
          <w:sz w:val="16"/>
        </w:rPr>
        <w:t xml:space="preserve"> take the second of these perspectives, much so because of </w:t>
      </w:r>
      <w:r w:rsidRPr="00DB5AA6">
        <w:rPr>
          <w:rStyle w:val="StyleUnderline"/>
          <w:rFonts w:ascii="Times New Roman" w:hAnsi="Times New Roman" w:cs="Times New Roman"/>
        </w:rPr>
        <w:t>the extraordinary suffering and Iraqi lives lost due to the sanctions sponsored</w:t>
      </w:r>
      <w:r w:rsidRPr="00DB5AA6">
        <w:rPr>
          <w:rFonts w:ascii="Times New Roman" w:hAnsi="Times New Roman" w:cs="Times New Roman"/>
          <w:sz w:val="16"/>
        </w:rPr>
        <w:t xml:space="preserve">, </w:t>
      </w:r>
      <w:proofErr w:type="gramStart"/>
      <w:r w:rsidRPr="00DB5AA6">
        <w:rPr>
          <w:rStyle w:val="StyleUnderline"/>
          <w:rFonts w:ascii="Times New Roman" w:hAnsi="Times New Roman" w:cs="Times New Roman"/>
        </w:rPr>
        <w:t>imposed</w:t>
      </w:r>
      <w:proofErr w:type="gramEnd"/>
      <w:r w:rsidRPr="00DB5AA6">
        <w:rPr>
          <w:rStyle w:val="StyleUnderline"/>
          <w:rFonts w:ascii="Times New Roman" w:hAnsi="Times New Roman" w:cs="Times New Roman"/>
        </w:rPr>
        <w:t xml:space="preserve"> and forcefully enforced by the US, UK and France</w:t>
      </w:r>
      <w:r w:rsidRPr="00DB5AA6">
        <w:rPr>
          <w:rFonts w:ascii="Times New Roman" w:hAnsi="Times New Roman" w:cs="Times New Roman"/>
          <w:sz w:val="16"/>
        </w:rPr>
        <w:t xml:space="preserve"> (albeit under the rubric of the ‘international community’). </w:t>
      </w:r>
      <w:r w:rsidRPr="00DB5AA6">
        <w:rPr>
          <w:rStyle w:val="StyleUnderline"/>
          <w:rFonts w:ascii="Times New Roman" w:hAnsi="Times New Roman" w:cs="Times New Roman"/>
        </w:rPr>
        <w:t>The hundreds of thousands of lives lost</w:t>
      </w:r>
      <w:r w:rsidRPr="00DB5AA6">
        <w:rPr>
          <w:rFonts w:ascii="Times New Roman" w:hAnsi="Times New Roman" w:cs="Times New Roman"/>
          <w:sz w:val="16"/>
        </w:rPr>
        <w:t xml:space="preserve"> – people killed – </w:t>
      </w:r>
      <w:r w:rsidRPr="00DB5AA6">
        <w:rPr>
          <w:rStyle w:val="StyleUnderline"/>
          <w:rFonts w:ascii="Times New Roman" w:hAnsi="Times New Roman" w:cs="Times New Roman"/>
        </w:rPr>
        <w:t xml:space="preserve">were in fact widely </w:t>
      </w:r>
      <w:proofErr w:type="spellStart"/>
      <w:r w:rsidRPr="00DB5AA6">
        <w:rPr>
          <w:rStyle w:val="StyleUnderline"/>
          <w:rFonts w:ascii="Times New Roman" w:hAnsi="Times New Roman" w:cs="Times New Roman"/>
        </w:rPr>
        <w:t>criticised</w:t>
      </w:r>
      <w:proofErr w:type="spellEnd"/>
      <w:r w:rsidRPr="00DB5AA6">
        <w:rPr>
          <w:rStyle w:val="StyleUnderline"/>
          <w:rFonts w:ascii="Times New Roman" w:hAnsi="Times New Roman" w:cs="Times New Roman"/>
        </w:rPr>
        <w:t xml:space="preserve"> by UN officials and many in the West</w:t>
      </w:r>
      <w:r w:rsidRPr="00DB5AA6">
        <w:rPr>
          <w:rFonts w:ascii="Times New Roman" w:hAnsi="Times New Roman" w:cs="Times New Roman"/>
          <w:sz w:val="16"/>
        </w:rPr>
        <w:t xml:space="preserve">, </w:t>
      </w:r>
      <w:r w:rsidRPr="00DB5AA6">
        <w:rPr>
          <w:rStyle w:val="StyleUnderline"/>
          <w:rFonts w:ascii="Times New Roman" w:hAnsi="Times New Roman" w:cs="Times New Roman"/>
        </w:rPr>
        <w:t>but it was also masked by the all-too-familiar media construction of a supposedly greater evil</w:t>
      </w:r>
      <w:r w:rsidRPr="00DB5AA6">
        <w:rPr>
          <w:rFonts w:ascii="Times New Roman" w:hAnsi="Times New Roman" w:cs="Times New Roman"/>
          <w:sz w:val="16"/>
        </w:rPr>
        <w:t xml:space="preserve">, in this case reduced to a single person, a sign, namely Saddam Hussein. </w:t>
      </w:r>
      <w:proofErr w:type="spellStart"/>
      <w:r w:rsidRPr="00DB5AA6">
        <w:rPr>
          <w:rFonts w:ascii="Times New Roman" w:hAnsi="Times New Roman" w:cs="Times New Roman"/>
          <w:sz w:val="16"/>
        </w:rPr>
        <w:t>Georgis</w:t>
      </w:r>
      <w:proofErr w:type="spellEnd"/>
      <w:r w:rsidRPr="00DB5AA6">
        <w:rPr>
          <w:rFonts w:ascii="Times New Roman" w:hAnsi="Times New Roman" w:cs="Times New Roman"/>
          <w:sz w:val="16"/>
        </w:rPr>
        <w:t xml:space="preserve"> and </w:t>
      </w:r>
      <w:proofErr w:type="spellStart"/>
      <w:r w:rsidRPr="00DB5AA6">
        <w:rPr>
          <w:rFonts w:ascii="Times New Roman" w:hAnsi="Times New Roman" w:cs="Times New Roman"/>
          <w:sz w:val="16"/>
        </w:rPr>
        <w:t>Gerwarges</w:t>
      </w:r>
      <w:proofErr w:type="spellEnd"/>
      <w:r w:rsidRPr="00DB5AA6">
        <w:rPr>
          <w:rFonts w:ascii="Times New Roman" w:hAnsi="Times New Roman" w:cs="Times New Roman"/>
          <w:sz w:val="16"/>
        </w:rPr>
        <w:t xml:space="preserve"> wrench the sanctions out from the rhetoric of ‘peace and democracy</w:t>
      </w:r>
      <w:proofErr w:type="gramStart"/>
      <w:r w:rsidRPr="00DB5AA6">
        <w:rPr>
          <w:rFonts w:ascii="Times New Roman" w:hAnsi="Times New Roman" w:cs="Times New Roman"/>
          <w:sz w:val="16"/>
        </w:rPr>
        <w:t>’, and</w:t>
      </w:r>
      <w:proofErr w:type="gramEnd"/>
      <w:r w:rsidRPr="00DB5AA6">
        <w:rPr>
          <w:rFonts w:ascii="Times New Roman" w:hAnsi="Times New Roman" w:cs="Times New Roman"/>
          <w:sz w:val="16"/>
        </w:rPr>
        <w:t xml:space="preserve"> locate it on the masked but intended target – the Iraqi people, Iraqi bodies. They show that sanctions are indeed violence by other means.</w:t>
      </w:r>
    </w:p>
    <w:p w14:paraId="6E027DF5"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The coloniality of power, meaning the continuity of the colonial imaginaries (economic, political, cultural) is amplified by Swati Parashar’s article which focuses on the Maoist insurrectional activities in India and the responses by the state apparatus after independence. Parashar connects the architecture of the old colonial state with the current state practices. She demonstrates that the actions of the current Naxalite Maoists are consistent with a centuries-old tradition of peasant revolts. Going beyond the Maoists, Parashar links uprisings by the structurally </w:t>
      </w:r>
      <w:proofErr w:type="spellStart"/>
      <w:r w:rsidRPr="00DB5AA6">
        <w:rPr>
          <w:rFonts w:ascii="Times New Roman" w:hAnsi="Times New Roman" w:cs="Times New Roman"/>
          <w:sz w:val="10"/>
          <w:szCs w:val="10"/>
        </w:rPr>
        <w:t>marginalised</w:t>
      </w:r>
      <w:proofErr w:type="spellEnd"/>
      <w:r w:rsidRPr="00DB5AA6">
        <w:rPr>
          <w:rFonts w:ascii="Times New Roman" w:hAnsi="Times New Roman" w:cs="Times New Roman"/>
          <w:sz w:val="10"/>
          <w:szCs w:val="10"/>
        </w:rPr>
        <w:t xml:space="preserve"> Dalits and Adivasis to a tradition of resistance dating back to the specific policies (such as the Forest Act of 1878) put in place by the British Raj. And then, in ‘most cases the draconian colonial era laws and regulations against the tribal societies were further strengthened by the postcolonial Indian state, such as by excluding the bona fide forest communities from forest administration’.19</w:t>
      </w:r>
    </w:p>
    <w:p w14:paraId="70A7120B"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As most critical international relations scholars note, it is important to understand that the domestic and the global are deeply connected, and specifically that forms of state are partially configured through downward pressure from the inter-state system on the one hand, and pressure from below within the domestic political economy on the other. Moreover, the tight separation of economy, security and culture is only a rough guide of convenience. Horace </w:t>
      </w:r>
      <w:proofErr w:type="spellStart"/>
      <w:r w:rsidRPr="00DB5AA6">
        <w:rPr>
          <w:rFonts w:ascii="Times New Roman" w:hAnsi="Times New Roman" w:cs="Times New Roman"/>
          <w:sz w:val="10"/>
          <w:szCs w:val="10"/>
        </w:rPr>
        <w:t>Bartilow’s</w:t>
      </w:r>
      <w:proofErr w:type="spellEnd"/>
      <w:r w:rsidRPr="00DB5AA6">
        <w:rPr>
          <w:rFonts w:ascii="Times New Roman" w:hAnsi="Times New Roman" w:cs="Times New Roman"/>
          <w:sz w:val="10"/>
          <w:szCs w:val="10"/>
        </w:rPr>
        <w:t xml:space="preserve"> article falls squarely within this critical political economy tradition. He investigates the ways in which foreign aid and the war on drugs in Latin America are linked to the expansion of capital. State sovereignty, far from being compromised, is </w:t>
      </w:r>
      <w:proofErr w:type="gramStart"/>
      <w:r w:rsidRPr="00DB5AA6">
        <w:rPr>
          <w:rFonts w:ascii="Times New Roman" w:hAnsi="Times New Roman" w:cs="Times New Roman"/>
          <w:sz w:val="10"/>
          <w:szCs w:val="10"/>
        </w:rPr>
        <w:t>actually a</w:t>
      </w:r>
      <w:proofErr w:type="gramEnd"/>
      <w:r w:rsidRPr="00DB5AA6">
        <w:rPr>
          <w:rFonts w:ascii="Times New Roman" w:hAnsi="Times New Roman" w:cs="Times New Roman"/>
          <w:sz w:val="10"/>
          <w:szCs w:val="10"/>
        </w:rPr>
        <w:t xml:space="preserve"> conduit for complicated flows of Overseas Development Aid and transnational capital. Thus, foreign aid in the form of counter-narcotic assistance becomes a precursor to foreign direct investment, and for greater embedding of neoliberal forms of economic governance. </w:t>
      </w:r>
      <w:proofErr w:type="spellStart"/>
      <w:r w:rsidRPr="00DB5AA6">
        <w:rPr>
          <w:rFonts w:ascii="Times New Roman" w:hAnsi="Times New Roman" w:cs="Times New Roman"/>
          <w:sz w:val="10"/>
          <w:szCs w:val="10"/>
        </w:rPr>
        <w:t>Bartilow</w:t>
      </w:r>
      <w:proofErr w:type="spellEnd"/>
      <w:r w:rsidRPr="00DB5AA6">
        <w:rPr>
          <w:rFonts w:ascii="Times New Roman" w:hAnsi="Times New Roman" w:cs="Times New Roman"/>
          <w:sz w:val="10"/>
          <w:szCs w:val="10"/>
        </w:rPr>
        <w:t xml:space="preserve"> explains the ways in which this anti-narcotic development model has impinged on the rights of indigenous peoples, and the violent confrontations that have emerged on account of determined resistance. Of immense importance here is what </w:t>
      </w:r>
      <w:proofErr w:type="spellStart"/>
      <w:r w:rsidRPr="00DB5AA6">
        <w:rPr>
          <w:rFonts w:ascii="Times New Roman" w:hAnsi="Times New Roman" w:cs="Times New Roman"/>
          <w:sz w:val="10"/>
          <w:szCs w:val="10"/>
        </w:rPr>
        <w:t>Bartilow</w:t>
      </w:r>
      <w:proofErr w:type="spellEnd"/>
      <w:r w:rsidRPr="00DB5AA6">
        <w:rPr>
          <w:rFonts w:ascii="Times New Roman" w:hAnsi="Times New Roman" w:cs="Times New Roman"/>
          <w:sz w:val="10"/>
          <w:szCs w:val="10"/>
        </w:rPr>
        <w:t xml:space="preserve"> frames as the ‘privatization of terror’</w:t>
      </w:r>
    </w:p>
    <w:p w14:paraId="546C1B84"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Drawing insights from Marxist and feminist scholarship on work, María José Méndez approaches violence as </w:t>
      </w:r>
      <w:proofErr w:type="spellStart"/>
      <w:r w:rsidRPr="00DB5AA6">
        <w:rPr>
          <w:rFonts w:ascii="Times New Roman" w:hAnsi="Times New Roman" w:cs="Times New Roman"/>
          <w:sz w:val="10"/>
          <w:szCs w:val="10"/>
        </w:rPr>
        <w:t>labour</w:t>
      </w:r>
      <w:proofErr w:type="spellEnd"/>
      <w:r w:rsidRPr="00DB5AA6">
        <w:rPr>
          <w:rFonts w:ascii="Times New Roman" w:hAnsi="Times New Roman" w:cs="Times New Roman"/>
          <w:sz w:val="10"/>
          <w:szCs w:val="10"/>
        </w:rPr>
        <w:t xml:space="preserve"> – as violence work – to provide a fuller account of how violence not only destroys but produces livelihoods and social worlds. Méndez uses the notion of violence work to show how banks, state agents of various ranks, inhabitants of </w:t>
      </w:r>
      <w:proofErr w:type="spellStart"/>
      <w:r w:rsidRPr="00DB5AA6">
        <w:rPr>
          <w:rFonts w:ascii="Times New Roman" w:hAnsi="Times New Roman" w:cs="Times New Roman"/>
          <w:sz w:val="10"/>
          <w:szCs w:val="10"/>
        </w:rPr>
        <w:t>marginalised</w:t>
      </w:r>
      <w:proofErr w:type="spellEnd"/>
      <w:r w:rsidRPr="00DB5AA6">
        <w:rPr>
          <w:rFonts w:ascii="Times New Roman" w:hAnsi="Times New Roman" w:cs="Times New Roman"/>
          <w:sz w:val="10"/>
          <w:szCs w:val="10"/>
        </w:rPr>
        <w:t xml:space="preserve"> </w:t>
      </w:r>
      <w:proofErr w:type="spellStart"/>
      <w:r w:rsidRPr="00DB5AA6">
        <w:rPr>
          <w:rFonts w:ascii="Times New Roman" w:hAnsi="Times New Roman" w:cs="Times New Roman"/>
          <w:sz w:val="10"/>
          <w:szCs w:val="10"/>
        </w:rPr>
        <w:t>neighbourhoods</w:t>
      </w:r>
      <w:proofErr w:type="spellEnd"/>
      <w:r w:rsidRPr="00DB5AA6">
        <w:rPr>
          <w:rFonts w:ascii="Times New Roman" w:hAnsi="Times New Roman" w:cs="Times New Roman"/>
          <w:sz w:val="10"/>
          <w:szCs w:val="10"/>
        </w:rPr>
        <w:t xml:space="preserve">, etc. derive income and wealth from the extortion economy that gang violence sustains in the Northern Triangle of Central America. Moreover, Méndez argues that the participation of transnational gangs in violent modes of extraction mirrors modes of state wealth accumulation that flourished during the US-sponsored counterinsurgency period in Central America. The complex political-economic entanglements of gang violence that Méndez’s research bears light </w:t>
      </w:r>
      <w:r w:rsidRPr="00DB5AA6">
        <w:rPr>
          <w:rFonts w:ascii="Times New Roman" w:hAnsi="Times New Roman" w:cs="Times New Roman"/>
          <w:sz w:val="10"/>
          <w:szCs w:val="10"/>
        </w:rPr>
        <w:lastRenderedPageBreak/>
        <w:t xml:space="preserve">on provide an important counterpoint to the dominant view of transnational gang violence as a threat to state and world order. In addition to reframing gang violence, Méndez </w:t>
      </w:r>
      <w:proofErr w:type="spellStart"/>
      <w:r w:rsidRPr="00DB5AA6">
        <w:rPr>
          <w:rFonts w:ascii="Times New Roman" w:hAnsi="Times New Roman" w:cs="Times New Roman"/>
          <w:sz w:val="10"/>
          <w:szCs w:val="10"/>
        </w:rPr>
        <w:t>problematises</w:t>
      </w:r>
      <w:proofErr w:type="spellEnd"/>
      <w:r w:rsidRPr="00DB5AA6">
        <w:rPr>
          <w:rFonts w:ascii="Times New Roman" w:hAnsi="Times New Roman" w:cs="Times New Roman"/>
          <w:sz w:val="10"/>
          <w:szCs w:val="10"/>
        </w:rPr>
        <w:t xml:space="preserve"> research agendas that foreground the deviations of non-state armed groups and that fail to situate non-state violence within broader landscapes of income and wealth production.</w:t>
      </w:r>
    </w:p>
    <w:p w14:paraId="526889F8" w14:textId="77777777" w:rsidR="00C07CB1" w:rsidRPr="00DB5AA6" w:rsidRDefault="00C07CB1" w:rsidP="00C07CB1">
      <w:pPr>
        <w:spacing w:line="240" w:lineRule="auto"/>
        <w:rPr>
          <w:rFonts w:ascii="Times New Roman" w:hAnsi="Times New Roman" w:cs="Times New Roman"/>
          <w:sz w:val="16"/>
        </w:rPr>
      </w:pPr>
      <w:r w:rsidRPr="00A446B8">
        <w:rPr>
          <w:rStyle w:val="StyleUnderline"/>
          <w:rFonts w:ascii="Times New Roman" w:hAnsi="Times New Roman" w:cs="Times New Roman"/>
          <w:highlight w:val="green"/>
        </w:rPr>
        <w:t xml:space="preserve">The failure to </w:t>
      </w:r>
      <w:proofErr w:type="spellStart"/>
      <w:r w:rsidRPr="00A446B8">
        <w:rPr>
          <w:rStyle w:val="StyleUnderline"/>
          <w:rFonts w:ascii="Times New Roman" w:hAnsi="Times New Roman" w:cs="Times New Roman"/>
          <w:highlight w:val="green"/>
        </w:rPr>
        <w:t>historicise</w:t>
      </w:r>
      <w:proofErr w:type="spellEnd"/>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massive</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physical and psychological devastation</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is not</w:t>
      </w:r>
      <w:r w:rsidRPr="00DB5AA6">
        <w:rPr>
          <w:rStyle w:val="StyleUnderline"/>
          <w:rFonts w:ascii="Times New Roman" w:hAnsi="Times New Roman" w:cs="Times New Roman"/>
        </w:rPr>
        <w:t xml:space="preserve"> an </w:t>
      </w:r>
      <w:r w:rsidRPr="00A446B8">
        <w:rPr>
          <w:rStyle w:val="StyleUnderline"/>
          <w:rFonts w:ascii="Times New Roman" w:hAnsi="Times New Roman" w:cs="Times New Roman"/>
          <w:highlight w:val="green"/>
        </w:rPr>
        <w:t>accidental</w:t>
      </w:r>
      <w:r w:rsidRPr="00DB5AA6">
        <w:rPr>
          <w:rStyle w:val="StyleUnderline"/>
          <w:rFonts w:ascii="Times New Roman" w:hAnsi="Times New Roman" w:cs="Times New Roman"/>
        </w:rPr>
        <w:t xml:space="preserve"> oversight</w:t>
      </w:r>
      <w:r w:rsidRPr="00DB5AA6">
        <w:rPr>
          <w:rFonts w:ascii="Times New Roman" w:hAnsi="Times New Roman" w:cs="Times New Roman"/>
          <w:sz w:val="16"/>
        </w:rPr>
        <w:t xml:space="preserve"> but shaped by ideological and political conditions. Emily </w:t>
      </w:r>
      <w:proofErr w:type="spellStart"/>
      <w:r w:rsidRPr="00DB5AA6">
        <w:rPr>
          <w:rFonts w:ascii="Times New Roman" w:hAnsi="Times New Roman" w:cs="Times New Roman"/>
          <w:sz w:val="16"/>
        </w:rPr>
        <w:t>Mitamura’s</w:t>
      </w:r>
      <w:proofErr w:type="spellEnd"/>
      <w:r w:rsidRPr="00DB5AA6">
        <w:rPr>
          <w:rFonts w:ascii="Times New Roman" w:hAnsi="Times New Roman" w:cs="Times New Roman"/>
          <w:sz w:val="16"/>
        </w:rPr>
        <w:t xml:space="preserve"> concept of abridgement deployed in the context of representations of the Cambodian genocide, shows how the silencing of geopolitical forces and the unthinkability of revolution in Cambodia coalesce to make what happened intelligible as an auto genocide. </w:t>
      </w:r>
      <w:r w:rsidRPr="00DB5AA6">
        <w:rPr>
          <w:rStyle w:val="StyleUnderline"/>
          <w:rFonts w:ascii="Times New Roman" w:hAnsi="Times New Roman" w:cs="Times New Roman"/>
        </w:rPr>
        <w:t xml:space="preserve">Knowledge of America’s </w:t>
      </w:r>
      <w:r w:rsidRPr="00A446B8">
        <w:rPr>
          <w:rStyle w:val="StyleUnderline"/>
          <w:rFonts w:ascii="Times New Roman" w:hAnsi="Times New Roman" w:cs="Times New Roman"/>
          <w:highlight w:val="green"/>
        </w:rPr>
        <w:t>bombings</w:t>
      </w:r>
      <w:r w:rsidRPr="00DB5AA6">
        <w:rPr>
          <w:rFonts w:ascii="Times New Roman" w:hAnsi="Times New Roman" w:cs="Times New Roman"/>
          <w:sz w:val="16"/>
        </w:rPr>
        <w:t xml:space="preserve">, </w:t>
      </w:r>
      <w:r w:rsidRPr="00DB5AA6">
        <w:rPr>
          <w:rStyle w:val="StyleUnderline"/>
          <w:rFonts w:ascii="Times New Roman" w:hAnsi="Times New Roman" w:cs="Times New Roman"/>
        </w:rPr>
        <w:t xml:space="preserve">its war on </w:t>
      </w:r>
      <w:r w:rsidRPr="00A446B8">
        <w:rPr>
          <w:rStyle w:val="StyleUnderline"/>
          <w:rFonts w:ascii="Times New Roman" w:hAnsi="Times New Roman" w:cs="Times New Roman"/>
          <w:highlight w:val="green"/>
        </w:rPr>
        <w:t>Vietnam</w:t>
      </w:r>
      <w:r w:rsidRPr="00DB5AA6">
        <w:rPr>
          <w:rStyle w:val="StyleUnderline"/>
          <w:rFonts w:ascii="Times New Roman" w:hAnsi="Times New Roman" w:cs="Times New Roman"/>
        </w:rPr>
        <w:t xml:space="preserve"> as well as support of the </w:t>
      </w:r>
      <w:r w:rsidRPr="00A446B8">
        <w:rPr>
          <w:rStyle w:val="StyleUnderline"/>
          <w:rFonts w:ascii="Times New Roman" w:hAnsi="Times New Roman" w:cs="Times New Roman"/>
          <w:highlight w:val="green"/>
        </w:rPr>
        <w:t>Khmer Rouge</w:t>
      </w:r>
      <w:r w:rsidRPr="00DB5AA6">
        <w:rPr>
          <w:rFonts w:ascii="Times New Roman" w:hAnsi="Times New Roman" w:cs="Times New Roman"/>
          <w:sz w:val="16"/>
        </w:rPr>
        <w:t xml:space="preserve"> </w:t>
      </w:r>
      <w:r w:rsidRPr="00A446B8">
        <w:rPr>
          <w:rStyle w:val="StyleUnderline"/>
          <w:rFonts w:ascii="Times New Roman" w:hAnsi="Times New Roman" w:cs="Times New Roman"/>
          <w:highlight w:val="green"/>
        </w:rPr>
        <w:t>are expunged from</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the</w:t>
      </w:r>
      <w:r w:rsidRPr="00DB5AA6">
        <w:rPr>
          <w:rStyle w:val="StyleUnderline"/>
          <w:rFonts w:ascii="Times New Roman" w:hAnsi="Times New Roman" w:cs="Times New Roman"/>
        </w:rPr>
        <w:t xml:space="preserve"> historical </w:t>
      </w:r>
      <w:r w:rsidRPr="00A446B8">
        <w:rPr>
          <w:rStyle w:val="StyleUnderline"/>
          <w:rFonts w:ascii="Times New Roman" w:hAnsi="Times New Roman" w:cs="Times New Roman"/>
          <w:highlight w:val="green"/>
        </w:rPr>
        <w:t>record</w:t>
      </w:r>
      <w:r w:rsidRPr="00DB5AA6">
        <w:rPr>
          <w:rStyle w:val="StyleUnderline"/>
          <w:rFonts w:ascii="Times New Roman" w:hAnsi="Times New Roman" w:cs="Times New Roman"/>
        </w:rPr>
        <w:t xml:space="preserve"> thereby </w:t>
      </w:r>
      <w:r w:rsidRPr="00A446B8">
        <w:rPr>
          <w:rStyle w:val="StyleUnderline"/>
          <w:rFonts w:ascii="Times New Roman" w:hAnsi="Times New Roman" w:cs="Times New Roman"/>
          <w:highlight w:val="green"/>
        </w:rPr>
        <w:t>creating</w:t>
      </w:r>
      <w:r w:rsidRPr="00DB5AA6">
        <w:rPr>
          <w:rStyle w:val="StyleUnderline"/>
          <w:rFonts w:ascii="Times New Roman" w:hAnsi="Times New Roman" w:cs="Times New Roman"/>
        </w:rPr>
        <w:t xml:space="preserve"> the conditions of possibility for </w:t>
      </w:r>
      <w:r w:rsidRPr="00A446B8">
        <w:rPr>
          <w:rStyle w:val="StyleUnderline"/>
          <w:rFonts w:ascii="Times New Roman" w:hAnsi="Times New Roman" w:cs="Times New Roman"/>
          <w:highlight w:val="green"/>
        </w:rPr>
        <w:t xml:space="preserve">the </w:t>
      </w:r>
      <w:proofErr w:type="spellStart"/>
      <w:r w:rsidRPr="00A446B8">
        <w:rPr>
          <w:rStyle w:val="StyleUnderline"/>
          <w:rFonts w:ascii="Times New Roman" w:hAnsi="Times New Roman" w:cs="Times New Roman"/>
          <w:highlight w:val="green"/>
        </w:rPr>
        <w:t>narrativisation</w:t>
      </w:r>
      <w:proofErr w:type="spellEnd"/>
      <w:r w:rsidRPr="00A446B8">
        <w:rPr>
          <w:rStyle w:val="StyleUnderline"/>
          <w:rFonts w:ascii="Times New Roman" w:hAnsi="Times New Roman" w:cs="Times New Roman"/>
          <w:highlight w:val="green"/>
        </w:rPr>
        <w:t xml:space="preserve"> of genocide as</w:t>
      </w:r>
      <w:r w:rsidRPr="00DB5AA6">
        <w:rPr>
          <w:rStyle w:val="StyleUnderline"/>
          <w:rFonts w:ascii="Times New Roman" w:hAnsi="Times New Roman" w:cs="Times New Roman"/>
        </w:rPr>
        <w:t xml:space="preserve"> a form of </w:t>
      </w:r>
      <w:r w:rsidRPr="00DB5AA6">
        <w:rPr>
          <w:rStyle w:val="Emphasis"/>
          <w:rFonts w:ascii="Times New Roman" w:hAnsi="Times New Roman" w:cs="Times New Roman"/>
        </w:rPr>
        <w:t xml:space="preserve">primitive slaughter </w:t>
      </w:r>
      <w:r w:rsidRPr="00A446B8">
        <w:rPr>
          <w:rStyle w:val="Emphasis"/>
          <w:rFonts w:ascii="Times New Roman" w:hAnsi="Times New Roman" w:cs="Times New Roman"/>
          <w:highlight w:val="green"/>
        </w:rPr>
        <w:t>lacking</w:t>
      </w:r>
      <w:r w:rsidRPr="00DB5AA6">
        <w:rPr>
          <w:rStyle w:val="Emphasis"/>
          <w:rFonts w:ascii="Times New Roman" w:hAnsi="Times New Roman" w:cs="Times New Roman"/>
        </w:rPr>
        <w:t xml:space="preserve"> </w:t>
      </w:r>
      <w:r w:rsidRPr="00A446B8">
        <w:rPr>
          <w:rStyle w:val="Emphasis"/>
          <w:rFonts w:ascii="Times New Roman" w:hAnsi="Times New Roman" w:cs="Times New Roman"/>
          <w:highlight w:val="green"/>
        </w:rPr>
        <w:t>any</w:t>
      </w:r>
      <w:r w:rsidRPr="00DB5AA6">
        <w:rPr>
          <w:rStyle w:val="Emphasis"/>
          <w:rFonts w:ascii="Times New Roman" w:hAnsi="Times New Roman" w:cs="Times New Roman"/>
        </w:rPr>
        <w:t xml:space="preserve"> </w:t>
      </w:r>
      <w:r w:rsidRPr="00A446B8">
        <w:rPr>
          <w:rStyle w:val="Emphasis"/>
          <w:rFonts w:ascii="Times New Roman" w:hAnsi="Times New Roman" w:cs="Times New Roman"/>
          <w:highlight w:val="green"/>
        </w:rPr>
        <w:t>political objective</w:t>
      </w:r>
      <w:r w:rsidRPr="00DB5AA6">
        <w:rPr>
          <w:rFonts w:ascii="Times New Roman" w:hAnsi="Times New Roman" w:cs="Times New Roman"/>
          <w:sz w:val="16"/>
        </w:rPr>
        <w:t xml:space="preserve">. Consequently, </w:t>
      </w:r>
      <w:r w:rsidRPr="00DB5AA6">
        <w:rPr>
          <w:rStyle w:val="StyleUnderline"/>
          <w:rFonts w:ascii="Times New Roman" w:hAnsi="Times New Roman" w:cs="Times New Roman"/>
        </w:rPr>
        <w:t>Cambodia becomes yet another instance of violence</w:t>
      </w:r>
      <w:r w:rsidRPr="00DB5AA6">
        <w:rPr>
          <w:rFonts w:ascii="Times New Roman" w:hAnsi="Times New Roman" w:cs="Times New Roman"/>
          <w:sz w:val="16"/>
        </w:rPr>
        <w:t xml:space="preserve">, sans history and politics; a place </w:t>
      </w:r>
      <w:r w:rsidRPr="00A446B8">
        <w:rPr>
          <w:rStyle w:val="StyleUnderline"/>
          <w:rFonts w:ascii="Times New Roman" w:hAnsi="Times New Roman" w:cs="Times New Roman"/>
          <w:highlight w:val="green"/>
        </w:rPr>
        <w:t>where</w:t>
      </w:r>
      <w:r w:rsidRPr="00DB5AA6">
        <w:rPr>
          <w:rStyle w:val="StyleUnderline"/>
          <w:rFonts w:ascii="Times New Roman" w:hAnsi="Times New Roman" w:cs="Times New Roman"/>
        </w:rPr>
        <w:t xml:space="preserve"> </w:t>
      </w:r>
      <w:r w:rsidRPr="00A446B8">
        <w:rPr>
          <w:rStyle w:val="StyleUnderline"/>
          <w:rFonts w:ascii="Times New Roman" w:hAnsi="Times New Roman" w:cs="Times New Roman"/>
          <w:highlight w:val="green"/>
        </w:rPr>
        <w:t xml:space="preserve">dark-skinned bodies </w:t>
      </w:r>
      <w:proofErr w:type="spellStart"/>
      <w:r w:rsidRPr="00A446B8">
        <w:rPr>
          <w:rStyle w:val="StyleUnderline"/>
          <w:rFonts w:ascii="Times New Roman" w:hAnsi="Times New Roman" w:cs="Times New Roman"/>
          <w:highlight w:val="green"/>
        </w:rPr>
        <w:t>brutalise</w:t>
      </w:r>
      <w:proofErr w:type="spellEnd"/>
      <w:r w:rsidRPr="00A446B8">
        <w:rPr>
          <w:rStyle w:val="StyleUnderline"/>
          <w:rFonts w:ascii="Times New Roman" w:hAnsi="Times New Roman" w:cs="Times New Roman"/>
          <w:highlight w:val="green"/>
        </w:rPr>
        <w:t xml:space="preserve"> each other</w:t>
      </w:r>
      <w:r w:rsidRPr="00DB5AA6">
        <w:rPr>
          <w:rFonts w:ascii="Times New Roman" w:hAnsi="Times New Roman" w:cs="Times New Roman"/>
          <w:sz w:val="16"/>
        </w:rPr>
        <w:t>.</w:t>
      </w:r>
    </w:p>
    <w:p w14:paraId="0F81C1F8"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W. Andy Knight employs a broadened concept of security that spans from outright violence, much of it related to the narco-economy, to vulnerabilities caused by hurricanes, </w:t>
      </w:r>
      <w:proofErr w:type="gramStart"/>
      <w:r w:rsidRPr="00DB5AA6">
        <w:rPr>
          <w:rFonts w:ascii="Times New Roman" w:hAnsi="Times New Roman" w:cs="Times New Roman"/>
          <w:sz w:val="10"/>
          <w:szCs w:val="10"/>
        </w:rPr>
        <w:t>earthquakes</w:t>
      </w:r>
      <w:proofErr w:type="gramEnd"/>
      <w:r w:rsidRPr="00DB5AA6">
        <w:rPr>
          <w:rFonts w:ascii="Times New Roman" w:hAnsi="Times New Roman" w:cs="Times New Roman"/>
          <w:sz w:val="10"/>
          <w:szCs w:val="10"/>
        </w:rPr>
        <w:t xml:space="preserve"> and the weakness of Caribbean economies. While it is true that some Caribbean countries have greater political and economic security compared to many other developing countries, it is still the case that the structural economic weakness must be reckoned with. Guyana, </w:t>
      </w:r>
      <w:proofErr w:type="gramStart"/>
      <w:r w:rsidRPr="00DB5AA6">
        <w:rPr>
          <w:rFonts w:ascii="Times New Roman" w:hAnsi="Times New Roman" w:cs="Times New Roman"/>
          <w:sz w:val="10"/>
          <w:szCs w:val="10"/>
        </w:rPr>
        <w:t>Haiti</w:t>
      </w:r>
      <w:proofErr w:type="gramEnd"/>
      <w:r w:rsidRPr="00DB5AA6">
        <w:rPr>
          <w:rFonts w:ascii="Times New Roman" w:hAnsi="Times New Roman" w:cs="Times New Roman"/>
          <w:sz w:val="10"/>
          <w:szCs w:val="10"/>
        </w:rPr>
        <w:t xml:space="preserve"> and Jamaica have long been vulnerable to the vicissitudes of commodity prices, a fact directly linked to their colonial past and to the invasive roles of International Financial Institutions (IFIs) – especially the World Bank and the International Monetary Fund (IMF). While Knight is concerned with many of the proximate effects of insecurities and vulnerabilities, he also adumbrates the more structural and cultural sources that have generated the same. In that vein, it is important to </w:t>
      </w:r>
      <w:proofErr w:type="spellStart"/>
      <w:r w:rsidRPr="00DB5AA6">
        <w:rPr>
          <w:rFonts w:ascii="Times New Roman" w:hAnsi="Times New Roman" w:cs="Times New Roman"/>
          <w:sz w:val="10"/>
          <w:szCs w:val="10"/>
        </w:rPr>
        <w:t>recognise</w:t>
      </w:r>
      <w:proofErr w:type="spellEnd"/>
      <w:r w:rsidRPr="00DB5AA6">
        <w:rPr>
          <w:rFonts w:ascii="Times New Roman" w:hAnsi="Times New Roman" w:cs="Times New Roman"/>
          <w:sz w:val="10"/>
          <w:szCs w:val="10"/>
        </w:rPr>
        <w:t xml:space="preserve"> that North American recreational (and addictive) drug-consumption is a leading cause of violence in the Caribbean. The drug-habits of the north, combined with the flow of guns from the US down into Latin America and the Caribbean, must be taken for what they are – threats to livelihoods and lives to the region.</w:t>
      </w:r>
    </w:p>
    <w:p w14:paraId="7FFAF685" w14:textId="77777777" w:rsidR="00C07CB1" w:rsidRPr="00DB5AA6" w:rsidRDefault="00C07CB1" w:rsidP="00C07CB1">
      <w:pPr>
        <w:spacing w:line="240" w:lineRule="auto"/>
        <w:rPr>
          <w:rFonts w:ascii="Times New Roman" w:hAnsi="Times New Roman" w:cs="Times New Roman"/>
        </w:rPr>
      </w:pPr>
      <w:r w:rsidRPr="00DB5AA6">
        <w:rPr>
          <w:rFonts w:ascii="Times New Roman" w:hAnsi="Times New Roman" w:cs="Times New Roman"/>
        </w:rPr>
        <w:t>Conclusion</w:t>
      </w:r>
    </w:p>
    <w:p w14:paraId="59D04BB1" w14:textId="77777777" w:rsidR="00C07CB1" w:rsidRPr="00DB5AA6" w:rsidRDefault="00C07CB1" w:rsidP="00C07CB1">
      <w:pPr>
        <w:spacing w:line="240" w:lineRule="auto"/>
        <w:rPr>
          <w:rFonts w:ascii="Times New Roman" w:hAnsi="Times New Roman" w:cs="Times New Roman"/>
          <w:sz w:val="10"/>
          <w:szCs w:val="10"/>
        </w:rPr>
      </w:pPr>
      <w:r w:rsidRPr="00DB5AA6">
        <w:rPr>
          <w:rFonts w:ascii="Times New Roman" w:hAnsi="Times New Roman" w:cs="Times New Roman"/>
          <w:sz w:val="10"/>
          <w:szCs w:val="10"/>
        </w:rPr>
        <w:t xml:space="preserve">These efforts to </w:t>
      </w:r>
      <w:proofErr w:type="spellStart"/>
      <w:r w:rsidRPr="00DB5AA6">
        <w:rPr>
          <w:rFonts w:ascii="Times New Roman" w:hAnsi="Times New Roman" w:cs="Times New Roman"/>
          <w:sz w:val="10"/>
          <w:szCs w:val="10"/>
        </w:rPr>
        <w:t>historicise</w:t>
      </w:r>
      <w:proofErr w:type="spellEnd"/>
      <w:r w:rsidRPr="00DB5AA6">
        <w:rPr>
          <w:rFonts w:ascii="Times New Roman" w:hAnsi="Times New Roman" w:cs="Times New Roman"/>
          <w:sz w:val="10"/>
          <w:szCs w:val="10"/>
        </w:rPr>
        <w:t xml:space="preserve"> violence show that it is no longer possible to think of violence in and against the Third World in terms of transition or interruption. Two years ago, Persaud </w:t>
      </w:r>
      <w:proofErr w:type="spellStart"/>
      <w:r w:rsidRPr="00DB5AA6">
        <w:rPr>
          <w:rFonts w:ascii="Times New Roman" w:hAnsi="Times New Roman" w:cs="Times New Roman"/>
          <w:sz w:val="10"/>
          <w:szCs w:val="10"/>
        </w:rPr>
        <w:t>organised</w:t>
      </w:r>
      <w:proofErr w:type="spellEnd"/>
      <w:r w:rsidRPr="00DB5AA6">
        <w:rPr>
          <w:rFonts w:ascii="Times New Roman" w:hAnsi="Times New Roman" w:cs="Times New Roman"/>
          <w:sz w:val="10"/>
          <w:szCs w:val="10"/>
        </w:rPr>
        <w:t xml:space="preserve"> a set of panels at the annual convention of the International Studies Association (ISA) inviting contributors to take seriously the materiality of devastation unleashed against the peoples of the Third World. This special issue, arising from those panels, directs us to be attentive to the linkages between visible and invisible forms of violence and the ways in which these connections form an ecology, rather than continuum, of violence. To trace this ecology is to reveal the bloody attempts at governing the international.</w:t>
      </w:r>
    </w:p>
    <w:p w14:paraId="26F4BD6A" w14:textId="77777777" w:rsidR="00C07CB1" w:rsidRPr="00DB5AA6" w:rsidRDefault="00C07CB1" w:rsidP="00C07CB1">
      <w:pPr>
        <w:spacing w:line="240" w:lineRule="auto"/>
        <w:rPr>
          <w:rFonts w:ascii="Times New Roman" w:hAnsi="Times New Roman" w:cs="Times New Roman"/>
          <w:sz w:val="16"/>
        </w:rPr>
      </w:pPr>
      <w:proofErr w:type="spellStart"/>
      <w:r w:rsidRPr="00DB5AA6">
        <w:rPr>
          <w:rFonts w:ascii="Times New Roman" w:hAnsi="Times New Roman" w:cs="Times New Roman"/>
          <w:sz w:val="16"/>
        </w:rPr>
        <w:t>Mbembe’s</w:t>
      </w:r>
      <w:proofErr w:type="spellEnd"/>
      <w:r w:rsidRPr="00DB5AA6">
        <w:rPr>
          <w:rFonts w:ascii="Times New Roman" w:hAnsi="Times New Roman" w:cs="Times New Roman"/>
          <w:sz w:val="16"/>
        </w:rPr>
        <w:t xml:space="preserve"> call to get back to the more material aspects of historical capitalism and violence, or ‘war capitalism’ in the language of Beckert,20 comes at an especially propitious moment in the liberal discourses and historiographies of violence. Of recent, </w:t>
      </w:r>
      <w:r w:rsidRPr="00DB5AA6">
        <w:rPr>
          <w:rStyle w:val="StyleUnderline"/>
          <w:rFonts w:ascii="Times New Roman" w:hAnsi="Times New Roman" w:cs="Times New Roman"/>
        </w:rPr>
        <w:t>there has been a growing body of literature suggesting that violence</w:t>
      </w:r>
      <w:r w:rsidRPr="00DB5AA6">
        <w:rPr>
          <w:rFonts w:ascii="Times New Roman" w:hAnsi="Times New Roman" w:cs="Times New Roman"/>
          <w:sz w:val="16"/>
        </w:rPr>
        <w:t xml:space="preserve">, and </w:t>
      </w:r>
      <w:r w:rsidRPr="00DB5AA6">
        <w:rPr>
          <w:rStyle w:val="StyleUnderline"/>
          <w:rFonts w:ascii="Times New Roman" w:hAnsi="Times New Roman" w:cs="Times New Roman"/>
        </w:rPr>
        <w:t>especially</w:t>
      </w:r>
      <w:r w:rsidRPr="00DB5AA6">
        <w:rPr>
          <w:rFonts w:ascii="Times New Roman" w:hAnsi="Times New Roman" w:cs="Times New Roman"/>
          <w:sz w:val="16"/>
        </w:rPr>
        <w:t xml:space="preserve"> deaths </w:t>
      </w:r>
      <w:r w:rsidRPr="00DB5AA6">
        <w:rPr>
          <w:rStyle w:val="StyleUnderline"/>
          <w:rFonts w:ascii="Times New Roman" w:hAnsi="Times New Roman" w:cs="Times New Roman"/>
        </w:rPr>
        <w:t>due to war</w:t>
      </w:r>
      <w:r w:rsidRPr="00DB5AA6">
        <w:rPr>
          <w:rFonts w:ascii="Times New Roman" w:hAnsi="Times New Roman" w:cs="Times New Roman"/>
          <w:sz w:val="16"/>
        </w:rPr>
        <w:t xml:space="preserve">, </w:t>
      </w:r>
      <w:r w:rsidRPr="00DB5AA6">
        <w:rPr>
          <w:rStyle w:val="StyleUnderline"/>
          <w:rFonts w:ascii="Times New Roman" w:hAnsi="Times New Roman" w:cs="Times New Roman"/>
        </w:rPr>
        <w:t>is on the decline</w:t>
      </w:r>
      <w:r w:rsidRPr="00DB5AA6">
        <w:rPr>
          <w:rFonts w:ascii="Times New Roman" w:hAnsi="Times New Roman" w:cs="Times New Roman"/>
          <w:sz w:val="16"/>
        </w:rPr>
        <w:t xml:space="preserve">.21 In this vein, Pinker has argued not only has violence </w:t>
      </w:r>
      <w:r w:rsidRPr="00BF51CF">
        <w:rPr>
          <w:rFonts w:ascii="Times New Roman" w:hAnsi="Times New Roman" w:cs="Times New Roman"/>
          <w:sz w:val="16"/>
        </w:rPr>
        <w:t xml:space="preserve">declined but that ‘[t] </w:t>
      </w:r>
      <w:proofErr w:type="spellStart"/>
      <w:r w:rsidRPr="00BF51CF">
        <w:rPr>
          <w:rFonts w:ascii="Times New Roman" w:hAnsi="Times New Roman" w:cs="Times New Roman"/>
          <w:sz w:val="16"/>
        </w:rPr>
        <w:t>hough</w:t>
      </w:r>
      <w:proofErr w:type="spellEnd"/>
      <w:r w:rsidRPr="00BF51CF">
        <w:rPr>
          <w:rFonts w:ascii="Times New Roman" w:hAnsi="Times New Roman" w:cs="Times New Roman"/>
          <w:sz w:val="16"/>
        </w:rPr>
        <w:t xml:space="preserve"> imperial conquest and rule can … be brutal, they do reduce endemic violence among the conquered’.22 Our volume shows that </w:t>
      </w:r>
      <w:r w:rsidRPr="00BF51CF">
        <w:rPr>
          <w:rStyle w:val="StyleUnderline"/>
          <w:rFonts w:ascii="Times New Roman" w:hAnsi="Times New Roman" w:cs="Times New Roman"/>
        </w:rPr>
        <w:t xml:space="preserve">such findings of ‘decline’ are only possible through a </w:t>
      </w:r>
      <w:r w:rsidRPr="00BF51CF">
        <w:rPr>
          <w:rStyle w:val="Emphasis"/>
          <w:rFonts w:ascii="Times New Roman" w:hAnsi="Times New Roman" w:cs="Times New Roman"/>
        </w:rPr>
        <w:t>platform of abstractionism</w:t>
      </w:r>
      <w:r w:rsidRPr="00BF51CF">
        <w:rPr>
          <w:rFonts w:ascii="Times New Roman" w:hAnsi="Times New Roman" w:cs="Times New Roman"/>
          <w:sz w:val="16"/>
        </w:rPr>
        <w:t xml:space="preserve"> </w:t>
      </w:r>
      <w:r w:rsidRPr="00BF51CF">
        <w:rPr>
          <w:rStyle w:val="StyleUnderline"/>
          <w:rFonts w:ascii="Times New Roman" w:hAnsi="Times New Roman" w:cs="Times New Roman"/>
        </w:rPr>
        <w:t>that</w:t>
      </w:r>
      <w:r w:rsidRPr="00BF51CF">
        <w:rPr>
          <w:rFonts w:ascii="Times New Roman" w:hAnsi="Times New Roman" w:cs="Times New Roman"/>
          <w:sz w:val="16"/>
        </w:rPr>
        <w:t xml:space="preserve"> </w:t>
      </w:r>
      <w:r w:rsidRPr="00BF51CF">
        <w:rPr>
          <w:rStyle w:val="Emphasis"/>
          <w:rFonts w:ascii="Times New Roman" w:hAnsi="Times New Roman" w:cs="Times New Roman"/>
        </w:rPr>
        <w:t xml:space="preserve">restricts violence and silences its articulation with various forms of </w:t>
      </w:r>
      <w:proofErr w:type="spellStart"/>
      <w:r w:rsidRPr="00BF51CF">
        <w:rPr>
          <w:rStyle w:val="Emphasis"/>
          <w:rFonts w:ascii="Times New Roman" w:hAnsi="Times New Roman" w:cs="Times New Roman"/>
        </w:rPr>
        <w:t>racialities</w:t>
      </w:r>
      <w:proofErr w:type="spellEnd"/>
      <w:r w:rsidRPr="00BF51CF">
        <w:rPr>
          <w:rFonts w:ascii="Times New Roman" w:hAnsi="Times New Roman" w:cs="Times New Roman"/>
          <w:sz w:val="16"/>
        </w:rPr>
        <w:t>. 23 In the current</w:t>
      </w:r>
      <w:r w:rsidRPr="00DB5AA6">
        <w:rPr>
          <w:rFonts w:ascii="Times New Roman" w:hAnsi="Times New Roman" w:cs="Times New Roman"/>
          <w:sz w:val="16"/>
        </w:rPr>
        <w:t xml:space="preserve"> conjuncture of the global war of terror, the world is again divided between the ‘saved and the dammed’. This time it is neatly aligning with a new geo-civilizational cartography, perhaps best expressed in Mamdani’s acute observation that, in effect, what we have is a world divided between ‘good Muslims, bad Muslims’, where the good Muslims are on the side of the White West, and the rest are a clear and present danger.24</w:t>
      </w:r>
    </w:p>
    <w:p w14:paraId="5F2FF773" w14:textId="77777777" w:rsidR="00C07CB1" w:rsidRPr="00C07CB1" w:rsidRDefault="00C07CB1" w:rsidP="00C07CB1"/>
    <w:p w14:paraId="0B144F9F" w14:textId="77777777" w:rsidR="008D1BE8" w:rsidRPr="008D1BE8" w:rsidRDefault="008D1BE8" w:rsidP="008D1BE8"/>
    <w:p w14:paraId="2AC053A8" w14:textId="25F06DF8" w:rsidR="00D25DE6" w:rsidRDefault="00D25DE6" w:rsidP="00D25DE6">
      <w:pPr>
        <w:pStyle w:val="Heading4"/>
      </w:pPr>
      <w:r w:rsidRPr="00D25DE6">
        <w:t xml:space="preserve">The question that frames </w:t>
      </w:r>
      <w:r w:rsidR="008D1BE8">
        <w:t>space militarization advantage</w:t>
      </w:r>
      <w:r w:rsidRPr="00D25DE6">
        <w:t xml:space="preserve"> is ask yourself </w:t>
      </w:r>
      <w:r w:rsidRPr="008D1BE8">
        <w:rPr>
          <w:u w:val="single"/>
        </w:rPr>
        <w:t xml:space="preserve">why China would be aggressive in </w:t>
      </w:r>
      <w:r w:rsidR="008D1BE8" w:rsidRPr="008D1BE8">
        <w:rPr>
          <w:u w:val="single"/>
        </w:rPr>
        <w:t>s</w:t>
      </w:r>
      <w:r w:rsidRPr="008D1BE8">
        <w:rPr>
          <w:u w:val="single"/>
        </w:rPr>
        <w:t>pace</w:t>
      </w:r>
      <w:r w:rsidRPr="00D25DE6">
        <w:t xml:space="preserve"> when </w:t>
      </w:r>
      <w:r w:rsidR="008D1BE8">
        <w:t>QUOTE</w:t>
      </w:r>
      <w:r w:rsidRPr="00D25DE6">
        <w:t xml:space="preserve"> from the Kelley evidence </w:t>
      </w:r>
      <w:r w:rsidRPr="008D1BE8">
        <w:rPr>
          <w:highlight w:val="green"/>
        </w:rPr>
        <w:t xml:space="preserve">“space provide a range of satellite services </w:t>
      </w:r>
      <w:r w:rsidRPr="00C07CB1">
        <w:rPr>
          <w:highlight w:val="green"/>
          <w:u w:val="single"/>
        </w:rPr>
        <w:t>essential to the new space economy</w:t>
      </w:r>
      <w:r w:rsidRPr="008D1BE8">
        <w:rPr>
          <w:highlight w:val="green"/>
        </w:rPr>
        <w:t>, such as in situ repairs and refueling of satellites and active removal of space debris”</w:t>
      </w:r>
      <w:r w:rsidRPr="00D25DE6">
        <w:t xml:space="preserve"> – why </w:t>
      </w:r>
      <w:r w:rsidR="008D1BE8">
        <w:t xml:space="preserve">would </w:t>
      </w:r>
      <w:r w:rsidRPr="00D25DE6">
        <w:t xml:space="preserve">china want to have military features in SPACE when everything they’ve done says otherwise and they’ve explicitly come out and passed </w:t>
      </w:r>
      <w:r w:rsidRPr="008D1BE8">
        <w:rPr>
          <w:u w:val="single"/>
        </w:rPr>
        <w:t>no first placement resolutions</w:t>
      </w:r>
      <w:r w:rsidR="008D1BE8">
        <w:rPr>
          <w:u w:val="single"/>
        </w:rPr>
        <w:t xml:space="preserve"> </w:t>
      </w:r>
      <w:r w:rsidR="008D1BE8" w:rsidRPr="008D1BE8">
        <w:t>per 1AC Bowman</w:t>
      </w:r>
      <w:r>
        <w:t xml:space="preserve">. But of course, don’t believe the Asians, because they’ll lie </w:t>
      </w:r>
      <w:r w:rsidR="008D1BE8">
        <w:t>–</w:t>
      </w:r>
      <w:r>
        <w:t xml:space="preserve"> </w:t>
      </w:r>
      <w:r w:rsidR="008D1BE8">
        <w:t xml:space="preserve">if China came out tomorrow and denuclearized, no one would believe them because </w:t>
      </w:r>
      <w:r w:rsidR="008D1BE8" w:rsidRPr="00C07CB1">
        <w:rPr>
          <w:u w:val="single"/>
        </w:rPr>
        <w:t>pre-scripted notions</w:t>
      </w:r>
      <w:r w:rsidR="008D1BE8">
        <w:t xml:space="preserve"> of </w:t>
      </w:r>
      <w:r w:rsidR="008D1BE8" w:rsidRPr="00C07CB1">
        <w:rPr>
          <w:u w:val="single"/>
        </w:rPr>
        <w:t xml:space="preserve">aggression and racism </w:t>
      </w:r>
      <w:proofErr w:type="spellStart"/>
      <w:r w:rsidR="008D1BE8" w:rsidRPr="00C07CB1">
        <w:rPr>
          <w:u w:val="single"/>
        </w:rPr>
        <w:t>undercode</w:t>
      </w:r>
      <w:proofErr w:type="spellEnd"/>
      <w:r w:rsidR="008D1BE8" w:rsidRPr="00C07CB1">
        <w:rPr>
          <w:u w:val="single"/>
        </w:rPr>
        <w:t xml:space="preserve"> IR decisions</w:t>
      </w:r>
      <w:r w:rsidR="008D1BE8">
        <w:t xml:space="preserve">. </w:t>
      </w:r>
      <w:r>
        <w:t xml:space="preserve"> </w:t>
      </w:r>
      <w:r w:rsidR="00C07CB1">
        <w:t xml:space="preserve">The warrants for Chinese aggression are space grappling hooks and satellite movement which has nothing intrinsically militaristic or aggressive and ground-level ASAT development does not prove aggression – the US does the SAME EXACT THING. </w:t>
      </w:r>
    </w:p>
    <w:p w14:paraId="13B7864F" w14:textId="02A8358E" w:rsidR="00ED5901" w:rsidRDefault="00ED5901" w:rsidP="00ED5901"/>
    <w:p w14:paraId="0A1B4C8D" w14:textId="3DFE311B" w:rsidR="00ED5901" w:rsidRDefault="00ED5901" w:rsidP="00ED5901">
      <w:pPr>
        <w:pStyle w:val="Heading2"/>
      </w:pPr>
      <w:r>
        <w:lastRenderedPageBreak/>
        <w:t>Spark</w:t>
      </w:r>
    </w:p>
    <w:p w14:paraId="58479921" w14:textId="77777777" w:rsidR="00ED5901" w:rsidRPr="00280EE7" w:rsidRDefault="00ED5901" w:rsidP="00ED5901">
      <w:pPr>
        <w:pStyle w:val="Heading4"/>
        <w:rPr>
          <w:rFonts w:asciiTheme="majorHAnsi" w:hAnsiTheme="majorHAnsi" w:cstheme="majorHAnsi"/>
        </w:rPr>
      </w:pPr>
      <w:r w:rsidRPr="00280EE7">
        <w:rPr>
          <w:rFonts w:asciiTheme="majorHAnsi" w:hAnsiTheme="majorHAnsi" w:cstheme="majorHAnsi"/>
        </w:rPr>
        <w:t xml:space="preserve">Rigorous climate simulations prove that </w:t>
      </w:r>
      <w:r w:rsidRPr="00280EE7">
        <w:rPr>
          <w:rFonts w:asciiTheme="majorHAnsi" w:hAnsiTheme="majorHAnsi" w:cstheme="majorHAnsi"/>
          <w:u w:val="single"/>
        </w:rPr>
        <w:t>hydrophilic black carbon</w:t>
      </w:r>
      <w:r w:rsidRPr="00280EE7">
        <w:rPr>
          <w:rFonts w:asciiTheme="majorHAnsi" w:hAnsiTheme="majorHAnsi" w:cstheme="majorHAnsi"/>
        </w:rPr>
        <w:t xml:space="preserve"> would cause to atmospheric precipitation – results in a </w:t>
      </w:r>
      <w:r w:rsidRPr="00280EE7">
        <w:rPr>
          <w:rFonts w:asciiTheme="majorHAnsi" w:hAnsiTheme="majorHAnsi" w:cstheme="majorHAnsi"/>
          <w:u w:val="single"/>
        </w:rPr>
        <w:t>rainout effect</w:t>
      </w:r>
      <w:r w:rsidRPr="00280EE7">
        <w:rPr>
          <w:rFonts w:asciiTheme="majorHAnsi" w:hAnsiTheme="majorHAnsi" w:cstheme="majorHAnsi"/>
        </w:rPr>
        <w:t xml:space="preserve"> that quickly reverses nuclear cooling</w:t>
      </w:r>
    </w:p>
    <w:p w14:paraId="4DCA78CE" w14:textId="77777777" w:rsidR="00ED5901" w:rsidRPr="00280EE7" w:rsidRDefault="00ED5901" w:rsidP="00ED5901">
      <w:pPr>
        <w:rPr>
          <w:rFonts w:asciiTheme="majorHAnsi" w:hAnsiTheme="majorHAnsi" w:cstheme="majorHAnsi"/>
          <w:sz w:val="16"/>
          <w:szCs w:val="16"/>
        </w:rPr>
      </w:pPr>
      <w:r w:rsidRPr="00280EE7">
        <w:rPr>
          <w:rStyle w:val="Style13ptBold"/>
          <w:rFonts w:asciiTheme="majorHAnsi" w:hAnsiTheme="majorHAnsi" w:cstheme="majorHAnsi"/>
        </w:rPr>
        <w:t>Reisner et al. 18</w:t>
      </w:r>
      <w:r w:rsidRPr="00280EE7">
        <w:rPr>
          <w:rFonts w:asciiTheme="majorHAnsi" w:hAnsiTheme="majorHAnsi" w:cstheme="majorHAnsi"/>
        </w:rPr>
        <w:t xml:space="preserve"> </w:t>
      </w:r>
      <w:r w:rsidRPr="00280EE7">
        <w:rPr>
          <w:rFonts w:asciiTheme="majorHAnsi" w:hAnsiTheme="majorHAnsi" w:cstheme="majorHAnsi"/>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280EE7">
        <w:rPr>
          <w:rFonts w:asciiTheme="majorHAnsi" w:hAnsiTheme="majorHAnsi" w:cstheme="majorHAnsi"/>
          <w:sz w:val="16"/>
          <w:szCs w:val="16"/>
        </w:rPr>
        <w:t>Eunmo</w:t>
      </w:r>
      <w:proofErr w:type="spellEnd"/>
      <w:r w:rsidRPr="00280EE7">
        <w:rPr>
          <w:rFonts w:asciiTheme="majorHAnsi" w:hAnsiTheme="majorHAnsi" w:cstheme="majorHAnsi"/>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280EE7">
        <w:rPr>
          <w:rFonts w:asciiTheme="majorHAnsi" w:hAnsiTheme="majorHAnsi" w:cstheme="majorHAnsi"/>
          <w:sz w:val="16"/>
          <w:szCs w:val="16"/>
        </w:rPr>
        <w:t>Hunke</w:t>
      </w:r>
      <w:proofErr w:type="spellEnd"/>
      <w:r w:rsidRPr="00280EE7">
        <w:rPr>
          <w:rFonts w:asciiTheme="majorHAnsi" w:hAnsiTheme="majorHAnsi" w:cstheme="majorHAnsi"/>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280EE7">
        <w:rPr>
          <w:rFonts w:asciiTheme="majorHAnsi" w:hAnsiTheme="majorHAnsi" w:cstheme="majorHAnsi"/>
          <w:sz w:val="16"/>
          <w:szCs w:val="16"/>
        </w:rPr>
        <w:t>exchange:An</w:t>
      </w:r>
      <w:proofErr w:type="spellEnd"/>
      <w:proofErr w:type="gramEnd"/>
      <w:r w:rsidRPr="00280EE7">
        <w:rPr>
          <w:rFonts w:asciiTheme="majorHAnsi" w:hAnsiTheme="majorHAnsi" w:cstheme="majorHAnsi"/>
          <w:sz w:val="16"/>
          <w:szCs w:val="16"/>
        </w:rPr>
        <w:t xml:space="preserve"> improved assessment based on detailed source calculations”. 3/16/18. DOA: 7/13/19. </w:t>
      </w:r>
      <w:hyperlink r:id="rId14" w:history="1">
        <w:r w:rsidRPr="00280EE7">
          <w:rPr>
            <w:rStyle w:val="Hyperlink"/>
            <w:rFonts w:asciiTheme="majorHAnsi" w:hAnsiTheme="majorHAnsi" w:cstheme="majorHAnsi"/>
            <w:sz w:val="16"/>
            <w:szCs w:val="16"/>
          </w:rPr>
          <w:t>https://agupubs.onlinelibrary.wiley.com/doi/full/10.1002/2017JD027331</w:t>
        </w:r>
      </w:hyperlink>
      <w:r w:rsidRPr="00280EE7">
        <w:rPr>
          <w:rFonts w:asciiTheme="majorHAnsi" w:hAnsiTheme="majorHAnsi" w:cstheme="majorHAnsi"/>
          <w:sz w:val="16"/>
          <w:szCs w:val="16"/>
        </w:rPr>
        <w:t>)</w:t>
      </w:r>
    </w:p>
    <w:p w14:paraId="6B894D4D" w14:textId="77777777" w:rsidR="00ED5901" w:rsidRPr="00280EE7" w:rsidRDefault="00ED5901" w:rsidP="00ED5901">
      <w:pPr>
        <w:rPr>
          <w:rFonts w:asciiTheme="majorHAnsi" w:hAnsiTheme="majorHAnsi" w:cstheme="majorHAnsi"/>
          <w:sz w:val="10"/>
          <w:szCs w:val="10"/>
        </w:rPr>
      </w:pPr>
      <w:r w:rsidRPr="00280EE7">
        <w:rPr>
          <w:rFonts w:asciiTheme="majorHAnsi" w:hAnsiTheme="majorHAnsi" w:cstheme="majorHAnsi"/>
          <w:sz w:val="16"/>
          <w:szCs w:val="16"/>
        </w:rPr>
        <w:t>*BC = Black Carbon</w:t>
      </w:r>
    </w:p>
    <w:p w14:paraId="0D677458" w14:textId="77777777" w:rsidR="00ED5901" w:rsidRDefault="00ED5901" w:rsidP="00ED5901">
      <w:pPr>
        <w:rPr>
          <w:rFonts w:asciiTheme="majorHAnsi" w:hAnsiTheme="majorHAnsi" w:cstheme="majorHAnsi"/>
          <w:b/>
          <w:bCs/>
          <w:u w:val="single"/>
        </w:rPr>
      </w:pPr>
      <w:r w:rsidRPr="00280EE7">
        <w:rPr>
          <w:rFonts w:asciiTheme="majorHAnsi" w:hAnsiTheme="majorHAnsi" w:cstheme="majorHAnsi"/>
          <w:u w:val="single"/>
        </w:rPr>
        <w:t xml:space="preserve">The no-rubble simulation produces </w:t>
      </w:r>
      <w:r w:rsidRPr="00280EE7">
        <w:rPr>
          <w:rFonts w:asciiTheme="majorHAnsi" w:hAnsiTheme="majorHAnsi" w:cstheme="majorHAnsi"/>
          <w:sz w:val="16"/>
          <w:szCs w:val="16"/>
        </w:rPr>
        <w:t xml:space="preserve">a </w:t>
      </w:r>
      <w:r w:rsidRPr="00280EE7">
        <w:rPr>
          <w:rFonts w:asciiTheme="majorHAnsi" w:hAnsiTheme="majorHAnsi" w:cstheme="majorHAnsi"/>
          <w:u w:val="single"/>
        </w:rPr>
        <w:t>significantly more intense fire</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with more </w:t>
      </w:r>
      <w:r w:rsidRPr="00280EE7">
        <w:rPr>
          <w:rFonts w:asciiTheme="majorHAnsi" w:hAnsiTheme="majorHAnsi" w:cstheme="majorHAnsi"/>
          <w:sz w:val="16"/>
          <w:szCs w:val="16"/>
        </w:rPr>
        <w:t xml:space="preserve">fire </w:t>
      </w:r>
      <w:r w:rsidRPr="00280EE7">
        <w:rPr>
          <w:rFonts w:asciiTheme="majorHAnsi" w:hAnsiTheme="majorHAnsi" w:cstheme="majorHAnsi"/>
          <w:u w:val="single"/>
        </w:rPr>
        <w:t>spread</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and </w:t>
      </w:r>
      <w:r w:rsidRPr="00280EE7">
        <w:rPr>
          <w:rFonts w:asciiTheme="majorHAnsi" w:hAnsiTheme="majorHAnsi" w:cstheme="majorHAnsi"/>
          <w:sz w:val="16"/>
          <w:szCs w:val="16"/>
        </w:rPr>
        <w:t xml:space="preserve">consequently </w:t>
      </w:r>
      <w:r w:rsidRPr="00280EE7">
        <w:rPr>
          <w:rFonts w:asciiTheme="majorHAnsi" w:hAnsiTheme="majorHAnsi" w:cstheme="majorHAnsi"/>
          <w:u w:val="single"/>
        </w:rPr>
        <w:t>a significantly stronger plume with larger amounts of BC reaching into the upper atmosphere</w:t>
      </w:r>
      <w:r w:rsidRPr="00280EE7">
        <w:rPr>
          <w:rFonts w:asciiTheme="majorHAnsi" w:hAnsiTheme="majorHAnsi" w:cstheme="majorHAnsi"/>
          <w:sz w:val="16"/>
          <w:szCs w:val="16"/>
        </w:rPr>
        <w:t xml:space="preserve"> than the simulation with rubble, illustrated in Figure 5. </w:t>
      </w:r>
      <w:r w:rsidRPr="00280EE7">
        <w:rPr>
          <w:rFonts w:asciiTheme="majorHAnsi" w:hAnsiTheme="majorHAnsi" w:cstheme="majorHAnsi"/>
          <w:u w:val="single"/>
        </w:rPr>
        <w:t xml:space="preserve">While the no-rubble simulation </w:t>
      </w:r>
      <w:r w:rsidRPr="00280EE7">
        <w:rPr>
          <w:rFonts w:asciiTheme="majorHAnsi" w:hAnsiTheme="majorHAnsi" w:cstheme="majorHAnsi"/>
          <w:b/>
          <w:bCs/>
          <w:u w:val="single"/>
        </w:rPr>
        <w:t xml:space="preserve">represents </w:t>
      </w:r>
      <w:r w:rsidRPr="00280EE7">
        <w:rPr>
          <w:rFonts w:asciiTheme="majorHAnsi" w:hAnsiTheme="majorHAnsi" w:cstheme="majorHAnsi"/>
          <w:b/>
          <w:bCs/>
          <w:highlight w:val="cyan"/>
          <w:u w:val="single"/>
        </w:rPr>
        <w:t>the worst-case scenario</w:t>
      </w:r>
      <w:r w:rsidRPr="00280EE7">
        <w:rPr>
          <w:rFonts w:asciiTheme="majorHAnsi" w:hAnsiTheme="majorHAnsi" w:cstheme="majorHAnsi"/>
          <w:u w:val="single"/>
        </w:rPr>
        <w:t xml:space="preserve"> involving vigorous fire activity</w:t>
      </w:r>
      <w:r w:rsidRPr="00280EE7">
        <w:rPr>
          <w:rFonts w:asciiTheme="majorHAnsi" w:hAnsiTheme="majorHAnsi" w:cstheme="majorHAnsi"/>
          <w:sz w:val="16"/>
          <w:szCs w:val="16"/>
        </w:rPr>
        <w:t xml:space="preserve">, </w:t>
      </w:r>
      <w:r w:rsidRPr="00280EE7">
        <w:rPr>
          <w:rFonts w:asciiTheme="majorHAnsi" w:hAnsiTheme="majorHAnsi" w:cstheme="majorHAnsi"/>
          <w:b/>
          <w:bCs/>
          <w:highlight w:val="cyan"/>
          <w:u w:val="single"/>
        </w:rPr>
        <w:t>only a relatively small amount of carbon makes its way into the stratosphere</w:t>
      </w:r>
      <w:r w:rsidRPr="00280EE7">
        <w:rPr>
          <w:rFonts w:asciiTheme="majorHAnsi" w:hAnsiTheme="majorHAnsi" w:cstheme="majorHAnsi"/>
          <w:u w:val="single"/>
        </w:rPr>
        <w:t xml:space="preserve"> </w:t>
      </w:r>
      <w:proofErr w:type="gramStart"/>
      <w:r w:rsidRPr="00280EE7">
        <w:rPr>
          <w:rFonts w:asciiTheme="majorHAnsi" w:hAnsiTheme="majorHAnsi" w:cstheme="majorHAnsi"/>
          <w:sz w:val="16"/>
          <w:szCs w:val="16"/>
        </w:rPr>
        <w:t>during the course of</w:t>
      </w:r>
      <w:proofErr w:type="gramEnd"/>
      <w:r w:rsidRPr="00280EE7">
        <w:rPr>
          <w:rFonts w:asciiTheme="majorHAnsi" w:hAnsiTheme="majorHAnsi" w:cstheme="majorHAnsi"/>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280EE7">
        <w:rPr>
          <w:rFonts w:asciiTheme="majorHAnsi" w:hAnsiTheme="majorHAnsi" w:cstheme="majorHAnsi"/>
          <w:sz w:val="16"/>
          <w:szCs w:val="16"/>
        </w:rPr>
        <w:t>time period</w:t>
      </w:r>
      <w:proofErr w:type="gramEnd"/>
      <w:r w:rsidRPr="00280EE7">
        <w:rPr>
          <w:rFonts w:asciiTheme="majorHAnsi" w:hAnsiTheme="majorHAnsi" w:cstheme="majorHAnsi"/>
          <w:sz w:val="16"/>
          <w:szCs w:val="16"/>
        </w:rPr>
        <w:t xml:space="preserve"> (roughly 10 minutes) that a nuclear weapon fluence can effectively ignite a large area of fuel producing an impressive atmospheric response. Figure 6 shows </w:t>
      </w:r>
      <w:r w:rsidRPr="00280EE7">
        <w:rPr>
          <w:rFonts w:asciiTheme="majorHAnsi" w:hAnsiTheme="majorHAnsi" w:cstheme="majorHAnsi"/>
          <w:u w:val="single"/>
        </w:rPr>
        <w:t>vertical profiles of BC</w:t>
      </w:r>
      <w:r w:rsidRPr="00280EE7">
        <w:rPr>
          <w:rFonts w:asciiTheme="majorHAnsi" w:hAnsiTheme="majorHAnsi" w:cstheme="majorHAnsi"/>
          <w:sz w:val="16"/>
          <w:szCs w:val="16"/>
        </w:rPr>
        <w:t xml:space="preserve"> multiplied by 100 (number of cities involved in the exchange) from the two simulations. The total amount of BC produced is in line with previous estimates (about 3.69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from no-rubble simulation); however, the majority of BC </w:t>
      </w:r>
      <w:r w:rsidRPr="00280EE7">
        <w:rPr>
          <w:rFonts w:asciiTheme="majorHAnsi" w:hAnsiTheme="majorHAnsi" w:cstheme="majorHAnsi"/>
          <w:u w:val="single"/>
        </w:rPr>
        <w:t>reside</w:t>
      </w:r>
      <w:r w:rsidRPr="00280EE7">
        <w:rPr>
          <w:rFonts w:asciiTheme="majorHAnsi" w:hAnsiTheme="majorHAnsi" w:cstheme="majorHAnsi"/>
          <w:sz w:val="16"/>
          <w:szCs w:val="16"/>
        </w:rPr>
        <w:t xml:space="preserve">s </w:t>
      </w:r>
      <w:r w:rsidRPr="00280EE7">
        <w:rPr>
          <w:rFonts w:asciiTheme="majorHAnsi" w:hAnsiTheme="majorHAnsi" w:cstheme="majorHAnsi"/>
          <w:b/>
          <w:bCs/>
          <w:u w:val="single"/>
        </w:rPr>
        <w:t>below the stratosphere</w:t>
      </w:r>
      <w:r w:rsidRPr="00280EE7">
        <w:rPr>
          <w:rFonts w:asciiTheme="majorHAnsi" w:hAnsiTheme="majorHAnsi" w:cstheme="majorHAnsi"/>
          <w:sz w:val="16"/>
          <w:szCs w:val="16"/>
        </w:rPr>
        <w:t xml:space="preserve"> (3.46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below 12 km) </w:t>
      </w:r>
      <w:r w:rsidRPr="00280EE7">
        <w:rPr>
          <w:rFonts w:asciiTheme="majorHAnsi" w:hAnsiTheme="majorHAnsi" w:cstheme="majorHAnsi"/>
          <w:u w:val="single"/>
        </w:rPr>
        <w:t xml:space="preserve">and can be </w:t>
      </w:r>
      <w:r w:rsidRPr="00280EE7">
        <w:rPr>
          <w:rFonts w:asciiTheme="majorHAnsi" w:hAnsiTheme="majorHAnsi" w:cstheme="majorHAnsi"/>
          <w:b/>
          <w:bCs/>
          <w:u w:val="single"/>
        </w:rPr>
        <w:t>readily impacted by scavenging from precipitation</w:t>
      </w:r>
      <w:r w:rsidRPr="00280EE7">
        <w:rPr>
          <w:rFonts w:asciiTheme="majorHAnsi" w:hAnsiTheme="majorHAnsi" w:cstheme="majorHAnsi"/>
          <w:u w:val="single"/>
        </w:rPr>
        <w:t xml:space="preserve"> either via pyro-cumulonimbus produced by the fire itself</w:t>
      </w:r>
      <w:r w:rsidRPr="00280EE7">
        <w:rPr>
          <w:rFonts w:asciiTheme="majorHAnsi" w:hAnsiTheme="majorHAnsi" w:cstheme="majorHAnsi"/>
          <w:sz w:val="16"/>
          <w:szCs w:val="16"/>
        </w:rPr>
        <w:t xml:space="preserve"> (not modeled) </w:t>
      </w:r>
      <w:r w:rsidRPr="00280EE7">
        <w:rPr>
          <w:rFonts w:asciiTheme="majorHAnsi" w:hAnsiTheme="majorHAnsi" w:cstheme="majorHAnsi"/>
          <w:u w:val="single"/>
        </w:rPr>
        <w:t>or other synoptic weather systems</w:t>
      </w:r>
      <w:r w:rsidRPr="00280EE7">
        <w:rPr>
          <w:rFonts w:asciiTheme="majorHAnsi" w:hAnsiTheme="majorHAnsi" w:cstheme="majorHAnsi"/>
          <w:sz w:val="16"/>
          <w:szCs w:val="16"/>
        </w:rPr>
        <w:t xml:space="preserve">. While the impact on climate of these more realistic profiles will be explored in the next section, it should be mentioned that </w:t>
      </w:r>
      <w:r w:rsidRPr="00280EE7">
        <w:rPr>
          <w:rFonts w:asciiTheme="majorHAnsi" w:hAnsiTheme="majorHAnsi" w:cstheme="majorHAnsi"/>
          <w:b/>
          <w:bCs/>
          <w:highlight w:val="cyan"/>
          <w:u w:val="single"/>
        </w:rPr>
        <w:t>these estimates are</w:t>
      </w:r>
      <w:r w:rsidRPr="00280EE7">
        <w:rPr>
          <w:rFonts w:asciiTheme="majorHAnsi" w:hAnsiTheme="majorHAnsi" w:cstheme="majorHAnsi"/>
          <w:sz w:val="16"/>
          <w:szCs w:val="16"/>
        </w:rPr>
        <w:t xml:space="preserve"> still </w:t>
      </w:r>
      <w:r w:rsidRPr="00280EE7">
        <w:rPr>
          <w:rFonts w:asciiTheme="majorHAnsi" w:hAnsiTheme="majorHAnsi" w:cstheme="majorHAnsi"/>
          <w:b/>
          <w:bCs/>
          <w:highlight w:val="cyan"/>
          <w:u w:val="single"/>
        </w:rPr>
        <w:t>at the high end</w:t>
      </w:r>
      <w:r w:rsidRPr="00280EE7">
        <w:rPr>
          <w:rFonts w:asciiTheme="majorHAnsi" w:hAnsiTheme="majorHAnsi" w:cstheme="majorHAnsi"/>
          <w:u w:val="single"/>
        </w:rPr>
        <w:t xml:space="preserve">, </w:t>
      </w:r>
      <w:r w:rsidRPr="00280EE7">
        <w:rPr>
          <w:rFonts w:asciiTheme="majorHAnsi" w:hAnsiTheme="majorHAnsi" w:cstheme="majorHAnsi"/>
          <w:highlight w:val="cyan"/>
          <w:u w:val="single"/>
        </w:rPr>
        <w:t>considering the inherent simplifications</w:t>
      </w:r>
      <w:r w:rsidRPr="00280EE7">
        <w:rPr>
          <w:rFonts w:asciiTheme="majorHAnsi" w:hAnsiTheme="majorHAnsi" w:cstheme="majorHAnsi"/>
          <w:u w:val="single"/>
        </w:rPr>
        <w:t xml:space="preserve"> in the combustion model </w:t>
      </w:r>
      <w:r w:rsidRPr="00280EE7">
        <w:rPr>
          <w:rFonts w:asciiTheme="majorHAnsi" w:hAnsiTheme="majorHAnsi" w:cstheme="majorHAnsi"/>
          <w:highlight w:val="cyan"/>
          <w:u w:val="single"/>
        </w:rPr>
        <w:t xml:space="preserve">that lead to </w:t>
      </w:r>
      <w:r w:rsidRPr="00280EE7">
        <w:rPr>
          <w:rFonts w:asciiTheme="majorHAnsi" w:hAnsiTheme="majorHAnsi" w:cstheme="majorHAnsi"/>
          <w:b/>
          <w:bCs/>
          <w:highlight w:val="cyan"/>
          <w:u w:val="single"/>
        </w:rPr>
        <w:t>overestimating BC production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3.3 Climate Results </w:t>
      </w:r>
      <w:r w:rsidRPr="00280EE7">
        <w:rPr>
          <w:rFonts w:asciiTheme="majorHAnsi" w:hAnsiTheme="majorHAnsi" w:cstheme="majorHAnsi"/>
          <w:u w:val="single"/>
        </w:rPr>
        <w:t xml:space="preserve">Long-term </w:t>
      </w:r>
      <w:r w:rsidRPr="00280EE7">
        <w:rPr>
          <w:rFonts w:asciiTheme="majorHAnsi" w:hAnsiTheme="majorHAnsi" w:cstheme="majorHAnsi"/>
          <w:highlight w:val="cyan"/>
          <w:u w:val="single"/>
        </w:rPr>
        <w:t>climatic effects</w:t>
      </w:r>
      <w:r w:rsidRPr="00280EE7">
        <w:rPr>
          <w:rFonts w:asciiTheme="majorHAnsi" w:hAnsiTheme="majorHAnsi" w:cstheme="majorHAnsi"/>
          <w:u w:val="single"/>
        </w:rPr>
        <w:t xml:space="preserve"> critically </w:t>
      </w:r>
      <w:r w:rsidRPr="00280EE7">
        <w:rPr>
          <w:rFonts w:asciiTheme="majorHAnsi" w:hAnsiTheme="majorHAnsi" w:cstheme="majorHAnsi"/>
          <w:highlight w:val="cyan"/>
          <w:u w:val="single"/>
        </w:rPr>
        <w:t>depend on</w:t>
      </w:r>
      <w:r w:rsidRPr="00280EE7">
        <w:rPr>
          <w:rFonts w:asciiTheme="majorHAnsi" w:hAnsiTheme="majorHAnsi" w:cstheme="majorHAnsi"/>
          <w:sz w:val="16"/>
          <w:szCs w:val="16"/>
        </w:rPr>
        <w:t xml:space="preserve"> </w:t>
      </w:r>
      <w:r w:rsidRPr="00280EE7">
        <w:rPr>
          <w:rFonts w:asciiTheme="majorHAnsi" w:hAnsiTheme="majorHAnsi" w:cstheme="majorHAnsi"/>
          <w:u w:val="single"/>
        </w:rPr>
        <w:t>the</w:t>
      </w:r>
      <w:r w:rsidRPr="00280EE7">
        <w:rPr>
          <w:rFonts w:asciiTheme="majorHAnsi" w:hAnsiTheme="majorHAnsi" w:cstheme="majorHAnsi"/>
          <w:sz w:val="16"/>
          <w:szCs w:val="16"/>
        </w:rPr>
        <w:t xml:space="preserve"> initial injection </w:t>
      </w:r>
      <w:r w:rsidRPr="00280EE7">
        <w:rPr>
          <w:rFonts w:asciiTheme="majorHAnsi" w:hAnsiTheme="majorHAnsi" w:cstheme="majorHAnsi"/>
          <w:highlight w:val="cyan"/>
          <w:u w:val="single"/>
        </w:rPr>
        <w:t>height</w:t>
      </w:r>
      <w:r w:rsidRPr="00280EE7">
        <w:rPr>
          <w:rFonts w:asciiTheme="majorHAnsi" w:hAnsiTheme="majorHAnsi" w:cstheme="majorHAnsi"/>
          <w:u w:val="single"/>
        </w:rPr>
        <w:t xml:space="preserve"> of the soot, with larger quantities reaching the upper troposphere/lower stratosphere inducing a greater cooling impact because of longer residence times</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280EE7">
        <w:rPr>
          <w:rFonts w:asciiTheme="majorHAnsi" w:hAnsiTheme="majorHAnsi" w:cstheme="majorHAnsi"/>
          <w:b/>
          <w:bCs/>
          <w:highlight w:val="cyan"/>
          <w:u w:val="single"/>
        </w:rPr>
        <w:t>Mixing and sedimentation</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tend to </w:t>
      </w:r>
      <w:r w:rsidRPr="00280EE7">
        <w:rPr>
          <w:rFonts w:asciiTheme="majorHAnsi" w:hAnsiTheme="majorHAnsi" w:cstheme="majorHAnsi"/>
          <w:b/>
          <w:bCs/>
          <w:highlight w:val="cyan"/>
          <w:u w:val="single"/>
        </w:rPr>
        <w:t>reduce this process</w:t>
      </w:r>
      <w:r w:rsidRPr="00280EE7">
        <w:rPr>
          <w:rFonts w:asciiTheme="majorHAnsi" w:hAnsiTheme="majorHAnsi" w:cstheme="majorHAnsi"/>
          <w:highlight w:val="cyan"/>
          <w:u w:val="single"/>
        </w:rPr>
        <w:t>, and low altitude emissions are</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also </w:t>
      </w:r>
      <w:r w:rsidRPr="00280EE7">
        <w:rPr>
          <w:rFonts w:asciiTheme="majorHAnsi" w:hAnsiTheme="majorHAnsi" w:cstheme="majorHAnsi"/>
          <w:highlight w:val="cyan"/>
          <w:u w:val="single"/>
        </w:rPr>
        <w:t>significantly impacted by precipitation</w:t>
      </w:r>
      <w:r w:rsidRPr="00280EE7">
        <w:rPr>
          <w:rFonts w:asciiTheme="majorHAnsi" w:hAnsiTheme="majorHAnsi" w:cstheme="majorHAnsi"/>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and lofting to much higher altitudes is inhibited by gravitational settling in the low-density air (</w:t>
      </w:r>
      <w:proofErr w:type="spellStart"/>
      <w:r w:rsidRPr="00280EE7">
        <w:rPr>
          <w:rFonts w:asciiTheme="majorHAnsi" w:hAnsiTheme="majorHAnsi" w:cstheme="majorHAnsi"/>
          <w:sz w:val="16"/>
          <w:szCs w:val="16"/>
        </w:rPr>
        <w:t>Stenke</w:t>
      </w:r>
      <w:proofErr w:type="spellEnd"/>
      <w:r w:rsidRPr="00280EE7">
        <w:rPr>
          <w:rFonts w:asciiTheme="majorHAnsi" w:hAnsiTheme="majorHAnsi" w:cstheme="majorHAnsi"/>
          <w:sz w:val="16"/>
          <w:szCs w:val="16"/>
        </w:rPr>
        <w:t xml:space="preserve"> et al., 2013), resulting in more stable BC concentrations over long times. </w:t>
      </w:r>
      <w:r w:rsidRPr="00280EE7">
        <w:rPr>
          <w:rFonts w:asciiTheme="majorHAnsi" w:hAnsiTheme="majorHAnsi" w:cstheme="majorHAnsi"/>
          <w:highlight w:val="cyan"/>
          <w:u w:val="single"/>
        </w:rPr>
        <w:t>Of the initial BC</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mass </w:t>
      </w:r>
      <w:r w:rsidRPr="00280EE7">
        <w:rPr>
          <w:rFonts w:asciiTheme="majorHAnsi" w:hAnsiTheme="majorHAnsi" w:cstheme="majorHAnsi"/>
          <w:u w:val="single"/>
        </w:rPr>
        <w:t>released in the atmosphere</w:t>
      </w:r>
      <w:r w:rsidRPr="00280EE7">
        <w:rPr>
          <w:rFonts w:asciiTheme="majorHAnsi" w:hAnsiTheme="majorHAnsi" w:cstheme="majorHAnsi"/>
          <w:sz w:val="16"/>
          <w:szCs w:val="16"/>
        </w:rPr>
        <w:t xml:space="preserve">, most of which is emitted below 9 km, </w:t>
      </w:r>
      <w:r w:rsidRPr="00280EE7">
        <w:rPr>
          <w:rFonts w:asciiTheme="majorHAnsi" w:hAnsiTheme="majorHAnsi" w:cstheme="majorHAnsi"/>
          <w:b/>
          <w:bCs/>
          <w:highlight w:val="cyan"/>
          <w:u w:val="single"/>
        </w:rPr>
        <w:t>70% rains out within the first month</w:t>
      </w:r>
      <w:r w:rsidRPr="00280EE7">
        <w:rPr>
          <w:rFonts w:asciiTheme="majorHAnsi" w:hAnsiTheme="majorHAnsi" w:cstheme="majorHAnsi"/>
          <w:u w:val="single"/>
        </w:rPr>
        <w:t xml:space="preserve"> and 78%</w:t>
      </w:r>
      <w:r w:rsidRPr="00280EE7">
        <w:rPr>
          <w:rFonts w:asciiTheme="majorHAnsi" w:hAnsiTheme="majorHAnsi" w:cstheme="majorHAnsi"/>
          <w:sz w:val="16"/>
          <w:szCs w:val="16"/>
        </w:rPr>
        <w:t xml:space="preserve">, or about 2.9 </w:t>
      </w:r>
      <w:proofErr w:type="spellStart"/>
      <w:r w:rsidRPr="00280EE7">
        <w:rPr>
          <w:rFonts w:asciiTheme="majorHAnsi" w:hAnsiTheme="majorHAnsi" w:cstheme="majorHAnsi"/>
          <w:sz w:val="16"/>
          <w:szCs w:val="16"/>
        </w:rPr>
        <w:lastRenderedPageBreak/>
        <w:t>Tg</w:t>
      </w:r>
      <w:proofErr w:type="spellEnd"/>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is removed within the first two months </w:t>
      </w:r>
      <w:r w:rsidRPr="00280EE7">
        <w:rPr>
          <w:rFonts w:asciiTheme="majorHAnsi" w:hAnsiTheme="majorHAnsi" w:cstheme="majorHAnsi"/>
          <w:sz w:val="10"/>
          <w:szCs w:val="10"/>
        </w:rPr>
        <w:t xml:space="preserve">(Figure 7, solid line), with the remainder (about 0.8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dashed line) being transported above about 12 km (200 </w:t>
      </w:r>
      <w:proofErr w:type="spellStart"/>
      <w:r w:rsidRPr="00280EE7">
        <w:rPr>
          <w:rFonts w:asciiTheme="majorHAnsi" w:hAnsiTheme="majorHAnsi" w:cstheme="majorHAnsi"/>
          <w:sz w:val="10"/>
          <w:szCs w:val="10"/>
        </w:rPr>
        <w:t>hPa</w:t>
      </w:r>
      <w:proofErr w:type="spellEnd"/>
      <w:r w:rsidRPr="00280EE7">
        <w:rPr>
          <w:rFonts w:asciiTheme="majorHAnsi" w:hAnsiTheme="majorHAnsi" w:cstheme="majorHAnsi"/>
          <w:sz w:val="10"/>
          <w:szCs w:val="10"/>
        </w:rPr>
        <w:t xml:space="preserve">) within the first week. This outcome differs from the findings of, e.g., </w:t>
      </w:r>
      <w:proofErr w:type="spellStart"/>
      <w:r w:rsidRPr="00280EE7">
        <w:rPr>
          <w:rFonts w:asciiTheme="majorHAnsi" w:hAnsiTheme="majorHAnsi" w:cstheme="majorHAnsi"/>
          <w:sz w:val="10"/>
          <w:szCs w:val="10"/>
        </w:rPr>
        <w:t>Stenke</w:t>
      </w:r>
      <w:proofErr w:type="spellEnd"/>
      <w:r w:rsidRPr="00280EE7">
        <w:rPr>
          <w:rFonts w:asciiTheme="majorHAnsi" w:hAnsiTheme="majorHAnsi" w:cstheme="majorHAnsi"/>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considering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experiment, by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in their experiment “UT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and © 2018 American Geophysical Union. All rights reserved. by </w:t>
      </w:r>
      <w:proofErr w:type="spellStart"/>
      <w:r w:rsidRPr="00280EE7">
        <w:rPr>
          <w:rFonts w:asciiTheme="majorHAnsi" w:hAnsiTheme="majorHAnsi" w:cstheme="majorHAnsi"/>
          <w:sz w:val="10"/>
          <w:szCs w:val="10"/>
        </w:rPr>
        <w:t>Stenke</w:t>
      </w:r>
      <w:proofErr w:type="spellEnd"/>
      <w:r w:rsidRPr="00280EE7">
        <w:rPr>
          <w:rFonts w:asciiTheme="majorHAnsi" w:hAnsiTheme="majorHAnsi" w:cstheme="majorHAnsi"/>
          <w:sz w:val="10"/>
          <w:szCs w:val="10"/>
        </w:rPr>
        <w:t xml:space="preserve"> et al. (2013) in their experiment “Exp1”, in all of which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280EE7">
        <w:rPr>
          <w:rFonts w:asciiTheme="majorHAnsi" w:hAnsiTheme="majorHAnsi" w:cstheme="majorHAnsi"/>
          <w:sz w:val="10"/>
          <w:szCs w:val="10"/>
        </w:rPr>
        <w:t>Pausata</w:t>
      </w:r>
      <w:proofErr w:type="spellEnd"/>
      <w:r w:rsidRPr="00280EE7">
        <w:rPr>
          <w:rFonts w:asciiTheme="majorHAnsi" w:hAnsiTheme="majorHAnsi" w:cstheme="majorHAnsi"/>
          <w:sz w:val="10"/>
          <w:szCs w:val="10"/>
        </w:rPr>
        <w:t xml:space="preserve"> et al. (2016) for their long-term “intermediate” scenario. In that scenario, which is also based on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280EE7">
        <w:rPr>
          <w:rFonts w:asciiTheme="majorHAnsi" w:hAnsiTheme="majorHAnsi" w:cstheme="majorHAnsi"/>
          <w:u w:val="single"/>
        </w:rPr>
        <w:t>The BC distributions</w:t>
      </w:r>
      <w:r w:rsidRPr="00280EE7">
        <w:rPr>
          <w:rFonts w:asciiTheme="majorHAnsi" w:hAnsiTheme="majorHAnsi" w:cstheme="majorHAnsi"/>
          <w:sz w:val="16"/>
          <w:szCs w:val="16"/>
        </w:rPr>
        <w:t xml:space="preserve"> used </w:t>
      </w:r>
      <w:r w:rsidRPr="00280EE7">
        <w:rPr>
          <w:rFonts w:asciiTheme="majorHAnsi" w:hAnsiTheme="majorHAnsi" w:cstheme="majorHAnsi"/>
          <w:u w:val="single"/>
        </w:rPr>
        <w:t>in</w:t>
      </w:r>
      <w:r w:rsidRPr="00280EE7">
        <w:rPr>
          <w:rFonts w:asciiTheme="majorHAnsi" w:hAnsiTheme="majorHAnsi" w:cstheme="majorHAnsi"/>
          <w:sz w:val="16"/>
          <w:szCs w:val="16"/>
        </w:rPr>
        <w:t xml:space="preserve"> our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imply that</w:t>
      </w:r>
      <w:r w:rsidRPr="00280EE7">
        <w:rPr>
          <w:rFonts w:asciiTheme="majorHAnsi" w:hAnsiTheme="majorHAnsi" w:cstheme="majorHAnsi"/>
          <w:sz w:val="16"/>
          <w:szCs w:val="16"/>
        </w:rPr>
        <w:t xml:space="preserve"> the </w:t>
      </w:r>
      <w:r w:rsidRPr="00280EE7">
        <w:rPr>
          <w:rFonts w:asciiTheme="majorHAnsi" w:hAnsiTheme="majorHAnsi" w:cstheme="majorHAnsi"/>
          <w:u w:val="single"/>
        </w:rPr>
        <w:t>upward transport of particles</w:t>
      </w:r>
      <w:r w:rsidRPr="00280EE7">
        <w:rPr>
          <w:rFonts w:asciiTheme="majorHAnsi" w:hAnsiTheme="majorHAnsi" w:cstheme="majorHAnsi"/>
          <w:sz w:val="16"/>
          <w:szCs w:val="16"/>
        </w:rPr>
        <w:t xml:space="preserve"> </w:t>
      </w:r>
      <w:r w:rsidRPr="00280EE7">
        <w:rPr>
          <w:rFonts w:asciiTheme="majorHAnsi" w:hAnsiTheme="majorHAnsi" w:cstheme="majorHAnsi"/>
          <w:u w:val="single"/>
        </w:rPr>
        <w:t>is substantially less efficient compared to the case in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w:t>
      </w:r>
      <w:r w:rsidRPr="00280EE7">
        <w:rPr>
          <w:rFonts w:asciiTheme="majorHAnsi" w:hAnsiTheme="majorHAnsi" w:cstheme="majorHAnsi"/>
          <w:sz w:val="16"/>
          <w:szCs w:val="16"/>
        </w:rPr>
        <w:t xml:space="preserve"> 5 </w:t>
      </w:r>
      <w:proofErr w:type="spellStart"/>
      <w:r w:rsidRPr="00280EE7">
        <w:rPr>
          <w:rFonts w:asciiTheme="majorHAnsi" w:hAnsiTheme="majorHAnsi" w:cstheme="majorHAnsi"/>
          <w:sz w:val="16"/>
          <w:szCs w:val="16"/>
        </w:rPr>
        <w:t>Tg</w:t>
      </w:r>
      <w:proofErr w:type="spellEnd"/>
      <w:r w:rsidRPr="00280EE7">
        <w:rPr>
          <w:rFonts w:asciiTheme="majorHAnsi" w:hAnsiTheme="majorHAnsi" w:cstheme="majorHAnsi"/>
          <w:sz w:val="16"/>
          <w:szCs w:val="16"/>
        </w:rPr>
        <w:t xml:space="preserve"> of </w:t>
      </w:r>
      <w:r w:rsidRPr="00280EE7">
        <w:rPr>
          <w:rFonts w:asciiTheme="majorHAnsi" w:hAnsiTheme="majorHAnsi" w:cstheme="majorHAnsi"/>
          <w:u w:val="single"/>
        </w:rPr>
        <w:t>BC is directly injected into the upper troposphere</w:t>
      </w:r>
      <w:r w:rsidRPr="00280EE7">
        <w:rPr>
          <w:rFonts w:asciiTheme="majorHAnsi" w:hAnsiTheme="majorHAnsi" w:cstheme="majorHAnsi"/>
          <w:sz w:val="16"/>
          <w:szCs w:val="16"/>
        </w:rPr>
        <w:t>. The semiannual cycle of lofting and sinking of the aerosols is associated with atmospheric heating and cooling during the solstice in each hemisphere (</w:t>
      </w:r>
      <w:proofErr w:type="spellStart"/>
      <w:r w:rsidRPr="00280EE7">
        <w:rPr>
          <w:rFonts w:asciiTheme="majorHAnsi" w:hAnsiTheme="majorHAnsi" w:cstheme="majorHAnsi"/>
          <w:sz w:val="16"/>
          <w:szCs w:val="16"/>
        </w:rPr>
        <w:t>Robock</w:t>
      </w:r>
      <w:proofErr w:type="spellEnd"/>
      <w:r w:rsidRPr="00280EE7">
        <w:rPr>
          <w:rFonts w:asciiTheme="majorHAnsi" w:hAnsiTheme="majorHAnsi" w:cstheme="majorHAnsi"/>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280EE7">
        <w:rPr>
          <w:rFonts w:asciiTheme="majorHAnsi" w:hAnsiTheme="majorHAnsi" w:cstheme="majorHAnsi"/>
          <w:sz w:val="16"/>
          <w:szCs w:val="16"/>
        </w:rPr>
        <w:t>hPa</w:t>
      </w:r>
      <w:proofErr w:type="spellEnd"/>
      <w:r w:rsidRPr="00280EE7">
        <w:rPr>
          <w:rFonts w:asciiTheme="majorHAnsi" w:hAnsiTheme="majorHAnsi" w:cstheme="majorHAnsi"/>
          <w:sz w:val="16"/>
          <w:szCs w:val="16"/>
        </w:rPr>
        <w:t xml:space="preserve"> in the top panel can be 200 times as large. Qualitatively, </w:t>
      </w:r>
      <w:r w:rsidRPr="00280EE7">
        <w:rPr>
          <w:rFonts w:asciiTheme="majorHAnsi" w:hAnsiTheme="majorHAnsi" w:cstheme="majorHAnsi"/>
          <w:u w:val="single"/>
        </w:rPr>
        <w:t>the difference can be understood in terms of the air temperature increase caused by BC radiation emission</w:t>
      </w:r>
      <w:r w:rsidRPr="00280EE7">
        <w:rPr>
          <w:rFonts w:asciiTheme="majorHAnsi" w:hAnsiTheme="majorHAnsi" w:cstheme="majorHAnsi"/>
          <w:sz w:val="16"/>
          <w:szCs w:val="16"/>
        </w:rPr>
        <w:t xml:space="preserve">, </w:t>
      </w:r>
      <w:r w:rsidRPr="00280EE7">
        <w:rPr>
          <w:rFonts w:asciiTheme="majorHAnsi" w:hAnsiTheme="majorHAnsi" w:cstheme="majorHAnsi"/>
          <w:u w:val="single"/>
        </w:rPr>
        <w:t>which is several tens of kelvin degrees in</w:t>
      </w:r>
      <w:r w:rsidRPr="00280EE7">
        <w:rPr>
          <w:rFonts w:asciiTheme="majorHAnsi" w:hAnsiTheme="majorHAnsi" w:cstheme="majorHAnsi"/>
          <w:sz w:val="16"/>
          <w:szCs w:val="16"/>
        </w:rPr>
        <w:t xml:space="preserve"> the </w:t>
      </w:r>
      <w:r w:rsidRPr="00280EE7">
        <w:rPr>
          <w:rFonts w:asciiTheme="majorHAnsi" w:hAnsiTheme="majorHAnsi" w:cstheme="majorHAnsi"/>
          <w:u w:val="single"/>
        </w:rPr>
        <w:t>simulations</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of </w:t>
      </w:r>
      <w:proofErr w:type="spellStart"/>
      <w:r w:rsidRPr="00280EE7">
        <w:rPr>
          <w:rFonts w:asciiTheme="majorHAnsi" w:hAnsiTheme="majorHAnsi" w:cstheme="majorHAnsi"/>
          <w:u w:val="single"/>
        </w:rPr>
        <w:t>Robock</w:t>
      </w:r>
      <w:proofErr w:type="spellEnd"/>
      <w:r w:rsidRPr="00280EE7">
        <w:rPr>
          <w:rFonts w:asciiTheme="majorHAnsi" w:hAnsiTheme="majorHAnsi" w:cstheme="majorHAnsi"/>
          <w:sz w:val="16"/>
          <w:szCs w:val="16"/>
        </w:rPr>
        <w:t xml:space="preserve"> et al. (2007a, see their Figure 4), </w:t>
      </w:r>
      <w:r w:rsidRPr="00280EE7">
        <w:rPr>
          <w:rFonts w:asciiTheme="majorHAnsi" w:hAnsiTheme="majorHAnsi" w:cstheme="majorHAnsi"/>
          <w:u w:val="single"/>
        </w:rPr>
        <w:t>Mills</w:t>
      </w:r>
      <w:r w:rsidRPr="00280EE7">
        <w:rPr>
          <w:rFonts w:asciiTheme="majorHAnsi" w:hAnsiTheme="majorHAnsi" w:cstheme="majorHAnsi"/>
          <w:sz w:val="16"/>
          <w:szCs w:val="16"/>
        </w:rPr>
        <w:t xml:space="preserve"> et al. (2008, see their Figure 5), </w:t>
      </w:r>
      <w:proofErr w:type="spellStart"/>
      <w:r w:rsidRPr="00280EE7">
        <w:rPr>
          <w:rFonts w:asciiTheme="majorHAnsi" w:hAnsiTheme="majorHAnsi" w:cstheme="majorHAnsi"/>
          <w:u w:val="single"/>
        </w:rPr>
        <w:t>Stenke</w:t>
      </w:r>
      <w:proofErr w:type="spellEnd"/>
      <w:r w:rsidRPr="00280EE7">
        <w:rPr>
          <w:rFonts w:asciiTheme="majorHAnsi" w:hAnsiTheme="majorHAnsi" w:cstheme="majorHAnsi"/>
          <w:sz w:val="16"/>
          <w:szCs w:val="16"/>
        </w:rPr>
        <w:t xml:space="preserve"> et al. (2013, see high-load cases in their Figure 4), Mills et al. (2014, see their Figure 7), </w:t>
      </w:r>
      <w:r w:rsidRPr="00280EE7">
        <w:rPr>
          <w:rFonts w:asciiTheme="majorHAnsi" w:hAnsiTheme="majorHAnsi" w:cstheme="majorHAnsi"/>
          <w:u w:val="single"/>
        </w:rPr>
        <w:t xml:space="preserve">and </w:t>
      </w:r>
      <w:proofErr w:type="spellStart"/>
      <w:r w:rsidRPr="00280EE7">
        <w:rPr>
          <w:rFonts w:asciiTheme="majorHAnsi" w:hAnsiTheme="majorHAnsi" w:cstheme="majorHAnsi"/>
          <w:u w:val="single"/>
        </w:rPr>
        <w:t>Pausata</w:t>
      </w:r>
      <w:proofErr w:type="spellEnd"/>
      <w:r w:rsidRPr="00280EE7">
        <w:rPr>
          <w:rFonts w:asciiTheme="majorHAnsi" w:hAnsiTheme="majorHAnsi" w:cstheme="majorHAnsi"/>
          <w:sz w:val="16"/>
          <w:szCs w:val="16"/>
        </w:rPr>
        <w:t xml:space="preserve"> et al. (2016, see one-day emission cases in their Figure 1), </w:t>
      </w:r>
      <w:r w:rsidRPr="00280EE7">
        <w:rPr>
          <w:rFonts w:asciiTheme="majorHAnsi" w:hAnsiTheme="majorHAnsi" w:cstheme="majorHAnsi"/>
          <w:u w:val="single"/>
        </w:rPr>
        <w:t>due to high BC concentrations, but</w:t>
      </w:r>
      <w:r w:rsidRPr="00280EE7">
        <w:rPr>
          <w:rFonts w:asciiTheme="majorHAnsi" w:hAnsiTheme="majorHAnsi" w:cstheme="majorHAnsi"/>
          <w:sz w:val="16"/>
          <w:szCs w:val="16"/>
        </w:rPr>
        <w:t xml:space="preserve"> it </w:t>
      </w:r>
      <w:r w:rsidRPr="00280EE7">
        <w:rPr>
          <w:rFonts w:asciiTheme="majorHAnsi" w:hAnsiTheme="majorHAnsi" w:cstheme="majorHAnsi"/>
          <w:u w:val="single"/>
        </w:rPr>
        <w:t>amounts to only about 10 K in our</w:t>
      </w:r>
      <w:r w:rsidRPr="00280EE7">
        <w:rPr>
          <w:rFonts w:asciiTheme="majorHAnsi" w:hAnsiTheme="majorHAnsi" w:cstheme="majorHAnsi"/>
          <w:sz w:val="16"/>
          <w:szCs w:val="16"/>
        </w:rPr>
        <w:t xml:space="preserve"> forced </w:t>
      </w:r>
      <w:r w:rsidRPr="00280EE7">
        <w:rPr>
          <w:rFonts w:asciiTheme="majorHAnsi" w:hAnsiTheme="majorHAnsi" w:cstheme="majorHAnsi"/>
          <w:u w:val="single"/>
        </w:rPr>
        <w:t>ensemble simulations</w:t>
      </w:r>
      <w:r w:rsidRPr="00280EE7">
        <w:rPr>
          <w:rFonts w:asciiTheme="majorHAnsi" w:hAnsiTheme="majorHAnsi" w:cstheme="majorHAnsi"/>
          <w:sz w:val="16"/>
          <w:szCs w:val="16"/>
        </w:rPr>
        <w:t xml:space="preserve">, as illustrated in Figure 10. Results </w:t>
      </w:r>
      <w:proofErr w:type="gramStart"/>
      <w:r w:rsidRPr="00280EE7">
        <w:rPr>
          <w:rFonts w:asciiTheme="majorHAnsi" w:hAnsiTheme="majorHAnsi" w:cstheme="majorHAnsi"/>
          <w:sz w:val="16"/>
          <w:szCs w:val="16"/>
        </w:rPr>
        <w:t>similar to</w:t>
      </w:r>
      <w:proofErr w:type="gramEnd"/>
      <w:r w:rsidRPr="00280EE7">
        <w:rPr>
          <w:rFonts w:asciiTheme="majorHAnsi" w:hAnsiTheme="majorHAnsi" w:cstheme="majorHAnsi"/>
          <w:sz w:val="16"/>
          <w:szCs w:val="16"/>
        </w:rPr>
        <w:t xml:space="preserve"> those presented in Figure 10 were obtained from the experiment “Exp1” performed by </w:t>
      </w:r>
      <w:proofErr w:type="spellStart"/>
      <w:r w:rsidRPr="00280EE7">
        <w:rPr>
          <w:rFonts w:asciiTheme="majorHAnsi" w:hAnsiTheme="majorHAnsi" w:cstheme="majorHAnsi"/>
          <w:sz w:val="16"/>
          <w:szCs w:val="16"/>
        </w:rPr>
        <w:t>Stenke</w:t>
      </w:r>
      <w:proofErr w:type="spellEnd"/>
      <w:r w:rsidRPr="00280EE7">
        <w:rPr>
          <w:rFonts w:asciiTheme="majorHAnsi" w:hAnsiTheme="majorHAnsi" w:cstheme="majorHAnsi"/>
          <w:sz w:val="16"/>
          <w:szCs w:val="16"/>
        </w:rPr>
        <w:t xml:space="preserve"> et al. (2013, see their Figure 4). </w:t>
      </w:r>
      <w:r w:rsidRPr="00280EE7">
        <w:rPr>
          <w:rFonts w:asciiTheme="majorHAnsi" w:hAnsiTheme="majorHAnsi" w:cstheme="majorHAnsi"/>
          <w:b/>
          <w:bCs/>
          <w:u w:val="single"/>
        </w:rPr>
        <w:t xml:space="preserve">In that scenario as well, somewhat less that 1 </w:t>
      </w:r>
      <w:proofErr w:type="spellStart"/>
      <w:r w:rsidRPr="00280EE7">
        <w:rPr>
          <w:rFonts w:asciiTheme="majorHAnsi" w:hAnsiTheme="majorHAnsi" w:cstheme="majorHAnsi"/>
          <w:b/>
          <w:bCs/>
          <w:u w:val="single"/>
        </w:rPr>
        <w:t>Tg</w:t>
      </w:r>
      <w:proofErr w:type="spellEnd"/>
      <w:r w:rsidRPr="00280EE7">
        <w:rPr>
          <w:rFonts w:asciiTheme="majorHAnsi" w:hAnsiTheme="majorHAnsi" w:cstheme="majorHAnsi"/>
          <w:b/>
          <w:bCs/>
          <w:u w:val="single"/>
        </w:rPr>
        <w:t xml:space="preserve"> of BC remained in the atmosphere after the initial rainout</w:t>
      </w:r>
      <w:r w:rsidRPr="00280EE7">
        <w:rPr>
          <w:rFonts w:asciiTheme="majorHAnsi" w:hAnsiTheme="majorHAnsi" w:cstheme="majorHAnsi"/>
          <w:u w:val="single"/>
        </w:rPr>
        <w:t xml:space="preserve">. </w:t>
      </w:r>
      <w:r w:rsidRPr="00280EE7">
        <w:rPr>
          <w:rFonts w:asciiTheme="majorHAnsi" w:hAnsiTheme="majorHAnsi" w:cstheme="majorHAnsi"/>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after the initial rainout, whereas it is about 3.4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in the simulation with an initial soot distribution as in Mills et al. (2014). Our more realistic source simulation involves the </w:t>
      </w:r>
      <w:proofErr w:type="spellStart"/>
      <w:r w:rsidRPr="00280EE7">
        <w:rPr>
          <w:rFonts w:asciiTheme="majorHAnsi" w:hAnsiTheme="majorHAnsi" w:cstheme="majorHAnsi"/>
          <w:sz w:val="10"/>
          <w:szCs w:val="10"/>
        </w:rPr>
        <w:t>worstcase</w:t>
      </w:r>
      <w:proofErr w:type="spellEnd"/>
      <w:r w:rsidRPr="00280EE7">
        <w:rPr>
          <w:rFonts w:asciiTheme="majorHAnsi" w:hAnsiTheme="majorHAnsi" w:cstheme="majorHAnsi"/>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280EE7">
        <w:rPr>
          <w:rFonts w:asciiTheme="majorHAnsi" w:hAnsiTheme="majorHAnsi" w:cstheme="majorHAnsi"/>
          <w:sz w:val="10"/>
          <w:szCs w:val="10"/>
        </w:rPr>
        <w:t>similar to</w:t>
      </w:r>
      <w:proofErr w:type="gramEnd"/>
      <w:r w:rsidRPr="00280EE7">
        <w:rPr>
          <w:rFonts w:asciiTheme="majorHAnsi" w:hAnsiTheme="majorHAnsi" w:cstheme="majorHAnsi"/>
          <w:sz w:val="10"/>
          <w:szCs w:val="10"/>
        </w:rPr>
        <w:t xml:space="preserve"> those found in previous studies in which the climatic response was driven by roughly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whereas it takes about 8 years to reach these values in the simulation in the top panels (see also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Over crop-producing, midlatitude regions in the Northern Hemisphere, the BC loading is reduced from more than 0.8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in the simulation in the top panels to 0.2-0.4 kg BC/</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280EE7">
        <w:rPr>
          <w:rFonts w:asciiTheme="majorHAnsi" w:hAnsiTheme="majorHAnsi" w:cstheme="majorHAnsi"/>
          <w:sz w:val="10"/>
          <w:szCs w:val="10"/>
        </w:rPr>
        <w:t>zonally-averaged</w:t>
      </w:r>
      <w:proofErr w:type="gramEnd"/>
      <w:r w:rsidRPr="00280EE7">
        <w:rPr>
          <w:rFonts w:asciiTheme="majorHAnsi" w:hAnsiTheme="majorHAnsi" w:cstheme="majorHAnsi"/>
          <w:sz w:val="10"/>
          <w:szCs w:val="10"/>
        </w:rPr>
        <w:t xml:space="preserve">, column-integrated mass-mixing ratio of the BC in Figure 12 for both the forced ensemble simulations (left panel) and the simulation with an initial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280EE7">
        <w:rPr>
          <w:rFonts w:asciiTheme="majorHAnsi" w:hAnsiTheme="majorHAnsi" w:cstheme="majorHAnsi"/>
          <w:sz w:val="10"/>
          <w:szCs w:val="10"/>
        </w:rPr>
        <w:t>maximum</w:t>
      </w:r>
      <w:proofErr w:type="gramEnd"/>
      <w:r w:rsidRPr="00280EE7">
        <w:rPr>
          <w:rFonts w:asciiTheme="majorHAnsi" w:hAnsiTheme="majorHAnsi" w:cstheme="majorHAnsi"/>
          <w:sz w:val="10"/>
          <w:szCs w:val="10"/>
        </w:rPr>
        <w:t xml:space="preserve"> and minimum values), within each ensemble of values obtained for that month, relative to the mean value of that month. The plot also shows </w:t>
      </w:r>
      <w:proofErr w:type="gramStart"/>
      <w:r w:rsidRPr="00280EE7">
        <w:rPr>
          <w:rFonts w:asciiTheme="majorHAnsi" w:hAnsiTheme="majorHAnsi" w:cstheme="majorHAnsi"/>
          <w:sz w:val="10"/>
          <w:szCs w:val="10"/>
        </w:rPr>
        <w:t>yearly-averaged</w:t>
      </w:r>
      <w:proofErr w:type="gramEnd"/>
      <w:r w:rsidRPr="00280EE7">
        <w:rPr>
          <w:rFonts w:asciiTheme="majorHAnsi" w:hAnsiTheme="majorHAnsi" w:cstheme="majorHAnsi"/>
          <w:sz w:val="10"/>
          <w:szCs w:val="10"/>
        </w:rPr>
        <w:t xml:space="preserve"> data (thinner lines). The spread is comparable in the control and forced ensembles, with average values calculated over the 33-years run length of 0.4-0.5 K. This spread is also </w:t>
      </w:r>
      <w:proofErr w:type="gramStart"/>
      <w:r w:rsidRPr="00280EE7">
        <w:rPr>
          <w:rFonts w:asciiTheme="majorHAnsi" w:hAnsiTheme="majorHAnsi" w:cstheme="majorHAnsi"/>
          <w:sz w:val="10"/>
          <w:szCs w:val="10"/>
        </w:rPr>
        <w:t>similar to</w:t>
      </w:r>
      <w:proofErr w:type="gramEnd"/>
      <w:r w:rsidRPr="00280EE7">
        <w:rPr>
          <w:rFonts w:asciiTheme="majorHAnsi" w:hAnsiTheme="majorHAnsi" w:cstheme="majorHAnsi"/>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280EE7">
        <w:rPr>
          <w:rFonts w:asciiTheme="majorHAnsi" w:hAnsiTheme="majorHAnsi" w:cstheme="majorHAnsi"/>
          <w:sz w:val="10"/>
          <w:szCs w:val="10"/>
        </w:rPr>
        <w:t>IndiaPakistan</w:t>
      </w:r>
      <w:proofErr w:type="spellEnd"/>
      <w:r w:rsidRPr="00280EE7">
        <w:rPr>
          <w:rFonts w:asciiTheme="majorHAnsi" w:hAnsiTheme="majorHAnsi" w:cstheme="majorHAnsi"/>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w:t>
      </w:r>
      <w:proofErr w:type="spellStart"/>
      <w:r w:rsidRPr="00280EE7">
        <w:rPr>
          <w:rFonts w:asciiTheme="majorHAnsi" w:hAnsiTheme="majorHAnsi" w:cstheme="majorHAnsi"/>
          <w:sz w:val="10"/>
          <w:szCs w:val="10"/>
        </w:rPr>
        <w:t>Robock</w:t>
      </w:r>
      <w:proofErr w:type="spellEnd"/>
      <w:r w:rsidRPr="00280EE7">
        <w:rPr>
          <w:rFonts w:asciiTheme="majorHAnsi" w:hAnsiTheme="majorHAnsi" w:cstheme="majorHAnsi"/>
          <w:sz w:val="10"/>
          <w:szCs w:val="10"/>
        </w:rPr>
        <w:t xml:space="preserve"> et al. (2007a) found that, when only 1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280EE7">
        <w:rPr>
          <w:rFonts w:asciiTheme="majorHAnsi" w:hAnsiTheme="majorHAnsi" w:cstheme="majorHAnsi"/>
          <w:sz w:val="10"/>
          <w:szCs w:val="10"/>
        </w:rPr>
        <w:t>Tg</w:t>
      </w:r>
      <w:proofErr w:type="spellEnd"/>
      <w:r w:rsidRPr="00280EE7">
        <w:rPr>
          <w:rFonts w:asciiTheme="majorHAnsi" w:hAnsiTheme="majorHAnsi" w:cstheme="majorHAnsi"/>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280EE7">
        <w:rPr>
          <w:rFonts w:asciiTheme="majorHAnsi" w:hAnsiTheme="majorHAnsi" w:cstheme="majorHAnsi"/>
          <w:sz w:val="10"/>
          <w:szCs w:val="10"/>
        </w:rPr>
        <w:t>Stenke</w:t>
      </w:r>
      <w:proofErr w:type="spellEnd"/>
      <w:r w:rsidRPr="00280EE7">
        <w:rPr>
          <w:rFonts w:asciiTheme="majorHAnsi" w:hAnsiTheme="majorHAnsi" w:cstheme="majorHAnsi"/>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280EE7">
        <w:rPr>
          <w:rFonts w:asciiTheme="majorHAnsi" w:hAnsiTheme="majorHAnsi" w:cstheme="majorHAnsi"/>
          <w:sz w:val="10"/>
          <w:szCs w:val="10"/>
        </w:rPr>
        <w:t>Pausata</w:t>
      </w:r>
      <w:proofErr w:type="spellEnd"/>
      <w:r w:rsidRPr="00280EE7">
        <w:rPr>
          <w:rFonts w:asciiTheme="majorHAnsi" w:hAnsiTheme="majorHAnsi" w:cstheme="majorHAnsi"/>
          <w:sz w:val="10"/>
          <w:szCs w:val="10"/>
        </w:rPr>
        <w:t xml:space="preserve"> et al. (2016) considered the effects of an admixture of BC and organic carbon aerosols, both of which would be emitted in the atmosphere in the aftermath of a nuclear exchange. </w:t>
      </w:r>
      <w:proofErr w:type="gramStart"/>
      <w:r w:rsidRPr="00280EE7">
        <w:rPr>
          <w:rFonts w:asciiTheme="majorHAnsi" w:hAnsiTheme="majorHAnsi" w:cstheme="majorHAnsi"/>
          <w:sz w:val="10"/>
          <w:szCs w:val="10"/>
        </w:rPr>
        <w:t>In particular, they</w:t>
      </w:r>
      <w:proofErr w:type="gramEnd"/>
      <w:r w:rsidRPr="00280EE7">
        <w:rPr>
          <w:rFonts w:asciiTheme="majorHAnsi" w:hAnsiTheme="majorHAnsi" w:cstheme="majorHAnsi"/>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280EE7">
        <w:rPr>
          <w:rFonts w:asciiTheme="majorHAnsi" w:hAnsiTheme="majorHAnsi" w:cstheme="majorHAnsi"/>
          <w:u w:val="single"/>
        </w:rPr>
        <w:t>This</w:t>
      </w:r>
      <w:r w:rsidRPr="00280EE7">
        <w:rPr>
          <w:rFonts w:asciiTheme="majorHAnsi" w:hAnsiTheme="majorHAnsi" w:cstheme="majorHAnsi"/>
          <w:sz w:val="16"/>
          <w:szCs w:val="16"/>
        </w:rPr>
        <w:t xml:space="preserve"> overall agreement </w:t>
      </w:r>
      <w:r w:rsidRPr="00280EE7">
        <w:rPr>
          <w:rFonts w:asciiTheme="majorHAnsi" w:hAnsiTheme="majorHAnsi" w:cstheme="majorHAnsi"/>
          <w:u w:val="single"/>
        </w:rPr>
        <w:t xml:space="preserve">suggests that </w:t>
      </w:r>
      <w:r w:rsidRPr="00280EE7">
        <w:rPr>
          <w:rFonts w:asciiTheme="majorHAnsi" w:hAnsiTheme="majorHAnsi" w:cstheme="majorHAnsi"/>
          <w:highlight w:val="cyan"/>
          <w:u w:val="single"/>
        </w:rPr>
        <w:t xml:space="preserve">the </w:t>
      </w:r>
      <w:r w:rsidRPr="00280EE7">
        <w:rPr>
          <w:rFonts w:asciiTheme="majorHAnsi" w:hAnsiTheme="majorHAnsi" w:cstheme="majorHAnsi"/>
          <w:b/>
          <w:bCs/>
          <w:highlight w:val="cyan"/>
          <w:u w:val="single"/>
        </w:rPr>
        <w:t>inclusion of organic carbon aerosols</w:t>
      </w:r>
      <w:r w:rsidRPr="00280EE7">
        <w:rPr>
          <w:rFonts w:asciiTheme="majorHAnsi" w:hAnsiTheme="majorHAnsi" w:cstheme="majorHAnsi"/>
          <w:b/>
          <w:bCs/>
          <w:u w:val="single"/>
        </w:rPr>
        <w:t>, and</w:t>
      </w:r>
      <w:r w:rsidRPr="00280EE7">
        <w:rPr>
          <w:rFonts w:asciiTheme="majorHAnsi" w:hAnsiTheme="majorHAnsi" w:cstheme="majorHAnsi"/>
          <w:u w:val="single"/>
        </w:rPr>
        <w:t xml:space="preserve"> ensuing </w:t>
      </w:r>
      <w:r w:rsidRPr="00280EE7">
        <w:rPr>
          <w:rFonts w:asciiTheme="majorHAnsi" w:hAnsiTheme="majorHAnsi" w:cstheme="majorHAnsi"/>
          <w:b/>
          <w:bCs/>
          <w:u w:val="single"/>
        </w:rPr>
        <w:t>coagulation</w:t>
      </w:r>
      <w:r w:rsidRPr="00280EE7">
        <w:rPr>
          <w:rFonts w:asciiTheme="majorHAnsi" w:hAnsiTheme="majorHAnsi" w:cstheme="majorHAnsi"/>
          <w:u w:val="single"/>
        </w:rPr>
        <w:t xml:space="preserve"> with BC, </w:t>
      </w:r>
      <w:r w:rsidRPr="00280EE7">
        <w:rPr>
          <w:rFonts w:asciiTheme="majorHAnsi" w:hAnsiTheme="majorHAnsi" w:cstheme="majorHAnsi"/>
          <w:b/>
          <w:bCs/>
          <w:highlight w:val="cyan"/>
          <w:u w:val="single"/>
        </w:rPr>
        <w:t>should not dramatically alter the climatic effects</w:t>
      </w:r>
      <w:r w:rsidRPr="00280EE7">
        <w:rPr>
          <w:rFonts w:asciiTheme="majorHAnsi" w:hAnsiTheme="majorHAnsi" w:cstheme="majorHAnsi"/>
          <w:u w:val="single"/>
        </w:rPr>
        <w:t xml:space="preserve"> resulting from our forced ensemble simulations. Moreover, </w:t>
      </w:r>
      <w:r w:rsidRPr="00280EE7">
        <w:rPr>
          <w:rFonts w:asciiTheme="majorHAnsi" w:hAnsiTheme="majorHAnsi" w:cstheme="majorHAnsi"/>
          <w:highlight w:val="cyan"/>
          <w:u w:val="single"/>
        </w:rPr>
        <w:t>aerosol growth</w:t>
      </w:r>
      <w:r w:rsidRPr="00280EE7">
        <w:rPr>
          <w:rFonts w:asciiTheme="majorHAnsi" w:hAnsiTheme="majorHAnsi" w:cstheme="majorHAnsi"/>
          <w:u w:val="single"/>
        </w:rPr>
        <w:t xml:space="preserve"> would likely </w:t>
      </w:r>
      <w:r w:rsidRPr="00280EE7">
        <w:rPr>
          <w:rFonts w:asciiTheme="majorHAnsi" w:hAnsiTheme="majorHAnsi" w:cstheme="majorHAnsi"/>
          <w:b/>
          <w:bCs/>
          <w:highlight w:val="cyan"/>
          <w:u w:val="single"/>
        </w:rPr>
        <w:t>shorten the residence time of the BC</w:t>
      </w:r>
      <w:r w:rsidRPr="00280EE7">
        <w:rPr>
          <w:rFonts w:asciiTheme="majorHAnsi" w:hAnsiTheme="majorHAnsi" w:cstheme="majorHAnsi"/>
          <w:b/>
          <w:bCs/>
          <w:u w:val="single"/>
        </w:rPr>
        <w:t xml:space="preserve"> particulate in the atmosphere</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Pausata</w:t>
      </w:r>
      <w:proofErr w:type="spellEnd"/>
      <w:r w:rsidRPr="00280EE7">
        <w:rPr>
          <w:rFonts w:asciiTheme="majorHAnsi" w:hAnsiTheme="majorHAnsi" w:cstheme="majorHAnsi"/>
          <w:sz w:val="16"/>
          <w:szCs w:val="16"/>
        </w:rPr>
        <w:t xml:space="preserve"> et al., 2016), possibly </w:t>
      </w:r>
      <w:r w:rsidRPr="00280EE7">
        <w:rPr>
          <w:rFonts w:asciiTheme="majorHAnsi" w:hAnsiTheme="majorHAnsi" w:cstheme="majorHAnsi"/>
          <w:b/>
          <w:bCs/>
          <w:u w:val="single"/>
        </w:rPr>
        <w:t>reducing the duration of these effects.</w:t>
      </w:r>
    </w:p>
    <w:p w14:paraId="3E04429E" w14:textId="77777777" w:rsidR="00ED5901" w:rsidRPr="00280EE7" w:rsidRDefault="00ED5901" w:rsidP="00ED5901">
      <w:pPr>
        <w:pStyle w:val="Heading4"/>
        <w:rPr>
          <w:rFonts w:asciiTheme="majorHAnsi" w:hAnsiTheme="majorHAnsi" w:cstheme="majorHAnsi"/>
        </w:rPr>
      </w:pPr>
      <w:r w:rsidRPr="00280EE7">
        <w:rPr>
          <w:rFonts w:asciiTheme="majorHAnsi" w:hAnsiTheme="majorHAnsi" w:cstheme="majorHAnsi"/>
        </w:rPr>
        <w:lastRenderedPageBreak/>
        <w:t xml:space="preserve">Islands are an empirically successful refuge for low-tech catastrophes like nuclear </w:t>
      </w:r>
      <w:proofErr w:type="gramStart"/>
      <w:r w:rsidRPr="00280EE7">
        <w:rPr>
          <w:rFonts w:asciiTheme="majorHAnsi" w:hAnsiTheme="majorHAnsi" w:cstheme="majorHAnsi"/>
        </w:rPr>
        <w:t>war, but</w:t>
      </w:r>
      <w:proofErr w:type="gramEnd"/>
      <w:r w:rsidRPr="00280EE7">
        <w:rPr>
          <w:rFonts w:asciiTheme="majorHAnsi" w:hAnsiTheme="majorHAnsi" w:cstheme="majorHAnsi"/>
        </w:rPr>
        <w:t xml:space="preserve"> can’t check against future technology like AI or Nano weapons.</w:t>
      </w:r>
    </w:p>
    <w:p w14:paraId="447C8EA6" w14:textId="77777777" w:rsidR="00ED5901" w:rsidRPr="00280EE7" w:rsidRDefault="00ED5901" w:rsidP="00ED5901">
      <w:pPr>
        <w:rPr>
          <w:rFonts w:asciiTheme="majorHAnsi" w:hAnsiTheme="majorHAnsi" w:cstheme="majorHAnsi"/>
        </w:rPr>
      </w:pPr>
      <w:proofErr w:type="spellStart"/>
      <w:r w:rsidRPr="00280EE7">
        <w:rPr>
          <w:rStyle w:val="Style13ptBold"/>
          <w:rFonts w:asciiTheme="majorHAnsi" w:hAnsiTheme="majorHAnsi" w:cstheme="majorHAnsi"/>
        </w:rPr>
        <w:t>Turchin</w:t>
      </w:r>
      <w:proofErr w:type="spellEnd"/>
      <w:r w:rsidRPr="00280EE7">
        <w:rPr>
          <w:rStyle w:val="Style13ptBold"/>
          <w:rFonts w:asciiTheme="majorHAnsi" w:hAnsiTheme="majorHAnsi" w:cstheme="majorHAnsi"/>
        </w:rPr>
        <w:t xml:space="preserve"> and Green 18</w:t>
      </w:r>
      <w:r w:rsidRPr="00280EE7">
        <w:rPr>
          <w:rFonts w:asciiTheme="majorHAnsi" w:hAnsiTheme="majorHAnsi" w:cstheme="majorHAnsi"/>
        </w:rPr>
        <w:t xml:space="preserve"> </w:t>
      </w:r>
      <w:r w:rsidRPr="00280EE7">
        <w:rPr>
          <w:rFonts w:asciiTheme="majorHAnsi" w:hAnsiTheme="majorHAnsi" w:cstheme="majorHAnsi"/>
          <w:sz w:val="16"/>
          <w:szCs w:val="16"/>
        </w:rPr>
        <w:t xml:space="preserve">(Alexey </w:t>
      </w:r>
      <w:proofErr w:type="spellStart"/>
      <w:r w:rsidRPr="00280EE7">
        <w:rPr>
          <w:rFonts w:asciiTheme="majorHAnsi" w:hAnsiTheme="majorHAnsi" w:cstheme="majorHAnsi"/>
          <w:sz w:val="16"/>
          <w:szCs w:val="16"/>
        </w:rPr>
        <w:t>Turchin</w:t>
      </w:r>
      <w:proofErr w:type="spellEnd"/>
      <w:r w:rsidRPr="00280EE7">
        <w:rPr>
          <w:rFonts w:asciiTheme="majorHAnsi" w:hAnsiTheme="majorHAnsi" w:cstheme="majorHAnsi"/>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79795BAE" w14:textId="77777777" w:rsidR="00ED5901" w:rsidRPr="00280EE7" w:rsidRDefault="00ED5901" w:rsidP="00ED5901">
      <w:pPr>
        <w:rPr>
          <w:rFonts w:asciiTheme="majorHAnsi" w:hAnsiTheme="majorHAnsi" w:cstheme="majorHAnsi"/>
          <w:sz w:val="16"/>
          <w:szCs w:val="16"/>
        </w:rPr>
      </w:pPr>
      <w:r w:rsidRPr="00280EE7">
        <w:rPr>
          <w:rFonts w:asciiTheme="majorHAnsi" w:hAnsiTheme="majorHAnsi" w:cstheme="majorHAnsi"/>
          <w:sz w:val="16"/>
          <w:szCs w:val="16"/>
        </w:rPr>
        <w:t xml:space="preserve">In recent decades, </w:t>
      </w:r>
      <w:r w:rsidRPr="00280EE7">
        <w:rPr>
          <w:rFonts w:asciiTheme="majorHAnsi" w:hAnsiTheme="majorHAnsi" w:cstheme="majorHAnsi"/>
          <w:u w:val="single"/>
        </w:rPr>
        <w:t>researchers have identified many global risks which could result in</w:t>
      </w:r>
      <w:r w:rsidRPr="00280EE7">
        <w:rPr>
          <w:rFonts w:asciiTheme="majorHAnsi" w:hAnsiTheme="majorHAnsi" w:cstheme="majorHAnsi"/>
          <w:sz w:val="16"/>
          <w:szCs w:val="16"/>
        </w:rPr>
        <w:t xml:space="preserve"> the collapse of civilization and/or </w:t>
      </w:r>
      <w:r w:rsidRPr="00280EE7">
        <w:rPr>
          <w:rFonts w:asciiTheme="majorHAnsi" w:hAnsiTheme="majorHAnsi" w:cstheme="majorHAnsi"/>
          <w:u w:val="single"/>
        </w:rPr>
        <w:t>human extinction</w:t>
      </w:r>
      <w:r w:rsidRPr="00280EE7">
        <w:rPr>
          <w:rFonts w:asciiTheme="majorHAnsi" w:hAnsiTheme="majorHAnsi" w:cstheme="majorHAnsi"/>
          <w:sz w:val="16"/>
          <w:szCs w:val="16"/>
        </w:rPr>
        <w:t xml:space="preserve">. </w:t>
      </w:r>
      <w:r w:rsidRPr="00280EE7">
        <w:rPr>
          <w:rFonts w:asciiTheme="majorHAnsi" w:hAnsiTheme="majorHAnsi" w:cstheme="majorHAnsi"/>
          <w:u w:val="single"/>
        </w:rPr>
        <w:t>These risks may be</w:t>
      </w:r>
      <w:r w:rsidRPr="00280EE7">
        <w:rPr>
          <w:rFonts w:asciiTheme="majorHAnsi" w:hAnsiTheme="majorHAnsi" w:cstheme="majorHAnsi"/>
          <w:sz w:val="16"/>
          <w:szCs w:val="16"/>
        </w:rPr>
        <w:t xml:space="preserve"> divided in three classes: </w:t>
      </w:r>
      <w:r w:rsidRPr="00280EE7">
        <w:rPr>
          <w:rFonts w:asciiTheme="majorHAnsi" w:hAnsiTheme="majorHAnsi" w:cstheme="majorHAnsi"/>
          <w:u w:val="single"/>
        </w:rPr>
        <w:t>natural</w:t>
      </w:r>
      <w:r w:rsidRPr="00280EE7">
        <w:rPr>
          <w:rFonts w:asciiTheme="majorHAnsi" w:hAnsiTheme="majorHAnsi" w:cstheme="majorHAnsi"/>
          <w:sz w:val="16"/>
          <w:szCs w:val="16"/>
        </w:rPr>
        <w:t xml:space="preserve">, </w:t>
      </w:r>
      <w:r w:rsidRPr="00280EE7">
        <w:rPr>
          <w:rFonts w:asciiTheme="majorHAnsi" w:hAnsiTheme="majorHAnsi" w:cstheme="majorHAnsi"/>
          <w:u w:val="single"/>
        </w:rPr>
        <w:t>like asteroid risks</w:t>
      </w:r>
      <w:r w:rsidRPr="00280EE7">
        <w:rPr>
          <w:rFonts w:asciiTheme="majorHAnsi" w:hAnsiTheme="majorHAnsi" w:cstheme="majorHAnsi"/>
          <w:sz w:val="16"/>
          <w:szCs w:val="16"/>
        </w:rPr>
        <w:t xml:space="preserve"> (</w:t>
      </w:r>
      <w:proofErr w:type="spellStart"/>
      <w:r w:rsidRPr="00280EE7">
        <w:rPr>
          <w:rFonts w:asciiTheme="majorHAnsi" w:hAnsiTheme="majorHAnsi" w:cstheme="majorHAnsi"/>
          <w:sz w:val="16"/>
          <w:szCs w:val="16"/>
        </w:rPr>
        <w:t>Gritzner</w:t>
      </w:r>
      <w:proofErr w:type="spellEnd"/>
      <w:r w:rsidRPr="00280EE7">
        <w:rPr>
          <w:rFonts w:asciiTheme="majorHAnsi" w:hAnsiTheme="majorHAnsi" w:cstheme="majorHAnsi"/>
          <w:sz w:val="16"/>
          <w:szCs w:val="16"/>
        </w:rPr>
        <w:t xml:space="preserve"> et al., 2006); </w:t>
      </w:r>
      <w:r w:rsidRPr="00280EE7">
        <w:rPr>
          <w:rFonts w:asciiTheme="majorHAnsi" w:hAnsiTheme="majorHAnsi" w:cstheme="majorHAnsi"/>
          <w:u w:val="single"/>
        </w:rPr>
        <w:t>low-tech</w:t>
      </w:r>
      <w:r w:rsidRPr="00280EE7">
        <w:rPr>
          <w:rFonts w:asciiTheme="majorHAnsi" w:hAnsiTheme="majorHAnsi" w:cstheme="majorHAnsi"/>
          <w:sz w:val="16"/>
          <w:szCs w:val="16"/>
        </w:rPr>
        <w:t xml:space="preserve">, connected with currently existing technologies, </w:t>
      </w:r>
      <w:r w:rsidRPr="00280EE7">
        <w:rPr>
          <w:rFonts w:asciiTheme="majorHAnsi" w:hAnsiTheme="majorHAnsi" w:cstheme="majorHAnsi"/>
          <w:u w:val="single"/>
        </w:rPr>
        <w:t>like</w:t>
      </w:r>
      <w:r w:rsidRPr="00280EE7">
        <w:rPr>
          <w:rFonts w:asciiTheme="majorHAnsi" w:hAnsiTheme="majorHAnsi" w:cstheme="majorHAnsi"/>
          <w:sz w:val="16"/>
          <w:szCs w:val="16"/>
        </w:rPr>
        <w:t xml:space="preserve"> </w:t>
      </w:r>
      <w:r w:rsidRPr="00280EE7">
        <w:rPr>
          <w:rFonts w:asciiTheme="majorHAnsi" w:hAnsiTheme="majorHAnsi" w:cstheme="majorHAnsi"/>
          <w:u w:val="single"/>
        </w:rPr>
        <w:t>the risk of nuclear war</w:t>
      </w:r>
      <w:r w:rsidRPr="00280EE7">
        <w:rPr>
          <w:rFonts w:asciiTheme="majorHAnsi" w:hAnsiTheme="majorHAnsi" w:cstheme="majorHAnsi"/>
          <w:sz w:val="16"/>
          <w:szCs w:val="16"/>
        </w:rPr>
        <w:t xml:space="preserve"> (Barrett et al., 2013); </w:t>
      </w:r>
      <w:r w:rsidRPr="00280EE7">
        <w:rPr>
          <w:rFonts w:asciiTheme="majorHAnsi" w:hAnsiTheme="majorHAnsi" w:cstheme="majorHAnsi"/>
          <w:u w:val="single"/>
        </w:rPr>
        <w:t xml:space="preserve">and futuristic </w:t>
      </w:r>
      <w:proofErr w:type="spellStart"/>
      <w:r w:rsidRPr="00280EE7">
        <w:rPr>
          <w:rFonts w:asciiTheme="majorHAnsi" w:hAnsiTheme="majorHAnsi" w:cstheme="majorHAnsi"/>
          <w:u w:val="single"/>
        </w:rPr>
        <w:t>hightech</w:t>
      </w:r>
      <w:proofErr w:type="spellEnd"/>
      <w:r w:rsidRPr="00280EE7">
        <w:rPr>
          <w:rFonts w:asciiTheme="majorHAnsi" w:hAnsiTheme="majorHAnsi" w:cstheme="majorHAnsi"/>
          <w:sz w:val="16"/>
          <w:szCs w:val="16"/>
        </w:rPr>
        <w:t xml:space="preserve">, connected with new expected super technologies, </w:t>
      </w:r>
      <w:r w:rsidRPr="00280EE7">
        <w:rPr>
          <w:rFonts w:asciiTheme="majorHAnsi" w:hAnsiTheme="majorHAnsi" w:cstheme="majorHAnsi"/>
          <w:u w:val="single"/>
        </w:rPr>
        <w:t>like</w:t>
      </w:r>
      <w:r w:rsidRPr="00280EE7">
        <w:rPr>
          <w:rFonts w:asciiTheme="majorHAnsi" w:hAnsiTheme="majorHAnsi" w:cstheme="majorHAnsi"/>
          <w:sz w:val="16"/>
          <w:szCs w:val="16"/>
        </w:rPr>
        <w:t xml:space="preserve"> </w:t>
      </w:r>
      <w:r w:rsidRPr="00280EE7">
        <w:rPr>
          <w:rFonts w:asciiTheme="majorHAnsi" w:hAnsiTheme="majorHAnsi" w:cstheme="majorHAnsi"/>
          <w:u w:val="single"/>
        </w:rPr>
        <w:t>nanotechnology</w:t>
      </w:r>
      <w:r w:rsidRPr="00280EE7">
        <w:rPr>
          <w:rFonts w:asciiTheme="majorHAnsi" w:hAnsiTheme="majorHAnsi" w:cstheme="majorHAnsi"/>
          <w:sz w:val="16"/>
          <w:szCs w:val="16"/>
        </w:rPr>
        <w:t xml:space="preserve"> (Freitas, 2000) </w:t>
      </w:r>
      <w:r w:rsidRPr="00280EE7">
        <w:rPr>
          <w:rFonts w:asciiTheme="majorHAnsi" w:hAnsiTheme="majorHAnsi" w:cstheme="majorHAnsi"/>
          <w:u w:val="single"/>
        </w:rPr>
        <w:t>and</w:t>
      </w:r>
      <w:r w:rsidRPr="00280EE7">
        <w:rPr>
          <w:rFonts w:asciiTheme="majorHAnsi" w:hAnsiTheme="majorHAnsi" w:cstheme="majorHAnsi"/>
          <w:sz w:val="16"/>
          <w:szCs w:val="16"/>
        </w:rPr>
        <w:t xml:space="preserve"> artificial intelligence (</w:t>
      </w:r>
      <w:r w:rsidRPr="00280EE7">
        <w:rPr>
          <w:rFonts w:asciiTheme="majorHAnsi" w:hAnsiTheme="majorHAnsi" w:cstheme="majorHAnsi"/>
          <w:u w:val="single"/>
        </w:rPr>
        <w:t>AI</w:t>
      </w:r>
      <w:r w:rsidRPr="00280EE7">
        <w:rPr>
          <w:rFonts w:asciiTheme="majorHAnsi" w:hAnsiTheme="majorHAnsi" w:cstheme="majorHAnsi"/>
          <w:sz w:val="16"/>
          <w:szCs w:val="16"/>
        </w:rPr>
        <w:t xml:space="preserve">) (Bostrom, 2014). </w:t>
      </w:r>
      <w:r w:rsidRPr="00280EE7">
        <w:rPr>
          <w:rFonts w:asciiTheme="majorHAnsi" w:hAnsiTheme="majorHAnsi" w:cstheme="majorHAnsi"/>
          <w:b/>
          <w:bCs/>
          <w:u w:val="single"/>
        </w:rPr>
        <w:t>Super technological risks are the most dangerous</w:t>
      </w:r>
      <w:r w:rsidRPr="00280EE7">
        <w:rPr>
          <w:rFonts w:asciiTheme="majorHAnsi" w:hAnsiTheme="majorHAnsi" w:cstheme="majorHAnsi"/>
          <w:u w:val="single"/>
        </w:rPr>
        <w:t>, as they are expected to be the most powerful and least controllable</w:t>
      </w:r>
      <w:r w:rsidRPr="00280EE7">
        <w:rPr>
          <w:rFonts w:asciiTheme="majorHAnsi" w:hAnsiTheme="majorHAnsi" w:cstheme="majorHAnsi"/>
          <w:sz w:val="16"/>
          <w:szCs w:val="16"/>
        </w:rPr>
        <w:t xml:space="preserve"> (Bostrom, 2002). </w:t>
      </w:r>
      <w:r w:rsidRPr="00280EE7">
        <w:rPr>
          <w:rFonts w:asciiTheme="majorHAnsi" w:hAnsiTheme="majorHAnsi" w:cstheme="majorHAnsi"/>
          <w:u w:val="single"/>
        </w:rPr>
        <w:t xml:space="preserve">The best way to fight all </w:t>
      </w:r>
      <w:r w:rsidRPr="00280EE7">
        <w:rPr>
          <w:rFonts w:asciiTheme="majorHAnsi" w:hAnsiTheme="majorHAnsi" w:cstheme="majorHAnsi"/>
          <w:sz w:val="16"/>
          <w:szCs w:val="16"/>
        </w:rPr>
        <w:t xml:space="preserve">the </w:t>
      </w:r>
      <w:r w:rsidRPr="00280EE7">
        <w:rPr>
          <w:rFonts w:asciiTheme="majorHAnsi" w:hAnsiTheme="majorHAnsi" w:cstheme="majorHAnsi"/>
          <w:u w:val="single"/>
        </w:rPr>
        <w:t xml:space="preserve">types of risks is to prevent </w:t>
      </w:r>
      <w:r w:rsidRPr="00280EE7">
        <w:rPr>
          <w:rFonts w:asciiTheme="majorHAnsi" w:hAnsiTheme="majorHAnsi" w:cstheme="majorHAnsi"/>
          <w:sz w:val="16"/>
          <w:szCs w:val="16"/>
        </w:rPr>
        <w:t xml:space="preserve">(Bostrom, 2013) or mitigate </w:t>
      </w:r>
      <w:r w:rsidRPr="00280EE7">
        <w:rPr>
          <w:rFonts w:asciiTheme="majorHAnsi" w:hAnsiTheme="majorHAnsi" w:cstheme="majorHAnsi"/>
          <w:u w:val="single"/>
        </w:rPr>
        <w:t xml:space="preserve">them, </w:t>
      </w:r>
      <w:r w:rsidRPr="00280EE7">
        <w:rPr>
          <w:rFonts w:asciiTheme="majorHAnsi" w:hAnsiTheme="majorHAnsi" w:cstheme="majorHAnsi"/>
          <w:b/>
          <w:bCs/>
          <w:u w:val="single"/>
        </w:rPr>
        <w:t>but another option, or plan B, is to adapt to them to survive them</w:t>
      </w:r>
      <w:r w:rsidRPr="00280EE7">
        <w:rPr>
          <w:rFonts w:asciiTheme="majorHAnsi" w:hAnsiTheme="majorHAnsi" w:cstheme="majorHAnsi"/>
          <w:sz w:val="16"/>
          <w:szCs w:val="16"/>
        </w:rPr>
        <w:t xml:space="preserve">. There are several ideas for how such risks could be survived, including a Mars colony (Musk, 2017), a Moon colony (Shapiro, 2009; </w:t>
      </w:r>
      <w:proofErr w:type="spellStart"/>
      <w:r w:rsidRPr="00280EE7">
        <w:rPr>
          <w:rFonts w:asciiTheme="majorHAnsi" w:hAnsiTheme="majorHAnsi" w:cstheme="majorHAnsi"/>
          <w:sz w:val="16"/>
          <w:szCs w:val="16"/>
        </w:rPr>
        <w:t>Turchin</w:t>
      </w:r>
      <w:proofErr w:type="spellEnd"/>
      <w:r w:rsidRPr="00280EE7">
        <w:rPr>
          <w:rFonts w:asciiTheme="majorHAnsi" w:hAnsiTheme="majorHAnsi" w:cstheme="majorHAnsi"/>
          <w:sz w:val="16"/>
          <w:szCs w:val="16"/>
        </w:rPr>
        <w:t xml:space="preserve"> and </w:t>
      </w:r>
      <w:proofErr w:type="spellStart"/>
      <w:r w:rsidRPr="00280EE7">
        <w:rPr>
          <w:rFonts w:asciiTheme="majorHAnsi" w:hAnsiTheme="majorHAnsi" w:cstheme="majorHAnsi"/>
          <w:sz w:val="16"/>
          <w:szCs w:val="16"/>
        </w:rPr>
        <w:t>Denkenberger</w:t>
      </w:r>
      <w:proofErr w:type="spellEnd"/>
      <w:r w:rsidRPr="00280EE7">
        <w:rPr>
          <w:rFonts w:asciiTheme="majorHAnsi" w:hAnsiTheme="majorHAnsi" w:cstheme="majorHAnsi"/>
          <w:sz w:val="16"/>
          <w:szCs w:val="16"/>
        </w:rPr>
        <w:t>, 2018), underground bunkers (</w:t>
      </w:r>
      <w:proofErr w:type="spellStart"/>
      <w:r w:rsidRPr="00280EE7">
        <w:rPr>
          <w:rFonts w:asciiTheme="majorHAnsi" w:hAnsiTheme="majorHAnsi" w:cstheme="majorHAnsi"/>
          <w:sz w:val="16"/>
          <w:szCs w:val="16"/>
        </w:rPr>
        <w:t>Jebari</w:t>
      </w:r>
      <w:proofErr w:type="spellEnd"/>
      <w:r w:rsidRPr="00280EE7">
        <w:rPr>
          <w:rFonts w:asciiTheme="majorHAnsi" w:hAnsiTheme="majorHAnsi" w:cstheme="majorHAnsi"/>
          <w:sz w:val="16"/>
          <w:szCs w:val="16"/>
        </w:rPr>
        <w:t>, 2014), space bunkers (Torres, 2016) and retrofitted nuclear submarines [which are one of the most cost-effective solutions (</w:t>
      </w:r>
      <w:proofErr w:type="spellStart"/>
      <w:r w:rsidRPr="00280EE7">
        <w:rPr>
          <w:rFonts w:asciiTheme="majorHAnsi" w:hAnsiTheme="majorHAnsi" w:cstheme="majorHAnsi"/>
          <w:sz w:val="16"/>
          <w:szCs w:val="16"/>
        </w:rPr>
        <w:t>Turchin</w:t>
      </w:r>
      <w:proofErr w:type="spellEnd"/>
      <w:r w:rsidRPr="00280EE7">
        <w:rPr>
          <w:rFonts w:asciiTheme="majorHAnsi" w:hAnsiTheme="majorHAnsi" w:cstheme="majorHAnsi"/>
          <w:sz w:val="16"/>
          <w:szCs w:val="16"/>
        </w:rPr>
        <w:t xml:space="preserve"> and Green, 2017)]. </w:t>
      </w:r>
      <w:r w:rsidRPr="00280EE7">
        <w:rPr>
          <w:rFonts w:asciiTheme="majorHAnsi" w:hAnsiTheme="majorHAnsi" w:cstheme="majorHAnsi"/>
          <w:u w:val="single"/>
        </w:rPr>
        <w:t xml:space="preserve">Planning for surviving these risks, whether by mitigation or adaptation, should be a paramount ethical duty of humankind </w:t>
      </w:r>
      <w:r w:rsidRPr="00280EE7">
        <w:rPr>
          <w:rFonts w:asciiTheme="majorHAnsi" w:hAnsiTheme="majorHAnsi" w:cstheme="majorHAnsi"/>
          <w:sz w:val="16"/>
          <w:szCs w:val="16"/>
        </w:rPr>
        <w:t xml:space="preserve">(Jonas, 1984; Green, 2014, 2016). </w:t>
      </w:r>
      <w:r w:rsidRPr="00280EE7">
        <w:rPr>
          <w:rFonts w:asciiTheme="majorHAnsi" w:hAnsiTheme="majorHAnsi" w:cstheme="majorHAnsi"/>
          <w:u w:val="single"/>
        </w:rPr>
        <w:t xml:space="preserve">Several authors </w:t>
      </w:r>
      <w:r w:rsidRPr="00280EE7">
        <w:rPr>
          <w:rFonts w:asciiTheme="majorHAnsi" w:hAnsiTheme="majorHAnsi" w:cstheme="majorHAnsi"/>
          <w:sz w:val="16"/>
          <w:szCs w:val="16"/>
        </w:rPr>
        <w:t>(</w:t>
      </w:r>
      <w:proofErr w:type="spellStart"/>
      <w:r w:rsidRPr="00280EE7">
        <w:rPr>
          <w:rFonts w:asciiTheme="majorHAnsi" w:hAnsiTheme="majorHAnsi" w:cstheme="majorHAnsi"/>
          <w:sz w:val="16"/>
          <w:szCs w:val="16"/>
        </w:rPr>
        <w:t>Jebari</w:t>
      </w:r>
      <w:proofErr w:type="spellEnd"/>
      <w:r w:rsidRPr="00280EE7">
        <w:rPr>
          <w:rFonts w:asciiTheme="majorHAnsi" w:hAnsiTheme="majorHAnsi" w:cstheme="majorHAnsi"/>
          <w:sz w:val="16"/>
          <w:szCs w:val="16"/>
        </w:rPr>
        <w:t xml:space="preserve">, 2014; </w:t>
      </w:r>
      <w:proofErr w:type="spellStart"/>
      <w:r w:rsidRPr="00280EE7">
        <w:rPr>
          <w:rFonts w:asciiTheme="majorHAnsi" w:hAnsiTheme="majorHAnsi" w:cstheme="majorHAnsi"/>
          <w:sz w:val="16"/>
          <w:szCs w:val="16"/>
        </w:rPr>
        <w:t>Beckstead</w:t>
      </w:r>
      <w:proofErr w:type="spellEnd"/>
      <w:r w:rsidRPr="00280EE7">
        <w:rPr>
          <w:rFonts w:asciiTheme="majorHAnsi" w:hAnsiTheme="majorHAnsi" w:cstheme="majorHAnsi"/>
          <w:sz w:val="16"/>
          <w:szCs w:val="16"/>
        </w:rPr>
        <w:t xml:space="preserve">, 2015) have </w:t>
      </w:r>
      <w:r w:rsidRPr="00280EE7">
        <w:rPr>
          <w:rFonts w:asciiTheme="majorHAnsi" w:hAnsiTheme="majorHAnsi" w:cstheme="majorHAnsi"/>
          <w:u w:val="single"/>
        </w:rPr>
        <w:t>analyzed the problem of global risk survival and concluded that most catastrophes are either too small or too large for bunkers or other refuges to be a useful option</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But </w:t>
      </w:r>
      <w:r w:rsidRPr="00280EE7">
        <w:rPr>
          <w:rFonts w:asciiTheme="majorHAnsi" w:hAnsiTheme="majorHAnsi" w:cstheme="majorHAnsi"/>
          <w:b/>
          <w:bCs/>
          <w:u w:val="single"/>
        </w:rPr>
        <w:t>even a 1 per cent increase in the chance of survival is worth considering</w:t>
      </w:r>
      <w:r w:rsidRPr="00280EE7">
        <w:rPr>
          <w:rFonts w:asciiTheme="majorHAnsi" w:hAnsiTheme="majorHAnsi" w:cstheme="majorHAnsi"/>
          <w:b/>
          <w:bCs/>
          <w:sz w:val="16"/>
          <w:szCs w:val="16"/>
        </w:rPr>
        <w:t>,</w:t>
      </w:r>
      <w:r w:rsidRPr="00280EE7">
        <w:rPr>
          <w:rFonts w:asciiTheme="majorHAnsi" w:hAnsiTheme="majorHAnsi" w:cstheme="majorHAnsi"/>
          <w:sz w:val="16"/>
          <w:szCs w:val="16"/>
        </w:rPr>
        <w:t xml:space="preserve"> especially because there are not yet useful working ideas of the magnitude of some larger risks, such as unsafe AI (Bostrom, 2014). Additionally, at the workshop on existential risk to humanity (Gothenburg Chair </w:t>
      </w:r>
      <w:proofErr w:type="spellStart"/>
      <w:r w:rsidRPr="00280EE7">
        <w:rPr>
          <w:rFonts w:asciiTheme="majorHAnsi" w:hAnsiTheme="majorHAnsi" w:cstheme="majorHAnsi"/>
          <w:sz w:val="16"/>
          <w:szCs w:val="16"/>
        </w:rPr>
        <w:t>Programme</w:t>
      </w:r>
      <w:proofErr w:type="spellEnd"/>
      <w:r w:rsidRPr="00280EE7">
        <w:rPr>
          <w:rFonts w:asciiTheme="majorHAnsi" w:hAnsiTheme="majorHAnsi" w:cstheme="majorHAnsi"/>
          <w:sz w:val="16"/>
          <w:szCs w:val="16"/>
        </w:rPr>
        <w:t xml:space="preserve"> for Advanced Studies, 2017), Karim </w:t>
      </w:r>
      <w:proofErr w:type="spellStart"/>
      <w:r w:rsidRPr="00280EE7">
        <w:rPr>
          <w:rFonts w:asciiTheme="majorHAnsi" w:hAnsiTheme="majorHAnsi" w:cstheme="majorHAnsi"/>
          <w:sz w:val="16"/>
          <w:szCs w:val="16"/>
        </w:rPr>
        <w:t>Jebari</w:t>
      </w:r>
      <w:proofErr w:type="spellEnd"/>
      <w:r w:rsidRPr="00280EE7">
        <w:rPr>
          <w:rFonts w:asciiTheme="majorHAnsi" w:hAnsiTheme="majorHAnsi" w:cstheme="majorHAnsi"/>
          <w:sz w:val="16"/>
          <w:szCs w:val="16"/>
        </w:rPr>
        <w:t xml:space="preserve">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proofErr w:type="gramStart"/>
      <w:r w:rsidRPr="00280EE7">
        <w:rPr>
          <w:rFonts w:asciiTheme="majorHAnsi" w:hAnsiTheme="majorHAnsi" w:cstheme="majorHAnsi"/>
          <w:u w:val="single"/>
        </w:rPr>
        <w:t>By definition, global</w:t>
      </w:r>
      <w:proofErr w:type="gramEnd"/>
      <w:r w:rsidRPr="00280EE7">
        <w:rPr>
          <w:rFonts w:asciiTheme="majorHAnsi" w:hAnsiTheme="majorHAnsi" w:cstheme="majorHAnsi"/>
          <w:u w:val="single"/>
        </w:rPr>
        <w:t xml:space="preserve"> risks affect much</w:t>
      </w:r>
      <w:r w:rsidRPr="00280EE7">
        <w:rPr>
          <w:rFonts w:asciiTheme="majorHAnsi" w:hAnsiTheme="majorHAnsi" w:cstheme="majorHAnsi"/>
          <w:sz w:val="16"/>
          <w:szCs w:val="16"/>
        </w:rPr>
        <w:t xml:space="preserve"> </w:t>
      </w:r>
      <w:r w:rsidRPr="00280EE7">
        <w:rPr>
          <w:rFonts w:asciiTheme="majorHAnsi" w:hAnsiTheme="majorHAnsi" w:cstheme="majorHAnsi"/>
          <w:u w:val="single"/>
        </w:rPr>
        <w:t>or all the surface of the Earth</w:t>
      </w:r>
      <w:r w:rsidRPr="00280EE7">
        <w:rPr>
          <w:rFonts w:asciiTheme="majorHAnsi" w:hAnsiTheme="majorHAnsi" w:cstheme="majorHAnsi"/>
          <w:sz w:val="16"/>
          <w:szCs w:val="16"/>
        </w:rPr>
        <w:t xml:space="preserve">, or at least all populated areas. </w:t>
      </w:r>
      <w:r w:rsidRPr="00280EE7">
        <w:rPr>
          <w:rFonts w:asciiTheme="majorHAnsi" w:hAnsiTheme="majorHAnsi" w:cstheme="majorHAnsi"/>
          <w:u w:val="single"/>
        </w:rPr>
        <w:t xml:space="preserve">This creates a chance for survival, as </w:t>
      </w:r>
      <w:r w:rsidRPr="00280EE7">
        <w:rPr>
          <w:rFonts w:asciiTheme="majorHAnsi" w:hAnsiTheme="majorHAnsi" w:cstheme="majorHAnsi"/>
          <w:b/>
          <w:bCs/>
          <w:u w:val="single"/>
        </w:rPr>
        <w:t>there is a probability that some parts of the Earth will be affected to a lesser extent</w:t>
      </w:r>
      <w:r w:rsidRPr="00280EE7">
        <w:rPr>
          <w:rFonts w:asciiTheme="majorHAnsi" w:hAnsiTheme="majorHAnsi" w:cstheme="majorHAnsi"/>
          <w:sz w:val="16"/>
          <w:szCs w:val="16"/>
        </w:rPr>
        <w:t>. For example, a gamma ray burst (</w:t>
      </w:r>
      <w:proofErr w:type="spellStart"/>
      <w:proofErr w:type="gramStart"/>
      <w:r w:rsidRPr="00280EE7">
        <w:rPr>
          <w:rFonts w:asciiTheme="majorHAnsi" w:hAnsiTheme="majorHAnsi" w:cstheme="majorHAnsi"/>
          <w:sz w:val="16"/>
          <w:szCs w:val="16"/>
        </w:rPr>
        <w:t>Cirkovi</w:t>
      </w:r>
      <w:proofErr w:type="spellEnd"/>
      <w:r w:rsidRPr="00280EE7">
        <w:rPr>
          <w:rFonts w:asciiTheme="majorHAnsi" w:hAnsiTheme="majorHAnsi" w:cstheme="majorHAnsi"/>
          <w:sz w:val="16"/>
          <w:szCs w:val="16"/>
        </w:rPr>
        <w:t xml:space="preserve">  c</w:t>
      </w:r>
      <w:proofErr w:type="gramEnd"/>
      <w:r w:rsidRPr="00280EE7">
        <w:rPr>
          <w:rFonts w:asciiTheme="majorHAnsi" w:hAnsiTheme="majorHAnsi" w:cstheme="majorHAnsi"/>
          <w:sz w:val="16"/>
          <w:szCs w:val="16"/>
        </w:rPr>
        <w:t xml:space="preserve"> and  </w:t>
      </w:r>
      <w:proofErr w:type="spellStart"/>
      <w:r w:rsidRPr="00280EE7">
        <w:rPr>
          <w:rFonts w:asciiTheme="majorHAnsi" w:hAnsiTheme="majorHAnsi" w:cstheme="majorHAnsi"/>
          <w:sz w:val="16"/>
          <w:szCs w:val="16"/>
        </w:rPr>
        <w:t>Vukotic</w:t>
      </w:r>
      <w:proofErr w:type="spellEnd"/>
      <w:r w:rsidRPr="00280EE7">
        <w:rPr>
          <w:rFonts w:asciiTheme="majorHAnsi" w:hAnsiTheme="majorHAnsi" w:cstheme="majorHAnsi"/>
          <w:sz w:val="16"/>
          <w:szCs w:val="16"/>
        </w:rPr>
        <w:t xml:space="preserve">,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280EE7">
        <w:rPr>
          <w:rFonts w:asciiTheme="majorHAnsi" w:hAnsiTheme="majorHAnsi" w:cstheme="majorHAnsi"/>
          <w:u w:val="single"/>
        </w:rPr>
        <w:t>most catastrophes which could be survived on temporary space refuges on the Moon or Mars could also be survived on Earth</w:t>
      </w:r>
      <w:r w:rsidRPr="00280EE7">
        <w:rPr>
          <w:rFonts w:asciiTheme="majorHAnsi" w:hAnsiTheme="majorHAnsi" w:cstheme="majorHAnsi"/>
          <w:sz w:val="16"/>
          <w:szCs w:val="16"/>
        </w:rPr>
        <w:t xml:space="preserve">, </w:t>
      </w:r>
      <w:r w:rsidRPr="00280EE7">
        <w:rPr>
          <w:rFonts w:asciiTheme="majorHAnsi" w:hAnsiTheme="majorHAnsi" w:cstheme="majorHAnsi"/>
          <w:u w:val="single"/>
        </w:rPr>
        <w:t>if there were adequate shelters or refuges</w:t>
      </w:r>
      <w:r w:rsidRPr="00280EE7">
        <w:rPr>
          <w:rFonts w:asciiTheme="majorHAnsi" w:hAnsiTheme="majorHAnsi" w:cstheme="majorHAnsi"/>
          <w:sz w:val="16"/>
          <w:szCs w:val="16"/>
        </w:rPr>
        <w:t xml:space="preserve">, with some notable exceptions. Such exceptions include very large asteroid impacts, a severe and long-term case of multiple pandemics (with many lethal diseases active in the environment) or massive and irreversible global warming. For some preliminary calculations of the usefulness of shelters from global catastrophes see </w:t>
      </w:r>
      <w:proofErr w:type="spellStart"/>
      <w:r w:rsidRPr="00280EE7">
        <w:rPr>
          <w:rFonts w:asciiTheme="majorHAnsi" w:hAnsiTheme="majorHAnsi" w:cstheme="majorHAnsi"/>
          <w:sz w:val="16"/>
          <w:szCs w:val="16"/>
        </w:rPr>
        <w:t>Turchin</w:t>
      </w:r>
      <w:proofErr w:type="spellEnd"/>
      <w:r w:rsidRPr="00280EE7">
        <w:rPr>
          <w:rFonts w:asciiTheme="majorHAnsi" w:hAnsiTheme="majorHAnsi" w:cstheme="majorHAnsi"/>
          <w:sz w:val="16"/>
          <w:szCs w:val="16"/>
        </w:rPr>
        <w:t xml:space="preserve"> and Green (2017). </w:t>
      </w:r>
      <w:r w:rsidRPr="00280EE7">
        <w:rPr>
          <w:rFonts w:asciiTheme="majorHAnsi" w:hAnsiTheme="majorHAnsi" w:cstheme="majorHAnsi"/>
          <w:u w:val="single"/>
        </w:rPr>
        <w:t xml:space="preserve">Islands have proven to be survival refuges for some species which are extinct in other places, like mammoths, which survived on Wrangel island up to 2000 BC </w:t>
      </w:r>
      <w:r w:rsidRPr="00280EE7">
        <w:rPr>
          <w:rFonts w:asciiTheme="majorHAnsi" w:hAnsiTheme="majorHAnsi" w:cstheme="majorHAnsi"/>
          <w:sz w:val="16"/>
          <w:szCs w:val="16"/>
        </w:rPr>
        <w:t>(</w:t>
      </w:r>
      <w:proofErr w:type="spellStart"/>
      <w:r w:rsidRPr="00280EE7">
        <w:rPr>
          <w:rFonts w:asciiTheme="majorHAnsi" w:hAnsiTheme="majorHAnsi" w:cstheme="majorHAnsi"/>
          <w:sz w:val="16"/>
          <w:szCs w:val="16"/>
        </w:rPr>
        <w:t>Vartanyan</w:t>
      </w:r>
      <w:proofErr w:type="spellEnd"/>
      <w:r w:rsidRPr="00280EE7">
        <w:rPr>
          <w:rFonts w:asciiTheme="majorHAnsi" w:hAnsiTheme="majorHAnsi" w:cstheme="majorHAnsi"/>
          <w:sz w:val="16"/>
          <w:szCs w:val="16"/>
        </w:rPr>
        <w:t xml:space="preserve"> et al., 1995). </w:t>
      </w:r>
      <w:r w:rsidRPr="00280EE7">
        <w:rPr>
          <w:rFonts w:asciiTheme="majorHAnsi" w:hAnsiTheme="majorHAnsi" w:cstheme="majorHAnsi"/>
          <w:b/>
          <w:bCs/>
          <w:highlight w:val="cyan"/>
          <w:u w:val="single"/>
        </w:rPr>
        <w:t>Islands have proven to be effective refuges for humans</w:t>
      </w:r>
      <w:r w:rsidRPr="00280EE7">
        <w:rPr>
          <w:rFonts w:asciiTheme="majorHAnsi" w:hAnsiTheme="majorHAnsi" w:cstheme="majorHAnsi"/>
          <w:b/>
          <w:bCs/>
          <w:u w:val="single"/>
        </w:rPr>
        <w:t xml:space="preserve"> as well</w:t>
      </w:r>
      <w:r w:rsidRPr="00280EE7">
        <w:rPr>
          <w:rFonts w:asciiTheme="majorHAnsi" w:hAnsiTheme="majorHAnsi" w:cstheme="majorHAnsi"/>
          <w:u w:val="single"/>
        </w:rPr>
        <w:t xml:space="preserve">. For example, the islands of New Caledonia and American Samoa did not have a single death from the 1918 Spanish flu because of their </w:t>
      </w:r>
      <w:r w:rsidRPr="00280EE7">
        <w:rPr>
          <w:rFonts w:asciiTheme="majorHAnsi" w:hAnsiTheme="majorHAnsi" w:cstheme="majorHAnsi"/>
          <w:b/>
          <w:bCs/>
          <w:u w:val="single"/>
        </w:rPr>
        <w:t>effective quarantine measures</w:t>
      </w:r>
      <w:r w:rsidRPr="00280EE7">
        <w:rPr>
          <w:rFonts w:asciiTheme="majorHAnsi" w:hAnsiTheme="majorHAnsi" w:cstheme="majorHAnsi"/>
          <w:sz w:val="16"/>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w:t>
      </w:r>
      <w:r w:rsidRPr="00280EE7">
        <w:rPr>
          <w:rFonts w:asciiTheme="majorHAnsi" w:hAnsiTheme="majorHAnsi" w:cstheme="majorHAnsi"/>
          <w:sz w:val="16"/>
          <w:szCs w:val="16"/>
        </w:rPr>
        <w:lastRenderedPageBreak/>
        <w:t xml:space="preserve">subterranean and/or submarine refuges; and Section 7 discusses other places on Earth, similar to islands, where survival might be possible. </w:t>
      </w:r>
      <w:r w:rsidRPr="00280EE7">
        <w:rPr>
          <w:rFonts w:asciiTheme="majorHAnsi" w:hAnsiTheme="majorHAnsi" w:cstheme="majorHAnsi"/>
          <w:highlight w:val="cyan"/>
          <w:u w:val="single"/>
        </w:rPr>
        <w:t xml:space="preserve">Islands offer </w:t>
      </w:r>
      <w:r w:rsidRPr="00280EE7">
        <w:rPr>
          <w:rFonts w:asciiTheme="majorHAnsi" w:hAnsiTheme="majorHAnsi" w:cstheme="majorHAnsi"/>
          <w:u w:val="single"/>
        </w:rPr>
        <w:t xml:space="preserve">excellent </w:t>
      </w:r>
      <w:r w:rsidRPr="00280EE7">
        <w:rPr>
          <w:rFonts w:asciiTheme="majorHAnsi" w:hAnsiTheme="majorHAnsi" w:cstheme="majorHAnsi"/>
          <w:highlight w:val="cyan"/>
          <w:u w:val="single"/>
        </w:rPr>
        <w:t>protection against</w:t>
      </w:r>
      <w:r w:rsidRPr="00280EE7">
        <w:rPr>
          <w:rFonts w:asciiTheme="majorHAnsi" w:hAnsiTheme="majorHAnsi" w:cstheme="majorHAnsi"/>
          <w:u w:val="single"/>
        </w:rPr>
        <w:t xml:space="preserve"> natural and/or </w:t>
      </w:r>
      <w:r w:rsidRPr="00280EE7">
        <w:rPr>
          <w:rFonts w:asciiTheme="majorHAnsi" w:hAnsiTheme="majorHAnsi" w:cstheme="majorHAnsi"/>
          <w:b/>
          <w:bCs/>
          <w:highlight w:val="cyan"/>
          <w:u w:val="single"/>
        </w:rPr>
        <w:t>low-tech catastrophes</w:t>
      </w:r>
      <w:r w:rsidRPr="00280EE7">
        <w:rPr>
          <w:rFonts w:asciiTheme="majorHAnsi" w:hAnsiTheme="majorHAnsi" w:cstheme="majorHAnsi"/>
          <w:sz w:val="16"/>
          <w:szCs w:val="16"/>
        </w:rPr>
        <w:t xml:space="preserve"> which are neither too large nor too small. </w:t>
      </w:r>
      <w:r w:rsidRPr="00280EE7">
        <w:rPr>
          <w:rFonts w:asciiTheme="majorHAnsi" w:hAnsiTheme="majorHAnsi" w:cstheme="majorHAnsi"/>
          <w:highlight w:val="cyan"/>
          <w:u w:val="single"/>
        </w:rPr>
        <w:t>Remoteness</w:t>
      </w:r>
      <w:r w:rsidRPr="00280EE7">
        <w:rPr>
          <w:rFonts w:asciiTheme="majorHAnsi" w:hAnsiTheme="majorHAnsi" w:cstheme="majorHAnsi"/>
          <w:u w:val="single"/>
        </w:rPr>
        <w:t xml:space="preserve">, </w:t>
      </w:r>
      <w:proofErr w:type="gramStart"/>
      <w:r w:rsidRPr="00280EE7">
        <w:rPr>
          <w:rFonts w:asciiTheme="majorHAnsi" w:hAnsiTheme="majorHAnsi" w:cstheme="majorHAnsi"/>
          <w:u w:val="single"/>
        </w:rPr>
        <w:t>isolation</w:t>
      </w:r>
      <w:proofErr w:type="gramEnd"/>
      <w:r w:rsidRPr="00280EE7">
        <w:rPr>
          <w:rFonts w:asciiTheme="majorHAnsi" w:hAnsiTheme="majorHAnsi" w:cstheme="majorHAnsi"/>
          <w:u w:val="single"/>
        </w:rPr>
        <w:t xml:space="preserve"> </w:t>
      </w:r>
      <w:r w:rsidRPr="00280EE7">
        <w:rPr>
          <w:rFonts w:asciiTheme="majorHAnsi" w:hAnsiTheme="majorHAnsi" w:cstheme="majorHAnsi"/>
          <w:highlight w:val="cyan"/>
          <w:u w:val="single"/>
        </w:rPr>
        <w:t xml:space="preserve">and </w:t>
      </w:r>
      <w:r w:rsidRPr="00280EE7">
        <w:rPr>
          <w:rFonts w:asciiTheme="majorHAnsi" w:hAnsiTheme="majorHAnsi" w:cstheme="majorHAnsi"/>
          <w:u w:val="single"/>
        </w:rPr>
        <w:t xml:space="preserve">the </w:t>
      </w:r>
      <w:r w:rsidRPr="00280EE7">
        <w:rPr>
          <w:rFonts w:asciiTheme="majorHAnsi" w:hAnsiTheme="majorHAnsi" w:cstheme="majorHAnsi"/>
          <w:highlight w:val="cyan"/>
          <w:u w:val="single"/>
        </w:rPr>
        <w:t>diverse conditions</w:t>
      </w:r>
      <w:r w:rsidRPr="00280EE7">
        <w:rPr>
          <w:rFonts w:asciiTheme="majorHAnsi" w:hAnsiTheme="majorHAnsi" w:cstheme="majorHAnsi"/>
          <w:u w:val="single"/>
        </w:rPr>
        <w:t xml:space="preserve"> found on different islands </w:t>
      </w:r>
      <w:r w:rsidRPr="00280EE7">
        <w:rPr>
          <w:rFonts w:asciiTheme="majorHAnsi" w:hAnsiTheme="majorHAnsi" w:cstheme="majorHAnsi"/>
          <w:highlight w:val="cyan"/>
          <w:u w:val="single"/>
        </w:rPr>
        <w:t xml:space="preserve">could </w:t>
      </w:r>
      <w:r w:rsidRPr="00280EE7">
        <w:rPr>
          <w:rFonts w:asciiTheme="majorHAnsi" w:hAnsiTheme="majorHAnsi" w:cstheme="majorHAnsi"/>
          <w:u w:val="single"/>
        </w:rPr>
        <w:t xml:space="preserve">be helpful features to </w:t>
      </w:r>
      <w:r w:rsidRPr="00280EE7">
        <w:rPr>
          <w:rFonts w:asciiTheme="majorHAnsi" w:hAnsiTheme="majorHAnsi" w:cstheme="majorHAnsi"/>
          <w:highlight w:val="cyan"/>
          <w:u w:val="single"/>
        </w:rPr>
        <w:t>aid survival</w:t>
      </w:r>
      <w:r w:rsidRPr="00280EE7">
        <w:rPr>
          <w:rFonts w:asciiTheme="majorHAnsi" w:hAnsiTheme="majorHAnsi" w:cstheme="majorHAnsi"/>
          <w:u w:val="single"/>
        </w:rPr>
        <w:t xml:space="preserve"> in the face of different types of catastrophes. Islands could provide protection against a human-to-human transmitted biological pandemic</w:t>
      </w:r>
      <w:r w:rsidRPr="00280EE7">
        <w:rPr>
          <w:rFonts w:asciiTheme="majorHAnsi" w:hAnsiTheme="majorHAnsi" w:cstheme="majorHAnsi"/>
          <w:sz w:val="16"/>
          <w:szCs w:val="16"/>
        </w:rPr>
        <w:t xml:space="preserve">; as mentioned in the Introduction, some islands were able to escape the 1918 flu pandemic by implementing effective quarantine measures. </w:t>
      </w:r>
      <w:r w:rsidRPr="00280EE7">
        <w:rPr>
          <w:rFonts w:asciiTheme="majorHAnsi" w:hAnsiTheme="majorHAnsi" w:cstheme="majorHAnsi"/>
          <w:u w:val="single"/>
        </w:rPr>
        <w:t xml:space="preserve">Islands may help to survive a </w:t>
      </w:r>
      <w:r w:rsidRPr="00280EE7">
        <w:rPr>
          <w:rFonts w:asciiTheme="majorHAnsi" w:hAnsiTheme="majorHAnsi" w:cstheme="majorHAnsi"/>
          <w:b/>
          <w:bCs/>
          <w:u w:val="single"/>
        </w:rPr>
        <w:t>long-term collapse in food production caused by nuclear winter</w:t>
      </w:r>
      <w:r w:rsidRPr="00280EE7">
        <w:rPr>
          <w:rFonts w:asciiTheme="majorHAnsi" w:hAnsiTheme="majorHAnsi" w:cstheme="majorHAnsi"/>
          <w:sz w:val="16"/>
          <w:szCs w:val="16"/>
        </w:rPr>
        <w:t xml:space="preserve">, agricultural </w:t>
      </w:r>
      <w:proofErr w:type="gramStart"/>
      <w:r w:rsidRPr="00280EE7">
        <w:rPr>
          <w:rFonts w:asciiTheme="majorHAnsi" w:hAnsiTheme="majorHAnsi" w:cstheme="majorHAnsi"/>
          <w:sz w:val="16"/>
          <w:szCs w:val="16"/>
        </w:rPr>
        <w:t>pests</w:t>
      </w:r>
      <w:proofErr w:type="gramEnd"/>
      <w:r w:rsidRPr="00280EE7">
        <w:rPr>
          <w:rFonts w:asciiTheme="majorHAnsi" w:hAnsiTheme="majorHAnsi" w:cstheme="majorHAnsi"/>
          <w:sz w:val="16"/>
          <w:szCs w:val="16"/>
        </w:rPr>
        <w:t xml:space="preserve"> and other catastrophes. </w:t>
      </w:r>
      <w:r w:rsidRPr="00280EE7">
        <w:rPr>
          <w:rFonts w:asciiTheme="majorHAnsi" w:hAnsiTheme="majorHAnsi" w:cstheme="majorHAnsi"/>
          <w:highlight w:val="cyan"/>
          <w:u w:val="single"/>
        </w:rPr>
        <w:t>Islands</w:t>
      </w:r>
      <w:r w:rsidRPr="00280EE7">
        <w:rPr>
          <w:rFonts w:asciiTheme="majorHAnsi" w:hAnsiTheme="majorHAnsi" w:cstheme="majorHAnsi"/>
          <w:u w:val="single"/>
        </w:rPr>
        <w:t xml:space="preserve"> often </w:t>
      </w:r>
      <w:r w:rsidRPr="00280EE7">
        <w:rPr>
          <w:rFonts w:asciiTheme="majorHAnsi" w:hAnsiTheme="majorHAnsi" w:cstheme="majorHAnsi"/>
          <w:highlight w:val="cyan"/>
          <w:u w:val="single"/>
        </w:rPr>
        <w:t xml:space="preserve">have </w:t>
      </w:r>
      <w:r w:rsidRPr="00280EE7">
        <w:rPr>
          <w:rFonts w:asciiTheme="majorHAnsi" w:hAnsiTheme="majorHAnsi" w:cstheme="majorHAnsi"/>
          <w:b/>
          <w:bCs/>
          <w:highlight w:val="cyan"/>
          <w:u w:val="single"/>
        </w:rPr>
        <w:t>non-traditional food sources</w:t>
      </w:r>
      <w:r w:rsidRPr="00280EE7">
        <w:rPr>
          <w:rFonts w:asciiTheme="majorHAnsi" w:hAnsiTheme="majorHAnsi" w:cstheme="majorHAnsi"/>
          <w:u w:val="single"/>
        </w:rPr>
        <w:t xml:space="preserve">, such as birds and sea flora and fauna, which may provide independent subsistence for an indefinitely long period. On remote islands, </w:t>
      </w:r>
      <w:r w:rsidRPr="00280EE7">
        <w:rPr>
          <w:rFonts w:asciiTheme="majorHAnsi" w:hAnsiTheme="majorHAnsi" w:cstheme="majorHAnsi"/>
          <w:b/>
          <w:bCs/>
          <w:highlight w:val="cyan"/>
          <w:u w:val="single"/>
        </w:rPr>
        <w:t>the extent of radioactive and chemical contamination from catastrophes would</w:t>
      </w:r>
      <w:r w:rsidRPr="00280EE7">
        <w:rPr>
          <w:rFonts w:asciiTheme="majorHAnsi" w:hAnsiTheme="majorHAnsi" w:cstheme="majorHAnsi"/>
          <w:b/>
          <w:bCs/>
          <w:u w:val="single"/>
        </w:rPr>
        <w:t xml:space="preserve"> likely </w:t>
      </w:r>
      <w:r w:rsidRPr="00280EE7">
        <w:rPr>
          <w:rFonts w:asciiTheme="majorHAnsi" w:hAnsiTheme="majorHAnsi" w:cstheme="majorHAnsi"/>
          <w:b/>
          <w:bCs/>
          <w:highlight w:val="cyan"/>
          <w:u w:val="single"/>
        </w:rPr>
        <w:t>be small</w:t>
      </w:r>
      <w:r w:rsidRPr="00280EE7">
        <w:rPr>
          <w:rFonts w:asciiTheme="majorHAnsi" w:hAnsiTheme="majorHAnsi" w:cstheme="majorHAnsi"/>
          <w:b/>
          <w:bCs/>
          <w:u w:val="single"/>
        </w:rPr>
        <w:t>er</w:t>
      </w:r>
      <w:r w:rsidRPr="00280EE7">
        <w:rPr>
          <w:rFonts w:asciiTheme="majorHAnsi" w:hAnsiTheme="majorHAnsi" w:cstheme="majorHAnsi"/>
          <w:u w:val="single"/>
        </w:rPr>
        <w:t xml:space="preserve">. This is </w:t>
      </w:r>
      <w:r w:rsidRPr="00280EE7">
        <w:rPr>
          <w:rFonts w:asciiTheme="majorHAnsi" w:hAnsiTheme="majorHAnsi" w:cstheme="majorHAnsi"/>
          <w:highlight w:val="cyan"/>
          <w:u w:val="single"/>
        </w:rPr>
        <w:t>especially</w:t>
      </w:r>
      <w:r w:rsidRPr="00280EE7">
        <w:rPr>
          <w:rFonts w:asciiTheme="majorHAnsi" w:hAnsiTheme="majorHAnsi" w:cstheme="majorHAnsi"/>
          <w:u w:val="single"/>
        </w:rPr>
        <w:t xml:space="preserve"> true of </w:t>
      </w:r>
      <w:r w:rsidRPr="00280EE7">
        <w:rPr>
          <w:rFonts w:asciiTheme="majorHAnsi" w:hAnsiTheme="majorHAnsi" w:cstheme="majorHAnsi"/>
          <w:highlight w:val="cyan"/>
          <w:u w:val="single"/>
        </w:rPr>
        <w:t>islands</w:t>
      </w:r>
      <w:r w:rsidRPr="00280EE7">
        <w:rPr>
          <w:rFonts w:asciiTheme="majorHAnsi" w:hAnsiTheme="majorHAnsi" w:cstheme="majorHAnsi"/>
          <w:u w:val="single"/>
        </w:rPr>
        <w:t xml:space="preserve"> located in the Southern hemisphere </w:t>
      </w:r>
      <w:r w:rsidRPr="00280EE7">
        <w:rPr>
          <w:rFonts w:asciiTheme="majorHAnsi" w:hAnsiTheme="majorHAnsi" w:cstheme="majorHAnsi"/>
          <w:highlight w:val="cyan"/>
          <w:u w:val="single"/>
        </w:rPr>
        <w:t xml:space="preserve">close to the Antarctic, </w:t>
      </w:r>
      <w:r w:rsidRPr="00280EE7">
        <w:rPr>
          <w:rFonts w:asciiTheme="majorHAnsi" w:hAnsiTheme="majorHAnsi" w:cstheme="majorHAnsi"/>
          <w:u w:val="single"/>
        </w:rPr>
        <w:t xml:space="preserve">as </w:t>
      </w:r>
      <w:r w:rsidRPr="00280EE7">
        <w:rPr>
          <w:rFonts w:asciiTheme="majorHAnsi" w:hAnsiTheme="majorHAnsi" w:cstheme="majorHAnsi"/>
          <w:b/>
          <w:bCs/>
          <w:highlight w:val="cyan"/>
          <w:u w:val="single"/>
        </w:rPr>
        <w:t xml:space="preserve">winds </w:t>
      </w:r>
      <w:r w:rsidRPr="00280EE7">
        <w:rPr>
          <w:rFonts w:asciiTheme="majorHAnsi" w:hAnsiTheme="majorHAnsi" w:cstheme="majorHAnsi"/>
          <w:b/>
          <w:bCs/>
          <w:u w:val="single"/>
        </w:rPr>
        <w:t xml:space="preserve">around the pole </w:t>
      </w:r>
      <w:r w:rsidRPr="00280EE7">
        <w:rPr>
          <w:rFonts w:asciiTheme="majorHAnsi" w:hAnsiTheme="majorHAnsi" w:cstheme="majorHAnsi"/>
          <w:b/>
          <w:bCs/>
          <w:highlight w:val="cyan"/>
          <w:u w:val="single"/>
        </w:rPr>
        <w:t>maintain</w:t>
      </w:r>
      <w:r w:rsidRPr="00280EE7">
        <w:rPr>
          <w:rFonts w:asciiTheme="majorHAnsi" w:hAnsiTheme="majorHAnsi" w:cstheme="majorHAnsi"/>
          <w:b/>
          <w:bCs/>
          <w:u w:val="single"/>
        </w:rPr>
        <w:t xml:space="preserve"> some </w:t>
      </w:r>
      <w:r w:rsidRPr="00280EE7">
        <w:rPr>
          <w:rFonts w:asciiTheme="majorHAnsi" w:hAnsiTheme="majorHAnsi" w:cstheme="majorHAnsi"/>
          <w:b/>
          <w:bCs/>
          <w:highlight w:val="cyan"/>
          <w:u w:val="single"/>
        </w:rPr>
        <w:t xml:space="preserve">isolation </w:t>
      </w:r>
      <w:r w:rsidRPr="00280EE7">
        <w:rPr>
          <w:rFonts w:asciiTheme="majorHAnsi" w:hAnsiTheme="majorHAnsi" w:cstheme="majorHAnsi"/>
          <w:b/>
          <w:bCs/>
          <w:u w:val="single"/>
        </w:rPr>
        <w:t>from the rest of the atmosphere</w:t>
      </w:r>
      <w:r w:rsidRPr="00280EE7">
        <w:rPr>
          <w:rFonts w:asciiTheme="majorHAnsi" w:hAnsiTheme="majorHAnsi" w:cstheme="majorHAnsi"/>
          <w:u w:val="single"/>
        </w:rPr>
        <w:t xml:space="preserve">. </w:t>
      </w:r>
      <w:r w:rsidRPr="00280EE7">
        <w:rPr>
          <w:rFonts w:asciiTheme="majorHAnsi" w:hAnsiTheme="majorHAnsi" w:cstheme="majorHAnsi"/>
          <w:b/>
          <w:bCs/>
          <w:u w:val="single"/>
        </w:rPr>
        <w:t xml:space="preserve">Constant </w:t>
      </w:r>
      <w:r w:rsidRPr="00280EE7">
        <w:rPr>
          <w:rFonts w:asciiTheme="majorHAnsi" w:hAnsiTheme="majorHAnsi" w:cstheme="majorHAnsi"/>
          <w:b/>
          <w:bCs/>
          <w:highlight w:val="cyan"/>
          <w:u w:val="single"/>
        </w:rPr>
        <w:t>rain</w:t>
      </w:r>
      <w:r w:rsidRPr="00280EE7">
        <w:rPr>
          <w:rFonts w:asciiTheme="majorHAnsi" w:hAnsiTheme="majorHAnsi" w:cstheme="majorHAnsi"/>
          <w:b/>
          <w:bCs/>
          <w:u w:val="single"/>
        </w:rPr>
        <w:t xml:space="preserve">s and winds may </w:t>
      </w:r>
      <w:r w:rsidRPr="00280EE7">
        <w:rPr>
          <w:rFonts w:asciiTheme="majorHAnsi" w:hAnsiTheme="majorHAnsi" w:cstheme="majorHAnsi"/>
          <w:b/>
          <w:bCs/>
          <w:highlight w:val="cyan"/>
          <w:u w:val="single"/>
        </w:rPr>
        <w:t>accelerate</w:t>
      </w:r>
      <w:r w:rsidRPr="00280EE7">
        <w:rPr>
          <w:rFonts w:asciiTheme="majorHAnsi" w:hAnsiTheme="majorHAnsi" w:cstheme="majorHAnsi"/>
          <w:b/>
          <w:bCs/>
          <w:u w:val="single"/>
        </w:rPr>
        <w:t xml:space="preserve"> the </w:t>
      </w:r>
      <w:r w:rsidRPr="00280EE7">
        <w:rPr>
          <w:rFonts w:asciiTheme="majorHAnsi" w:hAnsiTheme="majorHAnsi" w:cstheme="majorHAnsi"/>
          <w:b/>
          <w:bCs/>
          <w:highlight w:val="cyan"/>
          <w:u w:val="single"/>
        </w:rPr>
        <w:t xml:space="preserve">decontamination </w:t>
      </w:r>
      <w:r w:rsidRPr="00280EE7">
        <w:rPr>
          <w:rFonts w:asciiTheme="majorHAnsi" w:hAnsiTheme="majorHAnsi" w:cstheme="majorHAnsi"/>
          <w:b/>
          <w:bCs/>
          <w:u w:val="single"/>
        </w:rPr>
        <w:t>of some islands</w:t>
      </w:r>
      <w:r w:rsidRPr="00280EE7">
        <w:rPr>
          <w:rFonts w:asciiTheme="majorHAnsi" w:hAnsiTheme="majorHAnsi" w:cstheme="majorHAnsi"/>
          <w:u w:val="single"/>
        </w:rPr>
        <w:t xml:space="preserve"> </w:t>
      </w:r>
      <w:r w:rsidRPr="00280EE7">
        <w:rPr>
          <w:rFonts w:asciiTheme="majorHAnsi" w:hAnsiTheme="majorHAnsi" w:cstheme="majorHAnsi"/>
          <w:sz w:val="16"/>
          <w:szCs w:val="16"/>
        </w:rPr>
        <w:t xml:space="preserve">(like Kerguelen). </w:t>
      </w:r>
      <w:r w:rsidRPr="00280EE7">
        <w:rPr>
          <w:rFonts w:asciiTheme="majorHAnsi" w:hAnsiTheme="majorHAnsi" w:cstheme="majorHAnsi"/>
          <w:u w:val="single"/>
        </w:rPr>
        <w:t xml:space="preserve">In addition, </w:t>
      </w:r>
      <w:r w:rsidRPr="00280EE7">
        <w:rPr>
          <w:rFonts w:asciiTheme="majorHAnsi" w:hAnsiTheme="majorHAnsi" w:cstheme="majorHAnsi"/>
          <w:b/>
          <w:bCs/>
          <w:highlight w:val="cyan"/>
          <w:u w:val="single"/>
        </w:rPr>
        <w:t xml:space="preserve">sea animals may be </w:t>
      </w:r>
      <w:r w:rsidRPr="00280EE7">
        <w:rPr>
          <w:rFonts w:asciiTheme="majorHAnsi" w:hAnsiTheme="majorHAnsi" w:cstheme="majorHAnsi"/>
          <w:b/>
          <w:bCs/>
          <w:u w:val="single"/>
        </w:rPr>
        <w:t xml:space="preserve">relatively </w:t>
      </w:r>
      <w:r w:rsidRPr="00280EE7">
        <w:rPr>
          <w:rFonts w:asciiTheme="majorHAnsi" w:hAnsiTheme="majorHAnsi" w:cstheme="majorHAnsi"/>
          <w:b/>
          <w:bCs/>
          <w:highlight w:val="cyan"/>
          <w:u w:val="single"/>
        </w:rPr>
        <w:t xml:space="preserve">less contaminated </w:t>
      </w:r>
      <w:r w:rsidRPr="00280EE7">
        <w:rPr>
          <w:rFonts w:asciiTheme="majorHAnsi" w:hAnsiTheme="majorHAnsi" w:cstheme="majorHAnsi"/>
          <w:b/>
          <w:bCs/>
          <w:u w:val="single"/>
        </w:rPr>
        <w:t>food sources</w:t>
      </w:r>
      <w:r w:rsidRPr="00280EE7">
        <w:rPr>
          <w:rFonts w:asciiTheme="majorHAnsi" w:hAnsiTheme="majorHAnsi" w:cstheme="majorHAnsi"/>
          <w:u w:val="single"/>
        </w:rPr>
        <w:t>.</w:t>
      </w:r>
      <w:r w:rsidRPr="00280EE7">
        <w:rPr>
          <w:rFonts w:asciiTheme="majorHAnsi" w:hAnsiTheme="majorHAnsi" w:cstheme="majorHAnsi"/>
          <w:sz w:val="16"/>
          <w:szCs w:val="16"/>
        </w:rPr>
        <w:t xml:space="preserve"> Islands away from the equator could provide protection against some of the direct effects of a gamma ray burst (muons) (</w:t>
      </w:r>
      <w:proofErr w:type="spellStart"/>
      <w:proofErr w:type="gramStart"/>
      <w:r w:rsidRPr="00280EE7">
        <w:rPr>
          <w:rFonts w:asciiTheme="majorHAnsi" w:hAnsiTheme="majorHAnsi" w:cstheme="majorHAnsi"/>
          <w:sz w:val="16"/>
          <w:szCs w:val="16"/>
        </w:rPr>
        <w:t>Cirkovi</w:t>
      </w:r>
      <w:proofErr w:type="spellEnd"/>
      <w:r w:rsidRPr="00280EE7">
        <w:rPr>
          <w:rFonts w:asciiTheme="majorHAnsi" w:hAnsiTheme="majorHAnsi" w:cstheme="majorHAnsi"/>
          <w:sz w:val="16"/>
          <w:szCs w:val="16"/>
        </w:rPr>
        <w:t xml:space="preserve">  c</w:t>
      </w:r>
      <w:proofErr w:type="gramEnd"/>
      <w:r w:rsidRPr="00280EE7">
        <w:rPr>
          <w:rFonts w:asciiTheme="majorHAnsi" w:hAnsiTheme="majorHAnsi" w:cstheme="majorHAnsi"/>
          <w:sz w:val="16"/>
          <w:szCs w:val="16"/>
        </w:rPr>
        <w:t xml:space="preserve"> and </w:t>
      </w:r>
      <w:proofErr w:type="spellStart"/>
      <w:r w:rsidRPr="00280EE7">
        <w:rPr>
          <w:rFonts w:asciiTheme="majorHAnsi" w:hAnsiTheme="majorHAnsi" w:cstheme="majorHAnsi"/>
          <w:sz w:val="16"/>
          <w:szCs w:val="16"/>
        </w:rPr>
        <w:t>Vukoti</w:t>
      </w:r>
      <w:proofErr w:type="spellEnd"/>
      <w:r w:rsidRPr="00280EE7">
        <w:rPr>
          <w:rFonts w:asciiTheme="majorHAnsi" w:hAnsiTheme="majorHAnsi" w:cstheme="majorHAnsi"/>
          <w:sz w:val="16"/>
          <w:szCs w:val="16"/>
        </w:rPr>
        <w:t xml:space="preserve">  c, 2016  ) if they were in the constant shadow of the Earth, below the horizon of the gamma ray source. </w:t>
      </w:r>
      <w:r w:rsidRPr="00280EE7">
        <w:rPr>
          <w:rFonts w:asciiTheme="majorHAnsi" w:hAnsiTheme="majorHAnsi" w:cstheme="majorHAnsi"/>
          <w:u w:val="single"/>
        </w:rPr>
        <w:t>In the case of global war</w:t>
      </w:r>
      <w:r w:rsidRPr="00280EE7">
        <w:rPr>
          <w:rFonts w:asciiTheme="majorHAnsi" w:hAnsiTheme="majorHAnsi" w:cstheme="majorHAnsi"/>
          <w:sz w:val="16"/>
          <w:szCs w:val="16"/>
        </w:rPr>
        <w:t xml:space="preserve"> or technological collapse, </w:t>
      </w:r>
      <w:r w:rsidRPr="00280EE7">
        <w:rPr>
          <w:rFonts w:asciiTheme="majorHAnsi" w:hAnsiTheme="majorHAnsi" w:cstheme="majorHAnsi"/>
          <w:b/>
          <w:bCs/>
          <w:u w:val="single"/>
        </w:rPr>
        <w:t xml:space="preserve">many </w:t>
      </w:r>
      <w:r w:rsidRPr="00280EE7">
        <w:rPr>
          <w:rFonts w:asciiTheme="majorHAnsi" w:hAnsiTheme="majorHAnsi" w:cstheme="majorHAnsi"/>
          <w:b/>
          <w:bCs/>
          <w:highlight w:val="cyan"/>
          <w:u w:val="single"/>
        </w:rPr>
        <w:t xml:space="preserve">islands </w:t>
      </w:r>
      <w:r w:rsidRPr="00280EE7">
        <w:rPr>
          <w:rFonts w:asciiTheme="majorHAnsi" w:hAnsiTheme="majorHAnsi" w:cstheme="majorHAnsi"/>
          <w:b/>
          <w:bCs/>
          <w:u w:val="single"/>
        </w:rPr>
        <w:t xml:space="preserve">could </w:t>
      </w:r>
      <w:r w:rsidRPr="00280EE7">
        <w:rPr>
          <w:rFonts w:asciiTheme="majorHAnsi" w:hAnsiTheme="majorHAnsi" w:cstheme="majorHAnsi"/>
          <w:b/>
          <w:bCs/>
          <w:highlight w:val="cyan"/>
          <w:u w:val="single"/>
        </w:rPr>
        <w:t>become unreachable</w:t>
      </w:r>
      <w:r w:rsidRPr="00280EE7">
        <w:rPr>
          <w:rFonts w:asciiTheme="majorHAnsi" w:hAnsiTheme="majorHAnsi" w:cstheme="majorHAnsi"/>
          <w:highlight w:val="cyan"/>
          <w:u w:val="single"/>
        </w:rPr>
        <w:t xml:space="preserve">. This would protect </w:t>
      </w:r>
      <w:r w:rsidRPr="00280EE7">
        <w:rPr>
          <w:rFonts w:asciiTheme="majorHAnsi" w:hAnsiTheme="majorHAnsi" w:cstheme="majorHAnsi"/>
          <w:u w:val="single"/>
        </w:rPr>
        <w:t xml:space="preserve">them </w:t>
      </w:r>
      <w:r w:rsidRPr="00280EE7">
        <w:rPr>
          <w:rFonts w:asciiTheme="majorHAnsi" w:hAnsiTheme="majorHAnsi" w:cstheme="majorHAnsi"/>
          <w:highlight w:val="cyan"/>
          <w:u w:val="single"/>
        </w:rPr>
        <w:t>against</w:t>
      </w:r>
      <w:r w:rsidRPr="00280EE7">
        <w:rPr>
          <w:rFonts w:asciiTheme="majorHAnsi" w:hAnsiTheme="majorHAnsi" w:cstheme="majorHAnsi"/>
          <w:u w:val="single"/>
        </w:rPr>
        <w:t xml:space="preserve"> human-borne </w:t>
      </w:r>
      <w:r w:rsidRPr="00280EE7">
        <w:rPr>
          <w:rFonts w:asciiTheme="majorHAnsi" w:hAnsiTheme="majorHAnsi" w:cstheme="majorHAnsi"/>
          <w:highlight w:val="cyan"/>
          <w:u w:val="single"/>
        </w:rPr>
        <w:t>diseas</w:t>
      </w:r>
      <w:r w:rsidRPr="00280EE7">
        <w:rPr>
          <w:rFonts w:asciiTheme="majorHAnsi" w:hAnsiTheme="majorHAnsi" w:cstheme="majorHAnsi"/>
          <w:u w:val="single"/>
        </w:rPr>
        <w:t xml:space="preserve">es, pirates, </w:t>
      </w:r>
      <w:proofErr w:type="gramStart"/>
      <w:r w:rsidRPr="00280EE7">
        <w:rPr>
          <w:rFonts w:asciiTheme="majorHAnsi" w:hAnsiTheme="majorHAnsi" w:cstheme="majorHAnsi"/>
          <w:u w:val="single"/>
        </w:rPr>
        <w:t>looters</w:t>
      </w:r>
      <w:proofErr w:type="gramEnd"/>
      <w:r w:rsidRPr="00280EE7">
        <w:rPr>
          <w:rFonts w:asciiTheme="majorHAnsi" w:hAnsiTheme="majorHAnsi" w:cstheme="majorHAnsi"/>
          <w:u w:val="single"/>
        </w:rPr>
        <w:t xml:space="preserve"> and certain autonomous weapon systems such as</w:t>
      </w:r>
      <w:r w:rsidRPr="00280EE7">
        <w:rPr>
          <w:rFonts w:asciiTheme="majorHAnsi" w:hAnsiTheme="majorHAnsi" w:cstheme="majorHAnsi"/>
          <w:sz w:val="16"/>
          <w:szCs w:val="16"/>
        </w:rPr>
        <w:t xml:space="preserve"> land-based or short-range </w:t>
      </w:r>
      <w:r w:rsidRPr="00280EE7">
        <w:rPr>
          <w:rFonts w:asciiTheme="majorHAnsi" w:hAnsiTheme="majorHAnsi" w:cstheme="majorHAnsi"/>
          <w:u w:val="single"/>
        </w:rPr>
        <w:t>drones</w:t>
      </w:r>
      <w:r w:rsidRPr="00280EE7">
        <w:rPr>
          <w:rFonts w:asciiTheme="majorHAnsi" w:hAnsiTheme="majorHAnsi" w:cstheme="majorHAnsi"/>
          <w:sz w:val="16"/>
          <w:szCs w:val="16"/>
        </w:rPr>
        <w:t xml:space="preserve">. </w:t>
      </w:r>
      <w:r w:rsidRPr="00280EE7">
        <w:rPr>
          <w:rFonts w:asciiTheme="majorHAnsi" w:hAnsiTheme="majorHAnsi" w:cstheme="majorHAnsi"/>
          <w:u w:val="single"/>
        </w:rPr>
        <w:t xml:space="preserve">Additionally, </w:t>
      </w:r>
      <w:proofErr w:type="gramStart"/>
      <w:r w:rsidRPr="00280EE7">
        <w:rPr>
          <w:rFonts w:asciiTheme="majorHAnsi" w:hAnsiTheme="majorHAnsi" w:cstheme="majorHAnsi"/>
          <w:u w:val="single"/>
        </w:rPr>
        <w:t>remote</w:t>
      </w:r>
      <w:proofErr w:type="gramEnd"/>
      <w:r w:rsidRPr="00280EE7">
        <w:rPr>
          <w:rFonts w:asciiTheme="majorHAnsi" w:hAnsiTheme="majorHAnsi" w:cstheme="majorHAnsi"/>
          <w:u w:val="single"/>
        </w:rPr>
        <w:t xml:space="preserve"> and sparsely populated </w:t>
      </w:r>
      <w:r w:rsidRPr="00280EE7">
        <w:rPr>
          <w:rFonts w:asciiTheme="majorHAnsi" w:hAnsiTheme="majorHAnsi" w:cstheme="majorHAnsi"/>
          <w:highlight w:val="cyan"/>
          <w:u w:val="single"/>
        </w:rPr>
        <w:t xml:space="preserve">islands may not be </w:t>
      </w:r>
      <w:r w:rsidRPr="00280EE7">
        <w:rPr>
          <w:rFonts w:asciiTheme="majorHAnsi" w:hAnsiTheme="majorHAnsi" w:cstheme="majorHAnsi"/>
          <w:u w:val="single"/>
        </w:rPr>
        <w:t xml:space="preserve">interesting military </w:t>
      </w:r>
      <w:r w:rsidRPr="00280EE7">
        <w:rPr>
          <w:rFonts w:asciiTheme="majorHAnsi" w:hAnsiTheme="majorHAnsi" w:cstheme="majorHAnsi"/>
          <w:highlight w:val="cyan"/>
          <w:u w:val="single"/>
        </w:rPr>
        <w:t>targets</w:t>
      </w:r>
      <w:r w:rsidRPr="00280EE7">
        <w:rPr>
          <w:rFonts w:asciiTheme="majorHAnsi" w:hAnsiTheme="majorHAnsi" w:cstheme="majorHAnsi"/>
          <w:u w:val="single"/>
        </w:rPr>
        <w:t>. In case of war, it may be more expensive to reach them than to ignore them</w:t>
      </w:r>
      <w:r w:rsidRPr="00280EE7">
        <w:rPr>
          <w:rFonts w:asciiTheme="majorHAnsi" w:hAnsiTheme="majorHAnsi" w:cstheme="majorHAnsi"/>
          <w:sz w:val="16"/>
          <w:szCs w:val="16"/>
        </w:rPr>
        <w:t xml:space="preserve">, though this depends on the nature of the war. For example, </w:t>
      </w:r>
      <w:r w:rsidRPr="00280EE7">
        <w:rPr>
          <w:rFonts w:asciiTheme="majorHAnsi" w:hAnsiTheme="majorHAnsi" w:cstheme="majorHAnsi"/>
          <w:u w:val="single"/>
        </w:rPr>
        <w:t>the Germans used remote unpopulated islands in the Arctic</w:t>
      </w:r>
      <w:r w:rsidRPr="00280EE7">
        <w:rPr>
          <w:rFonts w:asciiTheme="majorHAnsi" w:hAnsiTheme="majorHAnsi" w:cstheme="majorHAnsi"/>
          <w:sz w:val="16"/>
          <w:szCs w:val="16"/>
        </w:rPr>
        <w:t xml:space="preserve"> (Grossman, 2016) </w:t>
      </w:r>
      <w:r w:rsidRPr="00280EE7">
        <w:rPr>
          <w:rFonts w:asciiTheme="majorHAnsi" w:hAnsiTheme="majorHAnsi" w:cstheme="majorHAnsi"/>
          <w:u w:val="single"/>
        </w:rPr>
        <w:t>and in the Southern Ocean</w:t>
      </w:r>
      <w:r w:rsidRPr="00280EE7">
        <w:rPr>
          <w:rFonts w:asciiTheme="majorHAnsi" w:hAnsiTheme="majorHAnsi" w:cstheme="majorHAnsi"/>
          <w:sz w:val="16"/>
          <w:szCs w:val="16"/>
        </w:rPr>
        <w:t xml:space="preserve"> (Rogge and Frank, 1956) </w:t>
      </w:r>
      <w:r w:rsidRPr="00280EE7">
        <w:rPr>
          <w:rFonts w:asciiTheme="majorHAnsi" w:hAnsiTheme="majorHAnsi" w:cstheme="majorHAnsi"/>
          <w:u w:val="single"/>
        </w:rPr>
        <w:t>as secret bases during Second World War</w:t>
      </w:r>
      <w:r w:rsidRPr="00280EE7">
        <w:rPr>
          <w:rFonts w:asciiTheme="majorHAnsi" w:hAnsiTheme="majorHAnsi" w:cstheme="majorHAnsi"/>
          <w:sz w:val="16"/>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5BAEB44B" w14:textId="77777777" w:rsidR="00ED5901" w:rsidRPr="00ED5901" w:rsidRDefault="00ED5901" w:rsidP="00ED5901"/>
    <w:p w14:paraId="5BA73E1F" w14:textId="77777777" w:rsidR="00ED5901" w:rsidRPr="00280EE7" w:rsidRDefault="00ED5901" w:rsidP="00ED5901">
      <w:pPr>
        <w:pStyle w:val="Heading4"/>
        <w:rPr>
          <w:rFonts w:asciiTheme="majorHAnsi" w:hAnsiTheme="majorHAnsi" w:cstheme="majorHAnsi"/>
        </w:rPr>
      </w:pPr>
      <w:r w:rsidRPr="00280EE7">
        <w:rPr>
          <w:rFonts w:asciiTheme="majorHAnsi" w:hAnsiTheme="majorHAnsi" w:cstheme="majorHAnsi"/>
        </w:rPr>
        <w:t xml:space="preserve">AI is growing rapidly - rogue AI, enemy hacking, autonomous weapons, and medical misuse make extinction highly </w:t>
      </w:r>
      <w:proofErr w:type="spellStart"/>
      <w:r w:rsidRPr="00280EE7">
        <w:rPr>
          <w:rFonts w:asciiTheme="majorHAnsi" w:hAnsiTheme="majorHAnsi" w:cstheme="majorHAnsi"/>
        </w:rPr>
        <w:t>likey</w:t>
      </w:r>
      <w:proofErr w:type="spellEnd"/>
    </w:p>
    <w:p w14:paraId="3A0708FF" w14:textId="77777777" w:rsidR="00ED5901" w:rsidRPr="00280EE7" w:rsidRDefault="00ED5901" w:rsidP="00ED5901">
      <w:pPr>
        <w:rPr>
          <w:rFonts w:asciiTheme="majorHAnsi" w:hAnsiTheme="majorHAnsi" w:cstheme="majorHAnsi"/>
        </w:rPr>
      </w:pPr>
      <w:r w:rsidRPr="00280EE7">
        <w:rPr>
          <w:rFonts w:asciiTheme="majorHAnsi" w:hAnsiTheme="majorHAnsi" w:cstheme="majorHAnsi"/>
        </w:rPr>
        <w:t>Bernard Marr, 11-19-2018, "Is Artificial Intelligence Dangerous? 6 AI Risks Everyone Should Know About," Forbes, https://www.forbes.com/sites/bernardmarr/2018/11/19/is-artificial-intelligence-dangerous-6-ai-risks-everyone-should-know-about/#2c94049b2404</w:t>
      </w:r>
    </w:p>
    <w:p w14:paraId="3AF10165" w14:textId="77777777" w:rsidR="00ED5901" w:rsidRPr="00280EE7" w:rsidRDefault="00ED5901" w:rsidP="00ED5901">
      <w:pPr>
        <w:rPr>
          <w:rFonts w:asciiTheme="majorHAnsi" w:hAnsiTheme="majorHAnsi" w:cstheme="majorHAnsi"/>
          <w:sz w:val="16"/>
        </w:rPr>
      </w:pPr>
      <w:r w:rsidRPr="00280EE7">
        <w:rPr>
          <w:rFonts w:asciiTheme="majorHAnsi" w:hAnsiTheme="majorHAnsi" w:cstheme="majorHAnsi"/>
          <w:sz w:val="16"/>
        </w:rPr>
        <w:t xml:space="preserve">Some notable individuals such as legendary physicist Stephen Hawking and Tesla and SpaceX leader and innovator Elon Musk suggest AI could potentially be very dangerous; Musk at one point was comparing AI to the dangers of the dictator of North Korea. Microsoft co-founder Bill Gates also believes there’s reason to be cautious, but that the good can outweigh the bad if managed properly. Since </w:t>
      </w:r>
      <w:r w:rsidRPr="00280EE7">
        <w:rPr>
          <w:rFonts w:asciiTheme="majorHAnsi" w:hAnsiTheme="majorHAnsi" w:cstheme="majorHAnsi"/>
          <w:highlight w:val="cyan"/>
          <w:u w:val="single"/>
        </w:rPr>
        <w:t>recent developments</w:t>
      </w:r>
      <w:r w:rsidRPr="00280EE7">
        <w:rPr>
          <w:rFonts w:asciiTheme="majorHAnsi" w:hAnsiTheme="majorHAnsi" w:cstheme="majorHAnsi"/>
          <w:u w:val="single"/>
        </w:rPr>
        <w:t xml:space="preserve"> have made </w:t>
      </w:r>
      <w:r w:rsidRPr="00280EE7">
        <w:rPr>
          <w:rFonts w:asciiTheme="majorHAnsi" w:hAnsiTheme="majorHAnsi" w:cstheme="majorHAnsi"/>
          <w:highlight w:val="cyan"/>
          <w:u w:val="single"/>
        </w:rPr>
        <w:t>super-intelligent machines possible much sooner</w:t>
      </w:r>
      <w:r w:rsidRPr="00280EE7">
        <w:rPr>
          <w:rFonts w:asciiTheme="majorHAnsi" w:hAnsiTheme="majorHAnsi" w:cstheme="majorHAnsi"/>
          <w:u w:val="single"/>
        </w:rPr>
        <w:t xml:space="preserve"> than initially thought, the time is now to determine what dangers a</w:t>
      </w:r>
      <w:r w:rsidRPr="00280EE7">
        <w:rPr>
          <w:rFonts w:asciiTheme="majorHAnsi" w:hAnsiTheme="majorHAnsi" w:cstheme="majorHAnsi"/>
          <w:sz w:val="16"/>
        </w:rPr>
        <w:t xml:space="preserve">rtificial </w:t>
      </w:r>
      <w:r w:rsidRPr="00280EE7">
        <w:rPr>
          <w:rFonts w:asciiTheme="majorHAnsi" w:hAnsiTheme="majorHAnsi" w:cstheme="majorHAnsi"/>
          <w:u w:val="single"/>
        </w:rPr>
        <w:t>i</w:t>
      </w:r>
      <w:r w:rsidRPr="00280EE7">
        <w:rPr>
          <w:rFonts w:asciiTheme="majorHAnsi" w:hAnsiTheme="majorHAnsi" w:cstheme="majorHAnsi"/>
          <w:sz w:val="16"/>
        </w:rPr>
        <w:t xml:space="preserve">ntelligence </w:t>
      </w:r>
      <w:r w:rsidRPr="00280EE7">
        <w:rPr>
          <w:rStyle w:val="StyleUnderline"/>
          <w:rFonts w:asciiTheme="majorHAnsi" w:hAnsiTheme="majorHAnsi" w:cstheme="majorHAnsi"/>
        </w:rPr>
        <w:t>poses.</w:t>
      </w:r>
      <w:r w:rsidRPr="00280EE7">
        <w:rPr>
          <w:rFonts w:asciiTheme="majorHAnsi" w:hAnsiTheme="majorHAnsi" w:cstheme="majorHAnsi"/>
          <w:sz w:val="16"/>
        </w:rPr>
        <w:t xml:space="preserve"> What is applied and general artificial intelligence? At the core, artificial intelligence is about building machines that can think and act intelligently and includes tools such as Google's search algorithms or the machines that make self-driving cars possible. While most current applications are used to impact humankind positively, any powerful tool can be wielded for harmful purposes when it falls into the wrong hands. Today, we have achieved applied AI—AI that performs a narrow task such as facial recognition, natural language processing or internet searches. Ultimately, experts in the field are working towards artificial general intelligence, where systems can handle any task that intelligent humans could perform, and most likely beat us at each of them. In a comment, Elon Musk wrote: "The pace of progress in artificial intelligence (I'm not referring to narrow AI) is incredibly fast. Unless you have direct exposure to groups like </w:t>
      </w:r>
      <w:proofErr w:type="spellStart"/>
      <w:r w:rsidRPr="00280EE7">
        <w:rPr>
          <w:rFonts w:asciiTheme="majorHAnsi" w:hAnsiTheme="majorHAnsi" w:cstheme="majorHAnsi"/>
          <w:sz w:val="16"/>
        </w:rPr>
        <w:t>Deepmind</w:t>
      </w:r>
      <w:proofErr w:type="spellEnd"/>
      <w:r w:rsidRPr="00280EE7">
        <w:rPr>
          <w:rFonts w:asciiTheme="majorHAnsi" w:hAnsiTheme="majorHAnsi" w:cstheme="majorHAnsi"/>
          <w:sz w:val="16"/>
        </w:rPr>
        <w:t>, you have no idea how fast—</w:t>
      </w:r>
      <w:r w:rsidRPr="00280EE7">
        <w:rPr>
          <w:rStyle w:val="Emphasis"/>
          <w:rFonts w:asciiTheme="majorHAnsi" w:hAnsiTheme="majorHAnsi" w:cstheme="majorHAnsi"/>
        </w:rPr>
        <w:t xml:space="preserve">it is </w:t>
      </w:r>
      <w:r w:rsidRPr="00280EE7">
        <w:rPr>
          <w:rStyle w:val="Emphasis"/>
          <w:rFonts w:asciiTheme="majorHAnsi" w:hAnsiTheme="majorHAnsi" w:cstheme="majorHAnsi"/>
          <w:highlight w:val="cyan"/>
        </w:rPr>
        <w:t>growing</w:t>
      </w:r>
      <w:r w:rsidRPr="00280EE7">
        <w:rPr>
          <w:rStyle w:val="Emphasis"/>
          <w:rFonts w:asciiTheme="majorHAnsi" w:hAnsiTheme="majorHAnsi" w:cstheme="majorHAnsi"/>
        </w:rPr>
        <w:t xml:space="preserve"> at a pace close to </w:t>
      </w:r>
      <w:r w:rsidRPr="00280EE7">
        <w:rPr>
          <w:rStyle w:val="Emphasis"/>
          <w:rFonts w:asciiTheme="majorHAnsi" w:hAnsiTheme="majorHAnsi" w:cstheme="majorHAnsi"/>
          <w:highlight w:val="cyan"/>
        </w:rPr>
        <w:t>exponential</w:t>
      </w:r>
      <w:r w:rsidRPr="00280EE7">
        <w:rPr>
          <w:rFonts w:asciiTheme="majorHAnsi" w:hAnsiTheme="majorHAnsi" w:cstheme="majorHAnsi"/>
          <w:sz w:val="16"/>
        </w:rPr>
        <w:t xml:space="preserve">. </w:t>
      </w:r>
      <w:r w:rsidRPr="00280EE7">
        <w:rPr>
          <w:rFonts w:asciiTheme="majorHAnsi" w:hAnsiTheme="majorHAnsi" w:cstheme="majorHAnsi"/>
          <w:u w:val="single"/>
        </w:rPr>
        <w:t xml:space="preserve">The risk of something seriously dangerous happening is in the </w:t>
      </w:r>
      <w:r w:rsidRPr="00280EE7">
        <w:rPr>
          <w:rFonts w:asciiTheme="majorHAnsi" w:hAnsiTheme="majorHAnsi" w:cstheme="majorHAnsi"/>
          <w:highlight w:val="cyan"/>
          <w:u w:val="single"/>
        </w:rPr>
        <w:t>five-year timeframe. 10 years at most</w:t>
      </w:r>
      <w:r w:rsidRPr="00280EE7">
        <w:rPr>
          <w:rFonts w:asciiTheme="majorHAnsi" w:hAnsiTheme="majorHAnsi" w:cstheme="majorHAnsi"/>
          <w:sz w:val="16"/>
        </w:rPr>
        <w:t xml:space="preserve">.” There are indeed plenty of AI applications that make our everyday lives more convenient and efficient. It's the AI </w:t>
      </w:r>
      <w:r w:rsidRPr="00280EE7">
        <w:rPr>
          <w:rFonts w:asciiTheme="majorHAnsi" w:hAnsiTheme="majorHAnsi" w:cstheme="majorHAnsi"/>
          <w:sz w:val="16"/>
        </w:rPr>
        <w:lastRenderedPageBreak/>
        <w:t xml:space="preserve">applications that play a critical role in ensuring safety that Musk, Hawking, and others were concerned about when they proclaimed their hesitation about the technology. For example, </w:t>
      </w:r>
      <w:r w:rsidRPr="00280EE7">
        <w:rPr>
          <w:rFonts w:asciiTheme="majorHAnsi" w:hAnsiTheme="majorHAnsi" w:cstheme="majorHAnsi"/>
          <w:u w:val="single"/>
        </w:rPr>
        <w:t xml:space="preserve">if AI is responsible for ensuring the operation of our power grid and our worst fears are realized, and the </w:t>
      </w:r>
      <w:r w:rsidRPr="00280EE7">
        <w:rPr>
          <w:rFonts w:asciiTheme="majorHAnsi" w:hAnsiTheme="majorHAnsi" w:cstheme="majorHAnsi"/>
          <w:highlight w:val="cyan"/>
          <w:u w:val="single"/>
        </w:rPr>
        <w:t>system goes rogue or</w:t>
      </w:r>
      <w:r w:rsidRPr="00280EE7">
        <w:rPr>
          <w:rFonts w:asciiTheme="majorHAnsi" w:hAnsiTheme="majorHAnsi" w:cstheme="majorHAnsi"/>
          <w:u w:val="single"/>
        </w:rPr>
        <w:t xml:space="preserve"> gets </w:t>
      </w:r>
      <w:r w:rsidRPr="00280EE7">
        <w:rPr>
          <w:rFonts w:asciiTheme="majorHAnsi" w:hAnsiTheme="majorHAnsi" w:cstheme="majorHAnsi"/>
          <w:highlight w:val="cyan"/>
          <w:u w:val="single"/>
        </w:rPr>
        <w:t>hacked</w:t>
      </w:r>
      <w:r w:rsidRPr="00280EE7">
        <w:rPr>
          <w:rFonts w:asciiTheme="majorHAnsi" w:hAnsiTheme="majorHAnsi" w:cstheme="majorHAnsi"/>
          <w:u w:val="single"/>
        </w:rPr>
        <w:t xml:space="preserve"> by an enemy,</w:t>
      </w:r>
      <w:r w:rsidRPr="00280EE7">
        <w:rPr>
          <w:rFonts w:asciiTheme="majorHAnsi" w:hAnsiTheme="majorHAnsi" w:cstheme="majorHAnsi"/>
          <w:sz w:val="16"/>
        </w:rPr>
        <w:t xml:space="preserve"> it could result in massive harm. While we haven’t achieved super-intelligent machines yet, the </w:t>
      </w:r>
      <w:r w:rsidRPr="00280EE7">
        <w:rPr>
          <w:rFonts w:asciiTheme="majorHAnsi" w:hAnsiTheme="majorHAnsi" w:cstheme="majorHAnsi"/>
          <w:u w:val="single"/>
        </w:rPr>
        <w:t xml:space="preserve">legal, political, societal, financial and regulatory issues are so complex and wide-reaching that it’s necessary to take a look at them </w:t>
      </w:r>
      <w:proofErr w:type="gramStart"/>
      <w:r w:rsidRPr="00280EE7">
        <w:rPr>
          <w:rFonts w:asciiTheme="majorHAnsi" w:hAnsiTheme="majorHAnsi" w:cstheme="majorHAnsi"/>
          <w:u w:val="single"/>
        </w:rPr>
        <w:t>now</w:t>
      </w:r>
      <w:proofErr w:type="gramEnd"/>
      <w:r w:rsidRPr="00280EE7">
        <w:rPr>
          <w:rFonts w:asciiTheme="majorHAnsi" w:hAnsiTheme="majorHAnsi" w:cstheme="majorHAnsi"/>
          <w:u w:val="single"/>
        </w:rPr>
        <w:t xml:space="preserve"> so we are prepared to safely operate among them when the time comes</w:t>
      </w:r>
      <w:r w:rsidRPr="00280EE7">
        <w:rPr>
          <w:rFonts w:asciiTheme="majorHAnsi" w:hAnsiTheme="majorHAnsi" w:cstheme="majorHAnsi"/>
          <w:sz w:val="16"/>
        </w:rPr>
        <w:t xml:space="preserve">. Outside of preparing for a future with super-intelligent machines now, artificial intelligence can already pose dangers in its current form. Let’s </w:t>
      </w:r>
      <w:proofErr w:type="gramStart"/>
      <w:r w:rsidRPr="00280EE7">
        <w:rPr>
          <w:rFonts w:asciiTheme="majorHAnsi" w:hAnsiTheme="majorHAnsi" w:cstheme="majorHAnsi"/>
          <w:sz w:val="16"/>
        </w:rPr>
        <w:t>take a look</w:t>
      </w:r>
      <w:proofErr w:type="gramEnd"/>
      <w:r w:rsidRPr="00280EE7">
        <w:rPr>
          <w:rFonts w:asciiTheme="majorHAnsi" w:hAnsiTheme="majorHAnsi" w:cstheme="majorHAnsi"/>
          <w:sz w:val="16"/>
        </w:rPr>
        <w:t xml:space="preserve"> at some key AI-related risks. </w:t>
      </w:r>
      <w:r w:rsidRPr="00280EE7">
        <w:rPr>
          <w:rFonts w:asciiTheme="majorHAnsi" w:hAnsiTheme="majorHAnsi" w:cstheme="majorHAnsi"/>
          <w:u w:val="single"/>
        </w:rPr>
        <w:t xml:space="preserve">Autonomous weapons </w:t>
      </w:r>
      <w:r w:rsidRPr="00280EE7">
        <w:rPr>
          <w:rFonts w:asciiTheme="majorHAnsi" w:hAnsiTheme="majorHAnsi" w:cstheme="majorHAnsi"/>
          <w:highlight w:val="cyan"/>
          <w:u w:val="single"/>
        </w:rPr>
        <w:t>AI programmed to do something dangerous</w:t>
      </w:r>
      <w:r w:rsidRPr="00280EE7">
        <w:rPr>
          <w:rFonts w:asciiTheme="majorHAnsi" w:hAnsiTheme="majorHAnsi" w:cstheme="majorHAnsi"/>
          <w:u w:val="single"/>
        </w:rPr>
        <w:t>, as is the case with autonomous weapons programmed to kill,</w:t>
      </w:r>
      <w:r w:rsidRPr="00280EE7">
        <w:rPr>
          <w:rFonts w:asciiTheme="majorHAnsi" w:hAnsiTheme="majorHAnsi" w:cstheme="majorHAnsi"/>
          <w:sz w:val="16"/>
        </w:rPr>
        <w:t xml:space="preserve"> is one way AI can pose risks. It might even be plausible to expect that the </w:t>
      </w:r>
      <w:r w:rsidRPr="00280EE7">
        <w:rPr>
          <w:rFonts w:asciiTheme="majorHAnsi" w:hAnsiTheme="majorHAnsi" w:cstheme="majorHAnsi"/>
          <w:highlight w:val="cyan"/>
          <w:u w:val="single"/>
        </w:rPr>
        <w:t>nuclear arms race</w:t>
      </w:r>
      <w:r w:rsidRPr="00280EE7">
        <w:rPr>
          <w:rFonts w:asciiTheme="majorHAnsi" w:hAnsiTheme="majorHAnsi" w:cstheme="majorHAnsi"/>
          <w:u w:val="single"/>
        </w:rPr>
        <w:t xml:space="preserve"> will be </w:t>
      </w:r>
      <w:r w:rsidRPr="00280EE7">
        <w:rPr>
          <w:rFonts w:asciiTheme="majorHAnsi" w:hAnsiTheme="majorHAnsi" w:cstheme="majorHAnsi"/>
          <w:highlight w:val="cyan"/>
          <w:u w:val="single"/>
        </w:rPr>
        <w:t>replaced</w:t>
      </w:r>
      <w:r w:rsidRPr="00280EE7">
        <w:rPr>
          <w:rFonts w:asciiTheme="majorHAnsi" w:hAnsiTheme="majorHAnsi" w:cstheme="majorHAnsi"/>
          <w:u w:val="single"/>
        </w:rPr>
        <w:t xml:space="preserve"> with a </w:t>
      </w:r>
      <w:r w:rsidRPr="00280EE7">
        <w:rPr>
          <w:rFonts w:asciiTheme="majorHAnsi" w:hAnsiTheme="majorHAnsi" w:cstheme="majorHAnsi"/>
          <w:highlight w:val="cyan"/>
          <w:u w:val="single"/>
        </w:rPr>
        <w:t>global autonomous weapons race</w:t>
      </w:r>
      <w:r w:rsidRPr="00280EE7">
        <w:rPr>
          <w:rFonts w:asciiTheme="majorHAnsi" w:hAnsiTheme="majorHAnsi" w:cstheme="majorHAnsi"/>
          <w:sz w:val="16"/>
        </w:rPr>
        <w:t xml:space="preserve">. Russia’s president Vladimir Putin said: “Artificial intelligence is the future, not only for Russia, but for all humankind. It comes with enormous opportunities, but also threats that are difficult to predict. Whoever becomes the leader in this sphere will become the ruler of the world.” Aside from being concerned that autonomous weapons might gain a “mind of their own,” a more imminent concern is the dangers autonomous weapons might have with an individual or government that doesn’t value human life. Once deployed, they will likely be difficult to dismantle or combat. Social manipulation </w:t>
      </w:r>
      <w:proofErr w:type="gramStart"/>
      <w:r w:rsidRPr="00280EE7">
        <w:rPr>
          <w:rFonts w:asciiTheme="majorHAnsi" w:hAnsiTheme="majorHAnsi" w:cstheme="majorHAnsi"/>
          <w:sz w:val="16"/>
        </w:rPr>
        <w:t>Social</w:t>
      </w:r>
      <w:proofErr w:type="gramEnd"/>
      <w:r w:rsidRPr="00280EE7">
        <w:rPr>
          <w:rFonts w:asciiTheme="majorHAnsi" w:hAnsiTheme="majorHAnsi" w:cstheme="majorHAnsi"/>
          <w:sz w:val="16"/>
        </w:rPr>
        <w:t xml:space="preserve"> media through its autonomous-powered algorithms is very effective at target marketing. They know who we are, what we like and are incredibly good at surmising what we think. Investigations are still underway to determine the fault of Cambridge Analytica and others associated with the firm who used the data from 50 million Facebook users to try to sway the outcome of the 2016 U.S. presidential election and the U.K.'s Brexit referendum, but if the accusations are correct, it illustrates AI's power for social manipulation. By spreading propaganda to individuals identified through algorithms and personal data, AI can target them and spread whatever information they like, in whatever format they will find most convincing—fact or fiction. Invasion of privacy and social grading It is now possible to track and analyze an individual's every move online as well as when they are going about their daily business. Cameras are nearly everywhere, and facial recognition algorithms know who you are. In fact, this is the type of information that is going to power China's social credit system that is expected to give every one of its 1.4 billion citizens a personal score based on how they behave—things such as do they jaywalk, do they smoke in non-smoking areas and how much time they spend playing video games. When Big Brother is watching you and then making decisions based on that intel, it’s not only an invasion of privacy it can quickly turn to social oppression. Misalignment between our goals and the machine’s Part of what </w:t>
      </w:r>
      <w:proofErr w:type="gramStart"/>
      <w:r w:rsidRPr="00280EE7">
        <w:rPr>
          <w:rFonts w:asciiTheme="majorHAnsi" w:hAnsiTheme="majorHAnsi" w:cstheme="majorHAnsi"/>
          <w:sz w:val="16"/>
        </w:rPr>
        <w:t>humans</w:t>
      </w:r>
      <w:proofErr w:type="gramEnd"/>
      <w:r w:rsidRPr="00280EE7">
        <w:rPr>
          <w:rFonts w:asciiTheme="majorHAnsi" w:hAnsiTheme="majorHAnsi" w:cstheme="majorHAnsi"/>
          <w:sz w:val="16"/>
        </w:rPr>
        <w:t xml:space="preserve"> value in AI-powered machines is their efficiency and effectiveness. But, if we aren’t clear with the goals we set for AI machines, it could be dangerous if a machine isn’t armed with the same goals we have. For example, a command to “Get me to the airport as quickly as possible” might have dire consequences. Without specifying that the rules of the road must be respected because we value human life, a machine could quite effectively accomplish its goal of getting you to the airport as quickly as possible and do literally what you </w:t>
      </w:r>
      <w:proofErr w:type="gramStart"/>
      <w:r w:rsidRPr="00280EE7">
        <w:rPr>
          <w:rFonts w:asciiTheme="majorHAnsi" w:hAnsiTheme="majorHAnsi" w:cstheme="majorHAnsi"/>
          <w:sz w:val="16"/>
        </w:rPr>
        <w:t>asked, but</w:t>
      </w:r>
      <w:proofErr w:type="gramEnd"/>
      <w:r w:rsidRPr="00280EE7">
        <w:rPr>
          <w:rFonts w:asciiTheme="majorHAnsi" w:hAnsiTheme="majorHAnsi" w:cstheme="majorHAnsi"/>
          <w:sz w:val="16"/>
        </w:rPr>
        <w:t xml:space="preserve"> leave behind a trail of accidents. Discrimination Since machines can collect, </w:t>
      </w:r>
      <w:proofErr w:type="gramStart"/>
      <w:r w:rsidRPr="00280EE7">
        <w:rPr>
          <w:rFonts w:asciiTheme="majorHAnsi" w:hAnsiTheme="majorHAnsi" w:cstheme="majorHAnsi"/>
          <w:sz w:val="16"/>
        </w:rPr>
        <w:t>track</w:t>
      </w:r>
      <w:proofErr w:type="gramEnd"/>
      <w:r w:rsidRPr="00280EE7">
        <w:rPr>
          <w:rFonts w:asciiTheme="majorHAnsi" w:hAnsiTheme="majorHAnsi" w:cstheme="majorHAnsi"/>
          <w:sz w:val="16"/>
        </w:rPr>
        <w:t xml:space="preserve"> and analyze so much about you, it’s very possible for those machines to use that information against you. It’s not hard to imagine an insurance company telling you you’re not insurable based on the number of times you were caught on camera talking on your phone. An employer might withhold a job offer based on your “social credit score.” </w:t>
      </w:r>
      <w:r w:rsidRPr="00280EE7">
        <w:rPr>
          <w:rFonts w:asciiTheme="majorHAnsi" w:hAnsiTheme="majorHAnsi" w:cstheme="majorHAnsi"/>
          <w:highlight w:val="cyan"/>
          <w:u w:val="single"/>
        </w:rPr>
        <w:t>Any powerful technology can be misused</w:t>
      </w:r>
      <w:r w:rsidRPr="00280EE7">
        <w:rPr>
          <w:rFonts w:asciiTheme="majorHAnsi" w:hAnsiTheme="majorHAnsi" w:cstheme="majorHAnsi"/>
          <w:sz w:val="16"/>
        </w:rPr>
        <w:t xml:space="preserve">. Today, artificial intelligence is used for many good causes including to help us make better medical diagnoses, find new ways to cure cancer and make our cars safer. Unfortunately, as our AI capabilities </w:t>
      </w:r>
      <w:proofErr w:type="gramStart"/>
      <w:r w:rsidRPr="00280EE7">
        <w:rPr>
          <w:rFonts w:asciiTheme="majorHAnsi" w:hAnsiTheme="majorHAnsi" w:cstheme="majorHAnsi"/>
          <w:sz w:val="16"/>
        </w:rPr>
        <w:t>expand</w:t>
      </w:r>
      <w:proofErr w:type="gramEnd"/>
      <w:r w:rsidRPr="00280EE7">
        <w:rPr>
          <w:rFonts w:asciiTheme="majorHAnsi" w:hAnsiTheme="majorHAnsi" w:cstheme="majorHAnsi"/>
          <w:sz w:val="16"/>
        </w:rPr>
        <w:t xml:space="preserve"> we will also see it being used for dangerous or malicious purposes. Since AI technology is advancing so rapidly, it is vital for us to start to debate the best ways for AI to develop positively while minimizing its destructive potential.</w:t>
      </w:r>
    </w:p>
    <w:p w14:paraId="2B79B885" w14:textId="77777777" w:rsidR="00ED5901" w:rsidRPr="00280EE7" w:rsidRDefault="00ED5901" w:rsidP="00ED5901">
      <w:pPr>
        <w:pStyle w:val="Heading4"/>
        <w:rPr>
          <w:rFonts w:asciiTheme="majorHAnsi" w:hAnsiTheme="majorHAnsi" w:cstheme="majorHAnsi"/>
        </w:rPr>
      </w:pPr>
      <w:r w:rsidRPr="00280EE7">
        <w:rPr>
          <w:rFonts w:asciiTheme="majorHAnsi" w:hAnsiTheme="majorHAnsi" w:cstheme="majorHAnsi"/>
        </w:rPr>
        <w:t>Extinction is inevitable from future technology — nanotech, our simulation gets shut down, AI, biotech, particle accelerators, and black swans</w:t>
      </w:r>
    </w:p>
    <w:p w14:paraId="77A89EBB" w14:textId="77777777" w:rsidR="00ED5901" w:rsidRPr="00280EE7" w:rsidRDefault="00ED5901" w:rsidP="00ED5901">
      <w:pPr>
        <w:rPr>
          <w:rFonts w:asciiTheme="majorHAnsi" w:hAnsiTheme="majorHAnsi" w:cstheme="majorHAnsi"/>
        </w:rPr>
      </w:pPr>
      <w:r w:rsidRPr="00280EE7">
        <w:rPr>
          <w:rFonts w:asciiTheme="majorHAnsi" w:hAnsiTheme="majorHAnsi" w:cstheme="majorHAnsi"/>
        </w:rPr>
        <w:t xml:space="preserve">Bruce </w:t>
      </w:r>
      <w:r w:rsidRPr="00280EE7">
        <w:rPr>
          <w:rStyle w:val="Style13ptBold"/>
          <w:rFonts w:asciiTheme="majorHAnsi" w:hAnsiTheme="majorHAnsi" w:cstheme="majorHAnsi"/>
        </w:rPr>
        <w:t>Sterling 18</w:t>
      </w:r>
      <w:r w:rsidRPr="00280EE7">
        <w:rPr>
          <w:rFonts w:asciiTheme="majorHAnsi" w:hAnsiTheme="majorHAnsi" w:cstheme="majorHAnsi"/>
        </w:rPr>
        <w:t>, 6-1-20</w:t>
      </w:r>
      <w:r w:rsidRPr="00280EE7">
        <w:rPr>
          <w:rFonts w:asciiTheme="majorHAnsi" w:hAnsiTheme="majorHAnsi" w:cstheme="majorHAnsi"/>
          <w:b/>
          <w:bCs/>
          <w:sz w:val="26"/>
          <w:szCs w:val="26"/>
        </w:rPr>
        <w:t>18</w:t>
      </w:r>
      <w:r w:rsidRPr="00280EE7">
        <w:rPr>
          <w:rFonts w:asciiTheme="majorHAnsi" w:hAnsiTheme="majorHAnsi" w:cstheme="majorHAnsi"/>
        </w:rPr>
        <w:t xml:space="preserve">, "When Nick Bostrom says “Bang”," WIRED, </w:t>
      </w:r>
      <w:hyperlink r:id="rId15" w:history="1">
        <w:r w:rsidRPr="00280EE7">
          <w:rPr>
            <w:rStyle w:val="Hyperlink"/>
            <w:rFonts w:asciiTheme="majorHAnsi" w:hAnsiTheme="majorHAnsi" w:cstheme="majorHAnsi"/>
          </w:rPr>
          <w:t>https://www.wired.com/beyond-the-beyond/2018/06/nick-bostrom-says-bang/</w:t>
        </w:r>
      </w:hyperlink>
    </w:p>
    <w:p w14:paraId="1ADE52AA" w14:textId="77777777" w:rsidR="00ED5901" w:rsidRPr="00280EE7" w:rsidRDefault="00ED5901" w:rsidP="00ED5901">
      <w:pPr>
        <w:rPr>
          <w:rFonts w:asciiTheme="majorHAnsi" w:hAnsiTheme="majorHAnsi" w:cstheme="majorHAnsi"/>
        </w:rPr>
      </w:pPr>
      <w:r w:rsidRPr="00280EE7">
        <w:rPr>
          <w:rFonts w:asciiTheme="majorHAnsi" w:hAnsiTheme="majorHAnsi" w:cstheme="majorHAnsi"/>
        </w:rPr>
        <w:t>*We do not endorse the author’s language*</w:t>
      </w:r>
    </w:p>
    <w:p w14:paraId="5E15F86E" w14:textId="77777777" w:rsidR="00ED5901" w:rsidRDefault="00ED5901" w:rsidP="00ED5901">
      <w:pPr>
        <w:rPr>
          <w:rFonts w:asciiTheme="majorHAnsi" w:hAnsiTheme="majorHAnsi" w:cstheme="majorHAnsi"/>
          <w:sz w:val="16"/>
        </w:rPr>
      </w:pPr>
      <w:r w:rsidRPr="00280EE7">
        <w:rPr>
          <w:rFonts w:asciiTheme="majorHAnsi" w:hAnsiTheme="majorHAnsi" w:cstheme="majorHAnsi"/>
          <w:sz w:val="16"/>
        </w:rPr>
        <w:t xml:space="preserve">4.1 </w:t>
      </w:r>
      <w:r w:rsidRPr="00280EE7">
        <w:rPr>
          <w:rStyle w:val="StyleUnderline"/>
          <w:rFonts w:asciiTheme="majorHAnsi" w:hAnsiTheme="majorHAnsi" w:cstheme="majorHAnsi"/>
        </w:rPr>
        <w:t xml:space="preserve">Deliberate </w:t>
      </w:r>
      <w:r w:rsidRPr="00280EE7">
        <w:rPr>
          <w:rStyle w:val="Emphasis"/>
          <w:rFonts w:asciiTheme="majorHAnsi" w:hAnsiTheme="majorHAnsi" w:cstheme="majorHAnsi"/>
          <w:highlight w:val="cyan"/>
        </w:rPr>
        <w:t>misuse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nanotech</w:t>
      </w:r>
      <w:r w:rsidRPr="00280EE7">
        <w:rPr>
          <w:rStyle w:val="Emphasis"/>
          <w:rFonts w:asciiTheme="majorHAnsi" w:hAnsiTheme="majorHAnsi" w:cstheme="majorHAnsi"/>
        </w:rPr>
        <w:t>nology</w:t>
      </w:r>
      <w:r w:rsidRPr="00280EE7">
        <w:rPr>
          <w:rFonts w:asciiTheme="majorHAnsi" w:hAnsiTheme="majorHAnsi" w:cstheme="majorHAnsi"/>
          <w:sz w:val="16"/>
        </w:rPr>
        <w:t xml:space="preserve"> </w:t>
      </w:r>
      <w:proofErr w:type="gramStart"/>
      <w:r w:rsidRPr="00280EE7">
        <w:rPr>
          <w:rStyle w:val="StyleUnderline"/>
          <w:rFonts w:asciiTheme="majorHAnsi" w:hAnsiTheme="majorHAnsi" w:cstheme="majorHAnsi"/>
        </w:rPr>
        <w:t>In</w:t>
      </w:r>
      <w:proofErr w:type="gramEnd"/>
      <w:r w:rsidRPr="00280EE7">
        <w:rPr>
          <w:rStyle w:val="StyleUnderline"/>
          <w:rFonts w:asciiTheme="majorHAnsi" w:hAnsiTheme="majorHAnsi" w:cstheme="majorHAnsi"/>
        </w:rPr>
        <w:t xml:space="preserve"> a mature form, molecular nanotechnology will </w:t>
      </w:r>
      <w:r w:rsidRPr="00280EE7">
        <w:rPr>
          <w:rStyle w:val="StyleUnderline"/>
          <w:rFonts w:asciiTheme="majorHAnsi" w:hAnsiTheme="majorHAnsi" w:cstheme="majorHAnsi"/>
          <w:highlight w:val="cyan"/>
        </w:rPr>
        <w:t>enable the construction of</w:t>
      </w:r>
      <w:r w:rsidRPr="00280EE7">
        <w:rPr>
          <w:rStyle w:val="StyleUnderline"/>
          <w:rFonts w:asciiTheme="majorHAnsi" w:hAnsiTheme="majorHAnsi" w:cstheme="majorHAnsi"/>
        </w:rPr>
        <w:t xml:space="preserve"> bacterium-scale </w:t>
      </w:r>
      <w:r w:rsidRPr="00280EE7">
        <w:rPr>
          <w:rStyle w:val="StyleUnderline"/>
          <w:rFonts w:asciiTheme="majorHAnsi" w:hAnsiTheme="majorHAnsi" w:cstheme="majorHAnsi"/>
          <w:highlight w:val="cyan"/>
        </w:rPr>
        <w:t>self-replicating</w:t>
      </w:r>
      <w:r w:rsidRPr="00280EE7">
        <w:rPr>
          <w:rStyle w:val="StyleUnderline"/>
          <w:rFonts w:asciiTheme="majorHAnsi" w:hAnsiTheme="majorHAnsi" w:cstheme="majorHAnsi"/>
        </w:rPr>
        <w:t xml:space="preserve"> mechanical </w:t>
      </w:r>
      <w:r w:rsidRPr="00280EE7">
        <w:rPr>
          <w:rStyle w:val="StyleUnderline"/>
          <w:rFonts w:asciiTheme="majorHAnsi" w:hAnsiTheme="majorHAnsi" w:cstheme="majorHAnsi"/>
          <w:highlight w:val="cyan"/>
        </w:rPr>
        <w:t>robots</w:t>
      </w:r>
      <w:r w:rsidRPr="00280EE7">
        <w:rPr>
          <w:rStyle w:val="StyleUnderline"/>
          <w:rFonts w:asciiTheme="majorHAnsi" w:hAnsiTheme="majorHAnsi" w:cstheme="majorHAnsi"/>
        </w:rPr>
        <w:t xml:space="preserve"> that</w:t>
      </w:r>
      <w:r w:rsidRPr="00280EE7">
        <w:rPr>
          <w:rFonts w:asciiTheme="majorHAnsi" w:hAnsiTheme="majorHAnsi" w:cstheme="majorHAnsi"/>
          <w:sz w:val="16"/>
        </w:rPr>
        <w:t xml:space="preserve"> can </w:t>
      </w:r>
      <w:r w:rsidRPr="00280EE7">
        <w:rPr>
          <w:rStyle w:val="StyleUnderline"/>
          <w:rFonts w:asciiTheme="majorHAnsi" w:hAnsiTheme="majorHAnsi" w:cstheme="majorHAnsi"/>
        </w:rPr>
        <w:t>feed on dirt or other organic matter</w:t>
      </w:r>
      <w:r w:rsidRPr="00280EE7">
        <w:rPr>
          <w:rFonts w:asciiTheme="majorHAnsi" w:hAnsiTheme="majorHAnsi" w:cstheme="majorHAnsi"/>
          <w:sz w:val="16"/>
        </w:rPr>
        <w:t xml:space="preserve"> [22-25]. </w:t>
      </w:r>
      <w:r w:rsidRPr="00280EE7">
        <w:rPr>
          <w:rStyle w:val="StyleUnderline"/>
          <w:rFonts w:asciiTheme="majorHAnsi" w:hAnsiTheme="majorHAnsi" w:cstheme="majorHAnsi"/>
        </w:rPr>
        <w:t xml:space="preserve">Such replicators could </w:t>
      </w:r>
      <w:r w:rsidRPr="00280EE7">
        <w:rPr>
          <w:rStyle w:val="Emphasis"/>
          <w:rFonts w:asciiTheme="majorHAnsi" w:hAnsiTheme="majorHAnsi" w:cstheme="majorHAnsi"/>
          <w:highlight w:val="cyan"/>
        </w:rPr>
        <w:t>eat up the biosphere</w:t>
      </w:r>
      <w:r w:rsidRPr="00280EE7">
        <w:rPr>
          <w:rStyle w:val="StyleUnderline"/>
          <w:rFonts w:asciiTheme="majorHAnsi" w:hAnsiTheme="majorHAnsi" w:cstheme="majorHAnsi"/>
        </w:rPr>
        <w:t xml:space="preserve"> or destroy it</w:t>
      </w:r>
      <w:r w:rsidRPr="00280EE7">
        <w:rPr>
          <w:rFonts w:asciiTheme="majorHAnsi" w:hAnsiTheme="majorHAnsi" w:cstheme="majorHAnsi"/>
          <w:sz w:val="16"/>
        </w:rPr>
        <w:t xml:space="preserve"> by other means such </w:t>
      </w:r>
      <w:r w:rsidRPr="00280EE7">
        <w:rPr>
          <w:rStyle w:val="StyleUnderline"/>
          <w:rFonts w:asciiTheme="majorHAnsi" w:hAnsiTheme="majorHAnsi" w:cstheme="majorHAnsi"/>
        </w:rPr>
        <w:t>as by poisoning it, burning it, or blocking out sunlight. A person of malicious intent in possession of this technology</w:t>
      </w:r>
      <w:r w:rsidRPr="00280EE7">
        <w:rPr>
          <w:rFonts w:asciiTheme="majorHAnsi" w:hAnsiTheme="majorHAnsi" w:cstheme="majorHAnsi"/>
          <w:sz w:val="16"/>
        </w:rPr>
        <w:t xml:space="preserve"> might </w:t>
      </w:r>
      <w:r w:rsidRPr="00280EE7">
        <w:rPr>
          <w:rStyle w:val="StyleUnderline"/>
          <w:rFonts w:asciiTheme="majorHAnsi" w:hAnsiTheme="majorHAnsi" w:cstheme="majorHAnsi"/>
          <w:highlight w:val="cyan"/>
        </w:rPr>
        <w:t xml:space="preserve">cause </w:t>
      </w:r>
      <w:r w:rsidRPr="00280EE7">
        <w:rPr>
          <w:rStyle w:val="StyleUnderline"/>
          <w:rFonts w:asciiTheme="majorHAnsi" w:hAnsiTheme="majorHAnsi" w:cstheme="majorHAnsi"/>
        </w:rPr>
        <w:t xml:space="preserve">the </w:t>
      </w:r>
      <w:r w:rsidRPr="00280EE7">
        <w:rPr>
          <w:rStyle w:val="StyleUnderline"/>
          <w:rFonts w:asciiTheme="majorHAnsi" w:hAnsiTheme="majorHAnsi" w:cstheme="majorHAnsi"/>
          <w:highlight w:val="cyan"/>
        </w:rPr>
        <w:t xml:space="preserve">extinction </w:t>
      </w:r>
      <w:r w:rsidRPr="00280EE7">
        <w:rPr>
          <w:rStyle w:val="StyleUnderline"/>
          <w:rFonts w:asciiTheme="majorHAnsi" w:hAnsiTheme="majorHAnsi" w:cstheme="majorHAnsi"/>
        </w:rPr>
        <w:t>of</w:t>
      </w:r>
      <w:r w:rsidRPr="00280EE7">
        <w:rPr>
          <w:rFonts w:asciiTheme="majorHAnsi" w:hAnsiTheme="majorHAnsi" w:cstheme="majorHAnsi"/>
          <w:sz w:val="16"/>
        </w:rPr>
        <w:t xml:space="preserve"> intelligent </w:t>
      </w:r>
      <w:r w:rsidRPr="00280EE7">
        <w:rPr>
          <w:rStyle w:val="StyleUnderline"/>
          <w:rFonts w:asciiTheme="majorHAnsi" w:hAnsiTheme="majorHAnsi" w:cstheme="majorHAnsi"/>
        </w:rPr>
        <w:t>life on Earth</w:t>
      </w:r>
      <w:r w:rsidRPr="00280EE7">
        <w:rPr>
          <w:rFonts w:asciiTheme="majorHAnsi" w:hAnsiTheme="majorHAnsi" w:cstheme="majorHAnsi"/>
          <w:sz w:val="16"/>
        </w:rPr>
        <w:t xml:space="preserve"> by releasing such nanobots into the environment.[9] </w:t>
      </w:r>
      <w:r w:rsidRPr="00280EE7">
        <w:rPr>
          <w:rStyle w:val="StyleUnderline"/>
          <w:rFonts w:asciiTheme="majorHAnsi" w:hAnsiTheme="majorHAnsi" w:cstheme="majorHAnsi"/>
        </w:rPr>
        <w:t>The technology to produce a destructive nanobot seems considerably easier to develop than the technology to create an effective defense against such an attack</w:t>
      </w:r>
      <w:r w:rsidRPr="00280EE7">
        <w:rPr>
          <w:rFonts w:asciiTheme="majorHAnsi" w:hAnsiTheme="majorHAnsi" w:cstheme="majorHAnsi"/>
          <w:sz w:val="16"/>
        </w:rPr>
        <w:t xml:space="preserve"> (a </w:t>
      </w:r>
      <w:r w:rsidRPr="00280EE7">
        <w:rPr>
          <w:rFonts w:asciiTheme="majorHAnsi" w:hAnsiTheme="majorHAnsi" w:cstheme="majorHAnsi"/>
          <w:sz w:val="16"/>
        </w:rPr>
        <w:lastRenderedPageBreak/>
        <w:t xml:space="preserve">global nanotech immune system, an “active shield” [23]). It is therefore likely that </w:t>
      </w:r>
      <w:r w:rsidRPr="00280EE7">
        <w:rPr>
          <w:rStyle w:val="StyleUnderline"/>
          <w:rFonts w:asciiTheme="majorHAnsi" w:hAnsiTheme="majorHAnsi" w:cstheme="majorHAnsi"/>
          <w:highlight w:val="cyan"/>
        </w:rPr>
        <w:t>there will be a period of vulnerability</w:t>
      </w:r>
      <w:r w:rsidRPr="00280EE7">
        <w:rPr>
          <w:rFonts w:asciiTheme="majorHAnsi" w:hAnsiTheme="majorHAnsi" w:cstheme="majorHAnsi"/>
          <w:sz w:val="16"/>
        </w:rPr>
        <w:t xml:space="preserve"> during which this technology must be prevented from coming into the wrong hands. Yet </w:t>
      </w:r>
      <w:r w:rsidRPr="00280EE7">
        <w:rPr>
          <w:rStyle w:val="StyleUnderline"/>
          <w:rFonts w:asciiTheme="majorHAnsi" w:hAnsiTheme="majorHAnsi" w:cstheme="majorHAnsi"/>
        </w:rPr>
        <w:t>the technology</w:t>
      </w:r>
      <w:r w:rsidRPr="00280EE7">
        <w:rPr>
          <w:rFonts w:asciiTheme="majorHAnsi" w:hAnsiTheme="majorHAnsi" w:cstheme="majorHAnsi"/>
          <w:sz w:val="16"/>
        </w:rPr>
        <w:t xml:space="preserve"> could </w:t>
      </w:r>
      <w:r w:rsidRPr="00280EE7">
        <w:rPr>
          <w:rStyle w:val="StyleUnderline"/>
          <w:rFonts w:asciiTheme="majorHAnsi" w:hAnsiTheme="majorHAnsi" w:cstheme="majorHAnsi"/>
        </w:rPr>
        <w:t xml:space="preserve">prove </w:t>
      </w:r>
      <w:r w:rsidRPr="00280EE7">
        <w:rPr>
          <w:rStyle w:val="StyleUnderline"/>
          <w:rFonts w:asciiTheme="majorHAnsi" w:hAnsiTheme="majorHAnsi" w:cstheme="majorHAnsi"/>
          <w:highlight w:val="cyan"/>
        </w:rPr>
        <w:t>hard to regulate</w:t>
      </w:r>
      <w:r w:rsidRPr="00280EE7">
        <w:rPr>
          <w:rStyle w:val="StyleUnderline"/>
          <w:rFonts w:asciiTheme="majorHAnsi" w:hAnsiTheme="majorHAnsi" w:cstheme="majorHAnsi"/>
        </w:rPr>
        <w:t>, since it doesn’t require rare radioactive isotopes or large, easily identifiable manufacturing plants</w:t>
      </w:r>
      <w:r w:rsidRPr="00280EE7">
        <w:rPr>
          <w:rFonts w:asciiTheme="majorHAnsi" w:hAnsiTheme="majorHAnsi" w:cstheme="majorHAnsi"/>
          <w:sz w:val="16"/>
        </w:rPr>
        <w:t xml:space="preserve">, as does production of nuclear weapons [23]. </w:t>
      </w:r>
      <w:r w:rsidRPr="00280EE7">
        <w:rPr>
          <w:rStyle w:val="StyleUnderline"/>
          <w:rFonts w:asciiTheme="majorHAnsi" w:hAnsiTheme="majorHAnsi" w:cstheme="majorHAnsi"/>
        </w:rPr>
        <w:t>Even if effective defenses against a limited nanotech attack are developed</w:t>
      </w:r>
      <w:r w:rsidRPr="00280EE7">
        <w:rPr>
          <w:rFonts w:asciiTheme="majorHAnsi" w:hAnsiTheme="majorHAnsi" w:cstheme="majorHAnsi"/>
          <w:sz w:val="16"/>
        </w:rPr>
        <w:t xml:space="preserve"> before dangerous replicators are designed and acquired by suicidal regimes or terrorists, </w:t>
      </w:r>
      <w:r w:rsidRPr="00280EE7">
        <w:rPr>
          <w:rStyle w:val="StyleUnderline"/>
          <w:rFonts w:asciiTheme="majorHAnsi" w:hAnsiTheme="majorHAnsi" w:cstheme="majorHAnsi"/>
        </w:rPr>
        <w:t xml:space="preserve">there will still be the danger of an arms race between states possessing </w:t>
      </w:r>
      <w:r w:rsidRPr="00280EE7">
        <w:rPr>
          <w:rStyle w:val="StyleUnderline"/>
          <w:rFonts w:asciiTheme="majorHAnsi" w:hAnsiTheme="majorHAnsi" w:cstheme="majorHAnsi"/>
          <w:highlight w:val="cyan"/>
        </w:rPr>
        <w:t>nanotech</w:t>
      </w:r>
      <w:r w:rsidRPr="00280EE7">
        <w:rPr>
          <w:rStyle w:val="StyleUnderline"/>
          <w:rFonts w:asciiTheme="majorHAnsi" w:hAnsiTheme="majorHAnsi" w:cstheme="majorHAnsi"/>
        </w:rPr>
        <w:t>nology</w:t>
      </w:r>
      <w:r w:rsidRPr="00280EE7">
        <w:rPr>
          <w:rFonts w:asciiTheme="majorHAnsi" w:hAnsiTheme="majorHAnsi" w:cstheme="majorHAnsi"/>
          <w:sz w:val="16"/>
        </w:rPr>
        <w:t xml:space="preserve">. It has been argued [26] that </w:t>
      </w:r>
      <w:r w:rsidRPr="00280EE7">
        <w:rPr>
          <w:rStyle w:val="StyleUnderline"/>
          <w:rFonts w:asciiTheme="majorHAnsi" w:hAnsiTheme="majorHAnsi" w:cstheme="majorHAnsi"/>
        </w:rPr>
        <w:t xml:space="preserve">molecular manufacturing would </w:t>
      </w:r>
      <w:r w:rsidRPr="00280EE7">
        <w:rPr>
          <w:rStyle w:val="StyleUnderline"/>
          <w:rFonts w:asciiTheme="majorHAnsi" w:hAnsiTheme="majorHAnsi" w:cstheme="majorHAnsi"/>
          <w:highlight w:val="cyan"/>
        </w:rPr>
        <w:t>lead to</w:t>
      </w:r>
      <w:r w:rsidRPr="00280EE7">
        <w:rPr>
          <w:rStyle w:val="StyleUnderline"/>
          <w:rFonts w:asciiTheme="majorHAnsi" w:hAnsiTheme="majorHAnsi" w:cstheme="majorHAnsi"/>
        </w:rPr>
        <w:t xml:space="preserve"> both </w:t>
      </w:r>
      <w:r w:rsidRPr="00280EE7">
        <w:rPr>
          <w:rStyle w:val="StyleUnderline"/>
          <w:rFonts w:asciiTheme="majorHAnsi" w:hAnsiTheme="majorHAnsi" w:cstheme="majorHAnsi"/>
          <w:highlight w:val="cyan"/>
        </w:rPr>
        <w:t>arms race instability</w:t>
      </w:r>
      <w:r w:rsidRPr="00280EE7">
        <w:rPr>
          <w:rStyle w:val="StyleUnderline"/>
          <w:rFonts w:asciiTheme="majorHAnsi" w:hAnsiTheme="majorHAnsi" w:cstheme="majorHAnsi"/>
        </w:rPr>
        <w:t xml:space="preserve"> and crisis instability</w:t>
      </w:r>
      <w:r w:rsidRPr="00280EE7">
        <w:rPr>
          <w:rFonts w:asciiTheme="majorHAnsi" w:hAnsiTheme="majorHAnsi" w:cstheme="majorHAnsi"/>
          <w:sz w:val="16"/>
        </w:rPr>
        <w:t xml:space="preserve">, to a higher degree than was the case with nuclear weapons. Arms race instability means that </w:t>
      </w:r>
      <w:r w:rsidRPr="00280EE7">
        <w:rPr>
          <w:rStyle w:val="StyleUnderline"/>
          <w:rFonts w:asciiTheme="majorHAnsi" w:hAnsiTheme="majorHAnsi" w:cstheme="majorHAnsi"/>
        </w:rPr>
        <w:t xml:space="preserve">there would be dominant </w:t>
      </w:r>
      <w:r w:rsidRPr="00280EE7">
        <w:rPr>
          <w:rStyle w:val="StyleUnderline"/>
          <w:rFonts w:asciiTheme="majorHAnsi" w:hAnsiTheme="majorHAnsi" w:cstheme="majorHAnsi"/>
          <w:highlight w:val="cyan"/>
        </w:rPr>
        <w:t>incentives</w:t>
      </w:r>
      <w:r w:rsidRPr="00280EE7">
        <w:rPr>
          <w:rStyle w:val="StyleUnderline"/>
          <w:rFonts w:asciiTheme="majorHAnsi" w:hAnsiTheme="majorHAnsi" w:cstheme="majorHAnsi"/>
        </w:rPr>
        <w:t xml:space="preserve"> for each competitor </w:t>
      </w:r>
      <w:r w:rsidRPr="00280EE7">
        <w:rPr>
          <w:rStyle w:val="StyleUnderline"/>
          <w:rFonts w:asciiTheme="majorHAnsi" w:hAnsiTheme="majorHAnsi" w:cstheme="majorHAnsi"/>
          <w:highlight w:val="cyan"/>
        </w:rPr>
        <w:t>to escalate its armaments</w:t>
      </w:r>
      <w:r w:rsidRPr="00280EE7">
        <w:rPr>
          <w:rStyle w:val="StyleUnderline"/>
          <w:rFonts w:asciiTheme="majorHAnsi" w:hAnsiTheme="majorHAnsi" w:cstheme="majorHAnsi"/>
        </w:rPr>
        <w:t>, leading to a runaway arms race. Crisis instability means that there would be dominant incentives for striking first. Two</w:t>
      </w:r>
      <w:r w:rsidRPr="00280EE7">
        <w:rPr>
          <w:rFonts w:asciiTheme="majorHAnsi" w:hAnsiTheme="majorHAnsi" w:cstheme="majorHAnsi"/>
          <w:sz w:val="16"/>
        </w:rPr>
        <w:t xml:space="preserve"> roughly balanced </w:t>
      </w:r>
      <w:r w:rsidRPr="00280EE7">
        <w:rPr>
          <w:rStyle w:val="StyleUnderline"/>
          <w:rFonts w:asciiTheme="majorHAnsi" w:hAnsiTheme="majorHAnsi" w:cstheme="majorHAnsi"/>
        </w:rPr>
        <w:t>rivals acquiring nanotechnology would</w:t>
      </w:r>
      <w:r w:rsidRPr="00280EE7">
        <w:rPr>
          <w:rFonts w:asciiTheme="majorHAnsi" w:hAnsiTheme="majorHAnsi" w:cstheme="majorHAnsi"/>
          <w:sz w:val="16"/>
        </w:rPr>
        <w:t xml:space="preserve">, on this view, </w:t>
      </w:r>
      <w:r w:rsidRPr="00280EE7">
        <w:rPr>
          <w:rStyle w:val="StyleUnderline"/>
          <w:rFonts w:asciiTheme="majorHAnsi" w:hAnsiTheme="majorHAnsi" w:cstheme="majorHAnsi"/>
        </w:rPr>
        <w:t>begin a massive buildup of armaments and weapons development programs that would continue until a crisis occurs and war breaks out</w:t>
      </w:r>
      <w:r w:rsidRPr="00280EE7">
        <w:rPr>
          <w:rFonts w:asciiTheme="majorHAnsi" w:hAnsiTheme="majorHAnsi" w:cstheme="majorHAnsi"/>
          <w:sz w:val="16"/>
        </w:rPr>
        <w:t xml:space="preserve">, potentially </w:t>
      </w:r>
      <w:r w:rsidRPr="00280EE7">
        <w:rPr>
          <w:rStyle w:val="StyleUnderline"/>
          <w:rFonts w:asciiTheme="majorHAnsi" w:hAnsiTheme="majorHAnsi" w:cstheme="majorHAnsi"/>
          <w:highlight w:val="cyan"/>
        </w:rPr>
        <w:t>causing global terminal destruction</w:t>
      </w:r>
      <w:r w:rsidRPr="00280EE7">
        <w:rPr>
          <w:rFonts w:asciiTheme="majorHAnsi" w:hAnsiTheme="majorHAnsi" w:cstheme="majorHAnsi"/>
          <w:sz w:val="16"/>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280EE7">
        <w:rPr>
          <w:rFonts w:asciiTheme="majorHAnsi" w:hAnsiTheme="majorHAnsi" w:cstheme="majorHAnsi"/>
          <w:sz w:val="16"/>
        </w:rPr>
        <w:t>occurred</w:t>
      </w:r>
      <w:proofErr w:type="gramEnd"/>
      <w:r w:rsidRPr="00280EE7">
        <w:rPr>
          <w:rFonts w:asciiTheme="majorHAnsi" w:hAnsiTheme="majorHAnsi" w:cstheme="majorHAnsi"/>
          <w:sz w:val="16"/>
        </w:rPr>
        <w:t xml:space="preserve"> nevertheless. </w:t>
      </w:r>
      <w:r w:rsidRPr="00280EE7">
        <w:rPr>
          <w:rFonts w:asciiTheme="majorHAnsi" w:hAnsiTheme="majorHAnsi" w:cstheme="majorHAnsi"/>
          <w:sz w:val="16"/>
          <w:szCs w:val="16"/>
        </w:rPr>
        <w:t>4.2 Nuclear holocaust[winter] The US and Russia still have huge stockpiles of nuclear weapons. But would an all-out nuclear war really exterminate humankind? Note that: (</w:t>
      </w:r>
      <w:proofErr w:type="spellStart"/>
      <w:r w:rsidRPr="00280EE7">
        <w:rPr>
          <w:rFonts w:asciiTheme="majorHAnsi" w:hAnsiTheme="majorHAnsi" w:cstheme="majorHAnsi"/>
          <w:sz w:val="16"/>
          <w:szCs w:val="16"/>
        </w:rPr>
        <w:t>i</w:t>
      </w:r>
      <w:proofErr w:type="spellEnd"/>
      <w:r w:rsidRPr="00280EE7">
        <w:rPr>
          <w:rFonts w:asciiTheme="majorHAnsi" w:hAnsiTheme="majorHAnsi" w:cstheme="majorHAnsi"/>
          <w:sz w:val="16"/>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280EE7">
        <w:rPr>
          <w:rFonts w:asciiTheme="majorHAnsi" w:hAnsiTheme="majorHAnsi" w:cstheme="majorHAnsi"/>
          <w:sz w:val="16"/>
        </w:rPr>
        <w:t xml:space="preserve">4.3 </w:t>
      </w:r>
      <w:r w:rsidRPr="00280EE7">
        <w:rPr>
          <w:rStyle w:val="Emphasis"/>
          <w:rFonts w:asciiTheme="majorHAnsi" w:hAnsiTheme="majorHAnsi" w:cstheme="majorHAnsi"/>
          <w:highlight w:val="cyan"/>
        </w:rPr>
        <w:t xml:space="preserve">We’re living in a </w:t>
      </w:r>
      <w:proofErr w:type="gramStart"/>
      <w:r w:rsidRPr="00280EE7">
        <w:rPr>
          <w:rStyle w:val="Emphasis"/>
          <w:rFonts w:asciiTheme="majorHAnsi" w:hAnsiTheme="majorHAnsi" w:cstheme="majorHAnsi"/>
          <w:highlight w:val="cyan"/>
        </w:rPr>
        <w:t>simulation</w:t>
      </w:r>
      <w:proofErr w:type="gramEnd"/>
      <w:r w:rsidRPr="00280EE7">
        <w:rPr>
          <w:rStyle w:val="Emphasis"/>
          <w:rFonts w:asciiTheme="majorHAnsi" w:hAnsiTheme="majorHAnsi" w:cstheme="majorHAnsi"/>
          <w:highlight w:val="cyan"/>
        </w:rPr>
        <w:t xml:space="preserve"> and it gets shut down</w:t>
      </w:r>
      <w:r w:rsidRPr="00280EE7">
        <w:rPr>
          <w:rFonts w:asciiTheme="majorHAnsi" w:hAnsiTheme="majorHAnsi" w:cstheme="majorHAnsi"/>
          <w:sz w:val="16"/>
        </w:rPr>
        <w:t xml:space="preserve"> A case can be made that </w:t>
      </w:r>
      <w:r w:rsidRPr="00280EE7">
        <w:rPr>
          <w:rStyle w:val="StyleUnderline"/>
          <w:rFonts w:asciiTheme="majorHAnsi" w:hAnsiTheme="majorHAnsi" w:cstheme="majorHAnsi"/>
        </w:rPr>
        <w:t xml:space="preserve">the hypothesis that we are living in a computer simulation should be </w:t>
      </w:r>
      <w:r w:rsidRPr="00280EE7">
        <w:rPr>
          <w:rStyle w:val="StyleUnderline"/>
          <w:rFonts w:asciiTheme="majorHAnsi" w:hAnsiTheme="majorHAnsi" w:cstheme="majorHAnsi"/>
          <w:highlight w:val="cyan"/>
        </w:rPr>
        <w:t>given</w:t>
      </w:r>
      <w:r w:rsidRPr="00280EE7">
        <w:rPr>
          <w:rStyle w:val="StyleUnderline"/>
          <w:rFonts w:asciiTheme="majorHAnsi" w:hAnsiTheme="majorHAnsi" w:cstheme="majorHAnsi"/>
        </w:rPr>
        <w:t xml:space="preserve"> a </w:t>
      </w:r>
      <w:r w:rsidRPr="00280EE7">
        <w:rPr>
          <w:rStyle w:val="StyleUnderline"/>
          <w:rFonts w:asciiTheme="majorHAnsi" w:hAnsiTheme="majorHAnsi" w:cstheme="majorHAnsi"/>
          <w:highlight w:val="cyan"/>
        </w:rPr>
        <w:t>significant probability</w:t>
      </w:r>
      <w:r w:rsidRPr="00280EE7">
        <w:rPr>
          <w:rFonts w:asciiTheme="majorHAnsi" w:hAnsiTheme="majorHAnsi" w:cstheme="majorHAnsi"/>
          <w:sz w:val="16"/>
        </w:rPr>
        <w:t xml:space="preserve"> [27]. The basic idea behind this so-called “Simulation argument” is that </w:t>
      </w:r>
      <w:r w:rsidRPr="00280EE7">
        <w:rPr>
          <w:rStyle w:val="StyleUnderline"/>
          <w:rFonts w:asciiTheme="majorHAnsi" w:hAnsiTheme="majorHAnsi" w:cstheme="majorHAnsi"/>
        </w:rPr>
        <w:t>vast amounts of computing power may become available in the future</w:t>
      </w:r>
      <w:r w:rsidRPr="00280EE7">
        <w:rPr>
          <w:rFonts w:asciiTheme="majorHAnsi" w:hAnsiTheme="majorHAnsi" w:cstheme="majorHAnsi"/>
          <w:sz w:val="16"/>
        </w:rPr>
        <w:t xml:space="preserve"> (see e.g. [28,29]), </w:t>
      </w:r>
      <w:r w:rsidRPr="00280EE7">
        <w:rPr>
          <w:rStyle w:val="StyleUnderline"/>
          <w:rFonts w:asciiTheme="majorHAnsi" w:hAnsiTheme="majorHAnsi" w:cstheme="majorHAnsi"/>
        </w:rPr>
        <w:t>and that it could be used</w:t>
      </w:r>
      <w:r w:rsidRPr="00280EE7">
        <w:rPr>
          <w:rFonts w:asciiTheme="majorHAnsi" w:hAnsiTheme="majorHAnsi" w:cstheme="majorHAnsi"/>
          <w:sz w:val="16"/>
        </w:rPr>
        <w:t xml:space="preserve">, among other things, </w:t>
      </w:r>
      <w:r w:rsidRPr="00280EE7">
        <w:rPr>
          <w:rStyle w:val="StyleUnderline"/>
          <w:rFonts w:asciiTheme="majorHAnsi" w:hAnsiTheme="majorHAnsi" w:cstheme="majorHAnsi"/>
        </w:rPr>
        <w:t>to run large numbers of fine-grained simulations of past human civilizations</w:t>
      </w:r>
      <w:r w:rsidRPr="00280EE7">
        <w:rPr>
          <w:rFonts w:asciiTheme="majorHAnsi" w:hAnsiTheme="majorHAnsi" w:cstheme="majorHAnsi"/>
          <w:sz w:val="16"/>
        </w:rPr>
        <w:t xml:space="preserve">. Under some not-too-implausible assumptions, </w:t>
      </w:r>
      <w:r w:rsidRPr="00280EE7">
        <w:rPr>
          <w:rStyle w:val="StyleUnderline"/>
          <w:rFonts w:asciiTheme="majorHAnsi" w:hAnsiTheme="majorHAnsi" w:cstheme="majorHAnsi"/>
        </w:rPr>
        <w:t xml:space="preserve">the result can be that </w:t>
      </w:r>
      <w:r w:rsidRPr="00280EE7">
        <w:rPr>
          <w:rStyle w:val="StyleUnderline"/>
          <w:rFonts w:asciiTheme="majorHAnsi" w:hAnsiTheme="majorHAnsi" w:cstheme="majorHAnsi"/>
          <w:highlight w:val="cyan"/>
        </w:rPr>
        <w:t>almost all minds</w:t>
      </w:r>
      <w:r w:rsidRPr="00280EE7">
        <w:rPr>
          <w:rStyle w:val="StyleUnderline"/>
          <w:rFonts w:asciiTheme="majorHAnsi" w:hAnsiTheme="majorHAnsi" w:cstheme="majorHAnsi"/>
        </w:rPr>
        <w:t xml:space="preserve"> like ours </w:t>
      </w:r>
      <w:r w:rsidRPr="00280EE7">
        <w:rPr>
          <w:rStyle w:val="StyleUnderline"/>
          <w:rFonts w:asciiTheme="majorHAnsi" w:hAnsiTheme="majorHAnsi" w:cstheme="majorHAnsi"/>
          <w:highlight w:val="cyan"/>
        </w:rPr>
        <w:t>are simulated</w:t>
      </w:r>
      <w:r w:rsidRPr="00280EE7">
        <w:rPr>
          <w:rStyle w:val="StyleUnderline"/>
          <w:rFonts w:asciiTheme="majorHAnsi" w:hAnsiTheme="majorHAnsi" w:cstheme="majorHAnsi"/>
        </w:rPr>
        <w:t xml:space="preserve"> minds, and that we should therefore assign a significant probability to being such computer-emulated minds rather than the</w:t>
      </w:r>
      <w:r w:rsidRPr="00280EE7">
        <w:rPr>
          <w:rFonts w:asciiTheme="majorHAnsi" w:hAnsiTheme="majorHAnsi" w:cstheme="majorHAnsi"/>
          <w:sz w:val="16"/>
        </w:rPr>
        <w:t xml:space="preserve"> (subjectively indistinguishable) </w:t>
      </w:r>
      <w:r w:rsidRPr="00280EE7">
        <w:rPr>
          <w:rStyle w:val="StyleUnderline"/>
          <w:rFonts w:asciiTheme="majorHAnsi" w:hAnsiTheme="majorHAnsi" w:cstheme="majorHAnsi"/>
        </w:rPr>
        <w:t xml:space="preserve">minds of originally evolved creatures. And if we are, we suffer the risk that the simulation may be shut down at any time. A </w:t>
      </w:r>
      <w:r w:rsidRPr="00280EE7">
        <w:rPr>
          <w:rStyle w:val="StyleUnderline"/>
          <w:rFonts w:asciiTheme="majorHAnsi" w:hAnsiTheme="majorHAnsi" w:cstheme="majorHAnsi"/>
          <w:highlight w:val="cyan"/>
        </w:rPr>
        <w:t>decision to terminate our simulation</w:t>
      </w:r>
      <w:r w:rsidRPr="00280EE7">
        <w:rPr>
          <w:rFonts w:asciiTheme="majorHAnsi" w:hAnsiTheme="majorHAnsi" w:cstheme="majorHAnsi"/>
          <w:sz w:val="16"/>
        </w:rPr>
        <w:t xml:space="preserve"> may </w:t>
      </w:r>
      <w:r w:rsidRPr="00280EE7">
        <w:rPr>
          <w:rStyle w:val="StyleUnderline"/>
          <w:rFonts w:asciiTheme="majorHAnsi" w:hAnsiTheme="majorHAnsi" w:cstheme="majorHAnsi"/>
        </w:rPr>
        <w:t xml:space="preserve">be </w:t>
      </w:r>
      <w:r w:rsidRPr="00280EE7">
        <w:rPr>
          <w:rStyle w:val="Emphasis"/>
          <w:rFonts w:asciiTheme="majorHAnsi" w:hAnsiTheme="majorHAnsi" w:cstheme="majorHAnsi"/>
          <w:highlight w:val="cyan"/>
        </w:rPr>
        <w:t>prompted by our actions</w:t>
      </w:r>
      <w:r w:rsidRPr="00280EE7">
        <w:rPr>
          <w:rFonts w:asciiTheme="majorHAnsi" w:hAnsiTheme="majorHAnsi" w:cstheme="majorHAnsi"/>
          <w:sz w:val="16"/>
        </w:rPr>
        <w:t xml:space="preserve"> or by exogenous factors. </w:t>
      </w:r>
      <w:r w:rsidRPr="00280EE7">
        <w:rPr>
          <w:rFonts w:asciiTheme="majorHAnsi" w:hAnsiTheme="majorHAnsi" w:cstheme="majorHAnsi"/>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280EE7">
        <w:rPr>
          <w:rFonts w:asciiTheme="majorHAnsi" w:hAnsiTheme="majorHAnsi" w:cstheme="majorHAnsi"/>
          <w:sz w:val="16"/>
          <w:szCs w:val="16"/>
        </w:rPr>
        <w:t>intellectually</w:t>
      </w:r>
      <w:proofErr w:type="gramEnd"/>
      <w:r w:rsidRPr="00280EE7">
        <w:rPr>
          <w:rFonts w:asciiTheme="majorHAnsi" w:hAnsiTheme="majorHAnsi" w:cstheme="majorHAnsi"/>
          <w:sz w:val="16"/>
          <w:szCs w:val="16"/>
        </w:rPr>
        <w:t xml:space="preserve"> dishonest to neglect to mention simulation-shutdown as a potential extinction mode. </w:t>
      </w:r>
      <w:r w:rsidRPr="00280EE7">
        <w:rPr>
          <w:rFonts w:asciiTheme="majorHAnsi" w:hAnsiTheme="majorHAnsi" w:cstheme="majorHAnsi"/>
        </w:rPr>
        <w:t xml:space="preserve">4.4 </w:t>
      </w:r>
      <w:r w:rsidRPr="00280EE7">
        <w:rPr>
          <w:rStyle w:val="Emphasis"/>
          <w:rFonts w:asciiTheme="majorHAnsi" w:hAnsiTheme="majorHAnsi" w:cstheme="majorHAnsi"/>
          <w:highlight w:val="cyan"/>
        </w:rPr>
        <w:t>Badly programmed superintelligence</w:t>
      </w:r>
      <w:r w:rsidRPr="00280EE7">
        <w:rPr>
          <w:rFonts w:asciiTheme="majorHAnsi" w:hAnsiTheme="majorHAnsi" w:cstheme="majorHAnsi"/>
        </w:rPr>
        <w:t xml:space="preserve"> </w:t>
      </w:r>
      <w:r w:rsidRPr="00280EE7">
        <w:rPr>
          <w:rStyle w:val="StyleUnderline"/>
          <w:rFonts w:asciiTheme="majorHAnsi" w:hAnsiTheme="majorHAnsi" w:cstheme="majorHAnsi"/>
        </w:rPr>
        <w:t xml:space="preserve">When we create the first </w:t>
      </w:r>
      <w:proofErr w:type="spellStart"/>
      <w:r w:rsidRPr="00280EE7">
        <w:rPr>
          <w:rStyle w:val="StyleUnderline"/>
          <w:rFonts w:asciiTheme="majorHAnsi" w:hAnsiTheme="majorHAnsi" w:cstheme="majorHAnsi"/>
        </w:rPr>
        <w:t>superintelligent</w:t>
      </w:r>
      <w:proofErr w:type="spellEnd"/>
      <w:r w:rsidRPr="00280EE7">
        <w:rPr>
          <w:rStyle w:val="StyleUnderline"/>
          <w:rFonts w:asciiTheme="majorHAnsi" w:hAnsiTheme="majorHAnsi" w:cstheme="majorHAnsi"/>
        </w:rPr>
        <w:t xml:space="preserve"> entity</w:t>
      </w:r>
      <w:r w:rsidRPr="00280EE7">
        <w:rPr>
          <w:rFonts w:asciiTheme="majorHAnsi" w:hAnsiTheme="majorHAnsi" w:cstheme="majorHAnsi"/>
          <w:sz w:val="16"/>
        </w:rPr>
        <w:t xml:space="preserve"> [28-34], </w:t>
      </w:r>
      <w:r w:rsidRPr="00280EE7">
        <w:rPr>
          <w:rStyle w:val="StyleUnderline"/>
          <w:rFonts w:asciiTheme="majorHAnsi" w:hAnsiTheme="majorHAnsi" w:cstheme="majorHAnsi"/>
        </w:rPr>
        <w:t>we might make a mistake and give it goals that lead it to annihilate humankind</w:t>
      </w:r>
      <w:r w:rsidRPr="00280EE7">
        <w:rPr>
          <w:rFonts w:asciiTheme="majorHAnsi" w:hAnsiTheme="majorHAnsi" w:cstheme="majorHAnsi"/>
          <w:sz w:val="16"/>
        </w:rPr>
        <w:t xml:space="preserve">, assuming its </w:t>
      </w:r>
      <w:r w:rsidRPr="00280EE7">
        <w:rPr>
          <w:rStyle w:val="StyleUnderline"/>
          <w:rFonts w:asciiTheme="majorHAnsi" w:hAnsiTheme="majorHAnsi" w:cstheme="majorHAnsi"/>
        </w:rPr>
        <w:t>enormous intellectual advantage gives it the power to do so</w:t>
      </w:r>
      <w:r w:rsidRPr="00280EE7">
        <w:rPr>
          <w:rFonts w:asciiTheme="majorHAnsi" w:hAnsiTheme="majorHAnsi" w:cstheme="majorHAnsi"/>
          <w:sz w:val="16"/>
        </w:rPr>
        <w:t xml:space="preserve">. For example, </w:t>
      </w:r>
      <w:r w:rsidRPr="00280EE7">
        <w:rPr>
          <w:rStyle w:val="StyleUnderline"/>
          <w:rFonts w:asciiTheme="majorHAnsi" w:hAnsiTheme="majorHAnsi" w:cstheme="majorHAnsi"/>
        </w:rPr>
        <w:t xml:space="preserve">we could </w:t>
      </w:r>
      <w:r w:rsidRPr="00280EE7">
        <w:rPr>
          <w:rStyle w:val="StyleUnderline"/>
          <w:rFonts w:asciiTheme="majorHAnsi" w:hAnsiTheme="majorHAnsi" w:cstheme="majorHAnsi"/>
          <w:highlight w:val="cyan"/>
        </w:rPr>
        <w:t>mistakenly elevate a subgoal to</w:t>
      </w:r>
      <w:r w:rsidRPr="00280EE7">
        <w:rPr>
          <w:rStyle w:val="StyleUnderline"/>
          <w:rFonts w:asciiTheme="majorHAnsi" w:hAnsiTheme="majorHAnsi" w:cstheme="majorHAnsi"/>
        </w:rPr>
        <w:t xml:space="preserve"> the status of </w:t>
      </w:r>
      <w:r w:rsidRPr="00280EE7">
        <w:rPr>
          <w:rStyle w:val="StyleUnderline"/>
          <w:rFonts w:asciiTheme="majorHAnsi" w:hAnsiTheme="majorHAnsi" w:cstheme="majorHAnsi"/>
          <w:highlight w:val="cyan"/>
        </w:rPr>
        <w:t xml:space="preserve">a </w:t>
      </w:r>
      <w:proofErr w:type="spellStart"/>
      <w:r w:rsidRPr="00280EE7">
        <w:rPr>
          <w:rStyle w:val="StyleUnderline"/>
          <w:rFonts w:asciiTheme="majorHAnsi" w:hAnsiTheme="majorHAnsi" w:cstheme="majorHAnsi"/>
          <w:highlight w:val="cyan"/>
        </w:rPr>
        <w:t>supergoal</w:t>
      </w:r>
      <w:proofErr w:type="spellEnd"/>
      <w:r w:rsidRPr="00280EE7">
        <w:rPr>
          <w:rStyle w:val="StyleUnderline"/>
          <w:rFonts w:asciiTheme="majorHAnsi" w:hAnsiTheme="majorHAnsi" w:cstheme="majorHAnsi"/>
        </w:rPr>
        <w:t xml:space="preserve">. We tell it to </w:t>
      </w:r>
      <w:r w:rsidRPr="00280EE7">
        <w:rPr>
          <w:rStyle w:val="StyleUnderline"/>
          <w:rFonts w:asciiTheme="majorHAnsi" w:hAnsiTheme="majorHAnsi" w:cstheme="majorHAnsi"/>
          <w:highlight w:val="cyan"/>
        </w:rPr>
        <w:t>solve a</w:t>
      </w:r>
      <w:r w:rsidRPr="00280EE7">
        <w:rPr>
          <w:rStyle w:val="StyleUnderline"/>
          <w:rFonts w:asciiTheme="majorHAnsi" w:hAnsiTheme="majorHAnsi" w:cstheme="majorHAnsi"/>
        </w:rPr>
        <w:t xml:space="preserve"> mathematical </w:t>
      </w:r>
      <w:r w:rsidRPr="00280EE7">
        <w:rPr>
          <w:rStyle w:val="StyleUnderline"/>
          <w:rFonts w:asciiTheme="majorHAnsi" w:hAnsiTheme="majorHAnsi" w:cstheme="majorHAnsi"/>
          <w:highlight w:val="cyan"/>
        </w:rPr>
        <w:t>problem</w:t>
      </w:r>
      <w:r w:rsidRPr="00280EE7">
        <w:rPr>
          <w:rStyle w:val="StyleUnderline"/>
          <w:rFonts w:asciiTheme="majorHAnsi" w:hAnsiTheme="majorHAnsi" w:cstheme="majorHAnsi"/>
        </w:rPr>
        <w:t xml:space="preserve">, and it complies by </w:t>
      </w:r>
      <w:r w:rsidRPr="00280EE7">
        <w:rPr>
          <w:rStyle w:val="StyleUnderline"/>
          <w:rFonts w:asciiTheme="majorHAnsi" w:hAnsiTheme="majorHAnsi" w:cstheme="majorHAnsi"/>
          <w:highlight w:val="cyan"/>
        </w:rPr>
        <w:t>turning all the matter</w:t>
      </w:r>
      <w:r w:rsidRPr="00280EE7">
        <w:rPr>
          <w:rStyle w:val="StyleUnderline"/>
          <w:rFonts w:asciiTheme="majorHAnsi" w:hAnsiTheme="majorHAnsi" w:cstheme="majorHAnsi"/>
        </w:rPr>
        <w:t xml:space="preserve"> in the solar system </w:t>
      </w:r>
      <w:r w:rsidRPr="00280EE7">
        <w:rPr>
          <w:rStyle w:val="StyleUnderline"/>
          <w:rFonts w:asciiTheme="majorHAnsi" w:hAnsiTheme="majorHAnsi" w:cstheme="majorHAnsi"/>
          <w:highlight w:val="cyan"/>
        </w:rPr>
        <w:t>into a giant calculating device</w:t>
      </w:r>
      <w:r w:rsidRPr="00280EE7">
        <w:rPr>
          <w:rFonts w:asciiTheme="majorHAnsi" w:hAnsiTheme="majorHAnsi" w:cstheme="majorHAnsi"/>
          <w:sz w:val="16"/>
        </w:rPr>
        <w:t xml:space="preserve">, in the process killing the person who asked the question. (For further analysis of this, see [35].) </w:t>
      </w:r>
      <w:r w:rsidRPr="00280EE7">
        <w:rPr>
          <w:rFonts w:asciiTheme="majorHAnsi" w:hAnsiTheme="majorHAnsi" w:cstheme="majorHAnsi"/>
        </w:rPr>
        <w:t xml:space="preserve">4.5 </w:t>
      </w:r>
      <w:r w:rsidRPr="00280EE7">
        <w:rPr>
          <w:rStyle w:val="Emphasis"/>
          <w:rFonts w:asciiTheme="majorHAnsi" w:hAnsiTheme="majorHAnsi" w:cstheme="majorHAnsi"/>
          <w:highlight w:val="cyan"/>
        </w:rPr>
        <w:t>Genetically engineered bio</w:t>
      </w:r>
      <w:r w:rsidRPr="00280EE7">
        <w:rPr>
          <w:rStyle w:val="Emphasis"/>
          <w:rFonts w:asciiTheme="majorHAnsi" w:hAnsiTheme="majorHAnsi" w:cstheme="majorHAnsi"/>
        </w:rPr>
        <w:t xml:space="preserve">logical </w:t>
      </w:r>
      <w:r w:rsidRPr="00280EE7">
        <w:rPr>
          <w:rStyle w:val="Emphasis"/>
          <w:rFonts w:asciiTheme="majorHAnsi" w:hAnsiTheme="majorHAnsi" w:cstheme="majorHAnsi"/>
          <w:highlight w:val="cyan"/>
        </w:rPr>
        <w:t>agent</w:t>
      </w:r>
      <w:r w:rsidRPr="00280EE7">
        <w:rPr>
          <w:rFonts w:asciiTheme="majorHAnsi" w:hAnsiTheme="majorHAnsi" w:cstheme="majorHAnsi"/>
        </w:rPr>
        <w:t xml:space="preserve"> </w:t>
      </w:r>
      <w:proofErr w:type="gramStart"/>
      <w:r w:rsidRPr="00280EE7">
        <w:rPr>
          <w:rStyle w:val="StyleUnderline"/>
          <w:rFonts w:asciiTheme="majorHAnsi" w:hAnsiTheme="majorHAnsi" w:cstheme="majorHAnsi"/>
        </w:rPr>
        <w:t>With</w:t>
      </w:r>
      <w:proofErr w:type="gramEnd"/>
      <w:r w:rsidRPr="00280EE7">
        <w:rPr>
          <w:rStyle w:val="StyleUnderline"/>
          <w:rFonts w:asciiTheme="majorHAnsi" w:hAnsiTheme="majorHAnsi" w:cstheme="majorHAnsi"/>
        </w:rPr>
        <w:t xml:space="preserve"> the</w:t>
      </w:r>
      <w:r w:rsidRPr="00280EE7">
        <w:rPr>
          <w:rFonts w:asciiTheme="majorHAnsi" w:hAnsiTheme="majorHAnsi" w:cstheme="majorHAnsi"/>
          <w:sz w:val="16"/>
        </w:rPr>
        <w:t xml:space="preserve"> fabulous </w:t>
      </w:r>
      <w:r w:rsidRPr="00280EE7">
        <w:rPr>
          <w:rStyle w:val="StyleUnderline"/>
          <w:rFonts w:asciiTheme="majorHAnsi" w:hAnsiTheme="majorHAnsi" w:cstheme="majorHAnsi"/>
        </w:rPr>
        <w:t>advances in genetic technology</w:t>
      </w:r>
      <w:r w:rsidRPr="00280EE7">
        <w:rPr>
          <w:rFonts w:asciiTheme="majorHAnsi" w:hAnsiTheme="majorHAnsi" w:cstheme="majorHAnsi"/>
          <w:sz w:val="16"/>
        </w:rPr>
        <w:t xml:space="preserve"> currently taking place, </w:t>
      </w:r>
      <w:r w:rsidRPr="00280EE7">
        <w:rPr>
          <w:rStyle w:val="StyleUnderline"/>
          <w:rFonts w:asciiTheme="majorHAnsi" w:hAnsiTheme="majorHAnsi" w:cstheme="majorHAnsi"/>
        </w:rPr>
        <w:t xml:space="preserve">it may </w:t>
      </w:r>
      <w:r w:rsidRPr="00280EE7">
        <w:rPr>
          <w:rStyle w:val="StyleUnderline"/>
          <w:rFonts w:asciiTheme="majorHAnsi" w:hAnsiTheme="majorHAnsi" w:cstheme="majorHAnsi"/>
          <w:highlight w:val="cyan"/>
        </w:rPr>
        <w:t xml:space="preserve">become possible </w:t>
      </w:r>
      <w:r w:rsidRPr="00280EE7">
        <w:rPr>
          <w:rStyle w:val="StyleUnderline"/>
          <w:rFonts w:asciiTheme="majorHAnsi" w:hAnsiTheme="majorHAnsi" w:cstheme="majorHAnsi"/>
        </w:rPr>
        <w:t>for a tyrant, terrorist</w:t>
      </w:r>
      <w:r w:rsidRPr="00280EE7">
        <w:rPr>
          <w:rFonts w:asciiTheme="majorHAnsi" w:hAnsiTheme="majorHAnsi" w:cstheme="majorHAnsi"/>
          <w:sz w:val="16"/>
        </w:rPr>
        <w:t xml:space="preserve">, or </w:t>
      </w:r>
      <w:r w:rsidRPr="00280EE7">
        <w:rPr>
          <w:rFonts w:asciiTheme="majorHAnsi" w:hAnsiTheme="majorHAnsi" w:cstheme="majorHAnsi"/>
          <w:strike/>
          <w:sz w:val="16"/>
        </w:rPr>
        <w:t>lunatic</w:t>
      </w:r>
      <w:r w:rsidRPr="00280EE7">
        <w:rPr>
          <w:rFonts w:asciiTheme="majorHAnsi" w:hAnsiTheme="majorHAnsi" w:cstheme="majorHAnsi"/>
          <w:sz w:val="16"/>
        </w:rPr>
        <w:t xml:space="preserve"> </w:t>
      </w:r>
      <w:r w:rsidRPr="00280EE7">
        <w:rPr>
          <w:rStyle w:val="StyleUnderline"/>
          <w:rFonts w:asciiTheme="majorHAnsi" w:hAnsiTheme="majorHAnsi" w:cstheme="majorHAnsi"/>
          <w:highlight w:val="cyan"/>
        </w:rPr>
        <w:t>to create a doomsday virus</w:t>
      </w:r>
      <w:r w:rsidRPr="00280EE7">
        <w:rPr>
          <w:rFonts w:asciiTheme="majorHAnsi" w:hAnsiTheme="majorHAnsi" w:cstheme="majorHAnsi"/>
          <w:sz w:val="16"/>
        </w:rPr>
        <w:t xml:space="preserve">, an organism </w:t>
      </w:r>
      <w:r w:rsidRPr="00280EE7">
        <w:rPr>
          <w:rStyle w:val="StyleUnderline"/>
          <w:rFonts w:asciiTheme="majorHAnsi" w:hAnsiTheme="majorHAnsi" w:cstheme="majorHAnsi"/>
        </w:rPr>
        <w:t xml:space="preserve">that </w:t>
      </w:r>
      <w:r w:rsidRPr="00280EE7">
        <w:rPr>
          <w:rStyle w:val="Emphasis"/>
          <w:rFonts w:asciiTheme="majorHAnsi" w:hAnsiTheme="majorHAnsi" w:cstheme="majorHAnsi"/>
        </w:rPr>
        <w:t>combines long latency with high virulence and mortality</w:t>
      </w:r>
      <w:r w:rsidRPr="00280EE7">
        <w:rPr>
          <w:rFonts w:asciiTheme="majorHAnsi" w:hAnsiTheme="majorHAnsi" w:cstheme="majorHAnsi"/>
          <w:sz w:val="16"/>
        </w:rPr>
        <w:t xml:space="preserve"> [36]. </w:t>
      </w:r>
      <w:r w:rsidRPr="00280EE7">
        <w:rPr>
          <w:rStyle w:val="StyleUnderline"/>
          <w:rFonts w:asciiTheme="majorHAnsi" w:hAnsiTheme="majorHAnsi" w:cstheme="majorHAnsi"/>
        </w:rPr>
        <w:t xml:space="preserve">Dangerous viruses </w:t>
      </w:r>
      <w:r w:rsidRPr="00280EE7">
        <w:rPr>
          <w:rStyle w:val="StyleUnderline"/>
          <w:rFonts w:asciiTheme="majorHAnsi" w:hAnsiTheme="majorHAnsi" w:cstheme="majorHAnsi"/>
          <w:highlight w:val="cyan"/>
        </w:rPr>
        <w:t>can</w:t>
      </w:r>
      <w:r w:rsidRPr="00280EE7">
        <w:rPr>
          <w:rStyle w:val="StyleUnderline"/>
          <w:rFonts w:asciiTheme="majorHAnsi" w:hAnsiTheme="majorHAnsi" w:cstheme="majorHAnsi"/>
        </w:rPr>
        <w:t xml:space="preserve"> even </w:t>
      </w:r>
      <w:r w:rsidRPr="00280EE7">
        <w:rPr>
          <w:rStyle w:val="StyleUnderline"/>
          <w:rFonts w:asciiTheme="majorHAnsi" w:hAnsiTheme="majorHAnsi" w:cstheme="majorHAnsi"/>
          <w:highlight w:val="cyan"/>
        </w:rPr>
        <w:t>be spawned unintentionally</w:t>
      </w:r>
      <w:r w:rsidRPr="00280EE7">
        <w:rPr>
          <w:rFonts w:asciiTheme="majorHAnsi" w:hAnsiTheme="majorHAnsi" w:cstheme="majorHAnsi"/>
          <w:sz w:val="16"/>
        </w:rPr>
        <w:t xml:space="preserve">, as Australian researchers recently demonstrated when they created a modified mousepox virus with 100% mortality while trying to design a contraceptive virus for mice for use in pest control [37]. While this </w:t>
      </w:r>
      <w:proofErr w:type="gramStart"/>
      <w:r w:rsidRPr="00280EE7">
        <w:rPr>
          <w:rFonts w:asciiTheme="majorHAnsi" w:hAnsiTheme="majorHAnsi" w:cstheme="majorHAnsi"/>
          <w:sz w:val="16"/>
        </w:rPr>
        <w:t>particular virus</w:t>
      </w:r>
      <w:proofErr w:type="gramEnd"/>
      <w:r w:rsidRPr="00280EE7">
        <w:rPr>
          <w:rFonts w:asciiTheme="majorHAnsi" w:hAnsiTheme="majorHAnsi" w:cstheme="majorHAnsi"/>
          <w:sz w:val="16"/>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280EE7">
        <w:rPr>
          <w:rFonts w:asciiTheme="majorHAnsi" w:hAnsiTheme="majorHAnsi" w:cstheme="majorHAnsi"/>
          <w:sz w:val="16"/>
        </w:rPr>
        <w:t>poses;</w:t>
      </w:r>
      <w:proofErr w:type="gramEnd"/>
      <w:r w:rsidRPr="00280EE7">
        <w:rPr>
          <w:rFonts w:asciiTheme="majorHAnsi" w:hAnsiTheme="majorHAnsi" w:cstheme="majorHAnsi"/>
          <w:sz w:val="16"/>
        </w:rPr>
        <w:t xml:space="preserve"> and the same holds for research in nanotechnology. Genetic </w:t>
      </w:r>
      <w:r w:rsidRPr="00280EE7">
        <w:rPr>
          <w:rFonts w:asciiTheme="majorHAnsi" w:hAnsiTheme="majorHAnsi" w:cstheme="majorHAnsi"/>
          <w:sz w:val="16"/>
        </w:rPr>
        <w:lastRenderedPageBreak/>
        <w:t xml:space="preserve">medicine will also lead to better cures and vaccines, but </w:t>
      </w:r>
      <w:r w:rsidRPr="00280EE7">
        <w:rPr>
          <w:rStyle w:val="StyleUnderline"/>
          <w:rFonts w:asciiTheme="majorHAnsi" w:hAnsiTheme="majorHAnsi" w:cstheme="majorHAnsi"/>
        </w:rPr>
        <w:t xml:space="preserve">there is </w:t>
      </w:r>
      <w:r w:rsidRPr="00280EE7">
        <w:rPr>
          <w:rStyle w:val="StyleUnderline"/>
          <w:rFonts w:asciiTheme="majorHAnsi" w:hAnsiTheme="majorHAnsi" w:cstheme="majorHAnsi"/>
          <w:highlight w:val="cyan"/>
        </w:rPr>
        <w:t>no guarantee</w:t>
      </w:r>
      <w:r w:rsidRPr="00280EE7">
        <w:rPr>
          <w:rStyle w:val="StyleUnderline"/>
          <w:rFonts w:asciiTheme="majorHAnsi" w:hAnsiTheme="majorHAnsi" w:cstheme="majorHAnsi"/>
        </w:rPr>
        <w:t xml:space="preserve"> that </w:t>
      </w:r>
      <w:r w:rsidRPr="00280EE7">
        <w:rPr>
          <w:rStyle w:val="StyleUnderline"/>
          <w:rFonts w:asciiTheme="majorHAnsi" w:hAnsiTheme="majorHAnsi" w:cstheme="majorHAnsi"/>
          <w:highlight w:val="cyan"/>
        </w:rPr>
        <w:t>defense will</w:t>
      </w:r>
      <w:r w:rsidRPr="00280EE7">
        <w:rPr>
          <w:rStyle w:val="StyleUnderline"/>
          <w:rFonts w:asciiTheme="majorHAnsi" w:hAnsiTheme="majorHAnsi" w:cstheme="majorHAnsi"/>
        </w:rPr>
        <w:t xml:space="preserve"> always </w:t>
      </w:r>
      <w:r w:rsidRPr="00280EE7">
        <w:rPr>
          <w:rStyle w:val="StyleUnderline"/>
          <w:rFonts w:asciiTheme="majorHAnsi" w:hAnsiTheme="majorHAnsi" w:cstheme="majorHAnsi"/>
          <w:highlight w:val="cyan"/>
        </w:rPr>
        <w:t>keep pace with offense</w:t>
      </w:r>
      <w:r w:rsidRPr="00280EE7">
        <w:rPr>
          <w:rFonts w:asciiTheme="majorHAnsi" w:hAnsiTheme="majorHAnsi" w:cstheme="majorHAnsi"/>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280EE7">
        <w:rPr>
          <w:rStyle w:val="Emphasis"/>
          <w:rFonts w:asciiTheme="majorHAnsi" w:hAnsiTheme="majorHAnsi" w:cstheme="majorHAnsi"/>
          <w:highlight w:val="cyan"/>
        </w:rPr>
        <w:t>Accidental misuse of nanotech</w:t>
      </w:r>
      <w:r w:rsidRPr="00280EE7">
        <w:rPr>
          <w:rStyle w:val="Emphasis"/>
          <w:rFonts w:asciiTheme="majorHAnsi" w:hAnsiTheme="majorHAnsi" w:cstheme="majorHAnsi"/>
        </w:rPr>
        <w:t>nology</w:t>
      </w:r>
      <w:r w:rsidRPr="00280EE7">
        <w:rPr>
          <w:rFonts w:asciiTheme="majorHAnsi" w:hAnsiTheme="majorHAnsi" w:cstheme="majorHAnsi"/>
          <w:sz w:val="16"/>
        </w:rPr>
        <w:t xml:space="preserve"> (“gray goo”) </w:t>
      </w:r>
      <w:r w:rsidRPr="00280EE7">
        <w:rPr>
          <w:rStyle w:val="StyleUnderline"/>
          <w:rFonts w:asciiTheme="majorHAnsi" w:hAnsiTheme="majorHAnsi" w:cstheme="majorHAnsi"/>
        </w:rPr>
        <w:t>The possibility of accidents can never be completely ruled out</w:t>
      </w:r>
      <w:r w:rsidRPr="00280EE7">
        <w:rPr>
          <w:rFonts w:asciiTheme="majorHAnsi" w:hAnsiTheme="majorHAnsi" w:cstheme="majorHAnsi"/>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280EE7">
        <w:rPr>
          <w:rStyle w:val="StyleUnderline"/>
          <w:rFonts w:asciiTheme="majorHAnsi" w:hAnsiTheme="majorHAnsi" w:cstheme="majorHAnsi"/>
        </w:rPr>
        <w:t>the actual circumstances may not permit this ideal level of security to be realized</w:t>
      </w:r>
      <w:r w:rsidRPr="00280EE7">
        <w:rPr>
          <w:rFonts w:asciiTheme="majorHAnsi" w:hAnsiTheme="majorHAnsi" w:cstheme="majorHAnsi"/>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280EE7">
        <w:rPr>
          <w:rStyle w:val="StyleUnderline"/>
          <w:rFonts w:asciiTheme="majorHAnsi" w:hAnsiTheme="majorHAnsi" w:cstheme="majorHAnsi"/>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may be pressed into serving </w:t>
      </w:r>
      <w:r w:rsidRPr="00280EE7">
        <w:rPr>
          <w:rStyle w:val="StyleUnderline"/>
          <w:rFonts w:asciiTheme="majorHAnsi" w:hAnsiTheme="majorHAnsi" w:cstheme="majorHAnsi"/>
          <w:highlight w:val="cyan"/>
        </w:rPr>
        <w:t>military objectives</w:t>
      </w:r>
      <w:r w:rsidRPr="00280EE7">
        <w:rPr>
          <w:rStyle w:val="StyleUnderline"/>
          <w:rFonts w:asciiTheme="majorHAnsi" w:hAnsiTheme="majorHAnsi" w:cstheme="majorHAnsi"/>
        </w:rPr>
        <w:t xml:space="preserve"> in a way that </w:t>
      </w:r>
      <w:r w:rsidRPr="00280EE7">
        <w:rPr>
          <w:rStyle w:val="StyleUnderline"/>
          <w:rFonts w:asciiTheme="majorHAnsi" w:hAnsiTheme="majorHAnsi" w:cstheme="majorHAnsi"/>
          <w:highlight w:val="cyan"/>
        </w:rPr>
        <w:t>carries unavoidable</w:t>
      </w:r>
      <w:r w:rsidRPr="00280EE7">
        <w:rPr>
          <w:rStyle w:val="StyleUnderline"/>
          <w:rFonts w:asciiTheme="majorHAnsi" w:hAnsiTheme="majorHAnsi" w:cstheme="majorHAnsi"/>
        </w:rPr>
        <w:t xml:space="preserve"> risks of serious </w:t>
      </w:r>
      <w:r w:rsidRPr="00280EE7">
        <w:rPr>
          <w:rStyle w:val="StyleUnderline"/>
          <w:rFonts w:asciiTheme="majorHAnsi" w:hAnsiTheme="majorHAnsi" w:cstheme="majorHAnsi"/>
          <w:highlight w:val="cyan"/>
        </w:rPr>
        <w:t>accidents</w:t>
      </w:r>
      <w:r w:rsidRPr="00280EE7">
        <w:rPr>
          <w:rFonts w:asciiTheme="majorHAnsi" w:hAnsiTheme="majorHAnsi" w:cstheme="majorHAnsi"/>
          <w:sz w:val="16"/>
        </w:rPr>
        <w:t xml:space="preserve">. In some </w:t>
      </w:r>
      <w:proofErr w:type="gramStart"/>
      <w:r w:rsidRPr="00280EE7">
        <w:rPr>
          <w:rFonts w:asciiTheme="majorHAnsi" w:hAnsiTheme="majorHAnsi" w:cstheme="majorHAnsi"/>
          <w:sz w:val="16"/>
        </w:rPr>
        <w:t>situations</w:t>
      </w:r>
      <w:proofErr w:type="gramEnd"/>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it can even be </w:t>
      </w:r>
      <w:r w:rsidRPr="00280EE7">
        <w:rPr>
          <w:rStyle w:val="StyleUnderline"/>
          <w:rFonts w:asciiTheme="majorHAnsi" w:hAnsiTheme="majorHAnsi" w:cstheme="majorHAnsi"/>
          <w:highlight w:val="cyan"/>
        </w:rPr>
        <w:t>strategically advantageous to deliberately make one’s tech</w:t>
      </w:r>
      <w:r w:rsidRPr="00280EE7">
        <w:rPr>
          <w:rStyle w:val="StyleUnderline"/>
          <w:rFonts w:asciiTheme="majorHAnsi" w:hAnsiTheme="majorHAnsi" w:cstheme="majorHAnsi"/>
        </w:rPr>
        <w:t xml:space="preserve">nology or </w:t>
      </w:r>
      <w:r w:rsidRPr="00280EE7">
        <w:rPr>
          <w:rStyle w:val="StyleUnderline"/>
          <w:rFonts w:asciiTheme="majorHAnsi" w:hAnsiTheme="majorHAnsi" w:cstheme="majorHAnsi"/>
          <w:highlight w:val="cyan"/>
        </w:rPr>
        <w:t>control systems risky</w:t>
      </w:r>
      <w:r w:rsidRPr="00280EE7">
        <w:rPr>
          <w:rFonts w:asciiTheme="majorHAnsi" w:hAnsiTheme="majorHAnsi" w:cstheme="majorHAnsi"/>
          <w:sz w:val="16"/>
        </w:rPr>
        <w:t xml:space="preserve">, for example in order </w:t>
      </w:r>
      <w:r w:rsidRPr="00280EE7">
        <w:rPr>
          <w:rStyle w:val="StyleUnderline"/>
          <w:rFonts w:asciiTheme="majorHAnsi" w:hAnsiTheme="majorHAnsi" w:cstheme="majorHAnsi"/>
        </w:rPr>
        <w:t>to make a “threat</w:t>
      </w:r>
      <w:r w:rsidRPr="00280EE7">
        <w:rPr>
          <w:rFonts w:asciiTheme="majorHAnsi" w:hAnsiTheme="majorHAnsi" w:cstheme="majorHAnsi"/>
          <w:sz w:val="16"/>
        </w:rPr>
        <w:t xml:space="preserve"> that leaves something to chance” [42]. </w:t>
      </w:r>
      <w:r w:rsidRPr="00280EE7">
        <w:rPr>
          <w:rFonts w:asciiTheme="majorHAnsi" w:hAnsiTheme="majorHAnsi" w:cstheme="majorHAnsi"/>
        </w:rPr>
        <w:t xml:space="preserve">4.7 </w:t>
      </w:r>
      <w:r w:rsidRPr="00280EE7">
        <w:rPr>
          <w:rStyle w:val="Emphasis"/>
          <w:rFonts w:asciiTheme="majorHAnsi" w:hAnsiTheme="majorHAnsi" w:cstheme="majorHAnsi"/>
        </w:rPr>
        <w:t>Something unforeseen</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We need a catch-all category. </w:t>
      </w:r>
      <w:r w:rsidRPr="00280EE7">
        <w:rPr>
          <w:rStyle w:val="StyleUnderline"/>
          <w:rFonts w:asciiTheme="majorHAnsi" w:hAnsiTheme="majorHAnsi" w:cstheme="majorHAnsi"/>
        </w:rPr>
        <w:t xml:space="preserve">It would be foolish to be confident that we have already imagined and anticipated all significant risks. </w:t>
      </w:r>
      <w:r w:rsidRPr="00280EE7">
        <w:rPr>
          <w:rStyle w:val="StyleUnderline"/>
          <w:rFonts w:asciiTheme="majorHAnsi" w:hAnsiTheme="majorHAnsi" w:cstheme="majorHAnsi"/>
          <w:highlight w:val="cyan"/>
        </w:rPr>
        <w:t>Future tech</w:t>
      </w:r>
      <w:r w:rsidRPr="00280EE7">
        <w:rPr>
          <w:rStyle w:val="StyleUnderline"/>
          <w:rFonts w:asciiTheme="majorHAnsi" w:hAnsiTheme="majorHAnsi" w:cstheme="majorHAnsi"/>
        </w:rPr>
        <w:t xml:space="preserve">nological or scientific </w:t>
      </w:r>
      <w:r w:rsidRPr="00280EE7">
        <w:rPr>
          <w:rStyle w:val="StyleUnderline"/>
          <w:rFonts w:asciiTheme="majorHAnsi" w:hAnsiTheme="majorHAnsi" w:cstheme="majorHAnsi"/>
          <w:highlight w:val="cyan"/>
        </w:rPr>
        <w:t>developments</w:t>
      </w:r>
      <w:r w:rsidRPr="00280EE7">
        <w:rPr>
          <w:rFonts w:asciiTheme="majorHAnsi" w:hAnsiTheme="majorHAnsi" w:cstheme="majorHAnsi"/>
          <w:sz w:val="16"/>
        </w:rPr>
        <w:t xml:space="preserve"> may very well </w:t>
      </w:r>
      <w:r w:rsidRPr="00280EE7">
        <w:rPr>
          <w:rStyle w:val="StyleUnderline"/>
          <w:rFonts w:asciiTheme="majorHAnsi" w:hAnsiTheme="majorHAnsi" w:cstheme="majorHAnsi"/>
          <w:highlight w:val="cyan"/>
        </w:rPr>
        <w:t>reveal</w:t>
      </w:r>
      <w:r w:rsidRPr="00280EE7">
        <w:rPr>
          <w:rFonts w:asciiTheme="majorHAnsi" w:hAnsiTheme="majorHAnsi" w:cstheme="majorHAnsi"/>
          <w:sz w:val="16"/>
        </w:rPr>
        <w:t xml:space="preserve"> novel </w:t>
      </w:r>
      <w:r w:rsidRPr="00280EE7">
        <w:rPr>
          <w:rStyle w:val="StyleUnderline"/>
          <w:rFonts w:asciiTheme="majorHAnsi" w:hAnsiTheme="majorHAnsi" w:cstheme="majorHAnsi"/>
          <w:highlight w:val="cyan"/>
        </w:rPr>
        <w:t>ways of destroying the world</w:t>
      </w:r>
      <w:r w:rsidRPr="00280EE7">
        <w:rPr>
          <w:rFonts w:asciiTheme="majorHAnsi" w:hAnsiTheme="majorHAnsi" w:cstheme="majorHAnsi"/>
          <w:sz w:val="16"/>
        </w:rPr>
        <w:t xml:space="preserve">. </w:t>
      </w:r>
      <w:r w:rsidRPr="00280EE7">
        <w:rPr>
          <w:rFonts w:asciiTheme="majorHAnsi" w:hAnsiTheme="majorHAnsi" w:cstheme="majorHAnsi"/>
          <w:sz w:val="16"/>
          <w:szCs w:val="16"/>
        </w:rPr>
        <w:t xml:space="preserve">Some foreseen hazards (hence not members of the current category) which have been excluded from the list of bangs on grounds that they seem too unlikely to cause a global terminal disaster </w:t>
      </w:r>
      <w:proofErr w:type="gramStart"/>
      <w:r w:rsidRPr="00280EE7">
        <w:rPr>
          <w:rFonts w:asciiTheme="majorHAnsi" w:hAnsiTheme="majorHAnsi" w:cstheme="majorHAnsi"/>
          <w:sz w:val="16"/>
          <w:szCs w:val="16"/>
        </w:rPr>
        <w:t>are:</w:t>
      </w:r>
      <w:proofErr w:type="gramEnd"/>
      <w:r w:rsidRPr="00280EE7">
        <w:rPr>
          <w:rFonts w:asciiTheme="majorHAnsi" w:hAnsiTheme="majorHAnsi" w:cstheme="majorHAnsi"/>
          <w:sz w:val="16"/>
          <w:szCs w:val="16"/>
        </w:rPr>
        <w:t xml:space="preserve"> solar flares, supernovae, black hole explosions or mergers, gamma-ray bursts, galactic center outbursts, </w:t>
      </w:r>
      <w:proofErr w:type="spellStart"/>
      <w:r w:rsidRPr="00280EE7">
        <w:rPr>
          <w:rFonts w:asciiTheme="majorHAnsi" w:hAnsiTheme="majorHAnsi" w:cstheme="majorHAnsi"/>
          <w:sz w:val="16"/>
          <w:szCs w:val="16"/>
        </w:rPr>
        <w:t>supervolcanos</w:t>
      </w:r>
      <w:proofErr w:type="spellEnd"/>
      <w:r w:rsidRPr="00280EE7">
        <w:rPr>
          <w:rFonts w:asciiTheme="majorHAnsi" w:hAnsiTheme="majorHAnsi" w:cstheme="majorHAnsi"/>
          <w:sz w:val="16"/>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280EE7">
        <w:rPr>
          <w:rFonts w:asciiTheme="majorHAnsi" w:hAnsiTheme="majorHAnsi" w:cstheme="majorHAnsi"/>
          <w:sz w:val="16"/>
        </w:rPr>
        <w:t xml:space="preserve">4.8 </w:t>
      </w:r>
      <w:r w:rsidRPr="00280EE7">
        <w:rPr>
          <w:rStyle w:val="Emphasis"/>
          <w:rFonts w:asciiTheme="majorHAnsi" w:hAnsiTheme="majorHAnsi" w:cstheme="majorHAnsi"/>
        </w:rPr>
        <w:t>Physics disasters</w:t>
      </w:r>
      <w:r w:rsidRPr="00280EE7">
        <w:rPr>
          <w:rFonts w:asciiTheme="majorHAnsi" w:hAnsiTheme="majorHAnsi" w:cstheme="majorHAnsi"/>
          <w:sz w:val="16"/>
        </w:rPr>
        <w:t xml:space="preserve"> </w:t>
      </w:r>
      <w:r w:rsidRPr="00280EE7">
        <w:rPr>
          <w:rFonts w:asciiTheme="majorHAnsi" w:hAnsiTheme="majorHAnsi" w:cstheme="majorHAnsi"/>
          <w:sz w:val="16"/>
          <w:szCs w:val="16"/>
        </w:rPr>
        <w:t xml:space="preserve">The Manhattan Project bomb-builders’ concern about an A-bomb-derived atmospheric conflagration has contemporary analogues. </w:t>
      </w:r>
      <w:r w:rsidRPr="00280EE7">
        <w:rPr>
          <w:rFonts w:asciiTheme="majorHAnsi" w:hAnsiTheme="majorHAnsi" w:cstheme="majorHAnsi"/>
          <w:sz w:val="16"/>
        </w:rPr>
        <w:t xml:space="preserve">There have been speculations that </w:t>
      </w:r>
      <w:r w:rsidRPr="00280EE7">
        <w:rPr>
          <w:rStyle w:val="StyleUnderline"/>
          <w:rFonts w:asciiTheme="majorHAnsi" w:hAnsiTheme="majorHAnsi" w:cstheme="majorHAnsi"/>
        </w:rPr>
        <w:t xml:space="preserve">future high-energy </w:t>
      </w:r>
      <w:r w:rsidRPr="00280EE7">
        <w:rPr>
          <w:rStyle w:val="StyleUnderline"/>
          <w:rFonts w:asciiTheme="majorHAnsi" w:hAnsiTheme="majorHAnsi" w:cstheme="majorHAnsi"/>
          <w:highlight w:val="cyan"/>
        </w:rPr>
        <w:t>particle accelerator experiments</w:t>
      </w:r>
      <w:r w:rsidRPr="00280EE7">
        <w:rPr>
          <w:rStyle w:val="StyleUnderline"/>
          <w:rFonts w:asciiTheme="majorHAnsi" w:hAnsiTheme="majorHAnsi" w:cstheme="majorHAnsi"/>
        </w:rPr>
        <w:t xml:space="preserve"> may cause a breakdown of a metastable vacuum state that our part of the cosmos might be in, converting it into a “true” vacuum of lower energy density</w:t>
      </w:r>
      <w:r w:rsidRPr="00280EE7">
        <w:rPr>
          <w:rFonts w:asciiTheme="majorHAnsi" w:hAnsiTheme="majorHAnsi" w:cstheme="majorHAnsi"/>
          <w:sz w:val="16"/>
        </w:rPr>
        <w:t xml:space="preserve"> [45]. </w:t>
      </w:r>
      <w:r w:rsidRPr="00280EE7">
        <w:rPr>
          <w:rStyle w:val="StyleUnderline"/>
          <w:rFonts w:asciiTheme="majorHAnsi" w:hAnsiTheme="majorHAnsi" w:cstheme="majorHAnsi"/>
        </w:rPr>
        <w:t xml:space="preserve">This would result in an expanding bubble of </w:t>
      </w:r>
      <w:proofErr w:type="gramStart"/>
      <w:r w:rsidRPr="00280EE7">
        <w:rPr>
          <w:rStyle w:val="StyleUnderline"/>
          <w:rFonts w:asciiTheme="majorHAnsi" w:hAnsiTheme="majorHAnsi" w:cstheme="majorHAnsi"/>
        </w:rPr>
        <w:t>total destruction</w:t>
      </w:r>
      <w:proofErr w:type="gramEnd"/>
      <w:r w:rsidRPr="00280EE7">
        <w:rPr>
          <w:rStyle w:val="StyleUnderline"/>
          <w:rFonts w:asciiTheme="majorHAnsi" w:hAnsiTheme="majorHAnsi" w:cstheme="majorHAnsi"/>
        </w:rPr>
        <w:t xml:space="preserve"> that would sweep through the galaxy and beyond at the speed of light, tearing all matter apart as it proceeds</w:t>
      </w:r>
      <w:r w:rsidRPr="00280EE7">
        <w:rPr>
          <w:rFonts w:asciiTheme="majorHAnsi" w:hAnsiTheme="majorHAnsi" w:cstheme="majorHAnsi"/>
          <w:sz w:val="16"/>
        </w:rPr>
        <w:t xml:space="preserve">. Another conceivability is that </w:t>
      </w:r>
      <w:r w:rsidRPr="00280EE7">
        <w:rPr>
          <w:rStyle w:val="StyleUnderline"/>
          <w:rFonts w:asciiTheme="majorHAnsi" w:hAnsiTheme="majorHAnsi" w:cstheme="majorHAnsi"/>
        </w:rPr>
        <w:t xml:space="preserve">accelerator experiments might </w:t>
      </w:r>
      <w:r w:rsidRPr="00280EE7">
        <w:rPr>
          <w:rStyle w:val="StyleUnderline"/>
          <w:rFonts w:asciiTheme="majorHAnsi" w:hAnsiTheme="majorHAnsi" w:cstheme="majorHAnsi"/>
          <w:highlight w:val="cyan"/>
        </w:rPr>
        <w:t>produce</w:t>
      </w:r>
      <w:r w:rsidRPr="00280EE7">
        <w:rPr>
          <w:rStyle w:val="StyleUnderline"/>
          <w:rFonts w:asciiTheme="majorHAnsi" w:hAnsiTheme="majorHAnsi" w:cstheme="majorHAnsi"/>
        </w:rPr>
        <w:t xml:space="preserve"> negatively charged stable “</w:t>
      </w:r>
      <w:proofErr w:type="spellStart"/>
      <w:r w:rsidRPr="00280EE7">
        <w:rPr>
          <w:rStyle w:val="StyleUnderline"/>
          <w:rFonts w:asciiTheme="majorHAnsi" w:hAnsiTheme="majorHAnsi" w:cstheme="majorHAnsi"/>
          <w:highlight w:val="cyan"/>
        </w:rPr>
        <w:t>strangelets</w:t>
      </w:r>
      <w:proofErr w:type="spellEnd"/>
      <w:r w:rsidRPr="00280EE7">
        <w:rPr>
          <w:rStyle w:val="StyleUnderline"/>
          <w:rFonts w:asciiTheme="majorHAnsi" w:hAnsiTheme="majorHAnsi" w:cstheme="majorHAnsi"/>
        </w:rPr>
        <w:t>”</w:t>
      </w:r>
      <w:r w:rsidRPr="00280EE7">
        <w:rPr>
          <w:rFonts w:asciiTheme="majorHAnsi" w:hAnsiTheme="majorHAnsi" w:cstheme="majorHAnsi"/>
          <w:sz w:val="16"/>
        </w:rPr>
        <w:t xml:space="preserve"> (a hypothetical form of nuclear matter</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or</w:t>
      </w:r>
      <w:r w:rsidRPr="00280EE7">
        <w:rPr>
          <w:rStyle w:val="StyleUnderline"/>
          <w:rFonts w:asciiTheme="majorHAnsi" w:hAnsiTheme="majorHAnsi" w:cstheme="majorHAnsi"/>
        </w:rPr>
        <w:t xml:space="preserve"> create </w:t>
      </w:r>
      <w:r w:rsidRPr="00280EE7">
        <w:rPr>
          <w:rStyle w:val="StyleUnderline"/>
          <w:rFonts w:asciiTheme="majorHAnsi" w:hAnsiTheme="majorHAnsi" w:cstheme="majorHAnsi"/>
          <w:highlight w:val="cyan"/>
        </w:rPr>
        <w:t>a mini black hole that would</w:t>
      </w:r>
      <w:r w:rsidRPr="00280EE7">
        <w:rPr>
          <w:rStyle w:val="StyleUnderline"/>
          <w:rFonts w:asciiTheme="majorHAnsi" w:hAnsiTheme="majorHAnsi" w:cstheme="majorHAnsi"/>
        </w:rPr>
        <w:t xml:space="preserve"> sink to the center of the Earth and start </w:t>
      </w:r>
      <w:r w:rsidRPr="00280EE7">
        <w:rPr>
          <w:rStyle w:val="StyleUnderline"/>
          <w:rFonts w:asciiTheme="majorHAnsi" w:hAnsiTheme="majorHAnsi" w:cstheme="majorHAnsi"/>
          <w:highlight w:val="cyan"/>
        </w:rPr>
        <w:t>accreting the</w:t>
      </w:r>
      <w:r w:rsidRPr="00280EE7">
        <w:rPr>
          <w:rStyle w:val="StyleUnderline"/>
          <w:rFonts w:asciiTheme="majorHAnsi" w:hAnsiTheme="majorHAnsi" w:cstheme="majorHAnsi"/>
        </w:rPr>
        <w:t xml:space="preserve"> rest of the </w:t>
      </w:r>
      <w:r w:rsidRPr="00280EE7">
        <w:rPr>
          <w:rStyle w:val="StyleUnderline"/>
          <w:rFonts w:asciiTheme="majorHAnsi" w:hAnsiTheme="majorHAnsi" w:cstheme="majorHAnsi"/>
          <w:highlight w:val="cyan"/>
        </w:rPr>
        <w:t>planet</w:t>
      </w:r>
      <w:r w:rsidRPr="00280EE7">
        <w:rPr>
          <w:rFonts w:asciiTheme="majorHAnsi" w:hAnsiTheme="majorHAnsi" w:cstheme="majorHAnsi"/>
          <w:sz w:val="16"/>
        </w:rPr>
        <w:t xml:space="preserve"> [46]. These outcomes seem to be impossible given our best current physical theories. But the reason we do the experiments is precisely that </w:t>
      </w:r>
      <w:r w:rsidRPr="00280EE7">
        <w:rPr>
          <w:rStyle w:val="StyleUnderline"/>
          <w:rFonts w:asciiTheme="majorHAnsi" w:hAnsiTheme="majorHAnsi" w:cstheme="majorHAnsi"/>
        </w:rPr>
        <w:t>we don’t really know what will happen</w:t>
      </w:r>
      <w:r w:rsidRPr="00280EE7">
        <w:rPr>
          <w:rFonts w:asciiTheme="majorHAnsi" w:hAnsiTheme="majorHAnsi" w:cstheme="majorHAnsi"/>
          <w:sz w:val="16"/>
        </w:rPr>
        <w:t xml:space="preserve">. A more reassuring argument is that the energy densities attained in present day accelerators are far lower than those that occur naturally in collisions between cosmic rays [46,47]. </w:t>
      </w:r>
      <w:r w:rsidRPr="00280EE7">
        <w:rPr>
          <w:rStyle w:val="StyleUnderline"/>
          <w:rFonts w:asciiTheme="majorHAnsi" w:hAnsiTheme="majorHAnsi" w:cstheme="majorHAnsi"/>
        </w:rPr>
        <w:t>It’s possible</w:t>
      </w:r>
      <w:r w:rsidRPr="00280EE7">
        <w:rPr>
          <w:rFonts w:asciiTheme="majorHAnsi" w:hAnsiTheme="majorHAnsi" w:cstheme="majorHAnsi"/>
          <w:sz w:val="16"/>
        </w:rPr>
        <w:t xml:space="preserve">, however, </w:t>
      </w:r>
      <w:r w:rsidRPr="00280EE7">
        <w:rPr>
          <w:rStyle w:val="StyleUnderline"/>
          <w:rFonts w:asciiTheme="majorHAnsi" w:hAnsiTheme="majorHAnsi" w:cstheme="majorHAnsi"/>
        </w:rPr>
        <w:t>that factors other than energy density are relevant for these hypothetical processes, and that those factors will be brought together in novel ways in future experiments</w:t>
      </w:r>
      <w:r w:rsidRPr="00280EE7">
        <w:rPr>
          <w:rFonts w:asciiTheme="majorHAnsi" w:hAnsiTheme="majorHAnsi" w:cstheme="majorHAnsi"/>
          <w:sz w:val="16"/>
        </w:rPr>
        <w:t xml:space="preserve">. The main reason for concern in the “physics disasters” category is the meta-level observation that </w:t>
      </w:r>
      <w:r w:rsidRPr="00280EE7">
        <w:rPr>
          <w:rStyle w:val="StyleUnderline"/>
          <w:rFonts w:asciiTheme="majorHAnsi" w:hAnsiTheme="majorHAnsi" w:cstheme="majorHAnsi"/>
        </w:rPr>
        <w:t xml:space="preserve">discoveries of all sorts of weird physical phenomena are made all the time, so </w:t>
      </w:r>
      <w:r w:rsidRPr="00280EE7">
        <w:rPr>
          <w:rStyle w:val="StyleUnderline"/>
          <w:rFonts w:asciiTheme="majorHAnsi" w:hAnsiTheme="majorHAnsi" w:cstheme="majorHAnsi"/>
          <w:highlight w:val="cyan"/>
        </w:rPr>
        <w:t>even if</w:t>
      </w:r>
      <w:r w:rsidRPr="00280EE7">
        <w:rPr>
          <w:rStyle w:val="StyleUnderline"/>
          <w:rFonts w:asciiTheme="majorHAnsi" w:hAnsiTheme="majorHAnsi" w:cstheme="majorHAnsi"/>
        </w:rPr>
        <w:t xml:space="preserve"> right now </w:t>
      </w:r>
      <w:r w:rsidRPr="00280EE7">
        <w:rPr>
          <w:rStyle w:val="StyleUnderline"/>
          <w:rFonts w:asciiTheme="majorHAnsi" w:hAnsiTheme="majorHAnsi" w:cstheme="majorHAnsi"/>
          <w:highlight w:val="cyan"/>
        </w:rPr>
        <w:t>all</w:t>
      </w:r>
      <w:r w:rsidRPr="00280EE7">
        <w:rPr>
          <w:rStyle w:val="StyleUnderline"/>
          <w:rFonts w:asciiTheme="majorHAnsi" w:hAnsiTheme="majorHAnsi" w:cstheme="majorHAnsi"/>
        </w:rPr>
        <w:t xml:space="preserve"> the </w:t>
      </w:r>
      <w:proofErr w:type="gramStart"/>
      <w:r w:rsidRPr="00280EE7">
        <w:rPr>
          <w:rStyle w:val="StyleUnderline"/>
          <w:rFonts w:asciiTheme="majorHAnsi" w:hAnsiTheme="majorHAnsi" w:cstheme="majorHAnsi"/>
        </w:rPr>
        <w:t xml:space="preserve">particular </w:t>
      </w:r>
      <w:r w:rsidRPr="00280EE7">
        <w:rPr>
          <w:rStyle w:val="StyleUnderline"/>
          <w:rFonts w:asciiTheme="majorHAnsi" w:hAnsiTheme="majorHAnsi" w:cstheme="majorHAnsi"/>
          <w:highlight w:val="cyan"/>
        </w:rPr>
        <w:t>physics</w:t>
      </w:r>
      <w:proofErr w:type="gramEnd"/>
      <w:r w:rsidRPr="00280EE7">
        <w:rPr>
          <w:rStyle w:val="StyleUnderline"/>
          <w:rFonts w:asciiTheme="majorHAnsi" w:hAnsiTheme="majorHAnsi" w:cstheme="majorHAnsi"/>
          <w:highlight w:val="cyan"/>
        </w:rPr>
        <w:t xml:space="preserve"> disasters</w:t>
      </w:r>
      <w:r w:rsidRPr="00280EE7">
        <w:rPr>
          <w:rStyle w:val="StyleUnderline"/>
          <w:rFonts w:asciiTheme="majorHAnsi" w:hAnsiTheme="majorHAnsi" w:cstheme="majorHAnsi"/>
        </w:rPr>
        <w:t xml:space="preserve"> we have conceived of were absurdly improbable or </w:t>
      </w:r>
      <w:r w:rsidRPr="00280EE7">
        <w:rPr>
          <w:rStyle w:val="StyleUnderline"/>
          <w:rFonts w:asciiTheme="majorHAnsi" w:hAnsiTheme="majorHAnsi" w:cstheme="majorHAnsi"/>
          <w:highlight w:val="cyan"/>
        </w:rPr>
        <w:t>impossible</w:t>
      </w:r>
      <w:r w:rsidRPr="00280EE7">
        <w:rPr>
          <w:rStyle w:val="StyleUnderline"/>
          <w:rFonts w:asciiTheme="majorHAnsi" w:hAnsiTheme="majorHAnsi" w:cstheme="majorHAnsi"/>
        </w:rPr>
        <w:t xml:space="preserve">, there </w:t>
      </w:r>
      <w:r w:rsidRPr="00280EE7">
        <w:rPr>
          <w:rStyle w:val="StyleUnderline"/>
          <w:rFonts w:asciiTheme="majorHAnsi" w:hAnsiTheme="majorHAnsi" w:cstheme="majorHAnsi"/>
          <w:highlight w:val="cyan"/>
        </w:rPr>
        <w:t>could be other</w:t>
      </w:r>
      <w:r w:rsidRPr="00280EE7">
        <w:rPr>
          <w:rStyle w:val="StyleUnderline"/>
          <w:rFonts w:asciiTheme="majorHAnsi" w:hAnsiTheme="majorHAnsi" w:cstheme="majorHAnsi"/>
        </w:rPr>
        <w:t xml:space="preserve"> more realistic failure-modes </w:t>
      </w:r>
      <w:r w:rsidRPr="00280EE7">
        <w:rPr>
          <w:rStyle w:val="StyleUnderline"/>
          <w:rFonts w:asciiTheme="majorHAnsi" w:hAnsiTheme="majorHAnsi" w:cstheme="majorHAnsi"/>
          <w:highlight w:val="cyan"/>
        </w:rPr>
        <w:t>waiting to be uncovered</w:t>
      </w:r>
      <w:r w:rsidRPr="00280EE7">
        <w:rPr>
          <w:rFonts w:asciiTheme="majorHAnsi" w:hAnsiTheme="majorHAnsi" w:cstheme="majorHAnsi"/>
          <w:sz w:val="16"/>
        </w:rPr>
        <w:t>. The ones listed here are merely illustrations of the general case.</w:t>
      </w:r>
    </w:p>
    <w:p w14:paraId="321A068A" w14:textId="77777777" w:rsidR="00ED5901" w:rsidRPr="00ED5901" w:rsidRDefault="00ED5901" w:rsidP="00ED5901"/>
    <w:p w14:paraId="467383FD" w14:textId="77777777" w:rsidR="00ED5901" w:rsidRPr="00280EE7" w:rsidRDefault="00ED5901" w:rsidP="00ED5901">
      <w:pPr>
        <w:pStyle w:val="Heading4"/>
        <w:rPr>
          <w:rFonts w:asciiTheme="majorHAnsi" w:hAnsiTheme="majorHAnsi" w:cstheme="majorHAnsi"/>
        </w:rPr>
      </w:pPr>
      <w:r w:rsidRPr="00280EE7">
        <w:rPr>
          <w:rFonts w:asciiTheme="majorHAnsi" w:hAnsiTheme="majorHAnsi" w:cstheme="majorHAnsi"/>
        </w:rPr>
        <w:t xml:space="preserve">Nuke war won’t cause extinction— </w:t>
      </w:r>
      <w:proofErr w:type="gramStart"/>
      <w:r w:rsidRPr="00280EE7">
        <w:rPr>
          <w:rFonts w:asciiTheme="majorHAnsi" w:hAnsiTheme="majorHAnsi" w:cstheme="majorHAnsi"/>
        </w:rPr>
        <w:t>BUT,</w:t>
      </w:r>
      <w:proofErr w:type="gramEnd"/>
      <w:r w:rsidRPr="00280EE7">
        <w:rPr>
          <w:rFonts w:asciiTheme="majorHAnsi" w:hAnsiTheme="majorHAnsi" w:cstheme="majorHAnsi"/>
        </w:rPr>
        <w:t xml:space="preserve"> it’ll spur </w:t>
      </w:r>
      <w:r w:rsidRPr="00280EE7">
        <w:rPr>
          <w:rFonts w:asciiTheme="majorHAnsi" w:hAnsiTheme="majorHAnsi" w:cstheme="majorHAnsi"/>
          <w:u w:val="single"/>
        </w:rPr>
        <w:t>political will</w:t>
      </w:r>
      <w:r w:rsidRPr="00280EE7">
        <w:rPr>
          <w:rFonts w:asciiTheme="majorHAnsi" w:hAnsiTheme="majorHAnsi" w:cstheme="majorHAnsi"/>
        </w:rPr>
        <w:t xml:space="preserve"> for </w:t>
      </w:r>
      <w:r w:rsidRPr="00280EE7">
        <w:rPr>
          <w:rFonts w:asciiTheme="majorHAnsi" w:hAnsiTheme="majorHAnsi" w:cstheme="majorHAnsi"/>
          <w:u w:val="single"/>
        </w:rPr>
        <w:t>meaningful disarmament</w:t>
      </w:r>
      <w:r w:rsidRPr="00280EE7">
        <w:rPr>
          <w:rFonts w:asciiTheme="majorHAnsi" w:hAnsiTheme="majorHAnsi" w:cstheme="majorHAnsi"/>
        </w:rPr>
        <w:t xml:space="preserve">. </w:t>
      </w:r>
    </w:p>
    <w:p w14:paraId="589B6CE1" w14:textId="77777777" w:rsidR="00ED5901" w:rsidRPr="00280EE7" w:rsidRDefault="00ED5901" w:rsidP="00ED5901">
      <w:pPr>
        <w:rPr>
          <w:rFonts w:asciiTheme="majorHAnsi" w:hAnsiTheme="majorHAnsi" w:cstheme="majorHAnsi"/>
        </w:rPr>
      </w:pPr>
      <w:r w:rsidRPr="00280EE7">
        <w:rPr>
          <w:rFonts w:asciiTheme="majorHAnsi" w:hAnsiTheme="majorHAnsi" w:cstheme="majorHAnsi"/>
        </w:rPr>
        <w:t xml:space="preserve">Daniel </w:t>
      </w:r>
      <w:proofErr w:type="spellStart"/>
      <w:r w:rsidRPr="00280EE7">
        <w:rPr>
          <w:rStyle w:val="Style13ptBold"/>
          <w:rFonts w:asciiTheme="majorHAnsi" w:hAnsiTheme="majorHAnsi" w:cstheme="majorHAnsi"/>
        </w:rPr>
        <w:t>Deudney</w:t>
      </w:r>
      <w:proofErr w:type="spellEnd"/>
      <w:r w:rsidRPr="00280EE7">
        <w:rPr>
          <w:rStyle w:val="Style13ptBold"/>
          <w:rFonts w:asciiTheme="majorHAnsi" w:hAnsiTheme="majorHAnsi" w:cstheme="majorHAnsi"/>
        </w:rPr>
        <w:t xml:space="preserve"> 18</w:t>
      </w:r>
      <w:r w:rsidRPr="00280EE7">
        <w:rPr>
          <w:rFonts w:asciiTheme="majorHAnsi" w:hAnsiTheme="majorHAnsi" w:cstheme="majorHAnsi"/>
        </w:rPr>
        <w:t>. Associate Professor of Political Science at Johns Hopkins University. 03/15/2018. “The Great Debate.” The Oxford Handbook of International Security. www.oxfordhandbooks.com, doi:10.1093/</w:t>
      </w:r>
      <w:proofErr w:type="spellStart"/>
      <w:r w:rsidRPr="00280EE7">
        <w:rPr>
          <w:rFonts w:asciiTheme="majorHAnsi" w:hAnsiTheme="majorHAnsi" w:cstheme="majorHAnsi"/>
        </w:rPr>
        <w:t>oxfordhb</w:t>
      </w:r>
      <w:proofErr w:type="spellEnd"/>
      <w:r w:rsidRPr="00280EE7">
        <w:rPr>
          <w:rFonts w:asciiTheme="majorHAnsi" w:hAnsiTheme="majorHAnsi" w:cstheme="majorHAnsi"/>
        </w:rPr>
        <w:t>/9780198777854.013.22. //reem</w:t>
      </w:r>
    </w:p>
    <w:p w14:paraId="5DACEA20" w14:textId="77777777" w:rsidR="00ED5901" w:rsidRPr="00280EE7" w:rsidRDefault="00ED5901" w:rsidP="00ED5901">
      <w:pPr>
        <w:rPr>
          <w:rFonts w:asciiTheme="majorHAnsi" w:hAnsiTheme="majorHAnsi" w:cstheme="majorHAnsi"/>
          <w:u w:val="single"/>
        </w:rPr>
      </w:pPr>
      <w:r w:rsidRPr="00280EE7">
        <w:rPr>
          <w:rFonts w:asciiTheme="majorHAnsi" w:hAnsiTheme="majorHAnsi" w:cstheme="majorHAnsi"/>
          <w:sz w:val="16"/>
        </w:rPr>
        <w:t xml:space="preserve">Although nuclear war is the oldest of these technogenic threats to civilization and human survival, and although important steps to restraint, particularly at the end of the Cold War, have been achieved, </w:t>
      </w:r>
      <w:r w:rsidRPr="00280EE7">
        <w:rPr>
          <w:rStyle w:val="StyleUnderline"/>
          <w:rFonts w:asciiTheme="majorHAnsi" w:hAnsiTheme="majorHAnsi" w:cstheme="majorHAnsi"/>
          <w:highlight w:val="cyan"/>
        </w:rPr>
        <w:t>the nuclear world is</w:t>
      </w:r>
      <w:r w:rsidRPr="00280EE7">
        <w:rPr>
          <w:rStyle w:val="StyleUnderline"/>
          <w:rFonts w:asciiTheme="majorHAnsi" w:hAnsiTheme="majorHAnsi" w:cstheme="majorHAnsi"/>
        </w:rPr>
        <w:t xml:space="preserve"> increasingly </w:t>
      </w:r>
      <w:r w:rsidRPr="00280EE7">
        <w:rPr>
          <w:rStyle w:val="StyleUnderline"/>
          <w:rFonts w:asciiTheme="majorHAnsi" w:hAnsiTheme="majorHAnsi" w:cstheme="majorHAnsi"/>
          <w:highlight w:val="cyan"/>
        </w:rPr>
        <w:t>changing</w:t>
      </w:r>
      <w:r w:rsidRPr="00280EE7">
        <w:rPr>
          <w:rStyle w:val="StyleUnderline"/>
          <w:rFonts w:asciiTheme="majorHAnsi" w:hAnsiTheme="majorHAnsi" w:cstheme="majorHAnsi"/>
        </w:rPr>
        <w:t xml:space="preserve"> in major ways, and in almost </w:t>
      </w:r>
      <w:r w:rsidRPr="00280EE7">
        <w:rPr>
          <w:rStyle w:val="Emphasis"/>
          <w:rFonts w:asciiTheme="majorHAnsi" w:hAnsiTheme="majorHAnsi" w:cstheme="majorHAnsi"/>
        </w:rPr>
        <w:t>entirely dangerous directions</w:t>
      </w:r>
      <w:r w:rsidRPr="00280EE7">
        <w:rPr>
          <w:rFonts w:asciiTheme="majorHAnsi" w:hAnsiTheme="majorHAnsi" w:cstheme="majorHAnsi"/>
          <w:sz w:val="16"/>
        </w:rPr>
        <w:t xml:space="preserve">. The third “bombs away” phase of the great debate on the nuclear-political question is more consequentially divided than in the first two phases. </w:t>
      </w:r>
      <w:r w:rsidRPr="00280EE7">
        <w:rPr>
          <w:rStyle w:val="StyleUnderline"/>
          <w:rFonts w:asciiTheme="majorHAnsi" w:hAnsiTheme="majorHAnsi" w:cstheme="majorHAnsi"/>
        </w:rPr>
        <w:t xml:space="preserve">Even more ominously, most of </w:t>
      </w:r>
      <w:r w:rsidRPr="00280EE7">
        <w:rPr>
          <w:rStyle w:val="StyleUnderline"/>
          <w:rFonts w:asciiTheme="majorHAnsi" w:hAnsiTheme="majorHAnsi" w:cstheme="majorHAnsi"/>
          <w:highlight w:val="cyan"/>
        </w:rPr>
        <w:t>the</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momentum lies wit</w:t>
      </w:r>
      <w:r w:rsidRPr="00280EE7">
        <w:rPr>
          <w:rStyle w:val="StyleUnderline"/>
          <w:rFonts w:asciiTheme="majorHAnsi" w:hAnsiTheme="majorHAnsi" w:cstheme="majorHAnsi"/>
        </w:rPr>
        <w:t xml:space="preserve">h the </w:t>
      </w:r>
      <w:r w:rsidRPr="00280EE7">
        <w:rPr>
          <w:rStyle w:val="StyleUnderline"/>
          <w:rFonts w:asciiTheme="majorHAnsi" w:hAnsiTheme="majorHAnsi" w:cstheme="majorHAnsi"/>
          <w:highlight w:val="cyan"/>
        </w:rPr>
        <w:t>forces that are pulling</w:t>
      </w:r>
      <w:r w:rsidRPr="00280EE7">
        <w:rPr>
          <w:rStyle w:val="StyleUnderline"/>
          <w:rFonts w:asciiTheme="majorHAnsi" w:hAnsiTheme="majorHAnsi" w:cstheme="majorHAnsi"/>
        </w:rPr>
        <w:t xml:space="preserve"> states </w:t>
      </w:r>
      <w:r w:rsidRPr="00280EE7">
        <w:rPr>
          <w:rStyle w:val="Emphasis"/>
          <w:rFonts w:asciiTheme="majorHAnsi" w:hAnsiTheme="majorHAnsi" w:cstheme="majorHAnsi"/>
          <w:highlight w:val="cyan"/>
        </w:rPr>
        <w:t>toward nuclear-use</w:t>
      </w:r>
      <w:r w:rsidRPr="00280EE7">
        <w:rPr>
          <w:rStyle w:val="StyleUnderline"/>
          <w:rFonts w:asciiTheme="majorHAnsi" w:hAnsiTheme="majorHAnsi" w:cstheme="majorHAnsi"/>
        </w:rPr>
        <w:t>, and with the radical actors bent on inflicting catastrophic damage on the leading states in the international system, particularly the United States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In contrast, the arms control project, although intellectually vibrant, is </w:t>
      </w:r>
      <w:r w:rsidRPr="00280EE7">
        <w:rPr>
          <w:rStyle w:val="Emphasis"/>
          <w:rFonts w:asciiTheme="majorHAnsi" w:hAnsiTheme="majorHAnsi" w:cstheme="majorHAnsi"/>
        </w:rPr>
        <w:t>largely in retreat</w:t>
      </w:r>
      <w:r w:rsidRPr="00280EE7">
        <w:rPr>
          <w:rStyle w:val="StyleUnderline"/>
          <w:rFonts w:asciiTheme="majorHAnsi" w:hAnsiTheme="majorHAnsi" w:cstheme="majorHAnsi"/>
        </w:rPr>
        <w:t xml:space="preserve"> on the world political stage. The arms control settlement of the Cold War is </w:t>
      </w:r>
      <w:r w:rsidRPr="00280EE7">
        <w:rPr>
          <w:rStyle w:val="Emphasis"/>
          <w:rFonts w:asciiTheme="majorHAnsi" w:hAnsiTheme="majorHAnsi" w:cstheme="majorHAnsi"/>
        </w:rPr>
        <w:t>unraveling</w:t>
      </w:r>
      <w:r w:rsidRPr="00280EE7">
        <w:rPr>
          <w:rFonts w:asciiTheme="majorHAnsi" w:hAnsiTheme="majorHAnsi" w:cstheme="majorHAnsi"/>
          <w:sz w:val="16"/>
        </w:rPr>
        <w:t xml:space="preserve">, and the world public is more divided and distracted than ever. </w:t>
      </w:r>
      <w:r w:rsidRPr="00280EE7">
        <w:rPr>
          <w:rStyle w:val="StyleUnderline"/>
          <w:rFonts w:asciiTheme="majorHAnsi" w:hAnsiTheme="majorHAnsi" w:cstheme="majorHAnsi"/>
        </w:rPr>
        <w:t>With the recent election of</w:t>
      </w:r>
      <w:r w:rsidRPr="00280EE7">
        <w:rPr>
          <w:rFonts w:asciiTheme="majorHAnsi" w:hAnsiTheme="majorHAnsi" w:cstheme="majorHAnsi"/>
          <w:sz w:val="16"/>
        </w:rPr>
        <w:t xml:space="preserve"> President Donald </w:t>
      </w:r>
      <w:r w:rsidRPr="00280EE7">
        <w:rPr>
          <w:rStyle w:val="Emphasis"/>
          <w:rFonts w:asciiTheme="majorHAnsi" w:hAnsiTheme="majorHAnsi" w:cstheme="majorHAnsi"/>
        </w:rPr>
        <w:t>Trump</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the U</w:t>
      </w:r>
      <w:r w:rsidRPr="00280EE7">
        <w:rPr>
          <w:rStyle w:val="StyleUnderline"/>
          <w:rFonts w:asciiTheme="majorHAnsi" w:hAnsiTheme="majorHAnsi" w:cstheme="majorHAnsi"/>
        </w:rPr>
        <w:t xml:space="preserve">nited </w:t>
      </w:r>
      <w:r w:rsidRPr="00280EE7">
        <w:rPr>
          <w:rStyle w:val="StyleUnderline"/>
          <w:rFonts w:asciiTheme="majorHAnsi" w:hAnsiTheme="majorHAnsi" w:cstheme="majorHAnsi"/>
          <w:highlight w:val="cyan"/>
        </w:rPr>
        <w:t>S</w:t>
      </w:r>
      <w:r w:rsidRPr="00280EE7">
        <w:rPr>
          <w:rStyle w:val="StyleUnderline"/>
          <w:rFonts w:asciiTheme="majorHAnsi" w:hAnsiTheme="majorHAnsi" w:cstheme="majorHAnsi"/>
        </w:rPr>
        <w:t xml:space="preserve">tates, which has played such a dominant role in nuclear politics since its scientists invented these fiendish engines, now </w:t>
      </w:r>
      <w:r w:rsidRPr="00280EE7">
        <w:rPr>
          <w:rStyle w:val="StyleUnderline"/>
          <w:rFonts w:asciiTheme="majorHAnsi" w:hAnsiTheme="majorHAnsi" w:cstheme="majorHAnsi"/>
          <w:highlight w:val="cyan"/>
        </w:rPr>
        <w:t xml:space="preserve">has an </w:t>
      </w:r>
      <w:r w:rsidRPr="00280EE7">
        <w:rPr>
          <w:rStyle w:val="Emphasis"/>
          <w:rFonts w:asciiTheme="majorHAnsi" w:hAnsiTheme="majorHAnsi" w:cstheme="majorHAnsi"/>
          <w:highlight w:val="cyan"/>
        </w:rPr>
        <w:t>impulsive and</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uninformed leader</w:t>
      </w:r>
      <w:r w:rsidRPr="00280EE7">
        <w:rPr>
          <w:rStyle w:val="StyleUnderline"/>
          <w:rFonts w:asciiTheme="majorHAnsi" w:hAnsiTheme="majorHAnsi" w:cstheme="majorHAnsi"/>
          <w:highlight w:val="cyan"/>
        </w:rPr>
        <w:t xml:space="preserve">, boding </w:t>
      </w:r>
      <w:r w:rsidRPr="00280EE7">
        <w:rPr>
          <w:rStyle w:val="Emphasis"/>
          <w:rFonts w:asciiTheme="majorHAnsi" w:hAnsiTheme="majorHAnsi" w:cstheme="majorHAnsi"/>
          <w:highlight w:val="cyan"/>
        </w:rPr>
        <w:t>ill for nuclear restraint and effective crisis management</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Given current trends, it is prudent to assume that </w:t>
      </w:r>
      <w:r w:rsidRPr="00280EE7">
        <w:rPr>
          <w:rStyle w:val="Emphasis"/>
          <w:rFonts w:asciiTheme="majorHAnsi" w:hAnsiTheme="majorHAnsi" w:cstheme="majorHAnsi"/>
        </w:rPr>
        <w:t>sooner or later</w:t>
      </w:r>
      <w:r w:rsidRPr="00280EE7">
        <w:rPr>
          <w:rFonts w:asciiTheme="majorHAnsi" w:hAnsiTheme="majorHAnsi" w:cstheme="majorHAnsi"/>
          <w:sz w:val="16"/>
        </w:rPr>
        <w:t xml:space="preserve">, and probably sooner, </w:t>
      </w:r>
      <w:r w:rsidRPr="00280EE7">
        <w:rPr>
          <w:rStyle w:val="Emphasis"/>
          <w:rFonts w:asciiTheme="majorHAnsi" w:hAnsiTheme="majorHAnsi" w:cstheme="majorHAnsi"/>
        </w:rPr>
        <w:t>nuclear weapons will again be the used in war</w:t>
      </w:r>
      <w:r w:rsidRPr="00280EE7">
        <w:rPr>
          <w:rStyle w:val="StyleUnderline"/>
          <w:rFonts w:asciiTheme="majorHAnsi" w:hAnsiTheme="majorHAnsi" w:cstheme="majorHAnsi"/>
        </w:rPr>
        <w:t xml:space="preserve">. But this bad news may contain a </w:t>
      </w:r>
      <w:r w:rsidRPr="00280EE7">
        <w:rPr>
          <w:rStyle w:val="Emphasis"/>
          <w:rFonts w:asciiTheme="majorHAnsi" w:hAnsiTheme="majorHAnsi" w:cstheme="majorHAnsi"/>
        </w:rPr>
        <w:t>“silver lining” of good news</w:t>
      </w:r>
      <w:r w:rsidRPr="00280EE7">
        <w:rPr>
          <w:rStyle w:val="StyleUnderline"/>
          <w:rFonts w:asciiTheme="majorHAnsi" w:hAnsiTheme="majorHAnsi" w:cstheme="majorHAnsi"/>
        </w:rPr>
        <w:t xml:space="preserve">. Unlike a </w:t>
      </w:r>
      <w:r w:rsidRPr="00280EE7">
        <w:rPr>
          <w:rStyle w:val="Emphasis"/>
          <w:rFonts w:asciiTheme="majorHAnsi" w:hAnsiTheme="majorHAnsi" w:cstheme="majorHAnsi"/>
        </w:rPr>
        <w:t>general</w:t>
      </w:r>
      <w:r w:rsidRPr="00280EE7">
        <w:rPr>
          <w:rStyle w:val="StyleUnderline"/>
          <w:rFonts w:asciiTheme="majorHAnsi" w:hAnsiTheme="majorHAnsi" w:cstheme="majorHAnsi"/>
        </w:rPr>
        <w:t xml:space="preserve"> nuclear war</w:t>
      </w:r>
      <w:r w:rsidRPr="00280EE7">
        <w:rPr>
          <w:rFonts w:asciiTheme="majorHAnsi" w:hAnsiTheme="majorHAnsi" w:cstheme="majorHAnsi"/>
          <w:sz w:val="16"/>
        </w:rPr>
        <w:t xml:space="preserve"> that might have occurred during the Cold War, such </w:t>
      </w:r>
      <w:r w:rsidRPr="00280EE7">
        <w:rPr>
          <w:rStyle w:val="StyleUnderline"/>
          <w:rFonts w:asciiTheme="majorHAnsi" w:hAnsiTheme="majorHAnsi" w:cstheme="majorHAnsi"/>
          <w:highlight w:val="cyan"/>
        </w:rPr>
        <w:t>a nuclear event</w:t>
      </w:r>
      <w:r w:rsidRPr="00280EE7">
        <w:rPr>
          <w:rStyle w:val="StyleUnderline"/>
          <w:rFonts w:asciiTheme="majorHAnsi" w:hAnsiTheme="majorHAnsi" w:cstheme="majorHAnsi"/>
        </w:rPr>
        <w:t xml:space="preserve"> now </w:t>
      </w:r>
      <w:r w:rsidRPr="00280EE7">
        <w:rPr>
          <w:rStyle w:val="StyleUnderline"/>
          <w:rFonts w:asciiTheme="majorHAnsi" w:hAnsiTheme="majorHAnsi" w:cstheme="majorHAnsi"/>
          <w:highlight w:val="cyan"/>
        </w:rPr>
        <w:t>would</w:t>
      </w:r>
      <w:r w:rsidRPr="00280EE7">
        <w:rPr>
          <w:rFonts w:asciiTheme="majorHAnsi" w:hAnsiTheme="majorHAnsi" w:cstheme="majorHAnsi"/>
          <w:sz w:val="16"/>
        </w:rPr>
        <w:t xml:space="preserve"> probably </w:t>
      </w:r>
      <w:r w:rsidRPr="00280EE7">
        <w:rPr>
          <w:rStyle w:val="Emphasis"/>
          <w:rFonts w:asciiTheme="majorHAnsi" w:hAnsiTheme="majorHAnsi" w:cstheme="majorHAnsi"/>
          <w:highlight w:val="cyan"/>
        </w:rPr>
        <w:t>not mark the end of</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civilization</w:t>
      </w:r>
      <w:r w:rsidRPr="00280EE7">
        <w:rPr>
          <w:rStyle w:val="Emphasis"/>
          <w:rFonts w:asciiTheme="majorHAnsi" w:hAnsiTheme="majorHAnsi" w:cstheme="majorHAnsi"/>
        </w:rPr>
        <w:t xml:space="preserve"> (or</w:t>
      </w:r>
      <w:r w:rsidRPr="00280EE7">
        <w:rPr>
          <w:rFonts w:asciiTheme="majorHAnsi" w:hAnsiTheme="majorHAnsi" w:cstheme="majorHAnsi"/>
          <w:sz w:val="16"/>
        </w:rPr>
        <w:t xml:space="preserve"> of </w:t>
      </w:r>
      <w:r w:rsidRPr="00280EE7">
        <w:rPr>
          <w:rStyle w:val="Emphasis"/>
          <w:rFonts w:asciiTheme="majorHAnsi" w:hAnsiTheme="majorHAnsi" w:cstheme="majorHAnsi"/>
        </w:rPr>
        <w:t>humanity</w:t>
      </w:r>
      <w:r w:rsidRPr="00280EE7">
        <w:rPr>
          <w:rStyle w:val="StyleUnderline"/>
          <w:rFonts w:asciiTheme="majorHAnsi" w:hAnsiTheme="majorHAnsi" w:cstheme="majorHAnsi"/>
        </w:rPr>
        <w:t>), due to</w:t>
      </w:r>
      <w:r w:rsidRPr="00280EE7">
        <w:rPr>
          <w:rFonts w:asciiTheme="majorHAnsi" w:hAnsiTheme="majorHAnsi" w:cstheme="majorHAnsi"/>
          <w:sz w:val="16"/>
        </w:rPr>
        <w:t xml:space="preserve"> the great </w:t>
      </w:r>
      <w:r w:rsidRPr="00280EE7">
        <w:rPr>
          <w:rStyle w:val="Emphasis"/>
          <w:rFonts w:asciiTheme="majorHAnsi" w:hAnsiTheme="majorHAnsi" w:cstheme="majorHAnsi"/>
        </w:rPr>
        <w:t>reductions in nuclear forces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achieved at the end of the Cold War. Furthermore, </w:t>
      </w:r>
      <w:r w:rsidRPr="00280EE7">
        <w:rPr>
          <w:rStyle w:val="Emphasis"/>
          <w:rFonts w:asciiTheme="majorHAnsi" w:hAnsiTheme="majorHAnsi" w:cstheme="majorHAnsi"/>
          <w:highlight w:val="cyan"/>
        </w:rPr>
        <w:t>politics</w:t>
      </w:r>
      <w:r w:rsidRPr="00280EE7">
        <w:rPr>
          <w:rFonts w:asciiTheme="majorHAnsi" w:hAnsiTheme="majorHAnsi" w:cstheme="majorHAnsi"/>
          <w:sz w:val="16"/>
        </w:rPr>
        <w:t xml:space="preserve"> </w:t>
      </w:r>
      <w:r w:rsidRPr="00280EE7">
        <w:rPr>
          <w:rStyle w:val="StyleUnderline"/>
          <w:rFonts w:asciiTheme="majorHAnsi" w:hAnsiTheme="majorHAnsi" w:cstheme="majorHAnsi"/>
        </w:rPr>
        <w:t>on “</w:t>
      </w:r>
      <w:r w:rsidRPr="00280EE7">
        <w:rPr>
          <w:rStyle w:val="StyleUnderline"/>
          <w:rFonts w:asciiTheme="majorHAnsi" w:hAnsiTheme="majorHAnsi" w:cstheme="majorHAnsi"/>
          <w:highlight w:val="cyan"/>
        </w:rPr>
        <w:t>the day after</w:t>
      </w:r>
      <w:r w:rsidRPr="00280EE7">
        <w:rPr>
          <w:rStyle w:val="StyleUnderline"/>
          <w:rFonts w:asciiTheme="majorHAnsi" w:hAnsiTheme="majorHAnsi" w:cstheme="majorHAnsi"/>
        </w:rPr>
        <w:t xml:space="preserve">” could </w:t>
      </w:r>
      <w:r w:rsidRPr="00280EE7">
        <w:rPr>
          <w:rStyle w:val="StyleUnderline"/>
          <w:rFonts w:asciiTheme="majorHAnsi" w:hAnsiTheme="majorHAnsi" w:cstheme="majorHAnsi"/>
          <w:highlight w:val="cyan"/>
        </w:rPr>
        <w:t xml:space="preserve">have </w:t>
      </w:r>
      <w:r w:rsidRPr="00280EE7">
        <w:rPr>
          <w:rStyle w:val="Emphasis"/>
          <w:rFonts w:asciiTheme="majorHAnsi" w:hAnsiTheme="majorHAnsi" w:cstheme="majorHAnsi"/>
          <w:highlight w:val="cyan"/>
        </w:rPr>
        <w:t>immense potential for positive change</w:t>
      </w:r>
      <w:r w:rsidRPr="00280EE7">
        <w:rPr>
          <w:rStyle w:val="StyleUnderline"/>
          <w:rFonts w:asciiTheme="majorHAnsi" w:hAnsiTheme="majorHAnsi" w:cstheme="majorHAnsi"/>
        </w:rPr>
        <w:t xml:space="preserve">. The </w:t>
      </w:r>
      <w:r w:rsidRPr="00280EE7">
        <w:rPr>
          <w:rStyle w:val="StyleUnderline"/>
          <w:rFonts w:asciiTheme="majorHAnsi" w:hAnsiTheme="majorHAnsi" w:cstheme="majorHAnsi"/>
          <w:highlight w:val="cyan"/>
        </w:rPr>
        <w:t>survivors</w:t>
      </w:r>
      <w:r w:rsidRPr="00280EE7">
        <w:rPr>
          <w:rStyle w:val="StyleUnderline"/>
          <w:rFonts w:asciiTheme="majorHAnsi" w:hAnsiTheme="majorHAnsi" w:cstheme="majorHAnsi"/>
        </w:rPr>
        <w:t xml:space="preserve"> would not be likely to envy the dead, but </w:t>
      </w:r>
      <w:r w:rsidRPr="00280EE7">
        <w:rPr>
          <w:rStyle w:val="StyleUnderline"/>
          <w:rFonts w:asciiTheme="majorHAnsi" w:hAnsiTheme="majorHAnsi" w:cstheme="majorHAnsi"/>
          <w:highlight w:val="cyan"/>
        </w:rPr>
        <w:t>would</w:t>
      </w:r>
      <w:r w:rsidRPr="00280EE7">
        <w:rPr>
          <w:rStyle w:val="StyleUnderline"/>
          <w:rFonts w:asciiTheme="majorHAnsi" w:hAnsiTheme="majorHAnsi" w:cstheme="majorHAnsi"/>
        </w:rPr>
        <w:t xml:space="preserve"> surely </w:t>
      </w:r>
      <w:r w:rsidRPr="00280EE7">
        <w:rPr>
          <w:rStyle w:val="StyleUnderline"/>
          <w:rFonts w:asciiTheme="majorHAnsi" w:hAnsiTheme="majorHAnsi" w:cstheme="majorHAnsi"/>
          <w:highlight w:val="cyan"/>
        </w:rPr>
        <w:t>have</w:t>
      </w:r>
      <w:r w:rsidRPr="00280EE7">
        <w:rPr>
          <w:rStyle w:val="StyleUnderline"/>
          <w:rFonts w:asciiTheme="majorHAnsi" w:hAnsiTheme="majorHAnsi" w:cstheme="majorHAnsi"/>
        </w:rPr>
        <w:t xml:space="preserve"> a </w:t>
      </w:r>
      <w:r w:rsidRPr="00280EE7">
        <w:rPr>
          <w:rStyle w:val="Emphasis"/>
          <w:rFonts w:asciiTheme="majorHAnsi" w:hAnsiTheme="majorHAnsi" w:cstheme="majorHAnsi"/>
        </w:rPr>
        <w:t xml:space="preserve">greatly </w:t>
      </w:r>
      <w:r w:rsidRPr="00280EE7">
        <w:rPr>
          <w:rStyle w:val="Emphasis"/>
          <w:rFonts w:asciiTheme="majorHAnsi" w:hAnsiTheme="majorHAnsi" w:cstheme="majorHAnsi"/>
          <w:highlight w:val="cyan"/>
        </w:rPr>
        <w:t>renewed resolution for “never again</w:t>
      </w:r>
      <w:proofErr w:type="gramStart"/>
      <w:r w:rsidRPr="00280EE7">
        <w:rPr>
          <w:rStyle w:val="Emphasis"/>
          <w:rFonts w:asciiTheme="majorHAnsi" w:hAnsiTheme="majorHAnsi" w:cstheme="majorHAnsi"/>
        </w:rPr>
        <w:t>. ”</w:t>
      </w:r>
      <w:proofErr w:type="gramEnd"/>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Such an event, completely unpredictable in its particulars, would </w:t>
      </w:r>
      <w:r w:rsidRPr="00280EE7">
        <w:rPr>
          <w:rStyle w:val="Emphasis"/>
          <w:rFonts w:asciiTheme="majorHAnsi" w:hAnsiTheme="majorHAnsi" w:cstheme="majorHAnsi"/>
        </w:rPr>
        <w:t>unambiguously put the nuclear-political question back at the top of the world political agenda</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It would</w:t>
      </w:r>
      <w:r w:rsidRPr="00280EE7">
        <w:rPr>
          <w:rStyle w:val="StyleUnderline"/>
          <w:rFonts w:asciiTheme="majorHAnsi" w:hAnsiTheme="majorHAnsi" w:cstheme="majorHAnsi"/>
        </w:rPr>
        <w:t xml:space="preserve"> </w:t>
      </w:r>
      <w:proofErr w:type="spellStart"/>
      <w:r w:rsidRPr="00280EE7">
        <w:rPr>
          <w:rStyle w:val="StyleUnderline"/>
          <w:rFonts w:asciiTheme="majorHAnsi" w:hAnsiTheme="majorHAnsi" w:cstheme="majorHAnsi"/>
        </w:rPr>
        <w:t>unmistakeably</w:t>
      </w:r>
      <w:proofErr w:type="spellEnd"/>
      <w:r w:rsidRPr="00280EE7">
        <w:rPr>
          <w:rStyle w:val="StyleUnderline"/>
          <w:rFonts w:asciiTheme="majorHAnsi" w:hAnsiTheme="majorHAnsi" w:cstheme="majorHAnsi"/>
        </w:rPr>
        <w:t xml:space="preserve"> </w:t>
      </w:r>
      <w:r w:rsidRPr="00280EE7">
        <w:rPr>
          <w:rStyle w:val="StyleUnderline"/>
          <w:rFonts w:asciiTheme="majorHAnsi" w:hAnsiTheme="majorHAnsi" w:cstheme="majorHAnsi"/>
          <w:highlight w:val="cyan"/>
        </w:rPr>
        <w:t>remind</w:t>
      </w:r>
      <w:r w:rsidRPr="00280EE7">
        <w:rPr>
          <w:rStyle w:val="StyleUnderline"/>
          <w:rFonts w:asciiTheme="majorHAnsi" w:hAnsiTheme="majorHAnsi" w:cstheme="majorHAnsi"/>
        </w:rPr>
        <w:t xml:space="preserve"> leading </w:t>
      </w:r>
      <w:r w:rsidRPr="00280EE7">
        <w:rPr>
          <w:rStyle w:val="StyleUnderline"/>
          <w:rFonts w:asciiTheme="majorHAnsi" w:hAnsiTheme="majorHAnsi" w:cstheme="majorHAnsi"/>
          <w:highlight w:val="cyan"/>
        </w:rPr>
        <w:t xml:space="preserve">states of their </w:t>
      </w:r>
      <w:r w:rsidRPr="00280EE7">
        <w:rPr>
          <w:rStyle w:val="Emphasis"/>
          <w:rFonts w:asciiTheme="majorHAnsi" w:hAnsiTheme="majorHAnsi" w:cstheme="majorHAnsi"/>
          <w:highlight w:val="cyan"/>
        </w:rPr>
        <w:t>vulnerability</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It might also trigger more robust efforts to achieve the </w:t>
      </w:r>
      <w:r w:rsidRPr="00280EE7">
        <w:rPr>
          <w:rStyle w:val="Emphasis"/>
          <w:rFonts w:asciiTheme="majorHAnsi" w:hAnsiTheme="majorHAnsi" w:cstheme="majorHAnsi"/>
        </w:rPr>
        <w:t>global regulation of nuclear capability</w:t>
      </w:r>
      <w:r w:rsidRPr="00280EE7">
        <w:rPr>
          <w:rStyle w:val="StyleUnderline"/>
          <w:rFonts w:asciiTheme="majorHAnsi" w:hAnsiTheme="majorHAnsi" w:cstheme="majorHAnsi"/>
        </w:rPr>
        <w:t xml:space="preserve">. Like the bombings of Hiroshima and Nagasaki that did so much to catalyze the elevated concern for nuclear security in the early Cold War, and like the experience “at the brink” in the Cuban Missile Crisis of 1962, </w:t>
      </w:r>
      <w:r w:rsidRPr="00280EE7">
        <w:rPr>
          <w:rStyle w:val="Emphasis"/>
          <w:rFonts w:asciiTheme="majorHAnsi" w:hAnsiTheme="majorHAnsi" w:cstheme="majorHAnsi"/>
          <w:highlight w:val="cyan"/>
        </w:rPr>
        <w:t xml:space="preserve">the </w:t>
      </w:r>
      <w:r w:rsidRPr="00280EE7">
        <w:rPr>
          <w:rStyle w:val="Emphasis"/>
          <w:rFonts w:asciiTheme="majorHAnsi" w:hAnsiTheme="majorHAnsi" w:cstheme="majorHAnsi"/>
        </w:rPr>
        <w:t xml:space="preserve">now bubbling </w:t>
      </w:r>
      <w:r w:rsidRPr="00280EE7">
        <w:rPr>
          <w:rStyle w:val="Emphasis"/>
          <w:rFonts w:asciiTheme="majorHAnsi" w:hAnsiTheme="majorHAnsi" w:cstheme="majorHAnsi"/>
          <w:highlight w:val="cyan"/>
        </w:rPr>
        <w:t>nuclear caldron holds the</w:t>
      </w:r>
      <w:r w:rsidRPr="00280EE7">
        <w:rPr>
          <w:rStyle w:val="Emphasis"/>
          <w:rFonts w:asciiTheme="majorHAnsi" w:hAnsiTheme="majorHAnsi" w:cstheme="majorHAnsi"/>
        </w:rPr>
        <w:t xml:space="preserve"> </w:t>
      </w:r>
      <w:r w:rsidRPr="00280EE7">
        <w:rPr>
          <w:rStyle w:val="Emphasis"/>
          <w:rFonts w:asciiTheme="majorHAnsi" w:hAnsiTheme="majorHAnsi" w:cstheme="majorHAnsi"/>
          <w:highlight w:val="cyan"/>
        </w:rPr>
        <w:t xml:space="preserve">possibility of inaugurating a </w:t>
      </w:r>
      <w:r w:rsidRPr="00280EE7">
        <w:rPr>
          <w:rStyle w:val="Emphasis"/>
          <w:rFonts w:asciiTheme="majorHAnsi" w:hAnsiTheme="majorHAnsi" w:cstheme="majorHAnsi"/>
        </w:rPr>
        <w:t xml:space="preserve">major </w:t>
      </w:r>
      <w:r w:rsidRPr="00280EE7">
        <w:rPr>
          <w:rStyle w:val="Emphasis"/>
          <w:rFonts w:asciiTheme="majorHAnsi" w:hAnsiTheme="majorHAnsi" w:cstheme="majorHAnsi"/>
          <w:highlight w:val="cyan"/>
        </w:rPr>
        <w:t>period of institutional innovation and adjustment</w:t>
      </w:r>
      <w:r w:rsidRPr="00280EE7">
        <w:rPr>
          <w:rStyle w:val="Emphasis"/>
          <w:rFonts w:asciiTheme="majorHAnsi" w:hAnsiTheme="majorHAnsi" w:cstheme="majorHAnsi"/>
        </w:rPr>
        <w:t xml:space="preserve"> toward a fully “bombs away” future</w:t>
      </w:r>
      <w:r w:rsidRPr="00280EE7">
        <w:rPr>
          <w:rStyle w:val="StyleUnderline"/>
          <w:rFonts w:asciiTheme="majorHAnsi" w:hAnsiTheme="majorHAnsi" w:cstheme="majorHAnsi"/>
        </w:rPr>
        <w:t>.</w:t>
      </w:r>
    </w:p>
    <w:p w14:paraId="10E21241" w14:textId="77777777" w:rsidR="00ED5901" w:rsidRPr="00280EE7" w:rsidRDefault="00ED5901" w:rsidP="00ED5901">
      <w:pPr>
        <w:rPr>
          <w:rFonts w:asciiTheme="majorHAnsi" w:hAnsiTheme="majorHAnsi" w:cstheme="majorHAnsi"/>
          <w:sz w:val="16"/>
        </w:rPr>
      </w:pPr>
    </w:p>
    <w:p w14:paraId="4BE2EF7A" w14:textId="77777777" w:rsidR="00ED5901" w:rsidRPr="00280EE7" w:rsidRDefault="00ED5901" w:rsidP="00ED5901">
      <w:pPr>
        <w:pStyle w:val="Heading4"/>
        <w:rPr>
          <w:rFonts w:asciiTheme="majorHAnsi" w:hAnsiTheme="majorHAnsi" w:cstheme="majorHAnsi"/>
        </w:rPr>
      </w:pPr>
      <w:r w:rsidRPr="00280EE7">
        <w:rPr>
          <w:rFonts w:asciiTheme="majorHAnsi" w:hAnsiTheme="majorHAnsi" w:cstheme="majorHAnsi"/>
        </w:rPr>
        <w:t xml:space="preserve">Industrial civilization wouldn’t recover. </w:t>
      </w:r>
    </w:p>
    <w:p w14:paraId="5C09E712" w14:textId="77777777" w:rsidR="00ED5901" w:rsidRPr="00280EE7" w:rsidRDefault="00ED5901" w:rsidP="00ED5901">
      <w:pPr>
        <w:rPr>
          <w:rFonts w:asciiTheme="majorHAnsi" w:hAnsiTheme="majorHAnsi" w:cstheme="majorHAnsi"/>
          <w:lang w:val="es-MX"/>
        </w:rPr>
      </w:pPr>
      <w:r w:rsidRPr="00280EE7">
        <w:rPr>
          <w:rFonts w:asciiTheme="majorHAnsi" w:hAnsiTheme="majorHAnsi" w:cstheme="majorHAnsi"/>
        </w:rPr>
        <w:t xml:space="preserve">Lewis </w:t>
      </w:r>
      <w:proofErr w:type="spellStart"/>
      <w:r w:rsidRPr="00280EE7">
        <w:rPr>
          <w:rStyle w:val="Style13ptBold"/>
          <w:rFonts w:asciiTheme="majorHAnsi" w:hAnsiTheme="majorHAnsi" w:cstheme="majorHAnsi"/>
        </w:rPr>
        <w:t>Dartnell</w:t>
      </w:r>
      <w:proofErr w:type="spellEnd"/>
      <w:r w:rsidRPr="00280EE7">
        <w:rPr>
          <w:rStyle w:val="Style13ptBold"/>
          <w:rFonts w:asciiTheme="majorHAnsi" w:hAnsiTheme="majorHAnsi" w:cstheme="majorHAnsi"/>
        </w:rPr>
        <w:t xml:space="preserve"> 15</w:t>
      </w:r>
      <w:r w:rsidRPr="00280EE7">
        <w:rPr>
          <w:rFonts w:asciiTheme="majorHAnsi" w:hAnsiTheme="majorHAnsi" w:cstheme="majorHAnsi"/>
        </w:rP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rsidRPr="00280EE7">
        <w:rPr>
          <w:rFonts w:asciiTheme="majorHAnsi" w:hAnsiTheme="majorHAnsi" w:cstheme="majorHAnsi"/>
        </w:rPr>
        <w:t>civilisation</w:t>
      </w:r>
      <w:proofErr w:type="spellEnd"/>
      <w:r w:rsidRPr="00280EE7">
        <w:rPr>
          <w:rFonts w:asciiTheme="majorHAnsi" w:hAnsiTheme="majorHAnsi" w:cstheme="majorHAnsi"/>
        </w:rPr>
        <w:t xml:space="preserve"> without fossil fuels? – Lewis </w:t>
      </w:r>
      <w:proofErr w:type="spellStart"/>
      <w:r w:rsidRPr="00280EE7">
        <w:rPr>
          <w:rFonts w:asciiTheme="majorHAnsi" w:hAnsiTheme="majorHAnsi" w:cstheme="majorHAnsi"/>
        </w:rPr>
        <w:t>Dartnell</w:t>
      </w:r>
      <w:proofErr w:type="spellEnd"/>
      <w:r w:rsidRPr="00280EE7">
        <w:rPr>
          <w:rFonts w:asciiTheme="majorHAnsi" w:hAnsiTheme="majorHAnsi" w:cstheme="majorHAnsi"/>
        </w:rPr>
        <w:t xml:space="preserve">." </w:t>
      </w:r>
      <w:r w:rsidRPr="00280EE7">
        <w:rPr>
          <w:rFonts w:asciiTheme="majorHAnsi" w:hAnsiTheme="majorHAnsi" w:cstheme="majorHAnsi"/>
          <w:lang w:val="es-MX"/>
        </w:rPr>
        <w:t>Aeon. https://aeon.co/essays/could-we-reboot-a-modern-civilisation-without-fossil-fuels</w:t>
      </w:r>
    </w:p>
    <w:p w14:paraId="3E0AFC08" w14:textId="02F28FE2" w:rsidR="00ED5901" w:rsidRPr="00ED5901" w:rsidRDefault="00ED5901" w:rsidP="00ED5901">
      <w:r w:rsidRPr="00280EE7">
        <w:rPr>
          <w:rStyle w:val="Emphasis"/>
          <w:rFonts w:asciiTheme="majorHAnsi" w:hAnsiTheme="majorHAnsi" w:cstheme="majorHAnsi"/>
        </w:rPr>
        <w:t>Imagine that the world as we know it ends tomorrow</w:t>
      </w:r>
      <w:r w:rsidRPr="00280EE7">
        <w:rPr>
          <w:rStyle w:val="StyleUnderline"/>
          <w:rFonts w:asciiTheme="majorHAnsi" w:hAnsiTheme="majorHAnsi" w:cstheme="majorHAnsi"/>
        </w:rPr>
        <w:t xml:space="preserve">. There’s a </w:t>
      </w:r>
      <w:r w:rsidRPr="00280EE7">
        <w:rPr>
          <w:rStyle w:val="Emphasis"/>
          <w:rFonts w:asciiTheme="majorHAnsi" w:hAnsiTheme="majorHAnsi" w:cstheme="majorHAnsi"/>
        </w:rPr>
        <w:t>global catastrophe</w:t>
      </w:r>
      <w:r w:rsidRPr="00280EE7">
        <w:rPr>
          <w:rFonts w:asciiTheme="majorHAnsi" w:hAnsiTheme="majorHAnsi" w:cstheme="majorHAnsi"/>
          <w:sz w:val="16"/>
        </w:rPr>
        <w:t xml:space="preserve">: a pandemic virus, an asteroid strike, or </w:t>
      </w:r>
      <w:r w:rsidRPr="00280EE7">
        <w:rPr>
          <w:rStyle w:val="StyleUnderline"/>
          <w:rFonts w:asciiTheme="majorHAnsi" w:hAnsiTheme="majorHAnsi" w:cstheme="majorHAnsi"/>
        </w:rPr>
        <w:t xml:space="preserve">perhaps a </w:t>
      </w:r>
      <w:r w:rsidRPr="00280EE7">
        <w:rPr>
          <w:rStyle w:val="Emphasis"/>
          <w:rFonts w:asciiTheme="majorHAnsi" w:hAnsiTheme="majorHAnsi" w:cstheme="majorHAnsi"/>
        </w:rPr>
        <w:t>nuclear holocaust</w:t>
      </w:r>
      <w:r w:rsidRPr="00280EE7">
        <w:rPr>
          <w:rFonts w:asciiTheme="majorHAnsi" w:hAnsiTheme="majorHAnsi" w:cstheme="majorHAnsi"/>
          <w:sz w:val="16"/>
        </w:rPr>
        <w:t xml:space="preserve">. </w:t>
      </w:r>
      <w:proofErr w:type="gramStart"/>
      <w:r w:rsidRPr="00280EE7">
        <w:rPr>
          <w:rStyle w:val="StyleUnderline"/>
          <w:rFonts w:asciiTheme="majorHAnsi" w:hAnsiTheme="majorHAnsi" w:cstheme="majorHAnsi"/>
        </w:rPr>
        <w:t xml:space="preserve">The </w:t>
      </w:r>
      <w:r w:rsidRPr="00280EE7">
        <w:rPr>
          <w:rStyle w:val="Emphasis"/>
          <w:rFonts w:asciiTheme="majorHAnsi" w:hAnsiTheme="majorHAnsi" w:cstheme="majorHAnsi"/>
        </w:rPr>
        <w:t>vast majority</w:t>
      </w:r>
      <w:r w:rsidRPr="00280EE7">
        <w:rPr>
          <w:rStyle w:val="StyleUnderline"/>
          <w:rFonts w:asciiTheme="majorHAnsi" w:hAnsiTheme="majorHAnsi" w:cstheme="majorHAnsi"/>
        </w:rPr>
        <w:t xml:space="preserve"> of</w:t>
      </w:r>
      <w:proofErr w:type="gramEnd"/>
      <w:r w:rsidRPr="00280EE7">
        <w:rPr>
          <w:rStyle w:val="StyleUnderline"/>
          <w:rFonts w:asciiTheme="majorHAnsi" w:hAnsiTheme="majorHAnsi" w:cstheme="majorHAnsi"/>
        </w:rPr>
        <w:t xml:space="preserve"> the human race </w:t>
      </w:r>
      <w:r w:rsidRPr="00280EE7">
        <w:rPr>
          <w:rStyle w:val="Emphasis"/>
          <w:rFonts w:asciiTheme="majorHAnsi" w:hAnsiTheme="majorHAnsi" w:cstheme="majorHAnsi"/>
        </w:rPr>
        <w:t>perishes</w:t>
      </w:r>
      <w:r w:rsidRPr="00280EE7">
        <w:rPr>
          <w:rStyle w:val="StyleUnderline"/>
          <w:rFonts w:asciiTheme="majorHAnsi" w:hAnsiTheme="majorHAnsi" w:cstheme="majorHAnsi"/>
        </w:rPr>
        <w:t xml:space="preserve">. </w:t>
      </w:r>
      <w:r w:rsidRPr="00280EE7">
        <w:rPr>
          <w:rStyle w:val="StyleUnderline"/>
          <w:rFonts w:asciiTheme="majorHAnsi" w:hAnsiTheme="majorHAnsi" w:cstheme="majorHAnsi"/>
        </w:rPr>
        <w:lastRenderedPageBreak/>
        <w:t xml:space="preserve">Our </w:t>
      </w:r>
      <w:proofErr w:type="spellStart"/>
      <w:r w:rsidRPr="00280EE7">
        <w:rPr>
          <w:rStyle w:val="StyleUnderline"/>
          <w:rFonts w:asciiTheme="majorHAnsi" w:hAnsiTheme="majorHAnsi" w:cstheme="majorHAnsi"/>
        </w:rPr>
        <w:t>civilisation</w:t>
      </w:r>
      <w:proofErr w:type="spellEnd"/>
      <w:r w:rsidRPr="00280EE7">
        <w:rPr>
          <w:rStyle w:val="StyleUnderline"/>
          <w:rFonts w:asciiTheme="majorHAnsi" w:hAnsiTheme="majorHAnsi" w:cstheme="majorHAnsi"/>
        </w:rPr>
        <w:t xml:space="preserve"> collapses. The post-apocalyptic survivors find themselves in a devastated world of decaying, deserted cities</w:t>
      </w:r>
      <w:r w:rsidRPr="00280EE7">
        <w:rPr>
          <w:rFonts w:asciiTheme="majorHAnsi" w:hAnsiTheme="majorHAnsi" w:cstheme="majorHAnsi"/>
          <w:sz w:val="16"/>
        </w:rPr>
        <w:t xml:space="preserve"> and roving gangs of bandits looting and taking by force. </w:t>
      </w:r>
      <w:r w:rsidRPr="00280EE7">
        <w:rPr>
          <w:rStyle w:val="Emphasis"/>
          <w:rFonts w:asciiTheme="majorHAnsi" w:hAnsiTheme="majorHAnsi" w:cstheme="majorHAnsi"/>
        </w:rPr>
        <w:t>Bad as things sound, that’s not the end for humanity</w:t>
      </w:r>
      <w:r w:rsidRPr="00280EE7">
        <w:rPr>
          <w:rFonts w:asciiTheme="majorHAnsi" w:hAnsiTheme="majorHAnsi" w:cstheme="majorHAnsi"/>
          <w:sz w:val="16"/>
        </w:rPr>
        <w:t xml:space="preserve">. </w:t>
      </w:r>
      <w:r w:rsidRPr="00280EE7">
        <w:rPr>
          <w:rStyle w:val="StyleUnderline"/>
          <w:rFonts w:asciiTheme="majorHAnsi" w:hAnsiTheme="majorHAnsi" w:cstheme="majorHAnsi"/>
        </w:rPr>
        <w:t>We</w:t>
      </w:r>
      <w:r w:rsidRPr="00280EE7">
        <w:rPr>
          <w:rFonts w:asciiTheme="majorHAnsi" w:hAnsiTheme="majorHAnsi" w:cstheme="majorHAnsi"/>
          <w:sz w:val="16"/>
        </w:rPr>
        <w:t xml:space="preserve"> </w:t>
      </w:r>
      <w:r w:rsidRPr="00280EE7">
        <w:rPr>
          <w:rStyle w:val="Emphasis"/>
          <w:rFonts w:asciiTheme="majorHAnsi" w:hAnsiTheme="majorHAnsi" w:cstheme="majorHAnsi"/>
        </w:rPr>
        <w:t>bounce back</w:t>
      </w:r>
      <w:r w:rsidRPr="00280EE7">
        <w:rPr>
          <w:rFonts w:asciiTheme="majorHAnsi" w:hAnsiTheme="majorHAnsi" w:cstheme="majorHAnsi"/>
          <w:sz w:val="16"/>
        </w:rPr>
        <w:t xml:space="preserve">. Sooner or later, </w:t>
      </w:r>
      <w:r w:rsidRPr="00280EE7">
        <w:rPr>
          <w:rStyle w:val="Emphasis"/>
          <w:rFonts w:asciiTheme="majorHAnsi" w:hAnsiTheme="majorHAnsi" w:cstheme="majorHAnsi"/>
        </w:rPr>
        <w:t>peace and order</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emerge again, just as they have time and again through history. </w:t>
      </w:r>
      <w:r w:rsidRPr="00280EE7">
        <w:rPr>
          <w:rStyle w:val="Emphasis"/>
          <w:rFonts w:asciiTheme="majorHAnsi" w:hAnsiTheme="majorHAnsi" w:cstheme="majorHAnsi"/>
        </w:rPr>
        <w:t>Stable communities</w:t>
      </w:r>
      <w:r w:rsidRPr="00280EE7">
        <w:rPr>
          <w:rStyle w:val="StyleUnderline"/>
          <w:rFonts w:asciiTheme="majorHAnsi" w:hAnsiTheme="majorHAnsi" w:cstheme="majorHAnsi"/>
        </w:rPr>
        <w:t xml:space="preserve"> take shape</w:t>
      </w:r>
      <w:r w:rsidRPr="00280EE7">
        <w:rPr>
          <w:rFonts w:asciiTheme="majorHAnsi" w:hAnsiTheme="majorHAnsi" w:cstheme="majorHAnsi"/>
          <w:sz w:val="16"/>
        </w:rPr>
        <w:t xml:space="preserve">. </w:t>
      </w:r>
      <w:r w:rsidRPr="00280EE7">
        <w:rPr>
          <w:rStyle w:val="StyleUnderline"/>
          <w:rFonts w:asciiTheme="majorHAnsi" w:hAnsiTheme="majorHAnsi" w:cstheme="majorHAnsi"/>
        </w:rPr>
        <w:t>They</w:t>
      </w:r>
      <w:r w:rsidRPr="00280EE7">
        <w:rPr>
          <w:rFonts w:asciiTheme="majorHAnsi" w:hAnsiTheme="majorHAnsi" w:cstheme="majorHAnsi"/>
          <w:sz w:val="16"/>
        </w:rPr>
        <w:t xml:space="preserve"> </w:t>
      </w:r>
      <w:r w:rsidRPr="00280EE7">
        <w:rPr>
          <w:rStyle w:val="StyleUnderline"/>
          <w:rFonts w:asciiTheme="majorHAnsi" w:hAnsiTheme="majorHAnsi" w:cstheme="majorHAnsi"/>
        </w:rPr>
        <w:t>begin</w:t>
      </w:r>
      <w:r w:rsidRPr="00280EE7">
        <w:rPr>
          <w:rFonts w:asciiTheme="majorHAnsi" w:hAnsiTheme="majorHAnsi" w:cstheme="majorHAnsi"/>
          <w:sz w:val="16"/>
        </w:rPr>
        <w:t xml:space="preserve"> the </w:t>
      </w:r>
      <w:proofErr w:type="spellStart"/>
      <w:r w:rsidRPr="00280EE7">
        <w:rPr>
          <w:rFonts w:asciiTheme="majorHAnsi" w:hAnsiTheme="majorHAnsi" w:cstheme="majorHAnsi"/>
          <w:sz w:val="16"/>
        </w:rPr>
        <w:t>agonising</w:t>
      </w:r>
      <w:proofErr w:type="spellEnd"/>
      <w:r w:rsidRPr="00280EE7">
        <w:rPr>
          <w:rFonts w:asciiTheme="majorHAnsi" w:hAnsiTheme="majorHAnsi" w:cstheme="majorHAnsi"/>
          <w:sz w:val="16"/>
        </w:rPr>
        <w:t xml:space="preserve"> process of </w:t>
      </w:r>
      <w:r w:rsidRPr="00280EE7">
        <w:rPr>
          <w:rStyle w:val="Emphasis"/>
          <w:rFonts w:asciiTheme="majorHAnsi" w:hAnsiTheme="majorHAnsi" w:cstheme="majorHAnsi"/>
        </w:rPr>
        <w:t>rebuilding</w:t>
      </w:r>
      <w:r w:rsidRPr="00280EE7">
        <w:rPr>
          <w:rFonts w:asciiTheme="majorHAnsi" w:hAnsiTheme="majorHAnsi" w:cstheme="majorHAnsi"/>
          <w:sz w:val="16"/>
        </w:rPr>
        <w:t xml:space="preserve"> their technological base from scratch. </w:t>
      </w:r>
      <w:r w:rsidRPr="00280EE7">
        <w:rPr>
          <w:rStyle w:val="StyleUnderline"/>
          <w:rFonts w:asciiTheme="majorHAnsi" w:hAnsiTheme="majorHAnsi" w:cstheme="majorHAnsi"/>
        </w:rPr>
        <w:t xml:space="preserve">But here’s the question: how far could such a society rebuild? </w:t>
      </w:r>
      <w:r w:rsidRPr="00280EE7">
        <w:rPr>
          <w:rStyle w:val="StyleUnderline"/>
          <w:rFonts w:asciiTheme="majorHAnsi" w:hAnsiTheme="majorHAnsi" w:cstheme="majorHAnsi"/>
          <w:highlight w:val="cyan"/>
        </w:rPr>
        <w:t xml:space="preserve">Is there </w:t>
      </w:r>
      <w:r w:rsidRPr="00280EE7">
        <w:rPr>
          <w:rStyle w:val="Emphasis"/>
          <w:rFonts w:asciiTheme="majorHAnsi" w:hAnsiTheme="majorHAnsi" w:cstheme="majorHAnsi"/>
          <w:highlight w:val="cyan"/>
        </w:rPr>
        <w:t>any chance</w:t>
      </w:r>
      <w:r w:rsidRPr="00280EE7">
        <w:rPr>
          <w:rFonts w:asciiTheme="majorHAnsi" w:hAnsiTheme="majorHAnsi" w:cstheme="majorHAnsi"/>
          <w:sz w:val="16"/>
        </w:rPr>
        <w:t xml:space="preserve">, for instance, </w:t>
      </w:r>
      <w:r w:rsidRPr="00280EE7">
        <w:rPr>
          <w:rStyle w:val="StyleUnderline"/>
          <w:rFonts w:asciiTheme="majorHAnsi" w:hAnsiTheme="majorHAnsi" w:cstheme="majorHAnsi"/>
        </w:rPr>
        <w:t xml:space="preserve">that </w:t>
      </w:r>
      <w:r w:rsidRPr="00280EE7">
        <w:rPr>
          <w:rStyle w:val="StyleUnderline"/>
          <w:rFonts w:asciiTheme="majorHAnsi" w:hAnsiTheme="majorHAnsi" w:cstheme="majorHAnsi"/>
          <w:highlight w:val="cyan"/>
        </w:rPr>
        <w:t xml:space="preserve">a post-apocalyptic society could </w:t>
      </w:r>
      <w:r w:rsidRPr="00280EE7">
        <w:rPr>
          <w:rStyle w:val="Emphasis"/>
          <w:rFonts w:asciiTheme="majorHAnsi" w:hAnsiTheme="majorHAnsi" w:cstheme="majorHAnsi"/>
          <w:highlight w:val="cyan"/>
        </w:rPr>
        <w:t xml:space="preserve">reboot a technological </w:t>
      </w:r>
      <w:proofErr w:type="spellStart"/>
      <w:r w:rsidRPr="00280EE7">
        <w:rPr>
          <w:rStyle w:val="Emphasis"/>
          <w:rFonts w:asciiTheme="majorHAnsi" w:hAnsiTheme="majorHAnsi" w:cstheme="majorHAnsi"/>
          <w:highlight w:val="cyan"/>
        </w:rPr>
        <w:t>civilisation</w:t>
      </w:r>
      <w:proofErr w:type="spellEnd"/>
      <w:r w:rsidRPr="00280EE7">
        <w:rPr>
          <w:rStyle w:val="Emphasis"/>
          <w:rFonts w:asciiTheme="majorHAnsi" w:hAnsiTheme="majorHAnsi" w:cstheme="majorHAnsi"/>
          <w:highlight w:val="cyan"/>
        </w:rPr>
        <w:t>?</w:t>
      </w:r>
      <w:r w:rsidRPr="00280EE7">
        <w:rPr>
          <w:rStyle w:val="Emphasis"/>
          <w:rFonts w:asciiTheme="majorHAnsi" w:hAnsiTheme="majorHAnsi" w:cstheme="majorHAnsi"/>
        </w:rPr>
        <w:t xml:space="preserve"> </w:t>
      </w:r>
      <w:r w:rsidRPr="00280EE7">
        <w:rPr>
          <w:rFonts w:asciiTheme="majorHAnsi" w:hAnsiTheme="majorHAnsi" w:cstheme="majorHAnsi"/>
          <w:sz w:val="16"/>
        </w:rPr>
        <w:t xml:space="preserve">Let’s make the basis of this thought experiment a little more specific. Today, </w:t>
      </w:r>
      <w:r w:rsidRPr="00280EE7">
        <w:rPr>
          <w:rStyle w:val="StyleUnderline"/>
          <w:rFonts w:asciiTheme="majorHAnsi" w:hAnsiTheme="majorHAnsi" w:cstheme="majorHAnsi"/>
          <w:highlight w:val="cyan"/>
        </w:rPr>
        <w:t xml:space="preserve">we have already consumed the </w:t>
      </w:r>
      <w:r w:rsidRPr="00280EE7">
        <w:rPr>
          <w:rStyle w:val="Emphasis"/>
          <w:rFonts w:asciiTheme="majorHAnsi" w:hAnsiTheme="majorHAnsi" w:cstheme="majorHAnsi"/>
          <w:highlight w:val="cyan"/>
        </w:rPr>
        <w:t>most</w:t>
      </w:r>
      <w:r w:rsidRPr="00280EE7">
        <w:rPr>
          <w:rStyle w:val="StyleUnderline"/>
          <w:rFonts w:asciiTheme="majorHAnsi" w:hAnsiTheme="majorHAnsi" w:cstheme="majorHAnsi"/>
          <w:highlight w:val="cyan"/>
        </w:rPr>
        <w:t xml:space="preserve"> easily drainable </w:t>
      </w:r>
      <w:r w:rsidRPr="00280EE7">
        <w:rPr>
          <w:rStyle w:val="Emphasis"/>
          <w:rFonts w:asciiTheme="majorHAnsi" w:hAnsiTheme="majorHAnsi" w:cstheme="majorHAnsi"/>
          <w:highlight w:val="cyan"/>
        </w:rPr>
        <w:t>crude oil</w:t>
      </w:r>
      <w:r w:rsidRPr="00280EE7">
        <w:rPr>
          <w:rStyle w:val="StyleUnderline"/>
          <w:rFonts w:asciiTheme="majorHAnsi" w:hAnsiTheme="majorHAnsi" w:cstheme="majorHAnsi"/>
        </w:rPr>
        <w:t xml:space="preserve"> and</w:t>
      </w:r>
      <w:r w:rsidRPr="00280EE7">
        <w:rPr>
          <w:rFonts w:asciiTheme="majorHAnsi" w:hAnsiTheme="majorHAnsi" w:cstheme="majorHAnsi"/>
          <w:sz w:val="16"/>
        </w:rPr>
        <w:t xml:space="preserve">, particularly in Britain, much of the shallowest, </w:t>
      </w:r>
      <w:r w:rsidRPr="00280EE7">
        <w:rPr>
          <w:rStyle w:val="Emphasis"/>
          <w:rFonts w:asciiTheme="majorHAnsi" w:hAnsiTheme="majorHAnsi" w:cstheme="majorHAnsi"/>
        </w:rPr>
        <w:t>most</w:t>
      </w:r>
      <w:r w:rsidRPr="00280EE7">
        <w:rPr>
          <w:rStyle w:val="StyleUnderline"/>
          <w:rFonts w:asciiTheme="majorHAnsi" w:hAnsiTheme="majorHAnsi" w:cstheme="majorHAnsi"/>
        </w:rPr>
        <w:t xml:space="preserve"> readily mined deposits of </w:t>
      </w:r>
      <w:r w:rsidRPr="00280EE7">
        <w:rPr>
          <w:rStyle w:val="Emphasis"/>
          <w:rFonts w:asciiTheme="majorHAnsi" w:hAnsiTheme="majorHAnsi" w:cstheme="majorHAnsi"/>
        </w:rPr>
        <w:t>coal</w:t>
      </w:r>
      <w:r w:rsidRPr="00280EE7">
        <w:rPr>
          <w:rFonts w:asciiTheme="majorHAnsi" w:hAnsiTheme="majorHAnsi" w:cstheme="majorHAnsi"/>
          <w:sz w:val="16"/>
        </w:rPr>
        <w:t xml:space="preserve">. </w:t>
      </w:r>
      <w:r w:rsidRPr="00280EE7">
        <w:rPr>
          <w:rStyle w:val="Emphasis"/>
          <w:rFonts w:asciiTheme="majorHAnsi" w:hAnsiTheme="majorHAnsi" w:cstheme="majorHAnsi"/>
          <w:highlight w:val="cyan"/>
        </w:rPr>
        <w:t>Fossil fuels are central</w:t>
      </w:r>
      <w:r w:rsidRPr="00280EE7">
        <w:rPr>
          <w:rFonts w:asciiTheme="majorHAnsi" w:hAnsiTheme="majorHAnsi" w:cstheme="majorHAnsi"/>
          <w:sz w:val="16"/>
          <w:highlight w:val="cyan"/>
        </w:rPr>
        <w:t xml:space="preserve"> </w:t>
      </w:r>
      <w:r w:rsidRPr="00280EE7">
        <w:rPr>
          <w:rStyle w:val="StyleUnderline"/>
          <w:rFonts w:asciiTheme="majorHAnsi" w:hAnsiTheme="majorHAnsi" w:cstheme="majorHAnsi"/>
          <w:highlight w:val="cyan"/>
        </w:rPr>
        <w:t>to</w:t>
      </w:r>
      <w:r w:rsidRPr="00280EE7">
        <w:rPr>
          <w:rStyle w:val="StyleUnderline"/>
          <w:rFonts w:asciiTheme="majorHAnsi" w:hAnsiTheme="majorHAnsi" w:cstheme="majorHAnsi"/>
        </w:rPr>
        <w:t xml:space="preserve"> the </w:t>
      </w:r>
      <w:proofErr w:type="spellStart"/>
      <w:r w:rsidRPr="00280EE7">
        <w:rPr>
          <w:rStyle w:val="StyleUnderline"/>
          <w:rFonts w:asciiTheme="majorHAnsi" w:hAnsiTheme="majorHAnsi" w:cstheme="majorHAnsi"/>
          <w:highlight w:val="cyan"/>
        </w:rPr>
        <w:t>organisation</w:t>
      </w:r>
      <w:proofErr w:type="spellEnd"/>
      <w:r w:rsidRPr="00280EE7">
        <w:rPr>
          <w:rStyle w:val="StyleUnderline"/>
          <w:rFonts w:asciiTheme="majorHAnsi" w:hAnsiTheme="majorHAnsi" w:cstheme="majorHAnsi"/>
          <w:highlight w:val="cyan"/>
        </w:rPr>
        <w:t xml:space="preserve"> of modern</w:t>
      </w:r>
      <w:r w:rsidRPr="00280EE7">
        <w:rPr>
          <w:rStyle w:val="StyleUnderline"/>
          <w:rFonts w:asciiTheme="majorHAnsi" w:hAnsiTheme="majorHAnsi" w:cstheme="majorHAnsi"/>
        </w:rPr>
        <w:t xml:space="preserve"> industrial </w:t>
      </w:r>
      <w:r w:rsidRPr="00280EE7">
        <w:rPr>
          <w:rStyle w:val="StyleUnderline"/>
          <w:rFonts w:asciiTheme="majorHAnsi" w:hAnsiTheme="majorHAnsi" w:cstheme="majorHAnsi"/>
          <w:highlight w:val="cyan"/>
        </w:rPr>
        <w:t>society</w:t>
      </w:r>
      <w:r w:rsidRPr="00280EE7">
        <w:rPr>
          <w:rStyle w:val="StyleUnderline"/>
          <w:rFonts w:asciiTheme="majorHAnsi" w:hAnsiTheme="majorHAnsi" w:cstheme="majorHAnsi"/>
        </w:rPr>
        <w:t xml:space="preserve">, just as they were central to its </w:t>
      </w:r>
      <w:r w:rsidRPr="00280EE7">
        <w:rPr>
          <w:rStyle w:val="Emphasis"/>
          <w:rFonts w:asciiTheme="majorHAnsi" w:hAnsiTheme="majorHAnsi" w:cstheme="majorHAnsi"/>
        </w:rPr>
        <w:t>development</w:t>
      </w:r>
      <w:r w:rsidRPr="00280EE7">
        <w:rPr>
          <w:rFonts w:asciiTheme="majorHAnsi" w:hAnsiTheme="majorHAnsi" w:cstheme="majorHAnsi"/>
          <w:sz w:val="16"/>
        </w:rPr>
        <w:t xml:space="preserve">. </w:t>
      </w:r>
      <w:r w:rsidRPr="00280EE7">
        <w:rPr>
          <w:rStyle w:val="StyleUnderline"/>
          <w:rFonts w:asciiTheme="majorHAnsi" w:hAnsiTheme="majorHAnsi" w:cstheme="majorHAnsi"/>
        </w:rPr>
        <w:t>Those</w:t>
      </w:r>
      <w:r w:rsidRPr="00280EE7">
        <w:rPr>
          <w:rFonts w:asciiTheme="majorHAnsi" w:hAnsiTheme="majorHAnsi" w:cstheme="majorHAnsi"/>
          <w:sz w:val="16"/>
        </w:rPr>
        <w:t xml:space="preserve">, by the way, </w:t>
      </w:r>
      <w:r w:rsidRPr="00280EE7">
        <w:rPr>
          <w:rStyle w:val="StyleUnderline"/>
          <w:rFonts w:asciiTheme="majorHAnsi" w:hAnsiTheme="majorHAnsi" w:cstheme="majorHAnsi"/>
        </w:rPr>
        <w:t>are</w:t>
      </w:r>
      <w:r w:rsidRPr="00280EE7">
        <w:rPr>
          <w:rFonts w:asciiTheme="majorHAnsi" w:hAnsiTheme="majorHAnsi" w:cstheme="majorHAnsi"/>
          <w:sz w:val="16"/>
        </w:rPr>
        <w:t xml:space="preserve"> </w:t>
      </w:r>
      <w:r w:rsidRPr="00280EE7">
        <w:rPr>
          <w:rStyle w:val="Emphasis"/>
          <w:rFonts w:asciiTheme="majorHAnsi" w:hAnsiTheme="majorHAnsi" w:cstheme="majorHAnsi"/>
        </w:rPr>
        <w:t>distinct roles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even if we could somehow do without fossil fuels now (which we can’t, quite), it’s a different question whether we </w:t>
      </w:r>
      <w:r w:rsidRPr="00280EE7">
        <w:rPr>
          <w:rStyle w:val="Emphasis"/>
          <w:rFonts w:asciiTheme="majorHAnsi" w:hAnsiTheme="majorHAnsi" w:cstheme="majorHAnsi"/>
        </w:rPr>
        <w:t>could have got to where we are without ever having had them</w:t>
      </w:r>
      <w:r w:rsidRPr="00280EE7">
        <w:rPr>
          <w:rStyle w:val="StyleUnderline"/>
          <w:rFonts w:asciiTheme="majorHAnsi" w:hAnsiTheme="majorHAnsi" w:cstheme="majorHAnsi"/>
        </w:rPr>
        <w:t xml:space="preserve">. </w:t>
      </w:r>
      <w:r w:rsidRPr="00280EE7">
        <w:rPr>
          <w:rFonts w:asciiTheme="majorHAnsi" w:hAnsiTheme="majorHAnsi" w:cstheme="majorHAnsi"/>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80EE7">
        <w:rPr>
          <w:rStyle w:val="StyleUnderline"/>
          <w:rFonts w:asciiTheme="majorHAnsi" w:hAnsiTheme="majorHAnsi" w:cstheme="majorHAnsi"/>
        </w:rPr>
        <w:t xml:space="preserve">It’s easy to </w:t>
      </w:r>
      <w:r w:rsidRPr="00280EE7">
        <w:rPr>
          <w:rStyle w:val="Emphasis"/>
          <w:rFonts w:asciiTheme="majorHAnsi" w:hAnsiTheme="majorHAnsi" w:cstheme="majorHAnsi"/>
        </w:rPr>
        <w:t>underestimate</w:t>
      </w:r>
      <w:r w:rsidRPr="00280EE7">
        <w:rPr>
          <w:rStyle w:val="StyleUnderline"/>
          <w:rFonts w:asciiTheme="majorHAnsi" w:hAnsiTheme="majorHAnsi" w:cstheme="majorHAnsi"/>
        </w:rPr>
        <w:t xml:space="preserve"> our current dependence on fossil fuels</w:t>
      </w:r>
      <w:r w:rsidRPr="00280EE7">
        <w:rPr>
          <w:rFonts w:asciiTheme="majorHAnsi" w:hAnsiTheme="majorHAnsi" w:cstheme="majorHAnsi"/>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280EE7">
        <w:rPr>
          <w:rStyle w:val="StyleUnderline"/>
          <w:rFonts w:asciiTheme="majorHAnsi" w:hAnsiTheme="majorHAnsi" w:cstheme="majorHAnsi"/>
          <w:highlight w:val="cyan"/>
        </w:rPr>
        <w:t xml:space="preserve">You can’t smelt metal, make glass, roast the ingredients of concrete, or </w:t>
      </w:r>
      <w:proofErr w:type="spellStart"/>
      <w:r w:rsidRPr="00280EE7">
        <w:rPr>
          <w:rStyle w:val="StyleUnderline"/>
          <w:rFonts w:asciiTheme="majorHAnsi" w:hAnsiTheme="majorHAnsi" w:cstheme="majorHAnsi"/>
          <w:highlight w:val="cyan"/>
        </w:rPr>
        <w:t>synthesise</w:t>
      </w:r>
      <w:proofErr w:type="spellEnd"/>
      <w:r w:rsidRPr="00280EE7">
        <w:rPr>
          <w:rStyle w:val="StyleUnderline"/>
          <w:rFonts w:asciiTheme="majorHAnsi" w:hAnsiTheme="majorHAnsi" w:cstheme="majorHAnsi"/>
          <w:highlight w:val="cyan"/>
        </w:rPr>
        <w:t xml:space="preserve"> artificial </w:t>
      </w:r>
      <w:proofErr w:type="spellStart"/>
      <w:r w:rsidRPr="00280EE7">
        <w:rPr>
          <w:rStyle w:val="StyleUnderline"/>
          <w:rFonts w:asciiTheme="majorHAnsi" w:hAnsiTheme="majorHAnsi" w:cstheme="majorHAnsi"/>
          <w:highlight w:val="cyan"/>
        </w:rPr>
        <w:t>fertiliser</w:t>
      </w:r>
      <w:proofErr w:type="spellEnd"/>
      <w:r w:rsidRPr="00280EE7">
        <w:rPr>
          <w:rStyle w:val="StyleUnderline"/>
          <w:rFonts w:asciiTheme="majorHAnsi" w:hAnsiTheme="majorHAnsi" w:cstheme="majorHAnsi"/>
          <w:highlight w:val="cyan"/>
        </w:rPr>
        <w:t xml:space="preserve"> without</w:t>
      </w:r>
      <w:r w:rsidRPr="00280EE7">
        <w:rPr>
          <w:rStyle w:val="StyleUnderline"/>
          <w:rFonts w:asciiTheme="majorHAnsi" w:hAnsiTheme="majorHAnsi" w:cstheme="majorHAnsi"/>
        </w:rPr>
        <w:t xml:space="preserve"> a lot of heat. It is </w:t>
      </w:r>
      <w:r w:rsidRPr="00280EE7">
        <w:rPr>
          <w:rStyle w:val="Emphasis"/>
          <w:rFonts w:asciiTheme="majorHAnsi" w:hAnsiTheme="majorHAnsi" w:cstheme="majorHAnsi"/>
          <w:highlight w:val="cyan"/>
        </w:rPr>
        <w:t>fossil fuels</w:t>
      </w:r>
      <w:r w:rsidRPr="00280EE7">
        <w:rPr>
          <w:rStyle w:val="StyleUnderline"/>
          <w:rFonts w:asciiTheme="majorHAnsi" w:hAnsiTheme="majorHAnsi" w:cstheme="majorHAnsi"/>
        </w:rPr>
        <w:t xml:space="preserve"> – coal, </w:t>
      </w:r>
      <w:proofErr w:type="gramStart"/>
      <w:r w:rsidRPr="00280EE7">
        <w:rPr>
          <w:rStyle w:val="StyleUnderline"/>
          <w:rFonts w:asciiTheme="majorHAnsi" w:hAnsiTheme="majorHAnsi" w:cstheme="majorHAnsi"/>
        </w:rPr>
        <w:t>gas</w:t>
      </w:r>
      <w:proofErr w:type="gramEnd"/>
      <w:r w:rsidRPr="00280EE7">
        <w:rPr>
          <w:rStyle w:val="StyleUnderline"/>
          <w:rFonts w:asciiTheme="majorHAnsi" w:hAnsiTheme="majorHAnsi" w:cstheme="majorHAnsi"/>
        </w:rPr>
        <w:t xml:space="preserve"> and oil – </w:t>
      </w:r>
      <w:r w:rsidRPr="00280EE7">
        <w:rPr>
          <w:rStyle w:val="StyleUnderline"/>
          <w:rFonts w:asciiTheme="majorHAnsi" w:hAnsiTheme="majorHAnsi" w:cstheme="majorHAnsi"/>
          <w:highlight w:val="cyan"/>
        </w:rPr>
        <w:t>that provide</w:t>
      </w:r>
      <w:r w:rsidRPr="00280EE7">
        <w:rPr>
          <w:rStyle w:val="StyleUnderline"/>
          <w:rFonts w:asciiTheme="majorHAnsi" w:hAnsiTheme="majorHAnsi" w:cstheme="majorHAnsi"/>
        </w:rPr>
        <w:t xml:space="preserve"> most of this </w:t>
      </w:r>
      <w:r w:rsidRPr="00280EE7">
        <w:rPr>
          <w:rStyle w:val="Emphasis"/>
          <w:rFonts w:asciiTheme="majorHAnsi" w:hAnsiTheme="majorHAnsi" w:cstheme="majorHAnsi"/>
          <w:highlight w:val="cyan"/>
        </w:rPr>
        <w:t>thermal</w:t>
      </w:r>
      <w:r w:rsidRPr="00280EE7">
        <w:rPr>
          <w:rStyle w:val="StyleUnderline"/>
          <w:rFonts w:asciiTheme="majorHAnsi" w:hAnsiTheme="majorHAnsi" w:cstheme="majorHAnsi"/>
          <w:highlight w:val="cyan"/>
        </w:rPr>
        <w:t xml:space="preserve"> energy</w:t>
      </w:r>
      <w:r w:rsidRPr="00280EE7">
        <w:rPr>
          <w:rStyle w:val="StyleUnderline"/>
          <w:rFonts w:asciiTheme="majorHAnsi" w:hAnsiTheme="majorHAnsi" w:cstheme="majorHAnsi"/>
        </w:rPr>
        <w:t xml:space="preserve">. </w:t>
      </w:r>
      <w:r w:rsidRPr="00280EE7">
        <w:rPr>
          <w:rFonts w:asciiTheme="majorHAnsi" w:hAnsiTheme="majorHAnsi" w:cstheme="majorHAnsi"/>
          <w:sz w:val="16"/>
        </w:rPr>
        <w:t>I</w:t>
      </w:r>
      <w:r w:rsidRPr="00280EE7">
        <w:rPr>
          <w:rStyle w:val="StyleUnderline"/>
          <w:rFonts w:asciiTheme="majorHAnsi" w:hAnsiTheme="majorHAnsi" w:cstheme="majorHAnsi"/>
        </w:rPr>
        <w:t xml:space="preserve">n fact, the problem is </w:t>
      </w:r>
      <w:r w:rsidRPr="00280EE7">
        <w:rPr>
          <w:rStyle w:val="Emphasis"/>
          <w:rFonts w:asciiTheme="majorHAnsi" w:hAnsiTheme="majorHAnsi" w:cstheme="majorHAnsi"/>
        </w:rPr>
        <w:t>even worse</w:t>
      </w:r>
      <w:r w:rsidRPr="00280EE7">
        <w:rPr>
          <w:rStyle w:val="StyleUnderline"/>
          <w:rFonts w:asciiTheme="majorHAnsi" w:hAnsiTheme="majorHAnsi" w:cstheme="majorHAnsi"/>
        </w:rPr>
        <w:t xml:space="preserve"> than that. Many of the </w:t>
      </w:r>
      <w:r w:rsidRPr="00280EE7">
        <w:rPr>
          <w:rStyle w:val="Emphasis"/>
          <w:rFonts w:asciiTheme="majorHAnsi" w:hAnsiTheme="majorHAnsi" w:cstheme="majorHAnsi"/>
        </w:rPr>
        <w:t>chemicals</w:t>
      </w:r>
      <w:r w:rsidRPr="00280EE7">
        <w:rPr>
          <w:rStyle w:val="StyleUnderline"/>
          <w:rFonts w:asciiTheme="majorHAnsi" w:hAnsiTheme="majorHAnsi" w:cstheme="majorHAnsi"/>
        </w:rPr>
        <w:t xml:space="preserve"> required in bulk to run the modern world, from pesticides to plastics, derive from the </w:t>
      </w:r>
      <w:r w:rsidRPr="00280EE7">
        <w:rPr>
          <w:rStyle w:val="Emphasis"/>
          <w:rFonts w:asciiTheme="majorHAnsi" w:hAnsiTheme="majorHAnsi" w:cstheme="majorHAnsi"/>
        </w:rPr>
        <w:t>diverse organic compounds in crude oil</w:t>
      </w:r>
      <w:r w:rsidRPr="00280EE7">
        <w:rPr>
          <w:rFonts w:asciiTheme="majorHAnsi" w:hAnsiTheme="majorHAnsi" w:cstheme="majorHAnsi"/>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80EE7">
        <w:rPr>
          <w:rStyle w:val="StyleUnderline"/>
          <w:rFonts w:asciiTheme="majorHAnsi" w:hAnsiTheme="majorHAnsi" w:cstheme="majorHAnsi"/>
        </w:rPr>
        <w:t xml:space="preserve">Is the emergence of a technologically advanced </w:t>
      </w:r>
      <w:proofErr w:type="spellStart"/>
      <w:r w:rsidRPr="00280EE7">
        <w:rPr>
          <w:rStyle w:val="StyleUnderline"/>
          <w:rFonts w:asciiTheme="majorHAnsi" w:hAnsiTheme="majorHAnsi" w:cstheme="majorHAnsi"/>
        </w:rPr>
        <w:t>civilisation</w:t>
      </w:r>
      <w:proofErr w:type="spellEnd"/>
      <w:r w:rsidRPr="00280EE7">
        <w:rPr>
          <w:rStyle w:val="StyleUnderline"/>
          <w:rFonts w:asciiTheme="majorHAnsi" w:hAnsiTheme="majorHAnsi" w:cstheme="majorHAnsi"/>
        </w:rPr>
        <w:t xml:space="preserve"> necessarily contingent on the easy availability of ancient energy?</w:t>
      </w:r>
      <w:r w:rsidRPr="00280EE7">
        <w:rPr>
          <w:rFonts w:asciiTheme="majorHAnsi" w:hAnsiTheme="majorHAnsi" w:cstheme="majorHAnsi"/>
          <w:sz w:val="16"/>
        </w:rPr>
        <w:t xml:space="preserve"> Is it possible to build an </w:t>
      </w:r>
      <w:proofErr w:type="spellStart"/>
      <w:r w:rsidRPr="00280EE7">
        <w:rPr>
          <w:rFonts w:asciiTheme="majorHAnsi" w:hAnsiTheme="majorHAnsi" w:cstheme="majorHAnsi"/>
          <w:sz w:val="16"/>
        </w:rPr>
        <w:t>industrialised</w:t>
      </w:r>
      <w:proofErr w:type="spellEnd"/>
      <w:r w:rsidRPr="00280EE7">
        <w:rPr>
          <w:rFonts w:asciiTheme="majorHAnsi" w:hAnsiTheme="majorHAnsi" w:cstheme="majorHAnsi"/>
          <w:sz w:val="16"/>
        </w:rPr>
        <w:t xml:space="preserve"> </w:t>
      </w:r>
      <w:proofErr w:type="spellStart"/>
      <w:r w:rsidRPr="00280EE7">
        <w:rPr>
          <w:rFonts w:asciiTheme="majorHAnsi" w:hAnsiTheme="majorHAnsi" w:cstheme="majorHAnsi"/>
          <w:sz w:val="16"/>
        </w:rPr>
        <w:t>civilisation</w:t>
      </w:r>
      <w:proofErr w:type="spellEnd"/>
      <w:r w:rsidRPr="00280EE7">
        <w:rPr>
          <w:rFonts w:asciiTheme="majorHAnsi" w:hAnsiTheme="majorHAnsi" w:cstheme="majorHAnsi"/>
          <w:sz w:val="16"/>
        </w:rPr>
        <w:t xml:space="preserve"> without fossil fuels? And the answer to that question is: maybe – but it would be extremely difficult. Let’s see 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280EE7">
        <w:rPr>
          <w:rStyle w:val="StyleUnderline"/>
          <w:rFonts w:asciiTheme="majorHAnsi" w:hAnsiTheme="majorHAnsi" w:cstheme="majorHAnsi"/>
        </w:rPr>
        <w:t xml:space="preserve">Why couldn’t our </w:t>
      </w:r>
      <w:proofErr w:type="spellStart"/>
      <w:r w:rsidRPr="00280EE7">
        <w:rPr>
          <w:rStyle w:val="StyleUnderline"/>
          <w:rFonts w:asciiTheme="majorHAnsi" w:hAnsiTheme="majorHAnsi" w:cstheme="majorHAnsi"/>
        </w:rPr>
        <w:t>civilisation</w:t>
      </w:r>
      <w:proofErr w:type="spellEnd"/>
      <w:r w:rsidRPr="00280EE7">
        <w:rPr>
          <w:rStyle w:val="StyleUnderline"/>
          <w:rFonts w:asciiTheme="majorHAnsi" w:hAnsiTheme="majorHAnsi" w:cstheme="majorHAnsi"/>
        </w:rPr>
        <w:t xml:space="preserve"> 2.0 just start with renewables? Well, it could, in a very limited way. If you find yourself among the survivors in a post-apocalyptic world, you could </w:t>
      </w:r>
      <w:r w:rsidRPr="00280EE7">
        <w:rPr>
          <w:rStyle w:val="Emphasis"/>
          <w:rFonts w:asciiTheme="majorHAnsi" w:hAnsiTheme="majorHAnsi" w:cstheme="majorHAnsi"/>
        </w:rPr>
        <w:t>scavenge</w:t>
      </w:r>
      <w:r w:rsidRPr="00280EE7">
        <w:rPr>
          <w:rFonts w:asciiTheme="majorHAnsi" w:hAnsiTheme="majorHAnsi" w:cstheme="majorHAnsi"/>
          <w:sz w:val="16"/>
        </w:rPr>
        <w:t xml:space="preserve"> enough </w:t>
      </w:r>
      <w:r w:rsidRPr="00280EE7">
        <w:rPr>
          <w:rStyle w:val="Emphasis"/>
          <w:rFonts w:asciiTheme="majorHAnsi" w:hAnsiTheme="majorHAnsi" w:cstheme="majorHAnsi"/>
        </w:rPr>
        <w:t>working solar panels</w:t>
      </w:r>
      <w:r w:rsidRPr="00280EE7">
        <w:rPr>
          <w:rFonts w:asciiTheme="majorHAnsi" w:hAnsiTheme="majorHAnsi" w:cstheme="majorHAnsi"/>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w:t>
      </w:r>
      <w:r w:rsidRPr="00280EE7">
        <w:rPr>
          <w:rStyle w:val="Emphasis"/>
          <w:rFonts w:asciiTheme="majorHAnsi" w:hAnsiTheme="majorHAnsi" w:cstheme="majorHAnsi"/>
        </w:rPr>
        <w:t>Then what? New ones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would be </w:t>
      </w:r>
      <w:r w:rsidRPr="00280EE7">
        <w:rPr>
          <w:rStyle w:val="Emphasis"/>
          <w:rFonts w:asciiTheme="majorHAnsi" w:hAnsiTheme="majorHAnsi" w:cstheme="majorHAnsi"/>
        </w:rPr>
        <w:t>fiendishly difficult</w:t>
      </w:r>
      <w:r w:rsidRPr="00280EE7">
        <w:rPr>
          <w:rFonts w:asciiTheme="majorHAnsi" w:hAnsiTheme="majorHAnsi" w:cstheme="majorHAnsi"/>
          <w:sz w:val="16"/>
        </w:rPr>
        <w:t xml:space="preserve"> to create from scratch. </w:t>
      </w:r>
      <w:r w:rsidRPr="00280EE7">
        <w:rPr>
          <w:rStyle w:val="StyleUnderline"/>
          <w:rFonts w:asciiTheme="majorHAnsi" w:hAnsiTheme="majorHAnsi" w:cstheme="majorHAnsi"/>
        </w:rPr>
        <w:t>Solar panels are</w:t>
      </w:r>
      <w:r w:rsidRPr="00280EE7">
        <w:rPr>
          <w:rFonts w:asciiTheme="majorHAnsi" w:hAnsiTheme="majorHAnsi" w:cstheme="majorHAnsi"/>
          <w:sz w:val="16"/>
        </w:rPr>
        <w:t xml:space="preserve"> made from thin slices of </w:t>
      </w:r>
      <w:r w:rsidRPr="00280EE7">
        <w:rPr>
          <w:rStyle w:val="Emphasis"/>
          <w:rFonts w:asciiTheme="majorHAnsi" w:hAnsiTheme="majorHAnsi" w:cstheme="majorHAnsi"/>
        </w:rPr>
        <w:t>extremely</w:t>
      </w:r>
      <w:r w:rsidRPr="00280EE7">
        <w:rPr>
          <w:rFonts w:asciiTheme="majorHAnsi" w:hAnsiTheme="majorHAnsi" w:cstheme="majorHAnsi"/>
          <w:sz w:val="16"/>
        </w:rPr>
        <w:t xml:space="preserve"> pure silicon, and although the raw material is common sand, it must be processed and refined using </w:t>
      </w:r>
      <w:r w:rsidRPr="00280EE7">
        <w:rPr>
          <w:rStyle w:val="Emphasis"/>
          <w:rFonts w:asciiTheme="majorHAnsi" w:hAnsiTheme="majorHAnsi" w:cstheme="majorHAnsi"/>
        </w:rPr>
        <w:t>complex</w:t>
      </w:r>
      <w:r w:rsidRPr="00280EE7">
        <w:rPr>
          <w:rFonts w:asciiTheme="majorHAnsi" w:hAnsiTheme="majorHAnsi" w:cstheme="majorHAnsi"/>
          <w:sz w:val="16"/>
        </w:rPr>
        <w:t xml:space="preserve"> and precise techniques – the same technological capabilities</w:t>
      </w:r>
      <w:proofErr w:type="gramStart"/>
      <w:r w:rsidRPr="00280EE7">
        <w:rPr>
          <w:rFonts w:asciiTheme="majorHAnsi" w:hAnsiTheme="majorHAnsi" w:cstheme="majorHAnsi"/>
          <w:sz w:val="16"/>
        </w:rPr>
        <w:t>, more or less, that</w:t>
      </w:r>
      <w:proofErr w:type="gramEnd"/>
      <w:r w:rsidRPr="00280EE7">
        <w:rPr>
          <w:rFonts w:asciiTheme="majorHAnsi" w:hAnsiTheme="majorHAnsi" w:cstheme="majorHAnsi"/>
          <w:sz w:val="16"/>
        </w:rPr>
        <w:t xml:space="preserve"> we need for modern semiconductor electronics components. </w:t>
      </w:r>
      <w:r w:rsidRPr="00280EE7">
        <w:rPr>
          <w:rStyle w:val="StyleUnderline"/>
          <w:rFonts w:asciiTheme="majorHAnsi" w:hAnsiTheme="majorHAnsi" w:cstheme="majorHAnsi"/>
        </w:rPr>
        <w:t xml:space="preserve">These techniques took a long time to </w:t>
      </w:r>
      <w:proofErr w:type="gramStart"/>
      <w:r w:rsidRPr="00280EE7">
        <w:rPr>
          <w:rStyle w:val="StyleUnderline"/>
          <w:rFonts w:asciiTheme="majorHAnsi" w:hAnsiTheme="majorHAnsi" w:cstheme="majorHAnsi"/>
        </w:rPr>
        <w:t>develop, and</w:t>
      </w:r>
      <w:proofErr w:type="gramEnd"/>
      <w:r w:rsidRPr="00280EE7">
        <w:rPr>
          <w:rStyle w:val="StyleUnderline"/>
          <w:rFonts w:asciiTheme="majorHAnsi" w:hAnsiTheme="majorHAnsi" w:cstheme="majorHAnsi"/>
        </w:rPr>
        <w:t xml:space="preserve"> would presumably take a long time to recover. So photovoltaic solar power would not be within the capability of a society early in the </w:t>
      </w:r>
      <w:proofErr w:type="spellStart"/>
      <w:r w:rsidRPr="00280EE7">
        <w:rPr>
          <w:rStyle w:val="StyleUnderline"/>
          <w:rFonts w:asciiTheme="majorHAnsi" w:hAnsiTheme="majorHAnsi" w:cstheme="majorHAnsi"/>
        </w:rPr>
        <w:t>industrialisation</w:t>
      </w:r>
      <w:proofErr w:type="spellEnd"/>
      <w:r w:rsidRPr="00280EE7">
        <w:rPr>
          <w:rStyle w:val="StyleUnderline"/>
          <w:rFonts w:asciiTheme="majorHAnsi" w:hAnsiTheme="majorHAnsi" w:cstheme="majorHAnsi"/>
        </w:rPr>
        <w:t xml:space="preserve"> process. </w:t>
      </w:r>
      <w:r w:rsidRPr="00280EE7">
        <w:rPr>
          <w:rFonts w:asciiTheme="majorHAnsi" w:hAnsiTheme="majorHAnsi" w:cstheme="majorHAnsi"/>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w:t>
      </w:r>
      <w:proofErr w:type="spellStart"/>
      <w:r w:rsidRPr="00280EE7">
        <w:rPr>
          <w:rFonts w:asciiTheme="majorHAnsi" w:hAnsiTheme="majorHAnsi" w:cstheme="majorHAnsi"/>
          <w:sz w:val="16"/>
        </w:rPr>
        <w:t>organisation</w:t>
      </w:r>
      <w:proofErr w:type="spellEnd"/>
      <w:r w:rsidRPr="00280EE7">
        <w:rPr>
          <w:rFonts w:asciiTheme="majorHAnsi" w:hAnsiTheme="majorHAnsi" w:cstheme="majorHAnsi"/>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t>
      </w:r>
      <w:r w:rsidRPr="00280EE7">
        <w:rPr>
          <w:rFonts w:asciiTheme="majorHAnsi" w:hAnsiTheme="majorHAnsi" w:cstheme="majorHAnsi"/>
          <w:sz w:val="16"/>
        </w:rPr>
        <w:lastRenderedPageBreak/>
        <w:t xml:space="preserve">wind turbines and hydroelectric dams. </w:t>
      </w:r>
      <w:r w:rsidRPr="00280EE7">
        <w:rPr>
          <w:rStyle w:val="StyleUnderline"/>
          <w:rFonts w:asciiTheme="majorHAnsi" w:hAnsiTheme="majorHAnsi" w:cstheme="majorHAnsi"/>
          <w:highlight w:val="cyan"/>
        </w:rPr>
        <w:t xml:space="preserve">In a world without fossil fuels, one might envisage an electrified </w:t>
      </w:r>
      <w:proofErr w:type="spellStart"/>
      <w:r w:rsidRPr="00280EE7">
        <w:rPr>
          <w:rStyle w:val="StyleUnderline"/>
          <w:rFonts w:asciiTheme="majorHAnsi" w:hAnsiTheme="majorHAnsi" w:cstheme="majorHAnsi"/>
          <w:highlight w:val="cyan"/>
        </w:rPr>
        <w:t>civilisation</w:t>
      </w:r>
      <w:proofErr w:type="spellEnd"/>
      <w:r w:rsidRPr="00280EE7">
        <w:rPr>
          <w:rStyle w:val="StyleUnderline"/>
          <w:rFonts w:asciiTheme="majorHAnsi" w:hAnsiTheme="majorHAnsi" w:cstheme="majorHAnsi"/>
          <w:highlight w:val="cyan"/>
        </w:rPr>
        <w:t xml:space="preserve"> that largely </w:t>
      </w:r>
      <w:r w:rsidRPr="00280EE7">
        <w:rPr>
          <w:rStyle w:val="Emphasis"/>
          <w:rFonts w:asciiTheme="majorHAnsi" w:hAnsiTheme="majorHAnsi" w:cstheme="majorHAnsi"/>
          <w:highlight w:val="cyan"/>
        </w:rPr>
        <w:t>bypasses combustion</w:t>
      </w:r>
      <w:r w:rsidRPr="00280EE7">
        <w:rPr>
          <w:rFonts w:asciiTheme="majorHAnsi" w:hAnsiTheme="majorHAnsi" w:cstheme="majorHAnsi"/>
          <w:sz w:val="16"/>
        </w:rPr>
        <w:t xml:space="preserve"> engines, building its transport infrastructure around electric trains and trams for long-distance and urban transport. </w:t>
      </w:r>
      <w:r w:rsidRPr="00280EE7">
        <w:rPr>
          <w:rStyle w:val="StyleUnderline"/>
          <w:rFonts w:asciiTheme="majorHAnsi" w:hAnsiTheme="majorHAnsi" w:cstheme="majorHAnsi"/>
        </w:rPr>
        <w:t xml:space="preserve">I say ‘largely’. We couldn’t get round it all together. When it comes to generating the white heat demanded by modern industry, there are </w:t>
      </w:r>
      <w:r w:rsidRPr="00280EE7">
        <w:rPr>
          <w:rStyle w:val="Emphasis"/>
          <w:rFonts w:asciiTheme="majorHAnsi" w:hAnsiTheme="majorHAnsi" w:cstheme="majorHAnsi"/>
        </w:rPr>
        <w:t xml:space="preserve">few good options but to burn stuff </w:t>
      </w:r>
      <w:r w:rsidRPr="00280EE7">
        <w:rPr>
          <w:rFonts w:asciiTheme="majorHAnsi" w:hAnsiTheme="majorHAnsi" w:cstheme="majorHAnsi"/>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w:t>
      </w:r>
      <w:proofErr w:type="spellStart"/>
      <w:r w:rsidRPr="00280EE7">
        <w:rPr>
          <w:rFonts w:asciiTheme="majorHAnsi" w:hAnsiTheme="majorHAnsi" w:cstheme="majorHAnsi"/>
          <w:sz w:val="16"/>
        </w:rPr>
        <w:t>industrialising</w:t>
      </w:r>
      <w:proofErr w:type="spellEnd"/>
      <w:r w:rsidRPr="00280EE7">
        <w:rPr>
          <w:rFonts w:asciiTheme="majorHAnsi" w:hAnsiTheme="majorHAnsi" w:cstheme="majorHAnsi"/>
          <w:sz w:val="16"/>
        </w:rPr>
        <w:t xml:space="preserve"> society produce crucial building materials such as iron and steel, brick, mortar, </w:t>
      </w:r>
      <w:proofErr w:type="gramStart"/>
      <w:r w:rsidRPr="00280EE7">
        <w:rPr>
          <w:rFonts w:asciiTheme="majorHAnsi" w:hAnsiTheme="majorHAnsi" w:cstheme="majorHAnsi"/>
          <w:sz w:val="16"/>
        </w:rPr>
        <w:t>cement</w:t>
      </w:r>
      <w:proofErr w:type="gramEnd"/>
      <w:r w:rsidRPr="00280EE7">
        <w:rPr>
          <w:rFonts w:asciiTheme="majorHAnsi" w:hAnsiTheme="majorHAnsi" w:cstheme="majorHAnsi"/>
          <w:sz w:val="16"/>
        </w:rPr>
        <w:t xml:space="preserve">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280EE7">
        <w:rPr>
          <w:rFonts w:asciiTheme="majorHAnsi" w:hAnsiTheme="majorHAnsi" w:cstheme="majorHAnsi"/>
          <w:sz w:val="16"/>
        </w:rPr>
        <w:t>sulphur</w:t>
      </w:r>
      <w:proofErr w:type="spellEnd"/>
      <w:r w:rsidRPr="00280EE7">
        <w:rPr>
          <w:rFonts w:asciiTheme="majorHAnsi" w:hAnsiTheme="majorHAnsi" w:cstheme="majorHAnsi"/>
          <w:sz w:val="16"/>
        </w:rPr>
        <w:t xml:space="preserve">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280EE7">
        <w:rPr>
          <w:rFonts w:asciiTheme="majorHAnsi" w:hAnsiTheme="majorHAnsi" w:cstheme="majorHAnsi"/>
          <w:sz w:val="16"/>
        </w:rPr>
        <w:t>smoulders</w:t>
      </w:r>
      <w:proofErr w:type="spellEnd"/>
      <w:r w:rsidRPr="00280EE7">
        <w:rPr>
          <w:rFonts w:asciiTheme="majorHAnsi" w:hAnsiTheme="majorHAnsi" w:cstheme="majorHAnsi"/>
          <w:sz w:val="1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280EE7">
        <w:rPr>
          <w:rFonts w:asciiTheme="majorHAnsi" w:hAnsiTheme="majorHAnsi" w:cstheme="majorHAnsi"/>
          <w:sz w:val="16"/>
        </w:rPr>
        <w:t>sealed</w:t>
      </w:r>
      <w:proofErr w:type="gramEnd"/>
      <w:r w:rsidRPr="00280EE7">
        <w:rPr>
          <w:rFonts w:asciiTheme="majorHAnsi" w:hAnsiTheme="majorHAnsi" w:cstheme="majorHAnsi"/>
          <w:sz w:val="16"/>
        </w:rPr>
        <w:t xml:space="preserve"> and a fire is lit from the top. The skill in charcoal production is to allow just enough air into the interior of the kiln. There must be enough combustion heat to drive out moisture and volatiles and to </w:t>
      </w:r>
      <w:proofErr w:type="spellStart"/>
      <w:r w:rsidRPr="00280EE7">
        <w:rPr>
          <w:rFonts w:asciiTheme="majorHAnsi" w:hAnsiTheme="majorHAnsi" w:cstheme="majorHAnsi"/>
          <w:sz w:val="16"/>
        </w:rPr>
        <w:t>pyrolyse</w:t>
      </w:r>
      <w:proofErr w:type="spellEnd"/>
      <w:r w:rsidRPr="00280EE7">
        <w:rPr>
          <w:rFonts w:asciiTheme="majorHAnsi" w:hAnsiTheme="majorHAnsi" w:cstheme="majorHAnsi"/>
          <w:sz w:val="16"/>
        </w:rPr>
        <w:t xml:space="preserve"> the wood, but not so much that you are left with nothing but a pile of ashes. The kiln attendant monitors the state of the burn by carefully watching the smoke seeping out of the top, opening air </w:t>
      </w:r>
      <w:proofErr w:type="gramStart"/>
      <w:r w:rsidRPr="00280EE7">
        <w:rPr>
          <w:rFonts w:asciiTheme="majorHAnsi" w:hAnsiTheme="majorHAnsi" w:cstheme="majorHAnsi"/>
          <w:sz w:val="16"/>
        </w:rPr>
        <w:t>holes</w:t>
      </w:r>
      <w:proofErr w:type="gramEnd"/>
      <w:r w:rsidRPr="00280EE7">
        <w:rPr>
          <w:rFonts w:asciiTheme="majorHAnsi" w:hAnsiTheme="majorHAnsi" w:cstheme="majorHAnsi"/>
          <w:sz w:val="16"/>
        </w:rPr>
        <w:t xml:space="preserve"> or sealing with clay as necessary to regulate the process. Brazil shows how the raw materials of modern </w:t>
      </w:r>
      <w:proofErr w:type="spellStart"/>
      <w:r w:rsidRPr="00280EE7">
        <w:rPr>
          <w:rFonts w:asciiTheme="majorHAnsi" w:hAnsiTheme="majorHAnsi" w:cstheme="majorHAnsi"/>
          <w:sz w:val="16"/>
        </w:rPr>
        <w:t>civilisation</w:t>
      </w:r>
      <w:proofErr w:type="spellEnd"/>
      <w:r w:rsidRPr="00280EE7">
        <w:rPr>
          <w:rFonts w:asciiTheme="majorHAnsi" w:hAnsiTheme="majorHAnsi" w:cstheme="majorHAnsi"/>
          <w:sz w:val="16"/>
        </w:rPr>
        <w:t xml:space="preserve"> can be supplied without reliance on fossil fuels </w:t>
      </w:r>
      <w:proofErr w:type="gramStart"/>
      <w:r w:rsidRPr="00280EE7">
        <w:rPr>
          <w:rFonts w:asciiTheme="majorHAnsi" w:hAnsiTheme="majorHAnsi" w:cstheme="majorHAnsi"/>
          <w:sz w:val="16"/>
        </w:rPr>
        <w:t>Good</w:t>
      </w:r>
      <w:proofErr w:type="gramEnd"/>
      <w:r w:rsidRPr="00280EE7">
        <w:rPr>
          <w:rFonts w:asciiTheme="majorHAnsi" w:hAnsiTheme="majorHAnsi" w:cstheme="majorHAnsi"/>
          <w:sz w:val="16"/>
        </w:rPr>
        <w:t xml:space="preserve"> things come to those who wait, and this wood pyrolysis process can take up to a week of carefully controlled </w:t>
      </w:r>
      <w:proofErr w:type="spellStart"/>
      <w:r w:rsidRPr="00280EE7">
        <w:rPr>
          <w:rFonts w:asciiTheme="majorHAnsi" w:hAnsiTheme="majorHAnsi" w:cstheme="majorHAnsi"/>
          <w:sz w:val="16"/>
        </w:rPr>
        <w:t>smouldering</w:t>
      </w:r>
      <w:proofErr w:type="spellEnd"/>
      <w:r w:rsidRPr="00280EE7">
        <w:rPr>
          <w:rFonts w:asciiTheme="majorHAnsi" w:hAnsiTheme="majorHAnsi" w:cstheme="majorHAnsi"/>
          <w:sz w:val="16"/>
        </w:rPr>
        <w:t xml:space="preserve">.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280EE7">
        <w:rPr>
          <w:rFonts w:asciiTheme="majorHAnsi" w:hAnsiTheme="majorHAnsi" w:cstheme="majorHAnsi"/>
          <w:sz w:val="16"/>
        </w:rPr>
        <w:t>civilisation</w:t>
      </w:r>
      <w:proofErr w:type="spellEnd"/>
      <w:r w:rsidRPr="00280EE7">
        <w:rPr>
          <w:rFonts w:asciiTheme="majorHAnsi" w:hAnsiTheme="majorHAnsi" w:cstheme="majorHAnsi"/>
          <w:sz w:val="16"/>
        </w:rPr>
        <w:t xml:space="preserve"> can be supplied without reliance on fossil fuels. Another, related option might be wood gasification. The use of wood to provide heat is as old as mankind, and yet simply burning timber only uses about a third of its energy. The rest is lost when gases and </w:t>
      </w:r>
      <w:proofErr w:type="spellStart"/>
      <w:r w:rsidRPr="00280EE7">
        <w:rPr>
          <w:rFonts w:asciiTheme="majorHAnsi" w:hAnsiTheme="majorHAnsi" w:cstheme="majorHAnsi"/>
          <w:sz w:val="16"/>
        </w:rPr>
        <w:t>vapours</w:t>
      </w:r>
      <w:proofErr w:type="spellEnd"/>
      <w:r w:rsidRPr="00280EE7">
        <w:rPr>
          <w:rFonts w:asciiTheme="majorHAnsi" w:hAnsiTheme="majorHAnsi" w:cstheme="majorHAnsi"/>
          <w:sz w:val="16"/>
        </w:rPr>
        <w:t xml:space="preserve">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w:t>
      </w:r>
      <w:proofErr w:type="gramStart"/>
      <w:r w:rsidRPr="00280EE7">
        <w:rPr>
          <w:rFonts w:asciiTheme="majorHAnsi" w:hAnsiTheme="majorHAnsi" w:cstheme="majorHAnsi"/>
          <w:sz w:val="16"/>
        </w:rPr>
        <w:t>actually touching</w:t>
      </w:r>
      <w:proofErr w:type="gramEnd"/>
      <w:r w:rsidRPr="00280EE7">
        <w:rPr>
          <w:rFonts w:asciiTheme="majorHAnsi" w:hAnsiTheme="majorHAnsi" w:cstheme="majorHAnsi"/>
          <w:sz w:val="16"/>
        </w:rPr>
        <w:t xml:space="preserve"> the matchwood: it dances above, with a clear gap in between. The flame </w:t>
      </w:r>
      <w:proofErr w:type="gramStart"/>
      <w:r w:rsidRPr="00280EE7">
        <w:rPr>
          <w:rFonts w:asciiTheme="majorHAnsi" w:hAnsiTheme="majorHAnsi" w:cstheme="majorHAnsi"/>
          <w:sz w:val="16"/>
        </w:rPr>
        <w:t>actually feeds</w:t>
      </w:r>
      <w:proofErr w:type="gramEnd"/>
      <w:r w:rsidRPr="00280EE7">
        <w:rPr>
          <w:rFonts w:asciiTheme="majorHAnsi" w:hAnsiTheme="majorHAnsi" w:cstheme="majorHAnsi"/>
          <w:sz w:val="16"/>
        </w:rPr>
        <w:t xml:space="preserve">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w:t>
      </w:r>
      <w:proofErr w:type="gramStart"/>
      <w:r w:rsidRPr="00280EE7">
        <w:rPr>
          <w:rFonts w:asciiTheme="majorHAnsi" w:hAnsiTheme="majorHAnsi" w:cstheme="majorHAnsi"/>
          <w:sz w:val="16"/>
        </w:rPr>
        <w:t>To</w:t>
      </w:r>
      <w:proofErr w:type="gramEnd"/>
      <w:r w:rsidRPr="00280EE7">
        <w:rPr>
          <w:rFonts w:asciiTheme="majorHAnsi" w:hAnsiTheme="majorHAnsi" w:cstheme="majorHAnsi"/>
          <w:sz w:val="1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280EE7">
        <w:rPr>
          <w:rFonts w:asciiTheme="majorHAnsi" w:hAnsiTheme="majorHAnsi" w:cstheme="majorHAnsi"/>
          <w:sz w:val="16"/>
        </w:rPr>
        <w:t>carbonised</w:t>
      </w:r>
      <w:proofErr w:type="spellEnd"/>
      <w:r w:rsidRPr="00280EE7">
        <w:rPr>
          <w:rFonts w:asciiTheme="majorHAnsi" w:hAnsiTheme="majorHAnsi" w:cstheme="majorHAnsi"/>
          <w:sz w:val="16"/>
        </w:rPr>
        <w:t xml:space="preserve"> lumps of charcoal at the bottom of the container react with the breakdown products to produce flammable gases such as hydrogen and carbon monoxide. The resultant ‘producer gas’ is a versatile fuel: it can be stored or piped for use in heating or </w:t>
      </w:r>
      <w:proofErr w:type="gramStart"/>
      <w:r w:rsidRPr="00280EE7">
        <w:rPr>
          <w:rFonts w:asciiTheme="majorHAnsi" w:hAnsiTheme="majorHAnsi" w:cstheme="majorHAnsi"/>
          <w:sz w:val="16"/>
        </w:rPr>
        <w:t>street lights</w:t>
      </w:r>
      <w:proofErr w:type="gramEnd"/>
      <w:r w:rsidRPr="00280EE7">
        <w:rPr>
          <w:rFonts w:asciiTheme="majorHAnsi" w:hAnsiTheme="majorHAnsi" w:cstheme="majorHAnsi"/>
          <w:sz w:val="16"/>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280EE7">
        <w:rPr>
          <w:rFonts w:asciiTheme="majorHAnsi" w:hAnsiTheme="majorHAnsi" w:cstheme="majorHAnsi"/>
          <w:sz w:val="16"/>
        </w:rPr>
        <w:t>litre</w:t>
      </w:r>
      <w:proofErr w:type="spellEnd"/>
      <w:r w:rsidRPr="00280EE7">
        <w:rPr>
          <w:rFonts w:asciiTheme="majorHAnsi" w:hAnsiTheme="majorHAnsi" w:cstheme="majorHAnsi"/>
          <w:sz w:val="16"/>
        </w:rPr>
        <w:t xml:space="preserve"> of petrol, and the fuel consumption of a gasifier-powered car is given in miles per kilogram of wood </w:t>
      </w:r>
      <w:r w:rsidRPr="00280EE7">
        <w:rPr>
          <w:rFonts w:asciiTheme="majorHAnsi" w:hAnsiTheme="majorHAnsi" w:cstheme="majorHAnsi"/>
          <w:sz w:val="16"/>
        </w:rPr>
        <w:lastRenderedPageBreak/>
        <w:t xml:space="preserve">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w:t>
      </w:r>
      <w:proofErr w:type="gramStart"/>
      <w:r w:rsidRPr="00280EE7">
        <w:rPr>
          <w:rFonts w:asciiTheme="majorHAnsi" w:hAnsiTheme="majorHAnsi" w:cstheme="majorHAnsi"/>
          <w:sz w:val="16"/>
        </w:rPr>
        <w:t>cement</w:t>
      </w:r>
      <w:proofErr w:type="gramEnd"/>
      <w:r w:rsidRPr="00280EE7">
        <w:rPr>
          <w:rFonts w:asciiTheme="majorHAnsi" w:hAnsiTheme="majorHAnsi" w:cstheme="majorHAnsi"/>
          <w:sz w:val="16"/>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280EE7">
        <w:rPr>
          <w:rFonts w:asciiTheme="majorHAnsi" w:hAnsiTheme="majorHAnsi" w:cstheme="majorHAnsi"/>
          <w:sz w:val="16"/>
        </w:rPr>
        <w:t>marvellous</w:t>
      </w:r>
      <w:proofErr w:type="spellEnd"/>
      <w:r w:rsidRPr="00280EE7">
        <w:rPr>
          <w:rFonts w:asciiTheme="majorHAnsi" w:hAnsiTheme="majorHAnsi" w:cstheme="majorHAnsi"/>
          <w:sz w:val="16"/>
        </w:rPr>
        <w:t xml:space="preserve"> vision of industry wholly weaned from its dependency on fossil fuel. Is that our solution, then? </w:t>
      </w:r>
      <w:r w:rsidRPr="00280EE7">
        <w:rPr>
          <w:rStyle w:val="StyleUnderline"/>
          <w:rFonts w:asciiTheme="majorHAnsi" w:hAnsiTheme="majorHAnsi" w:cstheme="majorHAnsi"/>
        </w:rPr>
        <w:t xml:space="preserve">Could our rebooting society run on </w:t>
      </w:r>
      <w:r w:rsidRPr="00280EE7">
        <w:rPr>
          <w:rStyle w:val="Emphasis"/>
          <w:rFonts w:asciiTheme="majorHAnsi" w:hAnsiTheme="majorHAnsi" w:cstheme="majorHAnsi"/>
        </w:rPr>
        <w:t>wood</w:t>
      </w:r>
      <w:r w:rsidRPr="00280EE7">
        <w:rPr>
          <w:rFonts w:asciiTheme="majorHAnsi" w:hAnsiTheme="majorHAnsi" w:cstheme="majorHAnsi"/>
          <w:sz w:val="16"/>
        </w:rPr>
        <w:t xml:space="preserve">, supplemented with electricity from renewable sources? </w:t>
      </w:r>
      <w:r w:rsidRPr="00280EE7">
        <w:rPr>
          <w:rStyle w:val="StyleUnderline"/>
          <w:rFonts w:asciiTheme="majorHAnsi" w:hAnsiTheme="majorHAnsi" w:cstheme="majorHAnsi"/>
        </w:rPr>
        <w:t xml:space="preserve">Maybe </w:t>
      </w:r>
      <w:proofErr w:type="gramStart"/>
      <w:r w:rsidRPr="00280EE7">
        <w:rPr>
          <w:rStyle w:val="StyleUnderline"/>
          <w:rFonts w:asciiTheme="majorHAnsi" w:hAnsiTheme="majorHAnsi" w:cstheme="majorHAnsi"/>
        </w:rPr>
        <w:t>so, if</w:t>
      </w:r>
      <w:proofErr w:type="gramEnd"/>
      <w:r w:rsidRPr="00280EE7">
        <w:rPr>
          <w:rStyle w:val="StyleUnderline"/>
          <w:rFonts w:asciiTheme="majorHAnsi" w:hAnsiTheme="majorHAnsi" w:cstheme="majorHAnsi"/>
        </w:rPr>
        <w:t xml:space="preserve"> the </w:t>
      </w:r>
      <w:r w:rsidRPr="00280EE7">
        <w:rPr>
          <w:rStyle w:val="Emphasis"/>
          <w:rFonts w:asciiTheme="majorHAnsi" w:hAnsiTheme="majorHAnsi" w:cstheme="majorHAnsi"/>
        </w:rPr>
        <w:t>population</w:t>
      </w:r>
      <w:r w:rsidRPr="00280EE7">
        <w:rPr>
          <w:rStyle w:val="StyleUnderline"/>
          <w:rFonts w:asciiTheme="majorHAnsi" w:hAnsiTheme="majorHAnsi" w:cstheme="majorHAnsi"/>
        </w:rPr>
        <w:t xml:space="preserve"> was </w:t>
      </w:r>
      <w:r w:rsidRPr="00280EE7">
        <w:rPr>
          <w:rStyle w:val="Emphasis"/>
          <w:rFonts w:asciiTheme="majorHAnsi" w:hAnsiTheme="majorHAnsi" w:cstheme="majorHAnsi"/>
        </w:rPr>
        <w:t>fairly small</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But </w:t>
      </w:r>
      <w:r w:rsidRPr="00280EE7">
        <w:rPr>
          <w:rStyle w:val="Emphasis"/>
          <w:rFonts w:asciiTheme="majorHAnsi" w:hAnsiTheme="majorHAnsi" w:cstheme="majorHAnsi"/>
        </w:rPr>
        <w:t>here’s the catch</w:t>
      </w:r>
      <w:r w:rsidRPr="00280EE7">
        <w:rPr>
          <w:rStyle w:val="StyleUnderline"/>
          <w:rFonts w:asciiTheme="majorHAnsi" w:hAnsiTheme="majorHAnsi" w:cstheme="majorHAnsi"/>
        </w:rPr>
        <w:t xml:space="preserve">. These </w:t>
      </w:r>
      <w:r w:rsidRPr="00280EE7">
        <w:rPr>
          <w:rStyle w:val="StyleUnderline"/>
          <w:rFonts w:asciiTheme="majorHAnsi" w:hAnsiTheme="majorHAnsi" w:cstheme="majorHAnsi"/>
          <w:highlight w:val="cyan"/>
        </w:rPr>
        <w:t>options</w:t>
      </w:r>
      <w:r w:rsidRPr="00280EE7">
        <w:rPr>
          <w:rStyle w:val="StyleUnderline"/>
          <w:rFonts w:asciiTheme="majorHAnsi" w:hAnsiTheme="majorHAnsi" w:cstheme="majorHAnsi"/>
        </w:rPr>
        <w:t xml:space="preserve"> all </w:t>
      </w:r>
      <w:r w:rsidRPr="00280EE7">
        <w:rPr>
          <w:rStyle w:val="StyleUnderline"/>
          <w:rFonts w:asciiTheme="majorHAnsi" w:hAnsiTheme="majorHAnsi" w:cstheme="majorHAnsi"/>
          <w:highlight w:val="cyan"/>
        </w:rPr>
        <w:t xml:space="preserve">presuppose that our survivors </w:t>
      </w:r>
      <w:proofErr w:type="gramStart"/>
      <w:r w:rsidRPr="00280EE7">
        <w:rPr>
          <w:rStyle w:val="StyleUnderline"/>
          <w:rFonts w:asciiTheme="majorHAnsi" w:hAnsiTheme="majorHAnsi" w:cstheme="majorHAnsi"/>
          <w:highlight w:val="cyan"/>
        </w:rPr>
        <w:t>are able to</w:t>
      </w:r>
      <w:proofErr w:type="gramEnd"/>
      <w:r w:rsidRPr="00280EE7">
        <w:rPr>
          <w:rStyle w:val="StyleUnderline"/>
          <w:rFonts w:asciiTheme="majorHAnsi" w:hAnsiTheme="majorHAnsi" w:cstheme="majorHAnsi"/>
          <w:highlight w:val="cyan"/>
        </w:rPr>
        <w:t xml:space="preserve"> </w:t>
      </w:r>
      <w:r w:rsidRPr="00280EE7">
        <w:rPr>
          <w:rStyle w:val="Emphasis"/>
          <w:rFonts w:asciiTheme="majorHAnsi" w:hAnsiTheme="majorHAnsi" w:cstheme="majorHAnsi"/>
          <w:highlight w:val="cyan"/>
        </w:rPr>
        <w:t>construct efficient steam turbines, CHP stations and internal combustion</w:t>
      </w:r>
      <w:r w:rsidRPr="00280EE7">
        <w:rPr>
          <w:rStyle w:val="Emphasis"/>
          <w:rFonts w:asciiTheme="majorHAnsi" w:hAnsiTheme="majorHAnsi" w:cstheme="majorHAnsi"/>
        </w:rPr>
        <w:t xml:space="preserve"> engines</w:t>
      </w:r>
      <w:r w:rsidRPr="00280EE7">
        <w:rPr>
          <w:rFonts w:asciiTheme="majorHAnsi" w:hAnsiTheme="majorHAnsi" w:cstheme="majorHAnsi"/>
          <w:sz w:val="16"/>
        </w:rPr>
        <w:t xml:space="preserve">. </w:t>
      </w:r>
      <w:r w:rsidRPr="00280EE7">
        <w:rPr>
          <w:rStyle w:val="StyleUnderline"/>
          <w:rFonts w:asciiTheme="majorHAnsi" w:hAnsiTheme="majorHAnsi" w:cstheme="majorHAnsi"/>
        </w:rPr>
        <w:t>We</w:t>
      </w:r>
      <w:r w:rsidRPr="00280EE7">
        <w:rPr>
          <w:rFonts w:asciiTheme="majorHAnsi" w:hAnsiTheme="majorHAnsi" w:cstheme="majorHAnsi"/>
          <w:sz w:val="16"/>
        </w:rPr>
        <w:t xml:space="preserve"> </w:t>
      </w:r>
      <w:r w:rsidRPr="00280EE7">
        <w:rPr>
          <w:rStyle w:val="Emphasis"/>
          <w:rFonts w:asciiTheme="majorHAnsi" w:hAnsiTheme="majorHAnsi" w:cstheme="majorHAnsi"/>
        </w:rPr>
        <w:t xml:space="preserve">know how to do </w:t>
      </w:r>
      <w:r w:rsidRPr="00280EE7">
        <w:rPr>
          <w:rFonts w:asciiTheme="majorHAnsi" w:hAnsiTheme="majorHAnsi" w:cstheme="majorHAnsi"/>
          <w:sz w:val="16"/>
        </w:rPr>
        <w:t xml:space="preserve">all </w:t>
      </w:r>
      <w:r w:rsidRPr="00280EE7">
        <w:rPr>
          <w:rStyle w:val="Emphasis"/>
          <w:rFonts w:asciiTheme="majorHAnsi" w:hAnsiTheme="majorHAnsi" w:cstheme="majorHAnsi"/>
        </w:rPr>
        <w:t>that</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of course – but </w:t>
      </w:r>
      <w:r w:rsidRPr="00280EE7">
        <w:rPr>
          <w:rStyle w:val="StyleUnderline"/>
          <w:rFonts w:asciiTheme="majorHAnsi" w:hAnsiTheme="majorHAnsi" w:cstheme="majorHAnsi"/>
          <w:highlight w:val="cyan"/>
        </w:rPr>
        <w:t xml:space="preserve">in the event of a </w:t>
      </w:r>
      <w:proofErr w:type="spellStart"/>
      <w:r w:rsidRPr="00280EE7">
        <w:rPr>
          <w:rStyle w:val="StyleUnderline"/>
          <w:rFonts w:asciiTheme="majorHAnsi" w:hAnsiTheme="majorHAnsi" w:cstheme="majorHAnsi"/>
          <w:highlight w:val="cyan"/>
        </w:rPr>
        <w:t>civilisational</w:t>
      </w:r>
      <w:proofErr w:type="spellEnd"/>
      <w:r w:rsidRPr="00280EE7">
        <w:rPr>
          <w:rStyle w:val="StyleUnderline"/>
          <w:rFonts w:asciiTheme="majorHAnsi" w:hAnsiTheme="majorHAnsi" w:cstheme="majorHAnsi"/>
          <w:highlight w:val="cyan"/>
        </w:rPr>
        <w:t xml:space="preserve"> collapse, </w:t>
      </w:r>
      <w:r w:rsidRPr="00280EE7">
        <w:rPr>
          <w:rStyle w:val="Emphasis"/>
          <w:rFonts w:asciiTheme="majorHAnsi" w:hAnsiTheme="majorHAnsi" w:cstheme="majorHAnsi"/>
          <w:highlight w:val="cyan"/>
        </w:rPr>
        <w:t>who is to say that the knowledge won’t be lost?</w:t>
      </w:r>
      <w:r w:rsidRPr="00280EE7">
        <w:rPr>
          <w:rStyle w:val="Emphasis"/>
          <w:rFonts w:asciiTheme="majorHAnsi" w:hAnsiTheme="majorHAnsi" w:cstheme="majorHAnsi"/>
        </w:rPr>
        <w:t xml:space="preserve"> And if it is, </w:t>
      </w:r>
      <w:r w:rsidRPr="00280EE7">
        <w:rPr>
          <w:rStyle w:val="Emphasis"/>
          <w:rFonts w:asciiTheme="majorHAnsi" w:hAnsiTheme="majorHAnsi" w:cstheme="majorHAnsi"/>
          <w:highlight w:val="cyan"/>
        </w:rPr>
        <w:t>what are the chances that our descendants</w:t>
      </w:r>
      <w:r w:rsidRPr="00280EE7">
        <w:rPr>
          <w:rStyle w:val="Emphasis"/>
          <w:rFonts w:asciiTheme="majorHAnsi" w:hAnsiTheme="majorHAnsi" w:cstheme="majorHAnsi"/>
        </w:rPr>
        <w:t xml:space="preserve"> could </w:t>
      </w:r>
      <w:r w:rsidRPr="00280EE7">
        <w:rPr>
          <w:rStyle w:val="Emphasis"/>
          <w:rFonts w:asciiTheme="majorHAnsi" w:hAnsiTheme="majorHAnsi" w:cstheme="majorHAnsi"/>
          <w:highlight w:val="cyan"/>
        </w:rPr>
        <w:t>reconstruct it?</w:t>
      </w:r>
      <w:r w:rsidRPr="00280EE7">
        <w:rPr>
          <w:rStyle w:val="Emphasis"/>
          <w:rFonts w:asciiTheme="majorHAnsi" w:hAnsiTheme="majorHAnsi" w:cstheme="majorHAnsi"/>
        </w:rPr>
        <w:t xml:space="preserve"> </w:t>
      </w:r>
      <w:r w:rsidRPr="00280EE7">
        <w:rPr>
          <w:rFonts w:asciiTheme="majorHAnsi" w:hAnsiTheme="majorHAnsi" w:cstheme="majorHAnsi"/>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w:t>
      </w:r>
      <w:proofErr w:type="gramStart"/>
      <w:r w:rsidRPr="00280EE7">
        <w:rPr>
          <w:rFonts w:asciiTheme="majorHAnsi" w:hAnsiTheme="majorHAnsi" w:cstheme="majorHAnsi"/>
          <w:sz w:val="16"/>
        </w:rPr>
        <w:t>that subsequent engineers</w:t>
      </w:r>
      <w:proofErr w:type="gramEnd"/>
      <w:r w:rsidRPr="00280EE7">
        <w:rPr>
          <w:rFonts w:asciiTheme="majorHAnsi" w:hAnsiTheme="majorHAnsi" w:cstheme="majorHAnsi"/>
          <w:sz w:val="16"/>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280EE7">
        <w:rPr>
          <w:rStyle w:val="StyleUnderline"/>
          <w:rFonts w:asciiTheme="majorHAnsi" w:hAnsiTheme="majorHAnsi" w:cstheme="majorHAnsi"/>
        </w:rPr>
        <w:t>In a world without readily mined coal, would there ever be the opportunity to test profligate prototypes of steam engines, even if they could mature and become more efficient over time?</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How feasible is it that a society could attain a </w:t>
      </w:r>
      <w:r w:rsidRPr="00280EE7">
        <w:rPr>
          <w:rStyle w:val="Emphasis"/>
          <w:rFonts w:asciiTheme="majorHAnsi" w:hAnsiTheme="majorHAnsi" w:cstheme="majorHAnsi"/>
        </w:rPr>
        <w:t xml:space="preserve">sufficient understanding of thermodynamics, </w:t>
      </w:r>
      <w:proofErr w:type="gramStart"/>
      <w:r w:rsidRPr="00280EE7">
        <w:rPr>
          <w:rStyle w:val="Emphasis"/>
          <w:rFonts w:asciiTheme="majorHAnsi" w:hAnsiTheme="majorHAnsi" w:cstheme="majorHAnsi"/>
        </w:rPr>
        <w:t>metallurgy</w:t>
      </w:r>
      <w:proofErr w:type="gramEnd"/>
      <w:r w:rsidRPr="00280EE7">
        <w:rPr>
          <w:rStyle w:val="Emphasis"/>
          <w:rFonts w:asciiTheme="majorHAnsi" w:hAnsiTheme="majorHAnsi" w:cstheme="majorHAnsi"/>
        </w:rPr>
        <w:t xml:space="preserve"> and mechanics</w:t>
      </w:r>
      <w:r w:rsidRPr="00280EE7">
        <w:rPr>
          <w:rFonts w:asciiTheme="majorHAnsi" w:hAnsiTheme="majorHAnsi" w:cstheme="majorHAnsi"/>
          <w:sz w:val="16"/>
        </w:rPr>
        <w:t xml:space="preserve"> </w:t>
      </w:r>
      <w:r w:rsidRPr="00280EE7">
        <w:rPr>
          <w:rStyle w:val="StyleUnderline"/>
          <w:rFonts w:asciiTheme="majorHAnsi" w:hAnsiTheme="majorHAnsi" w:cstheme="majorHAnsi"/>
        </w:rPr>
        <w:t xml:space="preserve">to make the precisely interacting components of an internal combustion engine, without first </w:t>
      </w:r>
      <w:r w:rsidRPr="00280EE7">
        <w:rPr>
          <w:rStyle w:val="Emphasis"/>
          <w:rFonts w:asciiTheme="majorHAnsi" w:hAnsiTheme="majorHAnsi" w:cstheme="majorHAnsi"/>
        </w:rPr>
        <w:t>cutting its teeth</w:t>
      </w:r>
      <w:r w:rsidRPr="00280EE7">
        <w:rPr>
          <w:rStyle w:val="StyleUnderline"/>
          <w:rFonts w:asciiTheme="majorHAnsi" w:hAnsiTheme="majorHAnsi" w:cstheme="majorHAnsi"/>
        </w:rPr>
        <w:t xml:space="preserve"> on </w:t>
      </w:r>
      <w:r w:rsidRPr="00280EE7">
        <w:rPr>
          <w:rStyle w:val="Emphasis"/>
          <w:rFonts w:asciiTheme="majorHAnsi" w:hAnsiTheme="majorHAnsi" w:cstheme="majorHAnsi"/>
        </w:rPr>
        <w:t>much simpler external combustion engines</w:t>
      </w:r>
      <w:r w:rsidRPr="00280EE7">
        <w:rPr>
          <w:rStyle w:val="StyleUnderline"/>
          <w:rFonts w:asciiTheme="majorHAnsi" w:hAnsiTheme="majorHAnsi" w:cstheme="majorHAnsi"/>
        </w:rPr>
        <w:t xml:space="preserve"> – the separate boiler and cylinder-piston of steam engines? It took a lot of energy to develop our technologies to their present heights, and presumably it would take a lot of energy to do it again. </w:t>
      </w:r>
      <w:r w:rsidRPr="00280EE7">
        <w:rPr>
          <w:rStyle w:val="StyleUnderline"/>
          <w:rFonts w:asciiTheme="majorHAnsi" w:hAnsiTheme="majorHAnsi" w:cstheme="majorHAnsi"/>
          <w:highlight w:val="cyan"/>
        </w:rPr>
        <w:t>Fossil fuels are out</w:t>
      </w:r>
      <w:r w:rsidRPr="00280EE7">
        <w:rPr>
          <w:rStyle w:val="StyleUnderline"/>
          <w:rFonts w:asciiTheme="majorHAnsi" w:hAnsiTheme="majorHAnsi" w:cstheme="majorHAnsi"/>
        </w:rPr>
        <w:t xml:space="preserve">. That means our future society will need an </w:t>
      </w:r>
      <w:r w:rsidRPr="00280EE7">
        <w:rPr>
          <w:rStyle w:val="Emphasis"/>
          <w:rFonts w:asciiTheme="majorHAnsi" w:hAnsiTheme="majorHAnsi" w:cstheme="majorHAnsi"/>
        </w:rPr>
        <w:t>awful lot of timber</w:t>
      </w:r>
      <w:r w:rsidRPr="00280EE7">
        <w:rPr>
          <w:rFonts w:asciiTheme="majorHAnsi" w:hAnsiTheme="majorHAnsi" w:cstheme="majorHAnsi"/>
          <w:sz w:val="16"/>
        </w:rPr>
        <w:t xml:space="preserve">. An industrial revolution without coal would be, at a minimum, very difficult </w:t>
      </w:r>
      <w:proofErr w:type="gramStart"/>
      <w:r w:rsidRPr="00280EE7">
        <w:rPr>
          <w:rFonts w:asciiTheme="majorHAnsi" w:hAnsiTheme="majorHAnsi" w:cstheme="majorHAnsi"/>
          <w:sz w:val="16"/>
        </w:rPr>
        <w:t>In</w:t>
      </w:r>
      <w:proofErr w:type="gramEnd"/>
      <w:r w:rsidRPr="00280EE7">
        <w:rPr>
          <w:rFonts w:asciiTheme="majorHAnsi" w:hAnsiTheme="majorHAnsi" w:cstheme="majorHAnsi"/>
          <w:sz w:val="16"/>
        </w:rPr>
        <w:t xml:space="preserve"> a temperate climate such as the UK’s, an acre of broadleaf trees produces about four to five </w:t>
      </w:r>
      <w:proofErr w:type="spellStart"/>
      <w:r w:rsidRPr="00280EE7">
        <w:rPr>
          <w:rFonts w:asciiTheme="majorHAnsi" w:hAnsiTheme="majorHAnsi" w:cstheme="majorHAnsi"/>
          <w:sz w:val="16"/>
        </w:rPr>
        <w:t>tonnes</w:t>
      </w:r>
      <w:proofErr w:type="spellEnd"/>
      <w:r w:rsidRPr="00280EE7">
        <w:rPr>
          <w:rFonts w:asciiTheme="majorHAnsi" w:hAnsiTheme="majorHAnsi" w:cstheme="majorHAnsi"/>
          <w:sz w:val="16"/>
        </w:rPr>
        <w:t xml:space="preserve"> of biomass fuel every year. If you cultivated fast-growing kinds such as willow or miscanthus grass, you could quadruple that. The trick to </w:t>
      </w:r>
      <w:proofErr w:type="spellStart"/>
      <w:r w:rsidRPr="00280EE7">
        <w:rPr>
          <w:rFonts w:asciiTheme="majorHAnsi" w:hAnsiTheme="majorHAnsi" w:cstheme="majorHAnsi"/>
          <w:sz w:val="16"/>
        </w:rPr>
        <w:t>maximising</w:t>
      </w:r>
      <w:proofErr w:type="spellEnd"/>
      <w:r w:rsidRPr="00280EE7">
        <w:rPr>
          <w:rFonts w:asciiTheme="majorHAnsi" w:hAnsiTheme="majorHAnsi" w:cstheme="majorHAnsi"/>
          <w:sz w:val="1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w:t>
      </w:r>
      <w:proofErr w:type="gramStart"/>
      <w:r w:rsidRPr="00280EE7">
        <w:rPr>
          <w:rFonts w:asciiTheme="majorHAnsi" w:hAnsiTheme="majorHAnsi" w:cstheme="majorHAnsi"/>
          <w:sz w:val="16"/>
        </w:rPr>
        <w:t>all of</w:t>
      </w:r>
      <w:proofErr w:type="gramEnd"/>
      <w:r w:rsidRPr="00280EE7">
        <w:rPr>
          <w:rFonts w:asciiTheme="majorHAnsi" w:hAnsiTheme="majorHAnsi" w:cstheme="majorHAnsi"/>
          <w:sz w:val="16"/>
        </w:rPr>
        <w:t xml:space="preserve"> the energy requirements of the burgeoning society. The central problem is that woodland, even when it is well-managed, competes with other land uses, principally agriculture. The double-whammy of development is that, </w:t>
      </w:r>
      <w:r w:rsidRPr="00280EE7">
        <w:rPr>
          <w:rStyle w:val="StyleUnderline"/>
          <w:rFonts w:asciiTheme="majorHAnsi" w:hAnsiTheme="majorHAnsi" w:cstheme="majorHAnsi"/>
        </w:rPr>
        <w:t xml:space="preserve">as a society’s population grows, it requires more farmland to provide enough food </w:t>
      </w:r>
      <w:proofErr w:type="gramStart"/>
      <w:r w:rsidRPr="00280EE7">
        <w:rPr>
          <w:rStyle w:val="StyleUnderline"/>
          <w:rFonts w:asciiTheme="majorHAnsi" w:hAnsiTheme="majorHAnsi" w:cstheme="majorHAnsi"/>
        </w:rPr>
        <w:t xml:space="preserve">and </w:t>
      </w:r>
      <w:r w:rsidRPr="00280EE7">
        <w:rPr>
          <w:rStyle w:val="Emphasis"/>
          <w:rFonts w:asciiTheme="majorHAnsi" w:hAnsiTheme="majorHAnsi" w:cstheme="majorHAnsi"/>
        </w:rPr>
        <w:t>also</w:t>
      </w:r>
      <w:proofErr w:type="gramEnd"/>
      <w:r w:rsidRPr="00280EE7">
        <w:rPr>
          <w:rStyle w:val="Emphasis"/>
          <w:rFonts w:asciiTheme="majorHAnsi" w:hAnsiTheme="majorHAnsi" w:cstheme="majorHAnsi"/>
        </w:rPr>
        <w:t xml:space="preserve"> greater timber production</w:t>
      </w:r>
      <w:r w:rsidRPr="00280EE7">
        <w:rPr>
          <w:rStyle w:val="StyleUnderline"/>
          <w:rFonts w:asciiTheme="majorHAnsi" w:hAnsiTheme="majorHAnsi" w:cstheme="majorHAnsi"/>
        </w:rPr>
        <w:t xml:space="preserve"> for </w:t>
      </w:r>
      <w:r w:rsidRPr="00280EE7">
        <w:rPr>
          <w:rStyle w:val="Emphasis"/>
          <w:rFonts w:asciiTheme="majorHAnsi" w:hAnsiTheme="majorHAnsi" w:cstheme="majorHAnsi"/>
        </w:rPr>
        <w:t>energy</w:t>
      </w:r>
      <w:r w:rsidRPr="00280EE7">
        <w:rPr>
          <w:rStyle w:val="StyleUnderline"/>
          <w:rFonts w:asciiTheme="majorHAnsi" w:hAnsiTheme="majorHAnsi" w:cstheme="majorHAnsi"/>
        </w:rPr>
        <w:t xml:space="preserve">. The two needs </w:t>
      </w:r>
      <w:r w:rsidRPr="00280EE7">
        <w:rPr>
          <w:rStyle w:val="Emphasis"/>
          <w:rFonts w:asciiTheme="majorHAnsi" w:hAnsiTheme="majorHAnsi" w:cstheme="majorHAnsi"/>
        </w:rPr>
        <w:t>compete</w:t>
      </w:r>
      <w:r w:rsidRPr="00280EE7">
        <w:rPr>
          <w:rStyle w:val="StyleUnderline"/>
          <w:rFonts w:asciiTheme="majorHAnsi" w:hAnsiTheme="majorHAnsi" w:cstheme="majorHAnsi"/>
        </w:rPr>
        <w:t xml:space="preserve"> for largely the same land areas. </w:t>
      </w:r>
      <w:r w:rsidRPr="00280EE7">
        <w:rPr>
          <w:rFonts w:asciiTheme="majorHAnsi" w:hAnsiTheme="majorHAnsi" w:cstheme="majorHAnsi"/>
          <w:sz w:val="16"/>
        </w:rPr>
        <w:t xml:space="preserve">We know how this played out </w:t>
      </w:r>
      <w:r w:rsidRPr="00280EE7">
        <w:rPr>
          <w:rStyle w:val="StyleUnderline"/>
          <w:rFonts w:asciiTheme="majorHAnsi" w:hAnsiTheme="majorHAnsi" w:cstheme="majorHAnsi"/>
        </w:rPr>
        <w:t xml:space="preserve">in </w:t>
      </w:r>
      <w:r w:rsidRPr="00280EE7">
        <w:rPr>
          <w:rStyle w:val="Emphasis"/>
          <w:rFonts w:asciiTheme="majorHAnsi" w:hAnsiTheme="majorHAnsi" w:cstheme="majorHAnsi"/>
        </w:rPr>
        <w:t>our own past</w:t>
      </w:r>
      <w:r w:rsidRPr="00280EE7">
        <w:rPr>
          <w:rFonts w:asciiTheme="majorHAnsi" w:hAnsiTheme="majorHAnsi" w:cstheme="majorHAnsi"/>
          <w:sz w:val="16"/>
        </w:rPr>
        <w:t xml:space="preserve">. From the mid-16th century, </w:t>
      </w:r>
      <w:r w:rsidRPr="00280EE7">
        <w:rPr>
          <w:rStyle w:val="StyleUnderline"/>
          <w:rFonts w:asciiTheme="majorHAnsi" w:hAnsiTheme="majorHAnsi" w:cstheme="majorHAnsi"/>
        </w:rPr>
        <w:t xml:space="preserve">Britain responded to these factors by </w:t>
      </w:r>
      <w:r w:rsidRPr="00280EE7">
        <w:rPr>
          <w:rStyle w:val="Emphasis"/>
          <w:rFonts w:asciiTheme="majorHAnsi" w:hAnsiTheme="majorHAnsi" w:cstheme="majorHAnsi"/>
        </w:rPr>
        <w:t>increasing the exploitation of its coal fields</w:t>
      </w:r>
      <w:r w:rsidRPr="00280EE7">
        <w:rPr>
          <w:rFonts w:asciiTheme="majorHAnsi" w:hAnsiTheme="majorHAnsi" w:cstheme="majorHAnsi"/>
          <w:sz w:val="1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280EE7">
        <w:rPr>
          <w:rFonts w:asciiTheme="majorHAnsi" w:hAnsiTheme="majorHAnsi" w:cstheme="majorHAnsi"/>
          <w:sz w:val="16"/>
        </w:rPr>
        <w:t>tonnes</w:t>
      </w:r>
      <w:proofErr w:type="spellEnd"/>
      <w:r w:rsidRPr="00280EE7">
        <w:rPr>
          <w:rFonts w:asciiTheme="majorHAnsi" w:hAnsiTheme="majorHAnsi" w:cstheme="majorHAnsi"/>
          <w:sz w:val="16"/>
        </w:rPr>
        <w:t xml:space="preserve"> of coal, and it can be dug out of the ground an awful lot quicker than waiting for the woodland to regrow. </w:t>
      </w:r>
      <w:r w:rsidRPr="00280EE7">
        <w:rPr>
          <w:rStyle w:val="StyleUnderline"/>
          <w:rFonts w:asciiTheme="majorHAnsi" w:hAnsiTheme="majorHAnsi" w:cstheme="majorHAnsi"/>
        </w:rPr>
        <w:t xml:space="preserve">It is this limitation in the supply of thermal energy that would pose the biggest problem to a society trying to </w:t>
      </w:r>
      <w:proofErr w:type="spellStart"/>
      <w:r w:rsidRPr="00280EE7">
        <w:rPr>
          <w:rStyle w:val="StyleUnderline"/>
          <w:rFonts w:asciiTheme="majorHAnsi" w:hAnsiTheme="majorHAnsi" w:cstheme="majorHAnsi"/>
        </w:rPr>
        <w:t>industrialise</w:t>
      </w:r>
      <w:proofErr w:type="spellEnd"/>
      <w:r w:rsidRPr="00280EE7">
        <w:rPr>
          <w:rStyle w:val="StyleUnderline"/>
          <w:rFonts w:asciiTheme="majorHAnsi" w:hAnsiTheme="majorHAnsi" w:cstheme="majorHAnsi"/>
        </w:rPr>
        <w:t xml:space="preserve"> without easy access to fossil fuels. </w:t>
      </w:r>
      <w:r w:rsidRPr="00280EE7">
        <w:rPr>
          <w:rStyle w:val="StyleUnderline"/>
          <w:rFonts w:asciiTheme="majorHAnsi" w:hAnsiTheme="majorHAnsi" w:cstheme="majorHAnsi"/>
          <w:highlight w:val="cyan"/>
        </w:rPr>
        <w:t xml:space="preserve">This is true in our </w:t>
      </w:r>
      <w:r w:rsidRPr="00280EE7">
        <w:rPr>
          <w:rStyle w:val="Emphasis"/>
          <w:rFonts w:asciiTheme="majorHAnsi" w:hAnsiTheme="majorHAnsi" w:cstheme="majorHAnsi"/>
          <w:highlight w:val="cyan"/>
        </w:rPr>
        <w:t>post-apocalyptic scenario</w:t>
      </w:r>
      <w:r w:rsidRPr="00280EE7">
        <w:rPr>
          <w:rFonts w:asciiTheme="majorHAnsi" w:hAnsiTheme="majorHAnsi" w:cstheme="majorHAnsi"/>
          <w:sz w:val="16"/>
        </w:rPr>
        <w:t xml:space="preserve">, and it would be equally true in any counterfactual world that never developed fossil fuels for whatever reason. For a society to stand any chance of </w:t>
      </w:r>
      <w:proofErr w:type="spellStart"/>
      <w:r w:rsidRPr="00280EE7">
        <w:rPr>
          <w:rFonts w:asciiTheme="majorHAnsi" w:hAnsiTheme="majorHAnsi" w:cstheme="majorHAnsi"/>
          <w:sz w:val="16"/>
        </w:rPr>
        <w:t>industrialising</w:t>
      </w:r>
      <w:proofErr w:type="spellEnd"/>
      <w:r w:rsidRPr="00280EE7">
        <w:rPr>
          <w:rFonts w:asciiTheme="majorHAnsi" w:hAnsiTheme="majorHAnsi" w:cstheme="majorHAnsi"/>
          <w:sz w:val="16"/>
        </w:rPr>
        <w:t xml:space="preserve"> under such conditions, it would have to focus its efforts in certain, very </w:t>
      </w:r>
      <w:proofErr w:type="spellStart"/>
      <w:r w:rsidRPr="00280EE7">
        <w:rPr>
          <w:rFonts w:asciiTheme="majorHAnsi" w:hAnsiTheme="majorHAnsi" w:cstheme="majorHAnsi"/>
          <w:sz w:val="16"/>
        </w:rPr>
        <w:t>favourable</w:t>
      </w:r>
      <w:proofErr w:type="spellEnd"/>
      <w:r w:rsidRPr="00280EE7">
        <w:rPr>
          <w:rFonts w:asciiTheme="majorHAnsi" w:hAnsiTheme="majorHAnsi" w:cstheme="majorHAnsi"/>
          <w:sz w:val="16"/>
        </w:rPr>
        <w:t xml:space="preserve"> natural environments: not the coal-island of 18th-century Britain, but perhaps areas of Scandinavia or Canada that combine fast-flowing streams for hydroelectric power and large areas of forest that can be harvested sustainably for thermal energy. Even so, </w:t>
      </w:r>
      <w:r w:rsidRPr="00280EE7">
        <w:rPr>
          <w:rStyle w:val="StyleUnderline"/>
          <w:rFonts w:asciiTheme="majorHAnsi" w:hAnsiTheme="majorHAnsi" w:cstheme="majorHAnsi"/>
        </w:rPr>
        <w:t xml:space="preserve">an industrial revolution without coal would be, at a minimum, </w:t>
      </w:r>
      <w:r w:rsidRPr="00280EE7">
        <w:rPr>
          <w:rStyle w:val="Emphasis"/>
          <w:rFonts w:asciiTheme="majorHAnsi" w:hAnsiTheme="majorHAnsi" w:cstheme="majorHAnsi"/>
        </w:rPr>
        <w:t>very difficult</w:t>
      </w:r>
      <w:r w:rsidRPr="00280EE7">
        <w:rPr>
          <w:rFonts w:asciiTheme="majorHAnsi" w:hAnsiTheme="majorHAnsi" w:cstheme="majorHAnsi"/>
          <w:sz w:val="16"/>
        </w:rPr>
        <w:t xml:space="preserve">. Today, use of fossil fuels is </w:t>
      </w:r>
      <w:proofErr w:type="gramStart"/>
      <w:r w:rsidRPr="00280EE7">
        <w:rPr>
          <w:rFonts w:asciiTheme="majorHAnsi" w:hAnsiTheme="majorHAnsi" w:cstheme="majorHAnsi"/>
          <w:sz w:val="16"/>
        </w:rPr>
        <w:t>actually growing</w:t>
      </w:r>
      <w:proofErr w:type="gramEnd"/>
      <w:r w:rsidRPr="00280EE7">
        <w:rPr>
          <w:rFonts w:asciiTheme="majorHAnsi" w:hAnsiTheme="majorHAnsi" w:cstheme="majorHAnsi"/>
          <w:sz w:val="16"/>
        </w:rPr>
        <w:t xml:space="preserve">, which is worrying for a number of reasons too familiar to rehearse here. Steps towards a low-carbon economy are vital. But we should also </w:t>
      </w:r>
      <w:proofErr w:type="spellStart"/>
      <w:r w:rsidRPr="00280EE7">
        <w:rPr>
          <w:rFonts w:asciiTheme="majorHAnsi" w:hAnsiTheme="majorHAnsi" w:cstheme="majorHAnsi"/>
          <w:sz w:val="16"/>
        </w:rPr>
        <w:t>recognise</w:t>
      </w:r>
      <w:proofErr w:type="spellEnd"/>
      <w:r w:rsidRPr="00280EE7">
        <w:rPr>
          <w:rFonts w:asciiTheme="majorHAnsi" w:hAnsiTheme="majorHAnsi" w:cstheme="majorHAnsi"/>
          <w:sz w:val="16"/>
        </w:rPr>
        <w:t xml:space="preserve"> how pivotal those accumulated reservoirs of thermal energy were in getting us to where we are. Maybe we could have made it the hard way. A slow-burn progression through the stages </w:t>
      </w:r>
      <w:r w:rsidRPr="00280EE7">
        <w:rPr>
          <w:rFonts w:asciiTheme="majorHAnsi" w:hAnsiTheme="majorHAnsi" w:cstheme="majorHAnsi"/>
          <w:sz w:val="16"/>
        </w:rPr>
        <w:lastRenderedPageBreak/>
        <w:t xml:space="preserve">of </w:t>
      </w:r>
      <w:proofErr w:type="spellStart"/>
      <w:r w:rsidRPr="00280EE7">
        <w:rPr>
          <w:rFonts w:asciiTheme="majorHAnsi" w:hAnsiTheme="majorHAnsi" w:cstheme="majorHAnsi"/>
          <w:sz w:val="16"/>
        </w:rPr>
        <w:t>mechanisation</w:t>
      </w:r>
      <w:proofErr w:type="spellEnd"/>
      <w:r w:rsidRPr="00280EE7">
        <w:rPr>
          <w:rFonts w:asciiTheme="majorHAnsi" w:hAnsiTheme="majorHAnsi" w:cstheme="majorHAnsi"/>
          <w:sz w:val="16"/>
        </w:rPr>
        <w:t xml:space="preserve">, supported by a combination of renewable electricity and sustainably grown biomass, might be possible after all. Then again, it might not. We’d better hope we can secure the future of our own </w:t>
      </w:r>
      <w:proofErr w:type="spellStart"/>
      <w:r w:rsidRPr="00280EE7">
        <w:rPr>
          <w:rFonts w:asciiTheme="majorHAnsi" w:hAnsiTheme="majorHAnsi" w:cstheme="majorHAnsi"/>
          <w:sz w:val="16"/>
        </w:rPr>
        <w:t>civilisation</w:t>
      </w:r>
      <w:proofErr w:type="spellEnd"/>
      <w:r w:rsidRPr="00280EE7">
        <w:rPr>
          <w:rFonts w:asciiTheme="majorHAnsi" w:hAnsiTheme="majorHAnsi" w:cstheme="majorHAnsi"/>
          <w:sz w:val="16"/>
        </w:rPr>
        <w:t xml:space="preserve">, because we might have </w:t>
      </w:r>
      <w:proofErr w:type="spellStart"/>
      <w:r w:rsidRPr="00280EE7">
        <w:rPr>
          <w:rFonts w:asciiTheme="majorHAnsi" w:hAnsiTheme="majorHAnsi" w:cstheme="majorHAnsi"/>
          <w:sz w:val="16"/>
        </w:rPr>
        <w:t>scuppered</w:t>
      </w:r>
      <w:proofErr w:type="spellEnd"/>
      <w:r w:rsidRPr="00280EE7">
        <w:rPr>
          <w:rFonts w:asciiTheme="majorHAnsi" w:hAnsiTheme="majorHAnsi" w:cstheme="majorHAnsi"/>
          <w:sz w:val="16"/>
        </w:rPr>
        <w:t xml:space="preserve"> the chances of any society to follow in our wake</w:t>
      </w:r>
    </w:p>
    <w:sectPr w:rsidR="00ED5901" w:rsidRPr="00ED59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AB7F7C"/>
    <w:multiLevelType w:val="hybridMultilevel"/>
    <w:tmpl w:val="4D7E43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8505572">
    <w:abstractNumId w:val="10"/>
  </w:num>
  <w:num w:numId="2" w16cid:durableId="129633502">
    <w:abstractNumId w:val="8"/>
  </w:num>
  <w:num w:numId="3" w16cid:durableId="252401358">
    <w:abstractNumId w:val="7"/>
  </w:num>
  <w:num w:numId="4" w16cid:durableId="1422801959">
    <w:abstractNumId w:val="6"/>
  </w:num>
  <w:num w:numId="5" w16cid:durableId="1431468035">
    <w:abstractNumId w:val="5"/>
  </w:num>
  <w:num w:numId="6" w16cid:durableId="959579163">
    <w:abstractNumId w:val="9"/>
  </w:num>
  <w:num w:numId="7" w16cid:durableId="1512178960">
    <w:abstractNumId w:val="4"/>
  </w:num>
  <w:num w:numId="8" w16cid:durableId="786385882">
    <w:abstractNumId w:val="3"/>
  </w:num>
  <w:num w:numId="9" w16cid:durableId="404306353">
    <w:abstractNumId w:val="2"/>
  </w:num>
  <w:num w:numId="10" w16cid:durableId="1325402647">
    <w:abstractNumId w:val="1"/>
  </w:num>
  <w:num w:numId="11" w16cid:durableId="153299112">
    <w:abstractNumId w:val="0"/>
  </w:num>
  <w:num w:numId="12" w16cid:durableId="11693713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12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15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5F3"/>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7A5"/>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BE8"/>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1CF"/>
    <w:rsid w:val="00C07769"/>
    <w:rsid w:val="00C07CB1"/>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5DE6"/>
    <w:rsid w:val="00D26929"/>
    <w:rsid w:val="00D30CBD"/>
    <w:rsid w:val="00D30D9E"/>
    <w:rsid w:val="00D33908"/>
    <w:rsid w:val="00D354F2"/>
    <w:rsid w:val="00D36C30"/>
    <w:rsid w:val="00D37C90"/>
    <w:rsid w:val="00D43A8C"/>
    <w:rsid w:val="00D50D96"/>
    <w:rsid w:val="00D51902"/>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2D6"/>
    <w:rsid w:val="00EA39EB"/>
    <w:rsid w:val="00EA58CE"/>
    <w:rsid w:val="00EB33FF"/>
    <w:rsid w:val="00EB3D1A"/>
    <w:rsid w:val="00EC2759"/>
    <w:rsid w:val="00EC7106"/>
    <w:rsid w:val="00ED0120"/>
    <w:rsid w:val="00ED3BBA"/>
    <w:rsid w:val="00ED4E12"/>
    <w:rsid w:val="00ED5901"/>
    <w:rsid w:val="00EE051B"/>
    <w:rsid w:val="00EE54B4"/>
    <w:rsid w:val="00EF1AD8"/>
    <w:rsid w:val="00EF2B5C"/>
    <w:rsid w:val="00EF7794"/>
    <w:rsid w:val="00F02046"/>
    <w:rsid w:val="00F053D8"/>
    <w:rsid w:val="00F07888"/>
    <w:rsid w:val="00F10DE6"/>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55B427"/>
  <w14:defaultImageDpi w14:val="300"/>
  <w15:docId w15:val="{831823CE-250B-FE4D-82EA-28024FF6B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12D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A12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12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12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EA12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12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2D6"/>
  </w:style>
  <w:style w:type="character" w:customStyle="1" w:styleId="Heading1Char">
    <w:name w:val="Heading 1 Char"/>
    <w:aliases w:val="Pocket Char"/>
    <w:basedOn w:val="DefaultParagraphFont"/>
    <w:link w:val="Heading1"/>
    <w:uiPriority w:val="9"/>
    <w:rsid w:val="00EA12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12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12D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EA12D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A12D6"/>
    <w:rPr>
      <w:b/>
      <w:sz w:val="26"/>
      <w:u w:val="none"/>
    </w:rPr>
  </w:style>
  <w:style w:type="character" w:customStyle="1" w:styleId="StyleUnderline">
    <w:name w:val="Style Underline"/>
    <w:aliases w:val="Underline,Intense Emphasis1,Style Bold Underline,apple-style-span + 6 pt,Bold,Kern at 16 pt,Intense Emphasis11,Intense Emphasis12,Intense Emphasis2,HHeading 3 + 12 pt,Style,Heading 3 Char Char Char1,Bold Cite Char,Citation Char Char Char,c"/>
    <w:basedOn w:val="DefaultParagraphFont"/>
    <w:uiPriority w:val="1"/>
    <w:qFormat/>
    <w:rsid w:val="00EA12D6"/>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EA12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12D6"/>
    <w:rPr>
      <w:color w:val="auto"/>
      <w:u w:val="none"/>
    </w:rPr>
  </w:style>
  <w:style w:type="character" w:styleId="Hyperlink">
    <w:name w:val="Hyperlink"/>
    <w:aliases w:val="heading 1 (block title),Important,Read,Internet Link,Card Text,Analytic Text,Internet link,Char Char1,Char Char Char Char Char Char Char Char1,Heading 3 Char1 Char1,No Underline Char1,Text 7 Char1,3: Cite Char1,Index Headers Char1,ALEX Char1,C"/>
    <w:basedOn w:val="DefaultParagraphFont"/>
    <w:link w:val="NoSpacing"/>
    <w:uiPriority w:val="99"/>
    <w:unhideWhenUsed/>
    <w:rsid w:val="00EA12D6"/>
    <w:rPr>
      <w:color w:val="auto"/>
      <w:u w:val="none"/>
    </w:rPr>
  </w:style>
  <w:style w:type="paragraph" w:styleId="DocumentMap">
    <w:name w:val="Document Map"/>
    <w:basedOn w:val="Normal"/>
    <w:link w:val="DocumentMapChar"/>
    <w:uiPriority w:val="99"/>
    <w:semiHidden/>
    <w:unhideWhenUsed/>
    <w:rsid w:val="00EA12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12D6"/>
    <w:rPr>
      <w:rFonts w:ascii="Lucida Grande" w:hAnsi="Lucida Grande" w:cs="Lucida Grande"/>
    </w:rPr>
  </w:style>
  <w:style w:type="paragraph" w:customStyle="1" w:styleId="textbold">
    <w:name w:val="text bold"/>
    <w:basedOn w:val="Normal"/>
    <w:link w:val="Emphasis"/>
    <w:uiPriority w:val="20"/>
    <w:qFormat/>
    <w:rsid w:val="00EA12D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s1">
    <w:name w:val="Emphasis1"/>
    <w:basedOn w:val="Normal"/>
    <w:autoRedefine/>
    <w:uiPriority w:val="20"/>
    <w:qFormat/>
    <w:rsid w:val="00C07CB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DDI Tag,Tag Title,No Spacing51,No Spacing11211,No Spacing311,No Spacing6,No Spacing7,No Spacing8,Dont u,No Spacing1111111,No Spacing tnr,ca,No Spacing31,No Spacing22,card"/>
    <w:basedOn w:val="Heading1"/>
    <w:link w:val="Hyperlink"/>
    <w:autoRedefine/>
    <w:uiPriority w:val="99"/>
    <w:qFormat/>
    <w:rsid w:val="00ED590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paapihate.org/abou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tvu.com/news/family-of-84-year-old-killed-in-sf-believe-attack-was-racially-motivate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c7news.com/man-pushed-to-ground-in-oakland-violence-chinatown-robberies/10311111/" TargetMode="External"/><Relationship Id="rId5" Type="http://schemas.openxmlformats.org/officeDocument/2006/relationships/numbering" Target="numbering.xml"/><Relationship Id="rId15" Type="http://schemas.openxmlformats.org/officeDocument/2006/relationships/hyperlink" Target="https://www.wired.com/beyond-the-beyond/2018/06/nick-bostrom-says-bang/" TargetMode="External"/><Relationship Id="rId10" Type="http://schemas.openxmlformats.org/officeDocument/2006/relationships/hyperlink" Target="https://www.ktvu.com/news/asian-community-feels-targeted-by-crime-ahead-of-lunar-new-year-celebrations" TargetMode="External"/><Relationship Id="rId4" Type="http://schemas.openxmlformats.org/officeDocument/2006/relationships/customXml" Target="../customXml/item4.xml"/><Relationship Id="rId9" Type="http://schemas.openxmlformats.org/officeDocument/2006/relationships/hyperlink" Target="https://www.npr.org/2021/02/12/966940217/anger-and-fear-as-asian-american-seniors-targeted-in-bay-area-attacks" TargetMode="External"/><Relationship Id="rId14" Type="http://schemas.openxmlformats.org/officeDocument/2006/relationships/hyperlink" Target="https://agupubs.onlinelibrary.wiley.com/doi/full/10.1002/2017JD0273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je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28</Pages>
  <Words>22477</Words>
  <Characters>128123</Characters>
  <Application>Microsoft Office Word</Application>
  <DocSecurity>0</DocSecurity>
  <Lines>1067</Lines>
  <Paragraphs>300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Jeon.Brian.s680572</cp:lastModifiedBy>
  <cp:revision>3</cp:revision>
  <dcterms:created xsi:type="dcterms:W3CDTF">2022-04-23T17:25:00Z</dcterms:created>
  <dcterms:modified xsi:type="dcterms:W3CDTF">2022-04-23T18:38:00Z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