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78A8" w14:textId="1E7DD227" w:rsidR="00CD1B5E" w:rsidRDefault="00CD1B5E" w:rsidP="00CE3FBC">
      <w:pPr>
        <w:pStyle w:val="Heading3"/>
      </w:pPr>
      <w:r>
        <w:t xml:space="preserve">They </w:t>
      </w:r>
      <w:proofErr w:type="spellStart"/>
      <w:r>
        <w:t>severly</w:t>
      </w:r>
      <w:proofErr w:type="spellEnd"/>
      <w:r>
        <w:t xml:space="preserve"> messed up – their only out for their 2ar was presumption negates BUT SIKE THEY CONCEDED EVALUATE THE DEBATE AFTER THE 1NC – THAT’S BAKER</w:t>
      </w:r>
    </w:p>
    <w:p w14:paraId="5BF3DFD5" w14:textId="35DEDB07" w:rsidR="00CD1B5E" w:rsidRDefault="00CD1B5E" w:rsidP="00CD1B5E"/>
    <w:p w14:paraId="41855D8E" w14:textId="1945639E" w:rsidR="00CD1B5E" w:rsidRDefault="00CD1B5E" w:rsidP="00CD1B5E">
      <w:proofErr w:type="spellStart"/>
      <w:r>
        <w:t>Okamms</w:t>
      </w:r>
      <w:proofErr w:type="spellEnd"/>
      <w:r>
        <w:t xml:space="preserve"> razor means that you determine the easiest path out of two choices, the neg or the </w:t>
      </w:r>
      <w:proofErr w:type="spellStart"/>
      <w:r>
        <w:t>aff</w:t>
      </w:r>
      <w:proofErr w:type="spellEnd"/>
      <w:r>
        <w:t xml:space="preserve"> – the </w:t>
      </w:r>
      <w:proofErr w:type="spellStart"/>
      <w:r>
        <w:t>aff</w:t>
      </w:r>
      <w:proofErr w:type="spellEnd"/>
      <w:r>
        <w:t xml:space="preserve"> has </w:t>
      </w:r>
      <w:proofErr w:type="spellStart"/>
      <w:r>
        <w:t>repsonses</w:t>
      </w:r>
      <w:proofErr w:type="spellEnd"/>
      <w:r>
        <w:t xml:space="preserve"> on it after the 1nc and the negative doesn’t so whatever clash is hard so you vote neg now JUDGE HOLD THE LINE IT WAS COMPLETELY CONCEDED – VOTE NOW </w:t>
      </w:r>
    </w:p>
    <w:p w14:paraId="6F463CE8" w14:textId="77777777" w:rsidR="00CD1B5E" w:rsidRPr="00CD1B5E" w:rsidRDefault="00CD1B5E" w:rsidP="00CD1B5E"/>
    <w:p w14:paraId="08260DA7" w14:textId="77777777" w:rsidR="00CD1B5E" w:rsidRPr="0041446F" w:rsidRDefault="00CD1B5E" w:rsidP="00CD1B5E">
      <w:pPr>
        <w:pStyle w:val="Heading4"/>
        <w:rPr>
          <w:rFonts w:asciiTheme="minorHAnsi" w:hAnsiTheme="minorHAnsi" w:cstheme="minorHAnsi"/>
        </w:rPr>
      </w:pPr>
      <w:r>
        <w:rPr>
          <w:rFonts w:asciiTheme="minorHAnsi" w:hAnsiTheme="minorHAnsi" w:cstheme="minorHAnsi"/>
        </w:rPr>
        <w:t>7</w:t>
      </w:r>
      <w:r w:rsidRPr="0041446F">
        <w:rPr>
          <w:rFonts w:asciiTheme="minorHAnsi" w:hAnsiTheme="minorHAnsi" w:cstheme="minorHAnsi"/>
        </w:rPr>
        <w:t>] Vote neg because it’s simple – evaluating responses to this is complicated so don’t</w:t>
      </w:r>
      <w:r>
        <w:rPr>
          <w:rFonts w:asciiTheme="minorHAnsi" w:hAnsiTheme="minorHAnsi" w:cstheme="minorHAnsi"/>
        </w:rPr>
        <w:t xml:space="preserve"> – so evaluate the debate after the 1NC</w:t>
      </w:r>
    </w:p>
    <w:p w14:paraId="36E685F4" w14:textId="77777777" w:rsidR="00CD1B5E" w:rsidRPr="0041446F" w:rsidRDefault="00CD1B5E" w:rsidP="00CD1B5E">
      <w:pPr>
        <w:rPr>
          <w:rFonts w:asciiTheme="minorHAnsi" w:hAnsiTheme="minorHAnsi" w:cstheme="minorHAnsi"/>
        </w:rPr>
      </w:pPr>
      <w:r w:rsidRPr="0041446F">
        <w:rPr>
          <w:rStyle w:val="Style13ptBold"/>
          <w:rFonts w:asciiTheme="minorHAnsi" w:hAnsiTheme="minorHAnsi" w:cstheme="minorHAnsi"/>
        </w:rPr>
        <w:t>Baker 04’</w:t>
      </w:r>
      <w:r w:rsidRPr="0041446F">
        <w:rPr>
          <w:rFonts w:asciiTheme="minorHAnsi" w:hAnsiTheme="minorHAnsi" w:cstheme="minorHAnsi"/>
        </w:rPr>
        <w:t xml:space="preserve"> [Baker, Alan, 10-29-2004, "Simplicity (Stanford Encyclopedia of Philosophy)," </w:t>
      </w:r>
      <w:hyperlink r:id="rId11" w:history="1">
        <w:r w:rsidRPr="0041446F">
          <w:rPr>
            <w:rStyle w:val="Hyperlink"/>
            <w:rFonts w:asciiTheme="minorHAnsi" w:hAnsiTheme="minorHAnsi" w:cstheme="minorHAnsi"/>
          </w:rPr>
          <w:t>https://plato.stanford.edu/entries/simplicity/</w:t>
        </w:r>
      </w:hyperlink>
      <w:r w:rsidRPr="0041446F">
        <w:rPr>
          <w:rFonts w:asciiTheme="minorHAnsi" w:hAnsiTheme="minorHAnsi" w:cstheme="minorHAnsi"/>
        </w:rPr>
        <w:t>]</w:t>
      </w:r>
    </w:p>
    <w:p w14:paraId="44ADA3A7" w14:textId="77777777" w:rsidR="00CD1B5E" w:rsidRDefault="00CD1B5E" w:rsidP="00CD1B5E">
      <w:pPr>
        <w:rPr>
          <w:rFonts w:asciiTheme="minorHAnsi" w:hAnsiTheme="minorHAnsi" w:cstheme="minorHAnsi"/>
          <w:sz w:val="8"/>
        </w:rPr>
      </w:pPr>
      <w:r w:rsidRPr="0041446F">
        <w:rPr>
          <w:rFonts w:asciiTheme="minorHAnsi" w:hAnsiTheme="minorHAnsi" w:cstheme="minorHAnsi"/>
          <w:sz w:val="8"/>
        </w:rPr>
        <w:t xml:space="preserve">With respect to question (ii), there is an important distinction to be made between two sorts of simplicity principle. </w:t>
      </w:r>
      <w:r w:rsidRPr="0041446F">
        <w:rPr>
          <w:rStyle w:val="StyleUnderline"/>
          <w:rFonts w:asciiTheme="minorHAnsi" w:hAnsiTheme="minorHAnsi" w:cstheme="minorHAnsi"/>
          <w:highlight w:val="green"/>
        </w:rPr>
        <w:t>Occam's Razor</w:t>
      </w:r>
      <w:r w:rsidRPr="0041446F">
        <w:rPr>
          <w:rFonts w:asciiTheme="minorHAnsi" w:hAnsiTheme="minorHAnsi" w:cstheme="minorHAnsi"/>
          <w:sz w:val="8"/>
        </w:rPr>
        <w:t xml:space="preserve"> may be formulated </w:t>
      </w:r>
      <w:r w:rsidRPr="0041446F">
        <w:rPr>
          <w:rStyle w:val="StyleUnderline"/>
          <w:rFonts w:asciiTheme="minorHAnsi" w:hAnsiTheme="minorHAnsi" w:cstheme="minorHAnsi"/>
          <w:highlight w:val="green"/>
        </w:rPr>
        <w:t>as an epistemic principle: if theory T is simpler than theory T*, then it is rational (other things being equal) to believe T rather than T*.</w:t>
      </w:r>
      <w:r w:rsidRPr="0041446F">
        <w:rPr>
          <w:rFonts w:asciiTheme="minorHAnsi" w:hAnsiTheme="minorHAnsi" w:cstheme="min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41446F">
        <w:rPr>
          <w:rStyle w:val="StyleUnderline"/>
          <w:rFonts w:asciiTheme="minorHAnsi" w:hAnsiTheme="minorHAnsi" w:cstheme="minorHAnsi"/>
          <w:highlight w:val="green"/>
        </w:rPr>
        <w:t>“Don't multiply postulations beyond necessity</w:t>
      </w:r>
      <w:r w:rsidRPr="0041446F">
        <w:rPr>
          <w:rFonts w:asciiTheme="minorHAnsi" w:hAnsiTheme="minorHAnsi" w:cstheme="min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D77C7DA" w14:textId="77777777" w:rsidR="00CD1B5E" w:rsidRPr="00CD1B5E" w:rsidRDefault="00CD1B5E" w:rsidP="00CD1B5E"/>
    <w:p w14:paraId="0E1CC125" w14:textId="77777777" w:rsidR="00CD1B5E" w:rsidRDefault="00CD1B5E" w:rsidP="00CD1B5E">
      <w:pPr>
        <w:pStyle w:val="Heading3"/>
      </w:pPr>
      <w:r>
        <w:lastRenderedPageBreak/>
        <w:t xml:space="preserve">The 1nc doesn’t say that its abusive – we say you should lose on presumption! </w:t>
      </w:r>
      <w:proofErr w:type="gramStart"/>
      <w:r>
        <w:t>So</w:t>
      </w:r>
      <w:proofErr w:type="gramEnd"/>
      <w:r>
        <w:t xml:space="preserve"> it’s not a T shell – that shit was infinitely regressive you </w:t>
      </w:r>
      <w:proofErr w:type="spellStart"/>
      <w:r>
        <w:t>cant</w:t>
      </w:r>
      <w:proofErr w:type="spellEnd"/>
      <w:r>
        <w:t xml:space="preserve"> just beat back any layer and say we should lose </w:t>
      </w:r>
      <w:proofErr w:type="spellStart"/>
      <w:r>
        <w:t>bc</w:t>
      </w:r>
      <w:proofErr w:type="spellEnd"/>
      <w:r>
        <w:t xml:space="preserve"> of RVIs – don’t buy RVIs on non T stuff</w:t>
      </w:r>
    </w:p>
    <w:p w14:paraId="02994F10" w14:textId="002A52EE" w:rsidR="00CD1B5E" w:rsidRDefault="00CD1B5E" w:rsidP="00CD1B5E"/>
    <w:p w14:paraId="72BC278F" w14:textId="1DB95CC3" w:rsidR="00CD1B5E" w:rsidRPr="00CD1B5E" w:rsidRDefault="00CD1B5E" w:rsidP="00CD1B5E">
      <w:r>
        <w:t xml:space="preserve">On the negative definitions they concede all of them – again </w:t>
      </w:r>
      <w:proofErr w:type="gramStart"/>
      <w:r>
        <w:t>their</w:t>
      </w:r>
      <w:proofErr w:type="gramEnd"/>
      <w:r>
        <w:t xml:space="preserve"> only out is </w:t>
      </w:r>
    </w:p>
    <w:p w14:paraId="17A95ED0" w14:textId="0984ECFE" w:rsidR="00CE3FBC" w:rsidRDefault="00CE3FBC" w:rsidP="00CE3FBC">
      <w:pPr>
        <w:pStyle w:val="Heading3"/>
      </w:pPr>
      <w:r>
        <w:lastRenderedPageBreak/>
        <w:t>1</w:t>
      </w:r>
    </w:p>
    <w:p w14:paraId="4D78986B" w14:textId="0D87FF64" w:rsidR="00CE3FBC" w:rsidRPr="00067991" w:rsidRDefault="00CE3FBC" w:rsidP="00154737">
      <w:pPr>
        <w:pStyle w:val="Heading4"/>
        <w:rPr>
          <w:rFonts w:cs="Calibri"/>
        </w:rPr>
      </w:pPr>
      <w:r w:rsidRPr="00067991">
        <w:rPr>
          <w:rFonts w:cs="Calibri"/>
        </w:rPr>
        <w:t xml:space="preserve">Their plan text references the “US” – </w:t>
      </w:r>
      <w:r w:rsidR="00154737">
        <w:rPr>
          <w:rFonts w:cs="Calibri"/>
        </w:rPr>
        <w:t>that’s the university school!</w:t>
      </w:r>
    </w:p>
    <w:p w14:paraId="267C1B76" w14:textId="77777777" w:rsidR="00CE3FBC" w:rsidRPr="00067991" w:rsidRDefault="00CE3FBC" w:rsidP="00CE3FBC">
      <w:r w:rsidRPr="00067991">
        <w:rPr>
          <w:rStyle w:val="Heading4Char"/>
          <w:rFonts w:cs="Calibri"/>
        </w:rPr>
        <w:t>Farlex 12</w:t>
      </w:r>
      <w:r w:rsidRPr="00067991">
        <w:t>. Farlex; Flagship reference products, innovative learning tools; “University School”; The Free Dictionary</w:t>
      </w:r>
    </w:p>
    <w:p w14:paraId="02364880" w14:textId="77777777" w:rsidR="00CE3FBC" w:rsidRPr="00067991" w:rsidRDefault="00CE3FBC" w:rsidP="00CE3FBC">
      <w:r w:rsidRPr="00954E57">
        <w:rPr>
          <w:rStyle w:val="StyleUnderline"/>
          <w:highlight w:val="green"/>
        </w:rPr>
        <w:t>University School, commonly referred to as US, is an all-boys K - 12 school</w:t>
      </w:r>
      <w:r w:rsidRPr="00067991">
        <w:t xml:space="preserve"> with two campus locations </w:t>
      </w:r>
      <w:r w:rsidRPr="00954E57">
        <w:rPr>
          <w:rStyle w:val="StyleUnderline"/>
          <w:highlight w:val="green"/>
        </w:rPr>
        <w:t>in</w:t>
      </w:r>
      <w:r w:rsidRPr="00067991">
        <w:t xml:space="preserve"> the Greater Cleveland, </w:t>
      </w:r>
      <w:r w:rsidRPr="00954E57">
        <w:rPr>
          <w:rStyle w:val="StyleUnderline"/>
          <w:highlight w:val="green"/>
        </w:rPr>
        <w:t>Ohio</w:t>
      </w:r>
      <w:r w:rsidRPr="00067991">
        <w:t>, United States area. The Shaker Heights Campus is kindergarten through grade 8, and the Hunting Valley campus is grades 9 through 12. University School is a founding member of the International Boys' Schools Coalition and a member of the Center for the Study of Boys' and Girls' Lives and Cleveland Council of Independent Schools.</w:t>
      </w:r>
    </w:p>
    <w:p w14:paraId="778806AD" w14:textId="77777777" w:rsidR="00CE3FBC" w:rsidRPr="00067991" w:rsidRDefault="00CE3FBC" w:rsidP="00CE3FBC">
      <w:r w:rsidRPr="00067991">
        <w:t xml:space="preserve">Music. </w:t>
      </w:r>
      <w:r w:rsidRPr="00954E57">
        <w:rPr>
          <w:rStyle w:val="StyleUnderline"/>
          <w:highlight w:val="green"/>
        </w:rPr>
        <w:t>The school's most famous performing staple is its</w:t>
      </w:r>
      <w:r w:rsidRPr="00067991">
        <w:t xml:space="preserve"> Glee Club. The </w:t>
      </w:r>
      <w:r w:rsidRPr="00954E57">
        <w:rPr>
          <w:rStyle w:val="StyleUnderline"/>
          <w:highlight w:val="green"/>
        </w:rPr>
        <w:t>US Glee Club</w:t>
      </w:r>
      <w:r w:rsidRPr="00067991">
        <w:t xml:space="preserve"> sings multiple times throughout the year in assemblies, concerts, graduation, and also throughout the city of Cleveland, collaborating with ensembles such as Choral Arts: Cleveland, the Cleveland Orchestra Chorus and other surrounding schools. In the past, the choir has toured throughout North America and Europe, performing in various concert halls and churches throughout the world. The US Glee Club sings a variety of music, including traditional men's chorus pieces, and arrangements by contemporary composers.</w:t>
      </w:r>
    </w:p>
    <w:p w14:paraId="27BA6BE4" w14:textId="77777777" w:rsidR="00CE3FBC" w:rsidRPr="00067991" w:rsidRDefault="00CE3FBC" w:rsidP="00CE3FBC">
      <w:pPr>
        <w:pStyle w:val="Heading4"/>
        <w:rPr>
          <w:rFonts w:cs="Calibri"/>
        </w:rPr>
      </w:pPr>
      <w:r w:rsidRPr="00067991">
        <w:rPr>
          <w:rFonts w:cs="Calibri"/>
        </w:rPr>
        <w:t>Oh wait…they might actually be referring to the “United States” but that’s a meaningless term anyway.</w:t>
      </w:r>
    </w:p>
    <w:p w14:paraId="35C9C805" w14:textId="77777777" w:rsidR="00CE3FBC" w:rsidRPr="00067991" w:rsidRDefault="00CE3FBC" w:rsidP="00CE3FBC">
      <w:r w:rsidRPr="00067991">
        <w:rPr>
          <w:rStyle w:val="Style13ptBold"/>
        </w:rPr>
        <w:t>FGF 09</w:t>
      </w:r>
      <w:r w:rsidRPr="00067991">
        <w:t xml:space="preserve">. Family Guardian Fellowship; nonprofit religious ministry to protect people from extortion, persecution, and exploitation; “An Investigation </w:t>
      </w:r>
      <w:proofErr w:type="gramStart"/>
      <w:r w:rsidRPr="00067991">
        <w:t>Into</w:t>
      </w:r>
      <w:proofErr w:type="gramEnd"/>
      <w:r w:rsidRPr="00067991">
        <w:t xml:space="preserve"> the Meaning of the Term ‘United States’”; http://famguardian.org/subjects/Taxes/ChallJurisdiction/Definitions/freemaninvestigation.htm</w:t>
      </w:r>
    </w:p>
    <w:p w14:paraId="190B3884" w14:textId="77777777" w:rsidR="00CE3FBC" w:rsidRPr="00067991" w:rsidRDefault="00CE3FBC" w:rsidP="00CE3FBC">
      <w:r w:rsidRPr="00067991">
        <w:t xml:space="preserve">Note that the Canal Zone is not a federal State, Territory, or possession of the U.S., but is still being classified as a State! But, then, you must always look at the title, chapter, section, subsection, or, sometimes even sentence, to determine the specific intent. Again, </w:t>
      </w:r>
      <w:r w:rsidRPr="00954E57">
        <w:rPr>
          <w:rStyle w:val="Emphasis"/>
          <w:highlight w:val="green"/>
        </w:rPr>
        <w:t>there is no ONE statutory United States.</w:t>
      </w:r>
      <w:r w:rsidRPr="00954E57">
        <w:rPr>
          <w:rStyle w:val="StyleUnderline"/>
          <w:highlight w:val="green"/>
        </w:rPr>
        <w:t xml:space="preserve"> This is incontestable from the dozens and dozens of definitions of the United States in the statutes and codes.</w:t>
      </w:r>
      <w:r w:rsidRPr="00067991">
        <w:t xml:space="preserve"> And yet one is usually thought weird to contest the underlying theme of the whole IRC namely, that there is only one United States the whole nation. This is fatuous, of course, when you really think about it which almost no one does. Not just because of the </w:t>
      </w:r>
      <w:proofErr w:type="spellStart"/>
      <w:r w:rsidRPr="00067991">
        <w:t>Hooven</w:t>
      </w:r>
      <w:proofErr w:type="spellEnd"/>
      <w:r w:rsidRPr="00067991">
        <w:t xml:space="preserve"> case, above, but because of the numbing </w:t>
      </w:r>
      <w:r w:rsidRPr="00954E57">
        <w:rPr>
          <w:rStyle w:val="StyleUnderline"/>
          <w:highlight w:val="green"/>
        </w:rPr>
        <w:t>[the] number of</w:t>
      </w:r>
      <w:r w:rsidRPr="00067991">
        <w:rPr>
          <w:rStyle w:val="StyleUnderline"/>
        </w:rPr>
        <w:t xml:space="preserve"> variations on the </w:t>
      </w:r>
      <w:r w:rsidRPr="00954E57">
        <w:rPr>
          <w:rStyle w:val="StyleUnderline"/>
          <w:highlight w:val="green"/>
        </w:rPr>
        <w:t>definition of the United States</w:t>
      </w:r>
      <w:r w:rsidRPr="00067991">
        <w:t xml:space="preserve"> in the IRC. </w:t>
      </w:r>
      <w:r w:rsidRPr="00954E57">
        <w:rPr>
          <w:rStyle w:val="StyleUnderline"/>
          <w:highlight w:val="green"/>
        </w:rPr>
        <w:t>Some say [are] over 200</w:t>
      </w:r>
      <w:r w:rsidRPr="00067991">
        <w:t>, which is perhaps too many, but certainly more than one. In this title (12), Banks and Banking, they always seem to use the universally recognized restrictive word means, rather than the IRC s term of choice, includes, that has beguiled, deceived, deluded, hoodwinked, misdirected, and, most of all victimized, basically, the whole country. Such as in 215</w:t>
      </w:r>
      <w:proofErr w:type="gramStart"/>
      <w:r w:rsidRPr="00067991">
        <w:t>b(</w:t>
      </w:r>
      <w:proofErr w:type="gramEnd"/>
      <w:r w:rsidRPr="00067991">
        <w:t>2) Definitions:</w:t>
      </w:r>
    </w:p>
    <w:p w14:paraId="5E83EB7B" w14:textId="77777777" w:rsidR="00CE3FBC" w:rsidRPr="00067991" w:rsidRDefault="00CE3FBC" w:rsidP="00CE3FBC">
      <w:pPr>
        <w:pStyle w:val="Heading4"/>
        <w:rPr>
          <w:rFonts w:cs="Calibri"/>
        </w:rPr>
      </w:pPr>
      <w:r w:rsidRPr="00067991">
        <w:rPr>
          <w:rFonts w:cs="Calibri"/>
        </w:rPr>
        <w:lastRenderedPageBreak/>
        <w:t xml:space="preserve">This is a reason to vote neg—plan vagueness ensures bad policy—bad for education—it’s a voter—precludes role of the ballot because there’s no way to know the effect that the plan would have in the real world. 90% of policymaking is deciding on implementation. </w:t>
      </w:r>
    </w:p>
    <w:p w14:paraId="05EDAB1F" w14:textId="77777777" w:rsidR="00CE3FBC" w:rsidRPr="00067991" w:rsidRDefault="00CE3FBC" w:rsidP="00CE3FBC">
      <w:pPr>
        <w:rPr>
          <w:sz w:val="16"/>
        </w:rPr>
      </w:pPr>
      <w:r w:rsidRPr="00067991">
        <w:rPr>
          <w:rStyle w:val="Style13ptBold"/>
        </w:rPr>
        <w:t>Elmore 80</w:t>
      </w:r>
      <w:r w:rsidRPr="00067991">
        <w:rPr>
          <w:sz w:val="16"/>
        </w:rPr>
        <w:t xml:space="preserve">. Prof. Public Affairs at University of Washington; 1980 </w:t>
      </w:r>
      <w:proofErr w:type="spellStart"/>
      <w:r w:rsidRPr="00067991">
        <w:rPr>
          <w:sz w:val="16"/>
        </w:rPr>
        <w:t>PolySci</w:t>
      </w:r>
      <w:proofErr w:type="spellEnd"/>
      <w:r w:rsidRPr="00067991">
        <w:rPr>
          <w:sz w:val="16"/>
        </w:rPr>
        <w:t xml:space="preserve"> Quarterly 79-80; Pg. 605</w:t>
      </w:r>
    </w:p>
    <w:p w14:paraId="09CA8B26" w14:textId="77777777" w:rsidR="00CE3FBC" w:rsidRPr="00067991" w:rsidRDefault="00CE3FBC" w:rsidP="00CE3FBC">
      <w:pPr>
        <w:rPr>
          <w:u w:val="single"/>
        </w:rPr>
      </w:pPr>
      <w:r w:rsidRPr="00067991">
        <w:t xml:space="preserve">The emergence of implementation as a subject for policy analysis coincides closely with the discovery by </w:t>
      </w:r>
      <w:r w:rsidRPr="00954E57">
        <w:rPr>
          <w:rStyle w:val="StyleUnderline"/>
          <w:highlight w:val="green"/>
        </w:rPr>
        <w:t>policy</w:t>
      </w:r>
      <w:r w:rsidRPr="00067991">
        <w:t xml:space="preserve"> analysts that </w:t>
      </w:r>
      <w:r w:rsidRPr="00954E57">
        <w:rPr>
          <w:rStyle w:val="StyleUnderline"/>
          <w:highlight w:val="green"/>
        </w:rPr>
        <w:t>decisions are not self-executing.</w:t>
      </w:r>
      <w:r w:rsidRPr="00067991">
        <w:t xml:space="preserve"> Analysis of policy choices matter very little if the mechanism for implementing those choices is poorly understood in answering </w:t>
      </w:r>
      <w:r w:rsidRPr="00954E57">
        <w:rPr>
          <w:rStyle w:val="StyleUnderline"/>
          <w:highlight w:val="green"/>
        </w:rPr>
        <w:t>the</w:t>
      </w:r>
      <w:r w:rsidRPr="00067991">
        <w:t xml:space="preserve"> question, "What </w:t>
      </w:r>
      <w:r w:rsidRPr="00954E57">
        <w:rPr>
          <w:rStyle w:val="StyleUnderline"/>
          <w:highlight w:val="green"/>
        </w:rPr>
        <w:t>percentage of</w:t>
      </w:r>
      <w:r w:rsidRPr="00067991">
        <w:t xml:space="preserve"> the </w:t>
      </w:r>
      <w:r w:rsidRPr="00954E57">
        <w:rPr>
          <w:rStyle w:val="StyleUnderline"/>
          <w:highlight w:val="green"/>
        </w:rPr>
        <w:t>work</w:t>
      </w:r>
      <w:r w:rsidRPr="00067991">
        <w:t xml:space="preserve"> of achieving a desired governmental action is </w:t>
      </w:r>
      <w:r w:rsidRPr="00954E57">
        <w:rPr>
          <w:rStyle w:val="StyleUnderline"/>
          <w:highlight w:val="green"/>
        </w:rPr>
        <w:t>done when the preferred</w:t>
      </w:r>
      <w:r w:rsidRPr="00067991">
        <w:t xml:space="preserve"> analytic </w:t>
      </w:r>
      <w:r w:rsidRPr="00954E57">
        <w:rPr>
          <w:rStyle w:val="StyleUnderline"/>
          <w:highlight w:val="green"/>
        </w:rPr>
        <w:t>alternative has been identified</w:t>
      </w:r>
      <w:r w:rsidRPr="00067991">
        <w:t xml:space="preserve">?" Allison estimated that in the normal case, it </w:t>
      </w:r>
      <w:r w:rsidRPr="00954E57">
        <w:rPr>
          <w:rStyle w:val="StyleUnderline"/>
          <w:highlight w:val="green"/>
        </w:rPr>
        <w:t>was about 10 percent, leaving the remaining 90 percent in the realm of implementation.</w:t>
      </w:r>
    </w:p>
    <w:p w14:paraId="3A48DDD6" w14:textId="77777777" w:rsidR="00CE3FBC" w:rsidRPr="00067991" w:rsidRDefault="00CE3FBC" w:rsidP="00CE3FBC">
      <w:pPr>
        <w:pStyle w:val="Heading4"/>
      </w:pPr>
      <w:r>
        <w:t xml:space="preserve">Vote negative – it’s impossible to debate an </w:t>
      </w:r>
      <w:proofErr w:type="spellStart"/>
      <w:r>
        <w:t>aff</w:t>
      </w:r>
      <w:proofErr w:type="spellEnd"/>
      <w:r>
        <w:t xml:space="preserve"> that does nothing and it’s not in your jurisdiction to vote for a policy that can never actually exist—hurts education and real-world applicability.</w:t>
      </w:r>
    </w:p>
    <w:p w14:paraId="41C2AB7F" w14:textId="36DB45FF" w:rsidR="00E42E4C" w:rsidRDefault="00E42E4C" w:rsidP="00F601E6"/>
    <w:p w14:paraId="15190801" w14:textId="29621337" w:rsidR="00CE3FBC" w:rsidRDefault="00CE3FBC" w:rsidP="00F601E6">
      <w:r>
        <w:t>At worst, the University School can’t ban private appropriation</w:t>
      </w:r>
    </w:p>
    <w:p w14:paraId="3287F7A1" w14:textId="35AE9FA0" w:rsidR="00CE3FBC" w:rsidRDefault="00CE3FBC" w:rsidP="00F601E6"/>
    <w:p w14:paraId="072E7F97" w14:textId="6E5561EB" w:rsidR="00D31E20" w:rsidRDefault="00D31E20" w:rsidP="00D31E20">
      <w:pPr>
        <w:pStyle w:val="Heading3"/>
      </w:pPr>
      <w:r>
        <w:lastRenderedPageBreak/>
        <w:t>2</w:t>
      </w:r>
    </w:p>
    <w:p w14:paraId="3B3C9C78" w14:textId="68D2F7BE" w:rsidR="00D31E20" w:rsidRDefault="00D31E20" w:rsidP="00D31E20">
      <w:pPr>
        <w:pStyle w:val="Heading4"/>
        <w:rPr>
          <w:rFonts w:ascii="Times New Roman" w:hAnsi="Times New Roman" w:cs="Times New Roman"/>
        </w:rPr>
      </w:pPr>
      <w:r>
        <w:t xml:space="preserve">I am </w:t>
      </w:r>
      <w:r w:rsidR="00D05760">
        <w:t>Eric</w:t>
      </w:r>
      <w:r>
        <w:t xml:space="preserve">, an Evil Demon from the Nether, and I have one goal: This ballot. I will wreak havoc and stop at nothing until l get this dub, then I will go back to Nether. I have taken over </w:t>
      </w:r>
      <w:r w:rsidR="00D05760">
        <w:t>Eric</w:t>
      </w:r>
      <w:r>
        <w:t>’s Body, Fear me and my threat. No rules will constrain me as</w:t>
      </w:r>
      <w:r w:rsidRPr="00BC4A0E">
        <w:t xml:space="preserve"> the application </w:t>
      </w:r>
      <w:r>
        <w:t xml:space="preserve">of </w:t>
      </w:r>
      <w:r w:rsidRPr="00BC4A0E">
        <w:t>rules, even when justified</w:t>
      </w:r>
      <w:r>
        <w:t>, are not inherent.</w:t>
      </w:r>
    </w:p>
    <w:p w14:paraId="1F4B80D6" w14:textId="77777777" w:rsidR="00D31E20" w:rsidRPr="00BC4A0E" w:rsidRDefault="00D31E20" w:rsidP="00D31E20">
      <w:pPr>
        <w:pStyle w:val="Heading4"/>
      </w:pPr>
      <w:proofErr w:type="spellStart"/>
      <w:r w:rsidRPr="00D5007A">
        <w:rPr>
          <w:rFonts w:asciiTheme="minorHAnsi" w:hAnsiTheme="minorHAnsi" w:cstheme="minorHAnsi"/>
          <w:u w:val="single"/>
        </w:rPr>
        <w:t>Langseth</w:t>
      </w:r>
      <w:proofErr w:type="spellEnd"/>
      <w:r w:rsidRPr="00D5007A">
        <w:rPr>
          <w:rStyle w:val="FootnoteReference"/>
          <w:rFonts w:asciiTheme="minorHAnsi" w:hAnsiTheme="minorHAnsi" w:cstheme="minorHAnsi"/>
          <w:u w:val="single"/>
        </w:rPr>
        <w:footnoteReference w:id="1"/>
      </w:r>
      <w:r w:rsidRPr="00D5007A">
        <w:rPr>
          <w:rFonts w:asciiTheme="minorHAnsi" w:hAnsiTheme="minorHAnsi" w:cstheme="minorHAnsi"/>
          <w:u w:val="single"/>
        </w:rPr>
        <w:t>,</w:t>
      </w:r>
      <w:r w:rsidRPr="00D5007A">
        <w:rPr>
          <w:rFonts w:asciiTheme="minorHAnsi" w:hAnsiTheme="minorHAnsi" w:cstheme="minorHAnsi"/>
          <w:sz w:val="16"/>
          <w:szCs w:val="16"/>
          <w:vertAlign w:val="superscript"/>
        </w:rPr>
        <w:t>This section shows that</w:t>
      </w:r>
      <w:r w:rsidRPr="00D5007A">
        <w:rPr>
          <w:rFonts w:asciiTheme="minorHAnsi" w:hAnsiTheme="minorHAnsi" w:cstheme="minorHAnsi"/>
        </w:rPr>
        <w:t xml:space="preserve"> </w:t>
      </w:r>
      <w:r w:rsidRPr="00D5007A">
        <w:rPr>
          <w:rFonts w:asciiTheme="minorHAnsi" w:hAnsiTheme="minorHAnsi" w:cstheme="minorHAnsi"/>
          <w:sz w:val="24"/>
          <w:highlight w:val="cyan"/>
          <w:u w:val="single"/>
        </w:rPr>
        <w:t xml:space="preserve">rules themselves do not determine how they are </w:t>
      </w:r>
      <w:r w:rsidRPr="00A50473">
        <w:t>to be</w:t>
      </w:r>
      <w:r w:rsidRPr="00D5007A">
        <w:rPr>
          <w:rFonts w:asciiTheme="minorHAnsi" w:hAnsiTheme="minorHAnsi" w:cstheme="minorHAnsi"/>
          <w:sz w:val="24"/>
          <w:highlight w:val="cyan"/>
          <w:u w:val="single"/>
        </w:rPr>
        <w:t xml:space="preserve"> followed. There is nothing</w:t>
      </w:r>
      <w:r w:rsidRPr="00D5007A">
        <w:rPr>
          <w:rFonts w:asciiTheme="minorHAnsi" w:hAnsiTheme="minorHAnsi" w:cstheme="minorHAnsi"/>
          <w:sz w:val="24"/>
          <w:u w:val="single"/>
        </w:rPr>
        <w:t xml:space="preserve">, for example, </w:t>
      </w:r>
      <w:r w:rsidRPr="00D5007A">
        <w:rPr>
          <w:rFonts w:asciiTheme="minorHAnsi" w:hAnsiTheme="minorHAnsi" w:cstheme="minorHAnsi"/>
          <w:sz w:val="24"/>
          <w:highlight w:val="cyan"/>
          <w:u w:val="single"/>
        </w:rPr>
        <w:t>inherent in an arrow that shows</w:t>
      </w:r>
      <w:r w:rsidRPr="00D5007A">
        <w:rPr>
          <w:rFonts w:asciiTheme="minorHAnsi" w:hAnsiTheme="minorHAnsi" w:cstheme="minorHAnsi"/>
          <w:sz w:val="24"/>
          <w:u w:val="single"/>
        </w:rPr>
        <w:t xml:space="preserve"> us </w:t>
      </w:r>
      <w:r w:rsidRPr="00D5007A">
        <w:rPr>
          <w:rFonts w:asciiTheme="minorHAnsi" w:hAnsiTheme="minorHAnsi" w:cstheme="minorHAnsi"/>
          <w:sz w:val="24"/>
          <w:highlight w:val="cyan"/>
          <w:u w:val="single"/>
        </w:rPr>
        <w:t xml:space="preserve">which way </w:t>
      </w:r>
      <w:r w:rsidRPr="00A50473">
        <w:t>it is</w:t>
      </w:r>
      <w:r w:rsidRPr="00D5007A">
        <w:rPr>
          <w:rFonts w:asciiTheme="minorHAnsi" w:hAnsiTheme="minorHAnsi" w:cstheme="minorHAnsi"/>
          <w:sz w:val="24"/>
          <w:highlight w:val="cyan"/>
          <w:u w:val="single"/>
        </w:rPr>
        <w:t xml:space="preserve"> pointing</w:t>
      </w:r>
      <w:r w:rsidRPr="00D5007A">
        <w:rPr>
          <w:rFonts w:asciiTheme="minorHAnsi" w:hAnsiTheme="minorHAnsi" w:cstheme="minorHAnsi"/>
          <w:sz w:val="24"/>
          <w:u w:val="single"/>
        </w:rPr>
        <w:t xml:space="preserve"> or directing us to go</w:t>
      </w:r>
      <w:r w:rsidRPr="00D5007A">
        <w:rPr>
          <w:rFonts w:asciiTheme="minorHAnsi" w:hAnsiTheme="minorHAnsi" w:cstheme="minorHAnsi"/>
          <w:sz w:val="16"/>
          <w:szCs w:val="16"/>
          <w:vertAlign w:val="superscript"/>
        </w:rPr>
        <w:t xml:space="preserve">.2 Similarly, as the above quote shows, there is no means by which it can be known with com- </w:t>
      </w:r>
      <w:proofErr w:type="spellStart"/>
      <w:r w:rsidRPr="00D5007A">
        <w:rPr>
          <w:rFonts w:asciiTheme="minorHAnsi" w:hAnsiTheme="minorHAnsi" w:cstheme="minorHAnsi"/>
          <w:sz w:val="16"/>
          <w:szCs w:val="16"/>
          <w:vertAlign w:val="superscript"/>
        </w:rPr>
        <w:t>plete</w:t>
      </w:r>
      <w:proofErr w:type="spellEnd"/>
      <w:r w:rsidRPr="00D5007A">
        <w:rPr>
          <w:rFonts w:asciiTheme="minorHAnsi" w:hAnsiTheme="minorHAnsi" w:cstheme="minorHAnsi"/>
          <w:sz w:val="16"/>
          <w:szCs w:val="16"/>
          <w:vertAlign w:val="superscript"/>
        </w:rPr>
        <w:t xml:space="preserve"> certainty that, in following the arithmetical sequence 0, n, 2n, 3n, 4n... in line with the order “+1,” a person is following the intended rule, for he or she may be following an alternative rule that is compatible with the intended rule </w:t>
      </w:r>
      <w:r w:rsidRPr="00D5007A">
        <w:rPr>
          <w:rFonts w:asciiTheme="minorHAnsi" w:hAnsiTheme="minorHAnsi" w:cstheme="minorHAnsi"/>
          <w:i/>
          <w:sz w:val="16"/>
          <w:szCs w:val="16"/>
          <w:vertAlign w:val="superscript"/>
        </w:rPr>
        <w:t>up to a certain point.</w:t>
      </w:r>
      <w:r w:rsidRPr="00D5007A">
        <w:rPr>
          <w:rFonts w:asciiTheme="minorHAnsi" w:hAnsiTheme="minorHAnsi" w:cstheme="minorHAnsi"/>
          <w:i/>
        </w:rPr>
        <w:t xml:space="preserve"> </w:t>
      </w:r>
      <w:r w:rsidRPr="00D5007A">
        <w:rPr>
          <w:rFonts w:asciiTheme="minorHAnsi" w:hAnsiTheme="minorHAnsi" w:cstheme="minorHAnsi"/>
          <w:sz w:val="24"/>
          <w:highlight w:val="cyan"/>
          <w:u w:val="single"/>
        </w:rPr>
        <w:t xml:space="preserve">There must be something in addition </w:t>
      </w:r>
      <w:r w:rsidRPr="00A50473">
        <w:t>to the rule</w:t>
      </w:r>
      <w:r w:rsidRPr="00D5007A">
        <w:rPr>
          <w:rFonts w:asciiTheme="minorHAnsi" w:hAnsiTheme="minorHAnsi" w:cstheme="minorHAnsi"/>
          <w:sz w:val="24"/>
          <w:u w:val="single"/>
        </w:rPr>
        <w:t xml:space="preserve"> that directs us in a particular manner </w:t>
      </w:r>
      <w:r w:rsidRPr="00D5007A">
        <w:rPr>
          <w:rFonts w:asciiTheme="minorHAnsi" w:hAnsiTheme="minorHAnsi" w:cstheme="minorHAnsi"/>
          <w:sz w:val="16"/>
          <w:szCs w:val="16"/>
          <w:vertAlign w:val="superscript"/>
        </w:rPr>
        <w:t>and indicates to us that we proceed accordingly. The argument Wittgenstein is making in Section 185 is dependent upon the fact that</w:t>
      </w:r>
      <w:r w:rsidRPr="00D5007A">
        <w:rPr>
          <w:rFonts w:asciiTheme="minorHAnsi" w:hAnsiTheme="minorHAnsi" w:cstheme="minorHAnsi"/>
        </w:rPr>
        <w:t xml:space="preserve"> </w:t>
      </w:r>
      <w:r w:rsidRPr="00D5007A">
        <w:rPr>
          <w:rFonts w:asciiTheme="minorHAnsi" w:hAnsiTheme="minorHAnsi" w:cstheme="minorHAnsi"/>
          <w:sz w:val="16"/>
          <w:szCs w:val="16"/>
          <w:vertAlign w:val="superscript"/>
        </w:rPr>
        <w:t xml:space="preserve">a rule, in order to be a rule, must be able to be broken. There must be correct and incorrect applications of a rule. The question that arises here is: </w:t>
      </w:r>
      <w:r w:rsidRPr="00A50473">
        <w:rPr>
          <w:highlight w:val="cyan"/>
          <w:u w:val="single"/>
        </w:rPr>
        <w:t>What determines correct</w:t>
      </w:r>
      <w:r w:rsidRPr="00A50473">
        <w:rPr>
          <w:rStyle w:val="Emphasis"/>
        </w:rPr>
        <w:t xml:space="preserve"> </w:t>
      </w:r>
      <w:r w:rsidRPr="00A50473">
        <w:t xml:space="preserve">and incorrect </w:t>
      </w:r>
      <w:r w:rsidRPr="00A50473">
        <w:rPr>
          <w:highlight w:val="cyan"/>
          <w:u w:val="single"/>
        </w:rPr>
        <w:t>application of a rule</w:t>
      </w:r>
      <w:r w:rsidRPr="00A50473">
        <w:rPr>
          <w:rFonts w:asciiTheme="minorHAnsi" w:hAnsiTheme="minorHAnsi" w:cstheme="minorHAnsi"/>
          <w:sz w:val="16"/>
          <w:szCs w:val="16"/>
          <w:highlight w:val="cyan"/>
          <w:u w:val="single"/>
          <w:vertAlign w:val="superscript"/>
        </w:rPr>
        <w:t>?</w:t>
      </w:r>
      <w:r w:rsidRPr="00D5007A">
        <w:rPr>
          <w:rFonts w:asciiTheme="minorHAnsi" w:hAnsiTheme="minorHAnsi" w:cstheme="minorHAnsi"/>
          <w:sz w:val="16"/>
          <w:szCs w:val="16"/>
          <w:vertAlign w:val="superscript"/>
        </w:rPr>
        <w:t xml:space="preserve"> Or, what justifies following a rule correctly? If a rule in itself does not show us how we are to follow it, then</w:t>
      </w:r>
      <w:r w:rsidRPr="00D5007A">
        <w:rPr>
          <w:rFonts w:asciiTheme="minorHAnsi" w:hAnsiTheme="minorHAnsi" w:cstheme="minorHAnsi"/>
        </w:rPr>
        <w:t xml:space="preserve"> </w:t>
      </w:r>
      <w:r w:rsidRPr="00A50473">
        <w:rPr>
          <w:highlight w:val="cyan"/>
          <w:u w:val="single"/>
        </w:rPr>
        <w:t>our interpretation</w:t>
      </w:r>
      <w:r w:rsidRPr="00A50473">
        <w:rPr>
          <w:rStyle w:val="Emphasis"/>
          <w:highlight w:val="cyan"/>
        </w:rPr>
        <w:t xml:space="preserve"> </w:t>
      </w:r>
      <w:r w:rsidRPr="00A50473">
        <w:t>of a rule</w:t>
      </w:r>
      <w:r w:rsidRPr="00A50473">
        <w:rPr>
          <w:rStyle w:val="Emphasis"/>
          <w:highlight w:val="cyan"/>
        </w:rPr>
        <w:t xml:space="preserve"> </w:t>
      </w:r>
      <w:r w:rsidRPr="00A50473">
        <w:rPr>
          <w:highlight w:val="cyan"/>
          <w:u w:val="single"/>
        </w:rPr>
        <w:t xml:space="preserve">must also not determine </w:t>
      </w:r>
      <w:r w:rsidRPr="00A50473">
        <w:t xml:space="preserve">correct </w:t>
      </w:r>
      <w:r w:rsidRPr="00A50473">
        <w:rPr>
          <w:highlight w:val="cyan"/>
          <w:u w:val="single"/>
        </w:rPr>
        <w:t>use. If interpretation</w:t>
      </w:r>
      <w:r w:rsidRPr="00A50473">
        <w:t xml:space="preserve"> was what determined correct use, </w:t>
      </w:r>
      <w:r w:rsidRPr="00A50473">
        <w:rPr>
          <w:highlight w:val="cyan"/>
          <w:u w:val="single"/>
        </w:rPr>
        <w:t>there would be no incorrect application of a rule.</w:t>
      </w:r>
      <w:r w:rsidRPr="00A50473">
        <w:rPr>
          <w:rStyle w:val="Emphasis"/>
        </w:rPr>
        <w:t xml:space="preserve"> </w:t>
      </w:r>
      <w:r w:rsidRPr="00D5007A">
        <w:rPr>
          <w:rFonts w:asciiTheme="minorHAnsi" w:hAnsiTheme="minorHAnsi" w:cstheme="minorHAnsi"/>
          <w:sz w:val="16"/>
          <w:szCs w:val="16"/>
          <w:vertAlign w:val="superscript"/>
        </w:rPr>
        <w:t xml:space="preserve">This is the case </w:t>
      </w:r>
      <w:r w:rsidRPr="00A50473">
        <w:rPr>
          <w:rStyle w:val="Emphasis"/>
        </w:rPr>
        <w:t xml:space="preserve">because </w:t>
      </w:r>
      <w:r w:rsidRPr="00A50473">
        <w:rPr>
          <w:highlight w:val="cyan"/>
          <w:u w:val="single"/>
        </w:rPr>
        <w:t>any</w:t>
      </w:r>
      <w:r w:rsidRPr="00A50473">
        <w:t xml:space="preserve"> </w:t>
      </w:r>
      <w:r w:rsidRPr="00D5007A">
        <w:rPr>
          <w:rFonts w:asciiTheme="minorHAnsi" w:hAnsiTheme="minorHAnsi" w:cstheme="minorHAnsi"/>
          <w:sz w:val="24"/>
          <w:u w:val="single"/>
        </w:rPr>
        <w:t xml:space="preserve">interpretation </w:t>
      </w:r>
      <w:r w:rsidRPr="00A50473">
        <w:rPr>
          <w:highlight w:val="cyan"/>
          <w:u w:val="single"/>
        </w:rPr>
        <w:t>can be</w:t>
      </w:r>
      <w:r w:rsidRPr="00A50473">
        <w:rPr>
          <w:rStyle w:val="Emphasis"/>
        </w:rPr>
        <w:t xml:space="preserve"> </w:t>
      </w:r>
      <w:r w:rsidRPr="00D5007A">
        <w:rPr>
          <w:rFonts w:asciiTheme="minorHAnsi" w:hAnsiTheme="minorHAnsi" w:cstheme="minorHAnsi"/>
          <w:sz w:val="24"/>
          <w:u w:val="single"/>
        </w:rPr>
        <w:t xml:space="preserve">seen to </w:t>
      </w:r>
      <w:r w:rsidRPr="00A50473">
        <w:rPr>
          <w:highlight w:val="cyan"/>
          <w:u w:val="single"/>
        </w:rPr>
        <w:t>be in accordance</w:t>
      </w:r>
      <w:r w:rsidRPr="00D5007A">
        <w:rPr>
          <w:rFonts w:asciiTheme="minorHAnsi" w:hAnsiTheme="minorHAnsi" w:cstheme="minorHAnsi"/>
          <w:sz w:val="24"/>
          <w:u w:val="single"/>
        </w:rPr>
        <w:t xml:space="preserve"> with a rule</w:t>
      </w:r>
      <w:r w:rsidRPr="00D5007A">
        <w:rPr>
          <w:rFonts w:asciiTheme="minorHAnsi" w:hAnsiTheme="minorHAnsi" w:cstheme="minorHAnsi"/>
          <w:sz w:val="16"/>
          <w:szCs w:val="16"/>
          <w:vertAlign w:val="superscript"/>
        </w:rPr>
        <w:t>.</w:t>
      </w:r>
    </w:p>
    <w:p w14:paraId="2E9A5208" w14:textId="77777777" w:rsidR="00D31E20" w:rsidRDefault="00D31E20" w:rsidP="00D31E20">
      <w:pPr>
        <w:pStyle w:val="Heading4"/>
      </w:pPr>
    </w:p>
    <w:p w14:paraId="7149D0E6" w14:textId="6DA241A1" w:rsidR="00D31E20" w:rsidRDefault="00D31E20" w:rsidP="00D31E20">
      <w:pPr>
        <w:pStyle w:val="Heading4"/>
      </w:pPr>
      <w:r>
        <w:t xml:space="preserve"> </w:t>
      </w:r>
      <w:proofErr w:type="spellStart"/>
      <w:r w:rsidR="00D05760">
        <w:t>Avik</w:t>
      </w:r>
      <w:proofErr w:type="spellEnd"/>
      <w:r w:rsidR="00D05760">
        <w:t xml:space="preserve"> </w:t>
      </w:r>
      <w:r>
        <w:t>is now under my control, I have hypnotized them during prep time and they are now my Puppet.</w:t>
      </w:r>
    </w:p>
    <w:p w14:paraId="37DFF926" w14:textId="77777777" w:rsidR="00D31E20" w:rsidRDefault="00D31E20" w:rsidP="00D31E20">
      <w:pPr>
        <w:pStyle w:val="Heading4"/>
      </w:pPr>
      <w:r>
        <w:t>To demonstrate this, I will make them do a couple of things.</w:t>
      </w:r>
    </w:p>
    <w:p w14:paraId="2665E85E" w14:textId="77777777" w:rsidR="00D31E20" w:rsidRDefault="00D31E20" w:rsidP="00D31E20">
      <w:pPr>
        <w:pStyle w:val="Heading4"/>
        <w:rPr>
          <w:color w:val="000000" w:themeColor="text1"/>
          <w:lang w:eastAsia="ja-JP"/>
        </w:rPr>
      </w:pPr>
      <w:r>
        <w:t xml:space="preserve">In their 1ar, they will make arguments about why you should vote me down and why you should vote them up. (I will also make them say they aren’t hypnotized) But know this: through telepathy, I have learned that their true intention was to lose this round; They planned to forfeit in the 1ar. It appears I didn’t need to hypnotize them in the first place. </w:t>
      </w:r>
      <w:r w:rsidRPr="008704EC">
        <w:rPr>
          <w:color w:val="000000" w:themeColor="text1"/>
          <w:lang w:eastAsia="ja-JP"/>
        </w:rPr>
        <w:t>No amount of evidence can ever prove objective knowledge. Searle,</w:t>
      </w:r>
      <w:r w:rsidRPr="008704EC">
        <w:rPr>
          <w:color w:val="000000" w:themeColor="text1"/>
          <w:vertAlign w:val="superscript"/>
          <w:lang w:eastAsia="ja-JP"/>
        </w:rPr>
        <w:footnoteReference w:id="2"/>
      </w:r>
      <w:r w:rsidRPr="008704EC">
        <w:rPr>
          <w:color w:val="000000" w:themeColor="text1"/>
          <w:lang w:eastAsia="ja-JP"/>
        </w:rPr>
        <w:t xml:space="preserve"> </w:t>
      </w:r>
    </w:p>
    <w:p w14:paraId="2E903584" w14:textId="77777777" w:rsidR="00D31E20" w:rsidRDefault="00D31E20" w:rsidP="00D31E20">
      <w:pPr>
        <w:pStyle w:val="Heading4"/>
        <w:rPr>
          <w:rStyle w:val="Emphasis"/>
          <w:b/>
          <w:bCs w:val="0"/>
        </w:rPr>
      </w:pPr>
      <w:r w:rsidRPr="00B050D7">
        <w:rPr>
          <w:rStyle w:val="Emphasis"/>
          <w:b/>
          <w:highlight w:val="cyan"/>
        </w:rPr>
        <w:t>You could have the best possible evidence about other people’s behavior and still be mistaken about their mental states.</w:t>
      </w:r>
      <w:r w:rsidRPr="00B050D7">
        <w:rPr>
          <w:color w:val="000000" w:themeColor="text1"/>
          <w:sz w:val="8"/>
          <w:szCs w:val="12"/>
          <w:lang w:eastAsia="ja-JP"/>
        </w:rPr>
        <w:t xml:space="preserve"> You could have the best possible evidence about the past and still be mistaken about the future. You could have the best possible evidence about</w:t>
      </w:r>
      <w:r w:rsidRPr="008704EC">
        <w:rPr>
          <w:color w:val="000000" w:themeColor="text1"/>
          <w:u w:val="single"/>
          <w:lang w:eastAsia="ja-JP"/>
        </w:rPr>
        <w:t xml:space="preserve"> </w:t>
      </w:r>
      <w:r w:rsidRPr="00B050D7">
        <w:rPr>
          <w:color w:val="000000" w:themeColor="text1"/>
          <w:sz w:val="8"/>
          <w:szCs w:val="12"/>
          <w:lang w:eastAsia="ja-JP"/>
        </w:rPr>
        <w:t>your own perceptual</w:t>
      </w:r>
      <w:r w:rsidRPr="008704EC">
        <w:rPr>
          <w:color w:val="000000" w:themeColor="text1"/>
          <w:u w:val="single"/>
          <w:lang w:eastAsia="ja-JP"/>
        </w:rPr>
        <w:t xml:space="preserve"> </w:t>
      </w:r>
      <w:r w:rsidRPr="00B050D7">
        <w:rPr>
          <w:color w:val="000000" w:themeColor="text1"/>
          <w:sz w:val="8"/>
          <w:szCs w:val="12"/>
          <w:lang w:eastAsia="ja-JP"/>
        </w:rPr>
        <w:t xml:space="preserve">experiences and still be mistaken about the external world. This is so </w:t>
      </w:r>
      <w:r w:rsidRPr="00B050D7">
        <w:rPr>
          <w:sz w:val="8"/>
        </w:rPr>
        <w:t xml:space="preserve">because </w:t>
      </w:r>
      <w:r w:rsidRPr="00B050D7">
        <w:rPr>
          <w:rStyle w:val="Emphasis"/>
          <w:b/>
          <w:highlight w:val="cyan"/>
        </w:rPr>
        <w:t>you could be</w:t>
      </w:r>
      <w:r w:rsidRPr="00B050D7">
        <w:rPr>
          <w:rStyle w:val="Emphasis"/>
          <w:highlight w:val="cyan"/>
        </w:rPr>
        <w:t xml:space="preserve"> </w:t>
      </w:r>
      <w:proofErr w:type="spellStart"/>
      <w:proofErr w:type="gramStart"/>
      <w:r w:rsidRPr="00B050D7">
        <w:rPr>
          <w:sz w:val="8"/>
        </w:rPr>
        <w:t>dreaming,</w:t>
      </w:r>
      <w:r>
        <w:rPr>
          <w:sz w:val="8"/>
        </w:rPr>
        <w:t>having</w:t>
      </w:r>
      <w:proofErr w:type="spellEnd"/>
      <w:proofErr w:type="gramEnd"/>
      <w:r>
        <w:rPr>
          <w:sz w:val="8"/>
        </w:rPr>
        <w:t xml:space="preserve"> </w:t>
      </w:r>
      <w:r w:rsidRPr="00B050D7">
        <w:rPr>
          <w:sz w:val="8"/>
        </w:rPr>
        <w:t xml:space="preserve">hallucinations, be a brain in a vat, or be </w:t>
      </w:r>
      <w:proofErr w:type="spellStart"/>
      <w:r w:rsidRPr="00B050D7">
        <w:rPr>
          <w:rStyle w:val="Emphasis"/>
          <w:b/>
          <w:highlight w:val="cyan"/>
        </w:rPr>
        <w:t>deceieved</w:t>
      </w:r>
      <w:proofErr w:type="spellEnd"/>
      <w:r w:rsidRPr="00B050D7">
        <w:rPr>
          <w:b w:val="0"/>
          <w:color w:val="000000" w:themeColor="text1"/>
          <w:u w:val="single"/>
          <w:lang w:eastAsia="ja-JP"/>
        </w:rPr>
        <w:t xml:space="preserve"> </w:t>
      </w:r>
      <w:r w:rsidRPr="00B050D7">
        <w:rPr>
          <w:color w:val="000000" w:themeColor="text1"/>
          <w:sz w:val="8"/>
          <w:szCs w:val="12"/>
          <w:lang w:eastAsia="ja-JP"/>
        </w:rPr>
        <w:t xml:space="preserve">systematically </w:t>
      </w:r>
      <w:r w:rsidRPr="00B050D7">
        <w:rPr>
          <w:rStyle w:val="Emphasis"/>
          <w:b/>
          <w:highlight w:val="cyan"/>
        </w:rPr>
        <w:t>by an evil demon</w:t>
      </w:r>
      <w:r w:rsidRPr="00B050D7">
        <w:rPr>
          <w:color w:val="000000" w:themeColor="text1"/>
          <w:sz w:val="8"/>
          <w:szCs w:val="12"/>
          <w:lang w:eastAsia="ja-JP"/>
        </w:rPr>
        <w:t>.</w:t>
      </w:r>
      <w:r w:rsidRPr="00B050D7">
        <w:rPr>
          <w:color w:val="000000" w:themeColor="text1"/>
          <w:sz w:val="8"/>
          <w:lang w:eastAsia="ja-JP"/>
        </w:rPr>
        <w:t xml:space="preserve"> </w:t>
      </w:r>
      <w:r w:rsidRPr="00B050D7">
        <w:rPr>
          <w:color w:val="000000" w:themeColor="text1"/>
          <w:sz w:val="8"/>
          <w:szCs w:val="12"/>
          <w:lang w:eastAsia="ja-JP"/>
        </w:rPr>
        <w:t>Strange situations, yes, but</w:t>
      </w:r>
      <w:r w:rsidRPr="00B050D7">
        <w:rPr>
          <w:color w:val="000000" w:themeColor="text1"/>
          <w:sz w:val="8"/>
          <w:lang w:eastAsia="ja-JP"/>
        </w:rPr>
        <w:t xml:space="preserve"> </w:t>
      </w:r>
      <w:r w:rsidRPr="00B050D7">
        <w:rPr>
          <w:rStyle w:val="Emphasis"/>
          <w:b/>
          <w:highlight w:val="cyan"/>
        </w:rPr>
        <w:t>it is impossible to disprove the potentiality</w:t>
      </w:r>
      <w:r w:rsidRPr="00B050D7">
        <w:rPr>
          <w:b w:val="0"/>
          <w:color w:val="000000" w:themeColor="text1"/>
          <w:u w:val="single"/>
          <w:lang w:eastAsia="ja-JP"/>
        </w:rPr>
        <w:t xml:space="preserve"> </w:t>
      </w:r>
      <w:r w:rsidRPr="00B050D7">
        <w:rPr>
          <w:rStyle w:val="Emphasis"/>
          <w:b/>
          <w:highlight w:val="cyan"/>
        </w:rPr>
        <w:t>for</w:t>
      </w:r>
      <w:r w:rsidRPr="00B050D7">
        <w:rPr>
          <w:b w:val="0"/>
          <w:color w:val="000000" w:themeColor="text1"/>
          <w:u w:val="single"/>
          <w:lang w:eastAsia="ja-JP"/>
        </w:rPr>
        <w:t xml:space="preserve"> </w:t>
      </w:r>
      <w:r w:rsidRPr="00B050D7">
        <w:rPr>
          <w:b w:val="0"/>
          <w:color w:val="000000" w:themeColor="text1"/>
          <w:sz w:val="8"/>
          <w:szCs w:val="12"/>
          <w:lang w:eastAsia="ja-JP"/>
        </w:rPr>
        <w:t>any of</w:t>
      </w:r>
      <w:r w:rsidRPr="00B050D7">
        <w:rPr>
          <w:b w:val="0"/>
          <w:color w:val="000000" w:themeColor="text1"/>
          <w:sz w:val="8"/>
          <w:lang w:eastAsia="ja-JP"/>
        </w:rPr>
        <w:t xml:space="preserve"> </w:t>
      </w:r>
      <w:proofErr w:type="spellStart"/>
      <w:r w:rsidRPr="00B050D7">
        <w:rPr>
          <w:rStyle w:val="Emphasis"/>
          <w:b/>
          <w:highlight w:val="cyan"/>
        </w:rPr>
        <w:t>the</w:t>
      </w:r>
      <w:r w:rsidRPr="00B050D7">
        <w:rPr>
          <w:b w:val="0"/>
          <w:color w:val="000000" w:themeColor="text1"/>
          <w:sz w:val="8"/>
          <w:szCs w:val="12"/>
          <w:lang w:eastAsia="ja-JP"/>
        </w:rPr>
        <w:t>se</w:t>
      </w:r>
      <w:r w:rsidRPr="00B050D7">
        <w:rPr>
          <w:rStyle w:val="Emphasis"/>
          <w:b/>
          <w:highlight w:val="cyan"/>
        </w:rPr>
        <w:t>scenarios</w:t>
      </w:r>
      <w:proofErr w:type="spellEnd"/>
      <w:r w:rsidRPr="00B050D7">
        <w:rPr>
          <w:rStyle w:val="Emphasis"/>
          <w:b/>
          <w:highlight w:val="cyan"/>
        </w:rPr>
        <w:t>.”</w:t>
      </w:r>
    </w:p>
    <w:p w14:paraId="6D61DAD9" w14:textId="77777777" w:rsidR="00D31E20" w:rsidRDefault="00D31E20" w:rsidP="00D31E20"/>
    <w:p w14:paraId="5E15A520" w14:textId="77777777" w:rsidR="00D31E20" w:rsidRPr="005871A6" w:rsidRDefault="00D31E20" w:rsidP="00D31E20">
      <w:pPr>
        <w:pStyle w:val="Heading4"/>
      </w:pPr>
      <w:r>
        <w:lastRenderedPageBreak/>
        <w:t xml:space="preserve">I have programmed them to think that they are not hypnotized, that they want to win the round, and that they think what I am saying is very silly. But no matter our empirical observations, their intentions are indeterminate. </w:t>
      </w:r>
      <w:r w:rsidRPr="008704EC">
        <w:rPr>
          <w:color w:val="000000" w:themeColor="text1"/>
        </w:rPr>
        <w:br/>
        <w:t>Kant</w:t>
      </w:r>
      <w:r w:rsidRPr="008704EC">
        <w:rPr>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8704EC">
        <w:rPr>
          <w:rStyle w:val="apple-converted-space"/>
          <w:color w:val="000000" w:themeColor="text1"/>
          <w:sz w:val="16"/>
          <w:szCs w:val="16"/>
        </w:rPr>
        <w:t> </w:t>
      </w:r>
      <w:hyperlink r:id="rId12" w:history="1">
        <w:r w:rsidRPr="008704EC">
          <w:rPr>
            <w:rStyle w:val="Hyperlink"/>
            <w:sz w:val="16"/>
            <w:szCs w:val="16"/>
          </w:rPr>
          <w:t>http://www.gutenberg.org/dirs/etext03/cprrn10.txt</w:t>
        </w:r>
      </w:hyperlink>
      <w:r w:rsidRPr="008704EC">
        <w:rPr>
          <w:rStyle w:val="wikigeneratedlinkcontent"/>
          <w:color w:val="000000" w:themeColor="text1"/>
          <w:sz w:val="16"/>
          <w:szCs w:val="16"/>
        </w:rPr>
        <w:t xml:space="preserve"> SJCP//JG</w:t>
      </w:r>
      <w:r w:rsidRPr="008704EC">
        <w:rPr>
          <w:color w:val="000000" w:themeColor="text1"/>
          <w:sz w:val="16"/>
        </w:rPr>
        <w:br/>
      </w:r>
      <w:r w:rsidRPr="002C3716">
        <w:rPr>
          <w:b w:val="0"/>
          <w:color w:val="000000" w:themeColor="text1"/>
          <w:sz w:val="16"/>
        </w:rPr>
        <w:t xml:space="preserve">The </w:t>
      </w:r>
      <w:r w:rsidRPr="002C3716">
        <w:rPr>
          <w:rStyle w:val="Emphasis"/>
          <w:b/>
          <w:highlight w:val="cyan"/>
        </w:rPr>
        <w:t>real morality of actions’--</w:t>
      </w:r>
      <w:r w:rsidRPr="002C3716">
        <w:rPr>
          <w:b w:val="0"/>
          <w:color w:val="000000" w:themeColor="text1"/>
          <w:sz w:val="16"/>
        </w:rPr>
        <w:t xml:space="preserve">their </w:t>
      </w:r>
      <w:r w:rsidRPr="002C3716">
        <w:rPr>
          <w:rStyle w:val="Emphasis"/>
          <w:b/>
          <w:highlight w:val="cyan"/>
        </w:rPr>
        <w:t>merit</w:t>
      </w:r>
      <w:r w:rsidRPr="002C3716">
        <w:rPr>
          <w:b w:val="0"/>
          <w:color w:val="000000" w:themeColor="text1"/>
          <w:sz w:val="16"/>
        </w:rPr>
        <w:t xml:space="preserve"> or demerit</w:t>
      </w:r>
      <w:r w:rsidRPr="002C3716">
        <w:rPr>
          <w:rStyle w:val="Emphasis"/>
          <w:b/>
          <w:highlight w:val="cyan"/>
        </w:rPr>
        <w:t>, and</w:t>
      </w:r>
      <w:r w:rsidRPr="002C3716">
        <w:rPr>
          <w:b w:val="0"/>
          <w:color w:val="000000" w:themeColor="text1"/>
          <w:sz w:val="16"/>
        </w:rPr>
        <w:t xml:space="preserve"> even that of </w:t>
      </w:r>
      <w:r w:rsidRPr="002C3716">
        <w:rPr>
          <w:rStyle w:val="Emphasis"/>
          <w:b/>
          <w:highlight w:val="cyan"/>
        </w:rPr>
        <w:t>our own conduct, is completely unknown to us.</w:t>
      </w:r>
      <w:r w:rsidRPr="002C3716">
        <w:rPr>
          <w:b w:val="0"/>
          <w:color w:val="000000" w:themeColor="text1"/>
          <w:sz w:val="16"/>
        </w:rPr>
        <w:t xml:space="preserve"> Our </w:t>
      </w:r>
      <w:r w:rsidRPr="002C3716">
        <w:rPr>
          <w:rStyle w:val="Emphasis"/>
          <w:b/>
          <w:highlight w:val="cyan"/>
        </w:rPr>
        <w:t>estimates can relate only to</w:t>
      </w:r>
      <w:r w:rsidRPr="002C3716">
        <w:rPr>
          <w:b w:val="0"/>
          <w:color w:val="000000" w:themeColor="text1"/>
          <w:sz w:val="16"/>
        </w:rPr>
        <w:t xml:space="preserve"> their </w:t>
      </w:r>
      <w:r w:rsidRPr="002C3716">
        <w:rPr>
          <w:rStyle w:val="Emphasis"/>
          <w:b/>
          <w:highlight w:val="cyan"/>
        </w:rPr>
        <w:t>empirical character</w:t>
      </w:r>
      <w:r w:rsidRPr="002C3716">
        <w:rPr>
          <w:b w:val="0"/>
          <w:color w:val="000000" w:themeColor="text1"/>
          <w:sz w:val="16"/>
        </w:rPr>
        <w:t xml:space="preserve">. </w:t>
      </w:r>
      <w:r w:rsidRPr="002C3716">
        <w:rPr>
          <w:rStyle w:val="Emphasis"/>
          <w:b/>
          <w:highlight w:val="cyan"/>
        </w:rPr>
        <w:t>How much is the result of</w:t>
      </w:r>
      <w:r w:rsidRPr="002C3716">
        <w:rPr>
          <w:b w:val="0"/>
          <w:color w:val="000000" w:themeColor="text1"/>
          <w:sz w:val="16"/>
        </w:rPr>
        <w:t xml:space="preserve"> the action of </w:t>
      </w:r>
      <w:r w:rsidRPr="002C3716">
        <w:rPr>
          <w:rStyle w:val="Emphasis"/>
          <w:b/>
          <w:highlight w:val="cyan"/>
        </w:rPr>
        <w:t>free will</w:t>
      </w:r>
      <w:r w:rsidRPr="002C3716">
        <w:rPr>
          <w:b w:val="0"/>
          <w:color w:val="000000" w:themeColor="text1"/>
          <w:sz w:val="16"/>
        </w:rPr>
        <w:t xml:space="preserve">, how much is to be </w:t>
      </w:r>
      <w:r w:rsidRPr="002C3716">
        <w:rPr>
          <w:rStyle w:val="Emphasis"/>
          <w:b/>
          <w:highlight w:val="cyan"/>
        </w:rPr>
        <w:t>ascribed to nature</w:t>
      </w:r>
      <w:r w:rsidRPr="002C3716">
        <w:rPr>
          <w:b w:val="0"/>
          <w:color w:val="000000" w:themeColor="text1"/>
          <w:sz w:val="16"/>
        </w:rPr>
        <w:t xml:space="preserve"> and to </w:t>
      </w:r>
      <w:r w:rsidRPr="002C3716">
        <w:rPr>
          <w:rStyle w:val="Emphasis"/>
          <w:b/>
          <w:highlight w:val="cyan"/>
        </w:rPr>
        <w:t>blameless error</w:t>
      </w:r>
      <w:r w:rsidRPr="002C3716">
        <w:rPr>
          <w:b w:val="0"/>
          <w:color w:val="000000" w:themeColor="text1"/>
          <w:sz w:val="16"/>
        </w:rPr>
        <w:t xml:space="preserve">, </w:t>
      </w:r>
      <w:r w:rsidRPr="002C3716">
        <w:rPr>
          <w:rStyle w:val="Emphasis"/>
          <w:b/>
          <w:highlight w:val="cyan"/>
        </w:rPr>
        <w:t xml:space="preserve">or to </w:t>
      </w:r>
      <w:r w:rsidRPr="002C3716">
        <w:rPr>
          <w:b w:val="0"/>
        </w:rPr>
        <w:t xml:space="preserve">a happy </w:t>
      </w:r>
      <w:r w:rsidRPr="002C3716">
        <w:rPr>
          <w:rStyle w:val="Emphasis"/>
          <w:b/>
          <w:highlight w:val="cyan"/>
        </w:rPr>
        <w:t>constitution of temperament</w:t>
      </w:r>
      <w:r w:rsidRPr="002C3716">
        <w:rPr>
          <w:b w:val="0"/>
          <w:color w:val="000000" w:themeColor="text1"/>
          <w:sz w:val="16"/>
        </w:rPr>
        <w:t xml:space="preserve"> (</w:t>
      </w:r>
      <w:proofErr w:type="spellStart"/>
      <w:r w:rsidRPr="002C3716">
        <w:rPr>
          <w:b w:val="0"/>
          <w:color w:val="000000" w:themeColor="text1"/>
          <w:sz w:val="16"/>
        </w:rPr>
        <w:t>merito</w:t>
      </w:r>
      <w:proofErr w:type="spellEnd"/>
      <w:r w:rsidRPr="002C3716">
        <w:rPr>
          <w:b w:val="0"/>
          <w:color w:val="000000" w:themeColor="text1"/>
          <w:sz w:val="16"/>
        </w:rPr>
        <w:t xml:space="preserve"> </w:t>
      </w:r>
      <w:proofErr w:type="spellStart"/>
      <w:r w:rsidRPr="002C3716">
        <w:rPr>
          <w:b w:val="0"/>
          <w:color w:val="000000" w:themeColor="text1"/>
          <w:sz w:val="16"/>
        </w:rPr>
        <w:t>fortunae</w:t>
      </w:r>
      <w:proofErr w:type="spellEnd"/>
      <w:r w:rsidRPr="002C3716">
        <w:rPr>
          <w:b w:val="0"/>
          <w:color w:val="000000" w:themeColor="text1"/>
          <w:sz w:val="16"/>
        </w:rPr>
        <w:t xml:space="preserve">), </w:t>
      </w:r>
      <w:r w:rsidRPr="002C3716">
        <w:rPr>
          <w:rStyle w:val="Emphasis"/>
          <w:b/>
          <w:highlight w:val="cyan"/>
        </w:rPr>
        <w:t>no one can discover, nor,</w:t>
      </w:r>
      <w:r w:rsidRPr="002C3716">
        <w:rPr>
          <w:b w:val="0"/>
          <w:color w:val="000000" w:themeColor="text1"/>
          <w:sz w:val="16"/>
        </w:rPr>
        <w:t xml:space="preserve"> for this reason, </w:t>
      </w:r>
      <w:r w:rsidRPr="002C3716">
        <w:rPr>
          <w:rStyle w:val="Emphasis"/>
          <w:b/>
          <w:highlight w:val="cyan"/>
        </w:rPr>
        <w:t>determine with perfect justice.</w:t>
      </w:r>
      <w:r w:rsidRPr="002C3716">
        <w:rPr>
          <w:b w:val="0"/>
          <w:color w:val="000000" w:themeColor="text1"/>
          <w:sz w:val="16"/>
        </w:rPr>
        <w:t xml:space="preserve"> </w:t>
      </w:r>
      <w:r w:rsidRPr="002C3716">
        <w:rPr>
          <w:b w:val="0"/>
          <w:color w:val="000000" w:themeColor="text1"/>
          <w:sz w:val="16"/>
        </w:rPr>
        <w:br/>
      </w:r>
    </w:p>
    <w:p w14:paraId="7F6CA4D9" w14:textId="77777777" w:rsidR="00D31E20" w:rsidRDefault="00D31E20" w:rsidP="00D31E20">
      <w:pPr>
        <w:pStyle w:val="Heading4"/>
      </w:pPr>
      <w:r>
        <w:t>Of course, I have no intention of keeping them as my puppet, (I have too many). When they say</w:t>
      </w:r>
    </w:p>
    <w:p w14:paraId="05FD0C13" w14:textId="75EA0AFA" w:rsidR="00D31E20" w:rsidRPr="002374F0" w:rsidRDefault="00D31E20" w:rsidP="00D31E20">
      <w:pPr>
        <w:pStyle w:val="Heading4"/>
      </w:pPr>
      <w:r>
        <w:t xml:space="preserve">“I am forfeiting this round, yes this is serious, and this comes before all other arguments. To clarify- I am kicking every single argument I made and asking you to vote for </w:t>
      </w:r>
      <w:r w:rsidR="00BA43EA">
        <w:t>Eric</w:t>
      </w:r>
      <w:r>
        <w:t xml:space="preserve">” and then stop speaking, then they will wake up and you will know they are no longer under my command. Until then, I am the puppet-master.: </w:t>
      </w:r>
    </w:p>
    <w:p w14:paraId="5C9A6729" w14:textId="111CDECC" w:rsidR="00D31E20" w:rsidRDefault="00D31E20" w:rsidP="00D31E20">
      <w:pPr>
        <w:pStyle w:val="Heading3"/>
      </w:pPr>
      <w:r>
        <w:lastRenderedPageBreak/>
        <w:t>3</w:t>
      </w:r>
    </w:p>
    <w:p w14:paraId="6D73AC90" w14:textId="77777777" w:rsidR="00D31E20" w:rsidRPr="00A03745" w:rsidRDefault="00D31E20" w:rsidP="00D31E20">
      <w:pPr>
        <w:pStyle w:val="Heading4"/>
        <w:rPr>
          <w:rFonts w:asciiTheme="majorHAnsi" w:hAnsiTheme="majorHAnsi"/>
        </w:rPr>
      </w:pPr>
      <w:r w:rsidRPr="00A03745">
        <w:rPr>
          <w:rFonts w:asciiTheme="majorHAnsi" w:hAnsiTheme="majorHAnsi"/>
        </w:rPr>
        <w:t>Earth is flat –</w:t>
      </w:r>
      <w:r>
        <w:rPr>
          <w:rFonts w:asciiTheme="majorHAnsi" w:hAnsiTheme="majorHAnsi"/>
        </w:rPr>
        <w:t xml:space="preserve"> tons of </w:t>
      </w:r>
      <w:r w:rsidRPr="00A03745">
        <w:rPr>
          <w:rFonts w:asciiTheme="majorHAnsi" w:hAnsiTheme="majorHAnsi"/>
        </w:rPr>
        <w:t>warrants.</w:t>
      </w:r>
    </w:p>
    <w:p w14:paraId="09B005A7" w14:textId="77777777" w:rsidR="00D31E20" w:rsidRPr="00A03745" w:rsidRDefault="00D31E20" w:rsidP="00D31E20">
      <w:pPr>
        <w:rPr>
          <w:rFonts w:asciiTheme="majorHAnsi" w:hAnsiTheme="majorHAnsi"/>
          <w:szCs w:val="22"/>
        </w:rPr>
      </w:pPr>
      <w:r w:rsidRPr="00A03745">
        <w:rPr>
          <w:rStyle w:val="Style13ptBold"/>
          <w:rFonts w:asciiTheme="majorHAnsi" w:hAnsiTheme="majorHAnsi"/>
        </w:rPr>
        <w:t>Anti-Vaccine Scientific Support Arsenal 16</w:t>
      </w:r>
      <w:r w:rsidRPr="00A03745">
        <w:rPr>
          <w:rFonts w:asciiTheme="majorHAnsi" w:hAnsiTheme="majorHAnsi"/>
          <w:szCs w:val="22"/>
        </w:rPr>
        <w:t xml:space="preserve"> [Anti-Vaccine Scientific Support Arsenal, 2-8-2016, "Top Ten Undeniable Proofs the Earth is Flat," FLAT EARTH SCIENCE AND THE BIBLE, https://flatearthscienceandbible.com/2016/02/08/top-ten-undeniable-flat-earth-proofs/] JS</w:t>
      </w:r>
    </w:p>
    <w:p w14:paraId="40D59C87" w14:textId="77777777" w:rsidR="00D31E20" w:rsidRPr="00A03745" w:rsidRDefault="00D31E20" w:rsidP="00D31E20">
      <w:pPr>
        <w:rPr>
          <w:rFonts w:asciiTheme="majorHAnsi" w:hAnsiTheme="majorHAnsi"/>
          <w:sz w:val="16"/>
        </w:rPr>
      </w:pPr>
      <w:r w:rsidRPr="00A03745">
        <w:rPr>
          <w:rStyle w:val="StyleUnderline"/>
          <w:rFonts w:asciiTheme="majorHAnsi" w:hAnsiTheme="majorHAnsi"/>
          <w:highlight w:val="cyan"/>
        </w:rPr>
        <w:t xml:space="preserve">1) The horizon always appears </w:t>
      </w:r>
      <w:r w:rsidRPr="00A03745">
        <w:rPr>
          <w:rStyle w:val="StyleUnderline"/>
          <w:rFonts w:asciiTheme="majorHAnsi" w:hAnsiTheme="majorHAnsi"/>
        </w:rPr>
        <w:t xml:space="preserve">completely </w:t>
      </w:r>
      <w:r w:rsidRPr="00A03745">
        <w:rPr>
          <w:rStyle w:val="StyleUnderline"/>
          <w:rFonts w:asciiTheme="majorHAnsi" w:hAnsiTheme="majorHAnsi"/>
          <w:highlight w:val="cyan"/>
        </w:rPr>
        <w:t>flat</w:t>
      </w:r>
      <w:r w:rsidRPr="00A03745">
        <w:rPr>
          <w:rStyle w:val="StyleUnderline"/>
          <w:rFonts w:asciiTheme="majorHAnsi" w:hAnsiTheme="majorHAnsi"/>
        </w:rPr>
        <w:t xml:space="preserve"> </w:t>
      </w:r>
      <w:r w:rsidRPr="002B216F">
        <w:rPr>
          <w:rStyle w:val="StyleUnderline"/>
          <w:rFonts w:asciiTheme="majorHAnsi" w:hAnsiTheme="majorHAnsi"/>
        </w:rPr>
        <w:t>360 degrees to the observer, regardless of how high you go up.</w:t>
      </w:r>
      <w:r w:rsidRPr="002B216F">
        <w:rPr>
          <w:rFonts w:asciiTheme="majorHAnsi" w:hAnsiTheme="majorHAnsi"/>
          <w:sz w:val="16"/>
        </w:rPr>
        <w:t xml:space="preserve"> Any curvature you think you see is from curved airplane windows or Go Pro cameras and fisheye lenses (which NASA loves to use). The reality is that </w:t>
      </w:r>
      <w:r w:rsidRPr="002B216F">
        <w:rPr>
          <w:rStyle w:val="StyleUnderline"/>
          <w:rFonts w:asciiTheme="majorHAnsi" w:hAnsiTheme="majorHAnsi"/>
        </w:rPr>
        <w:t>the horizon never curves because we are on an endless plane. On a globe with 25,000 miles in circumference you would see a noticeable disappearance of objects the further they are as they would be leaning away from you and dropping below the constantly curving horizon! 2) The horizon always rises to meet your eye level never no matter how high in altitude you go.</w:t>
      </w:r>
      <w:r w:rsidRPr="002B216F">
        <w:rPr>
          <w:rFonts w:asciiTheme="majorHAnsi" w:hAnsiTheme="majorHAnsi"/>
          <w:sz w:val="16"/>
        </w:rPr>
        <w:t xml:space="preserve"> Even at 20 miles up the horizon rises to meet the observer/camera. </w:t>
      </w:r>
      <w:r w:rsidRPr="002B216F">
        <w:rPr>
          <w:rStyle w:val="StyleUnderline"/>
          <w:rFonts w:asciiTheme="majorHAnsi" w:hAnsiTheme="majorHAnsi"/>
        </w:rPr>
        <w:t>This is only physically possible if the earth is a huge "endless" flat plane. 3)</w:t>
      </w:r>
      <w:r w:rsidRPr="002B216F">
        <w:rPr>
          <w:rFonts w:asciiTheme="majorHAnsi" w:hAnsiTheme="majorHAnsi"/>
          <w:sz w:val="16"/>
        </w:rPr>
        <w:t xml:space="preserve"> The natural physics of </w:t>
      </w:r>
      <w:r w:rsidRPr="002B216F">
        <w:rPr>
          <w:rStyle w:val="StyleUnderline"/>
          <w:rFonts w:asciiTheme="majorHAnsi" w:hAnsiTheme="majorHAnsi"/>
        </w:rPr>
        <w:t>water</w:t>
      </w:r>
      <w:r w:rsidRPr="002B216F">
        <w:rPr>
          <w:rFonts w:asciiTheme="majorHAnsi" w:hAnsiTheme="majorHAnsi"/>
          <w:sz w:val="16"/>
        </w:rPr>
        <w:t xml:space="preserve"> is to find and </w:t>
      </w:r>
      <w:r w:rsidRPr="002B216F">
        <w:rPr>
          <w:rStyle w:val="StyleUnderline"/>
          <w:rFonts w:asciiTheme="majorHAnsi" w:hAnsiTheme="majorHAnsi"/>
        </w:rPr>
        <w:t>maintain its level. If Earth were a</w:t>
      </w:r>
      <w:r w:rsidRPr="002B216F">
        <w:rPr>
          <w:rFonts w:asciiTheme="majorHAnsi" w:hAnsiTheme="majorHAnsi"/>
          <w:sz w:val="16"/>
        </w:rPr>
        <w:t xml:space="preserve"> giant spinning </w:t>
      </w:r>
      <w:r w:rsidRPr="002B216F">
        <w:rPr>
          <w:rStyle w:val="StyleUnderline"/>
          <w:rFonts w:asciiTheme="majorHAnsi" w:hAnsiTheme="majorHAnsi"/>
        </w:rPr>
        <w:t>sphere</w:t>
      </w:r>
      <w:r w:rsidRPr="002B216F">
        <w:rPr>
          <w:rFonts w:asciiTheme="majorHAnsi" w:hAnsiTheme="majorHAnsi"/>
          <w:sz w:val="16"/>
        </w:rPr>
        <w:t xml:space="preserve"> tilting and hurling through space then truly flat, </w:t>
      </w:r>
      <w:r w:rsidRPr="002B216F">
        <w:rPr>
          <w:rStyle w:val="StyleUnderline"/>
          <w:rFonts w:asciiTheme="majorHAnsi" w:hAnsiTheme="majorHAnsi"/>
        </w:rPr>
        <w:t>consistently level surfaces would not exist here. There would be a massive bulge of water in the oceans because of the curvature of the earth. If earth was curved and spinning the oceans of water would be flowing down to level and covering land.</w:t>
      </w:r>
      <w:r w:rsidRPr="002B216F">
        <w:rPr>
          <w:rFonts w:asciiTheme="majorHAnsi" w:hAnsiTheme="majorHAnsi"/>
          <w:sz w:val="16"/>
        </w:rPr>
        <w:t xml:space="preserve"> Some rivers would be impossibly flowing uphill. There would </w:t>
      </w:r>
      <w:proofErr w:type="gramStart"/>
      <w:r w:rsidRPr="002B216F">
        <w:rPr>
          <w:rFonts w:asciiTheme="majorHAnsi" w:hAnsiTheme="majorHAnsi"/>
          <w:sz w:val="16"/>
        </w:rPr>
        <w:t>massive</w:t>
      </w:r>
      <w:proofErr w:type="gramEnd"/>
      <w:r w:rsidRPr="002B216F">
        <w:rPr>
          <w:rFonts w:asciiTheme="majorHAnsi" w:hAnsiTheme="majorHAnsi"/>
          <w:sz w:val="16"/>
        </w:rPr>
        <w:t xml:space="preserve"> water chaos and flooding! What we would see and experience would be vastly different! But since Earth is in fact an extended flat plane, this fundamental physical property of fluids finding and remaining level is consistent with experience and common sense. The </w:t>
      </w:r>
      <w:r w:rsidRPr="002B216F">
        <w:rPr>
          <w:rStyle w:val="StyleUnderline"/>
          <w:rFonts w:asciiTheme="majorHAnsi" w:hAnsiTheme="majorHAnsi"/>
        </w:rPr>
        <w:t>water remains flat because</w:t>
      </w:r>
      <w:r w:rsidRPr="002B216F">
        <w:rPr>
          <w:rFonts w:asciiTheme="majorHAnsi" w:hAnsiTheme="majorHAnsi"/>
          <w:sz w:val="16"/>
        </w:rPr>
        <w:t xml:space="preserve"> the </w:t>
      </w:r>
      <w:r w:rsidRPr="002B216F">
        <w:rPr>
          <w:rStyle w:val="StyleUnderline"/>
          <w:rFonts w:asciiTheme="majorHAnsi" w:hAnsiTheme="majorHAnsi"/>
        </w:rPr>
        <w:t>earth is flat! 4) If Earth were a ball 25,000 miles in circumference</w:t>
      </w:r>
      <w:r w:rsidRPr="002B216F">
        <w:rPr>
          <w:rFonts w:asciiTheme="majorHAnsi" w:hAnsiTheme="majorHAnsi"/>
          <w:sz w:val="16"/>
        </w:rPr>
        <w:t xml:space="preserve"> as NASA and modern astronomy claim, </w:t>
      </w:r>
      <w:r w:rsidRPr="002B216F">
        <w:rPr>
          <w:rStyle w:val="StyleUnderline"/>
          <w:rFonts w:asciiTheme="majorHAnsi" w:hAnsiTheme="majorHAnsi"/>
        </w:rPr>
        <w:t xml:space="preserve">spherical trigonometry dictates the surface of all standing water must curve downward an easily measurable 8 inches per mile multiplied by the square of the distance. This means along a </w:t>
      </w:r>
      <w:proofErr w:type="gramStart"/>
      <w:r w:rsidRPr="002B216F">
        <w:rPr>
          <w:rStyle w:val="StyleUnderline"/>
          <w:rFonts w:asciiTheme="majorHAnsi" w:hAnsiTheme="majorHAnsi"/>
        </w:rPr>
        <w:t>6 mile</w:t>
      </w:r>
      <w:proofErr w:type="gramEnd"/>
      <w:r w:rsidRPr="002B216F">
        <w:rPr>
          <w:rStyle w:val="StyleUnderline"/>
          <w:rFonts w:asciiTheme="majorHAnsi" w:hAnsiTheme="majorHAnsi"/>
        </w:rPr>
        <w:t xml:space="preserve"> channel of standing water, the Earth would dip 6 feet on either end from the central peak. Every time such experiments have been conducted, however, standing water has proven to be perfectly level. 5) The sun is</w:t>
      </w:r>
      <w:r w:rsidRPr="002B216F">
        <w:rPr>
          <w:rFonts w:asciiTheme="majorHAnsi" w:hAnsiTheme="majorHAnsi"/>
          <w:sz w:val="16"/>
        </w:rPr>
        <w:t xml:space="preserve"> much closer than we have been told. It is, in fact, </w:t>
      </w:r>
      <w:r w:rsidRPr="002B216F">
        <w:rPr>
          <w:rStyle w:val="StyleUnderline"/>
          <w:rFonts w:asciiTheme="majorHAnsi" w:hAnsiTheme="majorHAnsi"/>
        </w:rPr>
        <w:t xml:space="preserve">in our atmosphere. You can clearly see that it is not 93 million miles away. Many </w:t>
      </w:r>
      <w:proofErr w:type="gramStart"/>
      <w:r w:rsidRPr="002B216F">
        <w:rPr>
          <w:rStyle w:val="StyleUnderline"/>
          <w:rFonts w:asciiTheme="majorHAnsi" w:hAnsiTheme="majorHAnsi"/>
        </w:rPr>
        <w:t>times</w:t>
      </w:r>
      <w:proofErr w:type="gramEnd"/>
      <w:r w:rsidRPr="002B216F">
        <w:rPr>
          <w:rStyle w:val="StyleUnderline"/>
          <w:rFonts w:asciiTheme="majorHAnsi" w:hAnsiTheme="majorHAnsi"/>
        </w:rPr>
        <w:t xml:space="preserve"> you can see the sun's rays shooting out of a cloud forming a triangle.</w:t>
      </w:r>
      <w:r w:rsidRPr="002B216F">
        <w:rPr>
          <w:rFonts w:asciiTheme="majorHAnsi" w:hAnsiTheme="majorHAnsi"/>
          <w:sz w:val="16"/>
        </w:rPr>
        <w:t xml:space="preserve"> If you follow the rays to their </w:t>
      </w:r>
      <w:proofErr w:type="gramStart"/>
      <w:r w:rsidRPr="002B216F">
        <w:rPr>
          <w:rFonts w:asciiTheme="majorHAnsi" w:hAnsiTheme="majorHAnsi"/>
          <w:sz w:val="16"/>
        </w:rPr>
        <w:t>source</w:t>
      </w:r>
      <w:proofErr w:type="gramEnd"/>
      <w:r w:rsidRPr="002B216F">
        <w:rPr>
          <w:rFonts w:asciiTheme="majorHAnsi" w:hAnsiTheme="majorHAnsi"/>
          <w:sz w:val="16"/>
        </w:rPr>
        <w:t xml:space="preserve"> it will always lead to a place above the clouds.</w:t>
      </w:r>
      <w:r w:rsidRPr="00A03745">
        <w:rPr>
          <w:rFonts w:asciiTheme="majorHAnsi" w:hAnsiTheme="majorHAnsi"/>
          <w:sz w:val="16"/>
        </w:rPr>
        <w:t xml:space="preserve"> </w:t>
      </w:r>
      <w:r w:rsidRPr="00A03745">
        <w:rPr>
          <w:rStyle w:val="StyleUnderline"/>
          <w:rFonts w:asciiTheme="majorHAnsi" w:hAnsiTheme="majorHAnsi"/>
          <w:highlight w:val="cyan"/>
        </w:rPr>
        <w:t>If the sun was</w:t>
      </w:r>
      <w:r w:rsidRPr="00A03745">
        <w:rPr>
          <w:rStyle w:val="StyleUnderline"/>
          <w:rFonts w:asciiTheme="majorHAnsi" w:hAnsiTheme="majorHAnsi"/>
        </w:rPr>
        <w:t xml:space="preserve"> truly </w:t>
      </w:r>
      <w:r w:rsidRPr="00A03745">
        <w:rPr>
          <w:rStyle w:val="StyleUnderline"/>
          <w:rFonts w:asciiTheme="majorHAnsi" w:hAnsiTheme="majorHAnsi"/>
          <w:highlight w:val="cyan"/>
        </w:rPr>
        <w:t>millions of miles away,</w:t>
      </w:r>
      <w:r w:rsidRPr="00A03745">
        <w:rPr>
          <w:rStyle w:val="StyleUnderline"/>
          <w:rFonts w:asciiTheme="majorHAnsi" w:hAnsiTheme="majorHAnsi"/>
        </w:rPr>
        <w:t xml:space="preserve"> all the rays </w:t>
      </w:r>
      <w:r w:rsidRPr="00A03745">
        <w:rPr>
          <w:rStyle w:val="StyleUnderline"/>
          <w:rFonts w:asciiTheme="majorHAnsi" w:hAnsiTheme="majorHAnsi"/>
          <w:highlight w:val="cyan"/>
        </w:rPr>
        <w:t>would come</w:t>
      </w:r>
      <w:r w:rsidRPr="00A03745">
        <w:rPr>
          <w:rStyle w:val="StyleUnderline"/>
          <w:rFonts w:asciiTheme="majorHAnsi" w:hAnsiTheme="majorHAnsi"/>
        </w:rPr>
        <w:t xml:space="preserve"> in </w:t>
      </w:r>
      <w:r w:rsidRPr="00A03745">
        <w:rPr>
          <w:rStyle w:val="StyleUnderline"/>
          <w:rFonts w:asciiTheme="majorHAnsi" w:hAnsiTheme="majorHAnsi"/>
          <w:highlight w:val="cyan"/>
        </w:rPr>
        <w:t>at a straight angle.</w:t>
      </w:r>
      <w:r w:rsidRPr="00A03745">
        <w:rPr>
          <w:rFonts w:asciiTheme="majorHAnsi" w:hAnsiTheme="majorHAnsi"/>
          <w:sz w:val="16"/>
        </w:rPr>
        <w:t xml:space="preserve"> </w:t>
      </w:r>
      <w:proofErr w:type="gramStart"/>
      <w:r w:rsidRPr="00A03745">
        <w:rPr>
          <w:rFonts w:asciiTheme="majorHAnsi" w:hAnsiTheme="majorHAnsi"/>
          <w:sz w:val="16"/>
        </w:rPr>
        <w:t>Also</w:t>
      </w:r>
      <w:proofErr w:type="gramEnd"/>
      <w:r w:rsidRPr="00A03745">
        <w:rPr>
          <w:rFonts w:asciiTheme="majorHAnsi" w:hAnsiTheme="majorHAnsi"/>
          <w:sz w:val="16"/>
        </w:rPr>
        <w:t xml:space="preserve"> the sun can be seen directly above clouds in some balloon photos, creating a hot spot on the clouds below it and in other photos you can clearly see the clouds dispersing directly underneath the close small sun. </w:t>
      </w:r>
      <w:r w:rsidRPr="002B216F">
        <w:rPr>
          <w:rStyle w:val="StyleUnderline"/>
          <w:rFonts w:asciiTheme="majorHAnsi" w:hAnsiTheme="majorHAnsi"/>
        </w:rPr>
        <w:t xml:space="preserve">6) If we were living on a spinning globe </w:t>
      </w:r>
      <w:proofErr w:type="gramStart"/>
      <w:r w:rsidRPr="002B216F">
        <w:rPr>
          <w:rStyle w:val="StyleUnderline"/>
          <w:rFonts w:asciiTheme="majorHAnsi" w:hAnsiTheme="majorHAnsi"/>
        </w:rPr>
        <w:t>airplane's</w:t>
      </w:r>
      <w:proofErr w:type="gramEnd"/>
      <w:r w:rsidRPr="002B216F">
        <w:rPr>
          <w:rStyle w:val="StyleUnderline"/>
          <w:rFonts w:asciiTheme="majorHAnsi" w:hAnsiTheme="majorHAnsi"/>
        </w:rPr>
        <w:t xml:space="preserve"> would constantly have to dip their noses down every few minutes to compensate for the curvature of the earth</w:t>
      </w:r>
      <w:r w:rsidRPr="002B216F">
        <w:rPr>
          <w:rFonts w:asciiTheme="majorHAnsi" w:hAnsiTheme="majorHAnsi"/>
          <w:sz w:val="16"/>
        </w:rPr>
        <w:t xml:space="preserve"> (with a circumference of 25,000 miles the earth would be constantly curving at the speed of an airplane). </w:t>
      </w:r>
      <w:r w:rsidRPr="002B216F">
        <w:rPr>
          <w:rStyle w:val="StyleUnderline"/>
          <w:rFonts w:asciiTheme="majorHAnsi" w:hAnsiTheme="majorHAnsi"/>
        </w:rPr>
        <w:t>In reality however, they never do this! They learn how to fly based on a level flat plane.</w:t>
      </w:r>
      <w:r w:rsidRPr="002B216F">
        <w:rPr>
          <w:rFonts w:asciiTheme="majorHAnsi" w:hAnsiTheme="majorHAnsi"/>
          <w:sz w:val="16"/>
        </w:rPr>
        <w:t xml:space="preserve"> </w:t>
      </w:r>
      <w:proofErr w:type="gramStart"/>
      <w:r w:rsidRPr="002B216F">
        <w:rPr>
          <w:rFonts w:asciiTheme="majorHAnsi" w:hAnsiTheme="majorHAnsi"/>
          <w:sz w:val="16"/>
        </w:rPr>
        <w:t>Also</w:t>
      </w:r>
      <w:proofErr w:type="gramEnd"/>
      <w:r w:rsidRPr="002B216F">
        <w:rPr>
          <w:rFonts w:asciiTheme="majorHAnsi" w:hAnsiTheme="majorHAnsi"/>
          <w:sz w:val="16"/>
        </w:rPr>
        <w:t xml:space="preserve"> if the earth was spinning the airplane's going west would get to their destination much faster since the earth is spinning in the opposite direction. If the atmosphere is spinning with the </w:t>
      </w:r>
      <w:proofErr w:type="gramStart"/>
      <w:r w:rsidRPr="002B216F">
        <w:rPr>
          <w:rFonts w:asciiTheme="majorHAnsi" w:hAnsiTheme="majorHAnsi"/>
          <w:sz w:val="16"/>
        </w:rPr>
        <w:t>earth</w:t>
      </w:r>
      <w:proofErr w:type="gramEnd"/>
      <w:r w:rsidRPr="002B216F">
        <w:rPr>
          <w:rFonts w:asciiTheme="majorHAnsi" w:hAnsiTheme="majorHAnsi"/>
          <w:sz w:val="16"/>
        </w:rPr>
        <w:t xml:space="preserve"> then airplanes flying west would have to fly faster than the earth's spin to reach its destination. In reality, the earth is flat and airplanes just fly level and reach their destination easily because the earth is not moving. </w:t>
      </w:r>
      <w:r w:rsidRPr="002B216F">
        <w:rPr>
          <w:rStyle w:val="StyleUnderline"/>
          <w:rFonts w:asciiTheme="majorHAnsi" w:hAnsiTheme="majorHAnsi"/>
        </w:rPr>
        <w:t>7)</w:t>
      </w:r>
      <w:r w:rsidRPr="002B216F">
        <w:rPr>
          <w:rFonts w:asciiTheme="majorHAnsi" w:hAnsiTheme="majorHAnsi"/>
          <w:sz w:val="16"/>
        </w:rPr>
        <w:t xml:space="preserve"> The experiment known as “</w:t>
      </w:r>
      <w:proofErr w:type="spellStart"/>
      <w:r w:rsidRPr="002B216F">
        <w:rPr>
          <w:rFonts w:asciiTheme="majorHAnsi" w:hAnsiTheme="majorHAnsi"/>
          <w:sz w:val="16"/>
        </w:rPr>
        <w:t>Airy’s</w:t>
      </w:r>
      <w:proofErr w:type="spellEnd"/>
      <w:r w:rsidRPr="002B216F">
        <w:rPr>
          <w:rFonts w:asciiTheme="majorHAnsi" w:hAnsiTheme="majorHAnsi"/>
          <w:sz w:val="16"/>
        </w:rPr>
        <w:t xml:space="preserve"> Failure” proved that the </w:t>
      </w:r>
      <w:r w:rsidRPr="002B216F">
        <w:rPr>
          <w:rStyle w:val="StyleUnderline"/>
          <w:rFonts w:asciiTheme="majorHAnsi" w:hAnsiTheme="majorHAnsi"/>
        </w:rPr>
        <w:t>stars move relative to a stationary Earth</w:t>
      </w:r>
      <w:r w:rsidRPr="00A03745">
        <w:rPr>
          <w:rFonts w:asciiTheme="majorHAnsi" w:hAnsiTheme="majorHAnsi"/>
          <w:sz w:val="16"/>
        </w:rPr>
        <w:t xml:space="preserve"> and not the other way around. </w:t>
      </w:r>
      <w:r w:rsidRPr="002B216F">
        <w:rPr>
          <w:rStyle w:val="StyleUnderline"/>
          <w:rFonts w:asciiTheme="majorHAnsi" w:hAnsiTheme="majorHAnsi"/>
        </w:rPr>
        <w:t xml:space="preserve">By first filling a telescope with water to slow down the speed of light inside, then calculating the tilt necessary to get the starlight directly down the tube, Airy failed to prove the heliocentric theory since the starlight was already coming in the correct angle with no change necessary, and instead proved the geocentric model correct. 8) The Michelson-Morley and </w:t>
      </w:r>
      <w:proofErr w:type="spellStart"/>
      <w:r w:rsidRPr="002B216F">
        <w:rPr>
          <w:rStyle w:val="StyleUnderline"/>
          <w:rFonts w:asciiTheme="majorHAnsi" w:hAnsiTheme="majorHAnsi"/>
        </w:rPr>
        <w:t>Sagnac</w:t>
      </w:r>
      <w:proofErr w:type="spellEnd"/>
      <w:r w:rsidRPr="002B216F">
        <w:rPr>
          <w:rStyle w:val="StyleUnderline"/>
          <w:rFonts w:asciiTheme="majorHAnsi" w:hAnsiTheme="majorHAnsi"/>
        </w:rPr>
        <w:t xml:space="preserve"> experiments attempted to measure the change in speed of light due to Earth’s assumed motion through space. After measuring in every possible different direction in various locations they failed to detect any </w:t>
      </w:r>
      <w:r w:rsidRPr="002B216F">
        <w:rPr>
          <w:rStyle w:val="StyleUnderline"/>
          <w:rFonts w:asciiTheme="majorHAnsi" w:hAnsiTheme="majorHAnsi"/>
        </w:rPr>
        <w:lastRenderedPageBreak/>
        <w:t>significant change whatsoever, again proving the stationary geocentric model. 9)</w:t>
      </w:r>
      <w:r w:rsidRPr="002B216F">
        <w:rPr>
          <w:rFonts w:asciiTheme="majorHAnsi" w:hAnsiTheme="majorHAnsi"/>
          <w:sz w:val="16"/>
        </w:rPr>
        <w:t xml:space="preserve"> If “gravity” is really a force strong enough to hold the world’s oceans, buildings, people and atmosphere stuck to the surface of a spinning ball, then it is impossible for “gravity” to also simultaneously be weak enough to allow little birds, bugs, and planes to take-off and travel freely unabated in any direction. </w:t>
      </w:r>
      <w:r w:rsidRPr="002B216F">
        <w:rPr>
          <w:rStyle w:val="StyleUnderline"/>
          <w:rFonts w:asciiTheme="majorHAnsi" w:hAnsiTheme="majorHAnsi"/>
        </w:rPr>
        <w:t>If “gravity” is strong enough to curve the massive expanse of oceans around a globular Earth, it would be impossible for fish and other creatures to swim through such forcefully held water. 10) Ship captains</w:t>
      </w:r>
      <w:r w:rsidRPr="002B216F">
        <w:rPr>
          <w:rFonts w:asciiTheme="majorHAnsi" w:hAnsiTheme="majorHAnsi"/>
          <w:sz w:val="16"/>
        </w:rPr>
        <w:t xml:space="preserve"> in navigating great distances at sea </w:t>
      </w:r>
      <w:r w:rsidRPr="002B216F">
        <w:rPr>
          <w:rStyle w:val="StyleUnderline"/>
          <w:rFonts w:asciiTheme="majorHAnsi" w:hAnsiTheme="majorHAnsi"/>
        </w:rPr>
        <w:t>never</w:t>
      </w:r>
      <w:r w:rsidRPr="002B216F">
        <w:rPr>
          <w:rFonts w:asciiTheme="majorHAnsi" w:hAnsiTheme="majorHAnsi"/>
          <w:sz w:val="16"/>
        </w:rPr>
        <w:t xml:space="preserve"> need to</w:t>
      </w:r>
      <w:r w:rsidRPr="002B216F">
        <w:rPr>
          <w:rStyle w:val="StyleUnderline"/>
          <w:rFonts w:asciiTheme="majorHAnsi" w:hAnsiTheme="majorHAnsi"/>
        </w:rPr>
        <w:t xml:space="preserve"> factor the supposed curvature of the Earth into their calculations.</w:t>
      </w:r>
      <w:r w:rsidRPr="00A03745">
        <w:rPr>
          <w:rFonts w:asciiTheme="majorHAnsi" w:hAnsiTheme="majorHAnsi"/>
          <w:sz w:val="16"/>
        </w:rPr>
        <w:t xml:space="preserve"> Both Plane Sailing and Great Circle Sailing, the most popular navigation methods, use plane, not spherical trigonometry, making all mathematical calculations on the assumption that the Earth is perfectly flat. If the Earth were in fact a sphere, such an errant assumption would lead to constant glaring inaccuracies. </w:t>
      </w:r>
      <w:r w:rsidRPr="00A03745">
        <w:rPr>
          <w:rStyle w:val="StyleUnderline"/>
          <w:rFonts w:asciiTheme="majorHAnsi" w:hAnsiTheme="majorHAnsi"/>
          <w:highlight w:val="cyan"/>
        </w:rPr>
        <w:t>Plane Sailing has worked perfectly fine</w:t>
      </w:r>
      <w:r w:rsidRPr="00A03745">
        <w:rPr>
          <w:rStyle w:val="StyleUnderline"/>
          <w:rFonts w:asciiTheme="majorHAnsi" w:hAnsiTheme="majorHAnsi"/>
        </w:rPr>
        <w:t xml:space="preserve"> in both theory and practice </w:t>
      </w:r>
      <w:r w:rsidRPr="00A03745">
        <w:rPr>
          <w:rStyle w:val="StyleUnderline"/>
          <w:rFonts w:asciiTheme="majorHAnsi" w:hAnsiTheme="majorHAnsi"/>
          <w:highlight w:val="cyan"/>
        </w:rPr>
        <w:t>for thousands of years</w:t>
      </w:r>
      <w:r w:rsidRPr="00A03745">
        <w:rPr>
          <w:rStyle w:val="StyleUnderline"/>
          <w:rFonts w:asciiTheme="majorHAnsi" w:hAnsiTheme="majorHAnsi"/>
        </w:rPr>
        <w:t xml:space="preserve">, however, </w:t>
      </w:r>
      <w:r w:rsidRPr="00A03745">
        <w:rPr>
          <w:rStyle w:val="StyleUnderline"/>
          <w:rFonts w:asciiTheme="majorHAnsi" w:hAnsiTheme="majorHAnsi"/>
          <w:highlight w:val="cyan"/>
        </w:rPr>
        <w:t>and plane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has</w:t>
      </w:r>
      <w:r w:rsidRPr="00A03745">
        <w:rPr>
          <w:rStyle w:val="StyleUnderline"/>
          <w:rFonts w:asciiTheme="majorHAnsi" w:hAnsiTheme="majorHAnsi"/>
        </w:rPr>
        <w:t xml:space="preserve"> time and again </w:t>
      </w:r>
      <w:r w:rsidRPr="00A03745">
        <w:rPr>
          <w:rStyle w:val="StyleUnderline"/>
          <w:rFonts w:asciiTheme="majorHAnsi" w:hAnsiTheme="majorHAnsi"/>
          <w:highlight w:val="cyan"/>
        </w:rPr>
        <w:t>proven more accurate than spherical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in determining distances across the oceans.</w:t>
      </w:r>
      <w:r w:rsidRPr="00A03745">
        <w:rPr>
          <w:rStyle w:val="StyleUnderline"/>
          <w:rFonts w:asciiTheme="majorHAnsi" w:hAnsiTheme="majorHAnsi"/>
        </w:rPr>
        <w:t xml:space="preserve"> If the Earth were truly a globe, then every line of latitude south of the equator would have to measure a gradually smaller and smaller circumference the farther South travelled.</w:t>
      </w:r>
      <w:r w:rsidRPr="00A03745">
        <w:rPr>
          <w:rFonts w:asciiTheme="majorHAnsi" w:hAnsiTheme="majorHAnsi"/>
          <w:sz w:val="16"/>
        </w:rPr>
        <w:t xml:space="preserve"> If, however, the Earth is an extended plane, then every line of latitude south of the equator should measure a gradually larger and larger circumference the farther South travelled. The fact that many captains navigating south of the equator assuming the globular theory have found themselves drastically out of reckoning, more so the farther South travelled, testifies to the fact that the Earth is not a ball.</w:t>
      </w:r>
    </w:p>
    <w:p w14:paraId="5DE2BE1C" w14:textId="77777777" w:rsidR="00D31E20" w:rsidRPr="00A03745" w:rsidRDefault="00D31E20" w:rsidP="00D31E20">
      <w:pPr>
        <w:pStyle w:val="Heading4"/>
        <w:rPr>
          <w:rFonts w:asciiTheme="majorHAnsi" w:hAnsiTheme="majorHAnsi"/>
        </w:rPr>
      </w:pPr>
      <w:r w:rsidRPr="00A03745">
        <w:rPr>
          <w:rFonts w:asciiTheme="majorHAnsi" w:hAnsiTheme="majorHAnsi"/>
        </w:rPr>
        <w:t>Flat earth flips existing all conceptions of science &amp; society at large – this means you go neg on presumption because their presumptions are presumptive</w:t>
      </w:r>
    </w:p>
    <w:p w14:paraId="5EA4148F" w14:textId="77777777" w:rsidR="00D31E20" w:rsidRPr="00A03745" w:rsidRDefault="00D31E20" w:rsidP="00D31E20">
      <w:pPr>
        <w:rPr>
          <w:rFonts w:asciiTheme="majorHAnsi" w:hAnsiTheme="majorHAnsi"/>
          <w:sz w:val="16"/>
        </w:rPr>
      </w:pPr>
      <w:proofErr w:type="spellStart"/>
      <w:r w:rsidRPr="00A03745">
        <w:rPr>
          <w:rStyle w:val="Style13ptBold"/>
          <w:rFonts w:asciiTheme="majorHAnsi" w:hAnsiTheme="majorHAnsi"/>
        </w:rPr>
        <w:t>DirtyOldAussie</w:t>
      </w:r>
      <w:proofErr w:type="spellEnd"/>
      <w:r w:rsidRPr="00A03745">
        <w:rPr>
          <w:rStyle w:val="Style13ptBold"/>
          <w:rFonts w:asciiTheme="majorHAnsi" w:hAnsiTheme="majorHAnsi"/>
        </w:rPr>
        <w:t xml:space="preserve"> 17</w:t>
      </w:r>
      <w:r w:rsidRPr="00A03745">
        <w:rPr>
          <w:rFonts w:asciiTheme="majorHAnsi" w:hAnsiTheme="majorHAnsi"/>
          <w:szCs w:val="22"/>
        </w:rPr>
        <w:t xml:space="preserve"> [</w:t>
      </w:r>
      <w:proofErr w:type="spellStart"/>
      <w:r w:rsidRPr="00A03745">
        <w:rPr>
          <w:rFonts w:asciiTheme="majorHAnsi" w:hAnsiTheme="majorHAnsi"/>
          <w:szCs w:val="22"/>
        </w:rPr>
        <w:t>DirtyOldAussie</w:t>
      </w:r>
      <w:proofErr w:type="spellEnd"/>
      <w:r w:rsidRPr="00A03745">
        <w:rPr>
          <w:rFonts w:asciiTheme="majorHAnsi" w:hAnsiTheme="majorHAnsi"/>
          <w:szCs w:val="22"/>
        </w:rPr>
        <w:t>, 4-1-2017, "What are the true implications of a Flat Earth vs Spherical Earth? How else would our thinking change if it really was flat? • r/</w:t>
      </w:r>
      <w:proofErr w:type="spellStart"/>
      <w:r w:rsidRPr="00A03745">
        <w:rPr>
          <w:rFonts w:asciiTheme="majorHAnsi" w:hAnsiTheme="majorHAnsi"/>
          <w:szCs w:val="22"/>
        </w:rPr>
        <w:t>AskReddit</w:t>
      </w:r>
      <w:proofErr w:type="spellEnd"/>
      <w:r w:rsidRPr="00A03745">
        <w:rPr>
          <w:rFonts w:asciiTheme="majorHAnsi" w:hAnsiTheme="majorHAnsi"/>
          <w:szCs w:val="22"/>
        </w:rPr>
        <w:t>," reddit, *this post was marked serious so it’s legit, https://www.reddit.com/r/AskReddit/comments/670rf6/what_are_the_true_implications_of_a_flat_earth_vs/] JS</w:t>
      </w:r>
    </w:p>
    <w:p w14:paraId="57B58A5D" w14:textId="77777777" w:rsidR="00D31E20" w:rsidRPr="006905A1" w:rsidRDefault="00D31E20" w:rsidP="00D31E20">
      <w:pPr>
        <w:rPr>
          <w:rFonts w:asciiTheme="majorHAnsi" w:hAnsiTheme="majorHAnsi"/>
          <w:highlight w:val="cyan"/>
          <w:u w:val="single"/>
        </w:rPr>
      </w:pPr>
      <w:r w:rsidRPr="00A03745">
        <w:rPr>
          <w:rStyle w:val="StyleUnderline"/>
          <w:rFonts w:asciiTheme="majorHAnsi" w:hAnsiTheme="majorHAnsi"/>
          <w:highlight w:val="cyan"/>
        </w:rPr>
        <w:t xml:space="preserve">You'd have </w:t>
      </w:r>
      <w:proofErr w:type="spellStart"/>
      <w:r w:rsidRPr="00A03745">
        <w:rPr>
          <w:rStyle w:val="StyleUnderline"/>
          <w:rFonts w:asciiTheme="majorHAnsi" w:hAnsiTheme="majorHAnsi"/>
          <w:highlight w:val="cyan"/>
        </w:rPr>
        <w:t>throw</w:t>
      </w:r>
      <w:proofErr w:type="spellEnd"/>
      <w:r w:rsidRPr="00A03745">
        <w:rPr>
          <w:rStyle w:val="StyleUnderline"/>
          <w:rFonts w:asciiTheme="majorHAnsi" w:hAnsiTheme="majorHAnsi"/>
          <w:highlight w:val="cyan"/>
        </w:rPr>
        <w:t xml:space="preserve"> away the theory of gravity, special relativity, Newtonian mechanics, conventional astronomy, celestial mechanics, cosmology </w:t>
      </w:r>
      <w:r w:rsidRPr="003B3A77">
        <w:rPr>
          <w:rStyle w:val="StyleUnderline"/>
          <w:rFonts w:asciiTheme="majorHAnsi" w:hAnsiTheme="majorHAnsi"/>
        </w:rPr>
        <w:t xml:space="preserve">and a bunch of other fairly </w:t>
      </w:r>
      <w:proofErr w:type="gramStart"/>
      <w:r w:rsidRPr="003B3A77">
        <w:rPr>
          <w:rStyle w:val="StyleUnderline"/>
          <w:rFonts w:asciiTheme="majorHAnsi" w:hAnsiTheme="majorHAnsi"/>
        </w:rPr>
        <w:t>well established</w:t>
      </w:r>
      <w:proofErr w:type="gramEnd"/>
      <w:r w:rsidRPr="003B3A77">
        <w:rPr>
          <w:rStyle w:val="StyleUnderline"/>
          <w:rFonts w:asciiTheme="majorHAnsi" w:hAnsiTheme="majorHAnsi"/>
        </w:rPr>
        <w:t xml:space="preserve"> structures. Then you'd </w:t>
      </w:r>
      <w:r w:rsidRPr="00A03745">
        <w:rPr>
          <w:rStyle w:val="StyleUnderline"/>
          <w:rFonts w:asciiTheme="majorHAnsi" w:hAnsiTheme="majorHAnsi"/>
          <w:highlight w:val="cyan"/>
        </w:rPr>
        <w:t>also have to deal with several worldwide conspiracies involving government, airline pilots, space agencies, astronomers, ships captains and others.</w:t>
      </w:r>
    </w:p>
    <w:p w14:paraId="1B9C0417" w14:textId="1719B89B" w:rsidR="00D31E20" w:rsidRDefault="00D31E20" w:rsidP="00D31E20">
      <w:pPr>
        <w:pStyle w:val="Heading3"/>
      </w:pPr>
      <w:r>
        <w:lastRenderedPageBreak/>
        <w:t>4</w:t>
      </w:r>
    </w:p>
    <w:p w14:paraId="5BED03C1" w14:textId="77777777" w:rsidR="00D31E20" w:rsidRDefault="00D31E20" w:rsidP="00D31E20">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2EB5E86B" w14:textId="77777777" w:rsidR="00D31E20" w:rsidRDefault="00D31E20" w:rsidP="00D31E20">
      <w:pPr>
        <w:pStyle w:val="Heading4"/>
      </w:pPr>
      <w:r>
        <w:t>They justify substantive skews since there will always be a more correct side of the issue but we compensate for flaws in the lit.</w:t>
      </w:r>
    </w:p>
    <w:p w14:paraId="13A21A87" w14:textId="77777777" w:rsidR="00D31E20" w:rsidRDefault="00D31E20" w:rsidP="00D31E20">
      <w:pPr>
        <w:pStyle w:val="Heading4"/>
      </w:pPr>
      <w:r>
        <w:t>Scalar methods like comparison increases intervention – the persuasion of certain DA or advantages sway decisions – T/F binary is descriptive and technical.</w:t>
      </w:r>
    </w:p>
    <w:p w14:paraId="5A111B63" w14:textId="575D7F70" w:rsidR="00D31E20" w:rsidRPr="00277E04" w:rsidRDefault="00D31E20" w:rsidP="00CD1B5E">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0F2AF95" w14:textId="77777777" w:rsidR="00D31E20" w:rsidRDefault="00D31E20" w:rsidP="00D31E20">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3"/>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4"/>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076BAAB4" w14:textId="77777777" w:rsidR="00D05760" w:rsidRDefault="00D05760" w:rsidP="00D05760">
      <w:pPr>
        <w:pStyle w:val="Heading4"/>
        <w:rPr>
          <w:rFonts w:asciiTheme="minorHAnsi" w:hAnsiTheme="minorHAnsi" w:cstheme="minorHAnsi"/>
        </w:rPr>
      </w:pPr>
      <w:r w:rsidRPr="0041446F">
        <w:rPr>
          <w:rFonts w:asciiTheme="minorHAnsi" w:hAnsiTheme="minorHAnsi" w:cstheme="minorHAnsi"/>
        </w:rPr>
        <w:t>The resolution is incoherent-</w:t>
      </w:r>
    </w:p>
    <w:p w14:paraId="488072D6" w14:textId="77777777" w:rsidR="00D05760" w:rsidRDefault="00D05760" w:rsidP="00D05760">
      <w:pPr>
        <w:pStyle w:val="Heading4"/>
      </w:pPr>
      <w:r>
        <w:t>1] Appropriation means the act of getting or saving money, but outer space can’t own or save money since it’s an abstract concept</w:t>
      </w:r>
    </w:p>
    <w:p w14:paraId="02C26578" w14:textId="77777777" w:rsidR="00D05760" w:rsidRPr="00DA4853" w:rsidRDefault="00D05760" w:rsidP="00D05760">
      <w:r w:rsidRPr="00DA4853">
        <w:rPr>
          <w:rStyle w:val="Style13ptBold"/>
        </w:rPr>
        <w:t>Merriam Webster</w:t>
      </w:r>
      <w:r>
        <w:t xml:space="preserve"> </w:t>
      </w:r>
      <w:r w:rsidRPr="00DA4853">
        <w:t>https://www.merriam-webster.com/dictionary/appropriation</w:t>
      </w:r>
    </w:p>
    <w:p w14:paraId="76BB6B61" w14:textId="77777777" w:rsidR="00D05760" w:rsidRPr="00DA4853" w:rsidRDefault="00D05760" w:rsidP="00D05760">
      <w:pPr>
        <w:rPr>
          <w:rStyle w:val="Emphasis"/>
        </w:rPr>
      </w:pPr>
      <w:r w:rsidRPr="00DA4853">
        <w:rPr>
          <w:rStyle w:val="Emphasis"/>
        </w:rPr>
        <w:t>the act of getting or saving money for a specific use or purpose</w:t>
      </w:r>
    </w:p>
    <w:p w14:paraId="0F1370B0" w14:textId="77777777" w:rsidR="00D05760" w:rsidRPr="00307E43" w:rsidRDefault="00D05760" w:rsidP="00D05760">
      <w:pPr>
        <w:pStyle w:val="Heading4"/>
        <w:rPr>
          <w:rFonts w:asciiTheme="minorHAnsi" w:hAnsiTheme="minorHAnsi" w:cstheme="minorHAnsi"/>
        </w:rPr>
      </w:pPr>
      <w:r>
        <w:rPr>
          <w:rFonts w:asciiTheme="minorHAnsi" w:hAnsiTheme="minorHAnsi" w:cstheme="minorHAnsi"/>
        </w:rPr>
        <w:t xml:space="preserve">2] </w:t>
      </w:r>
      <w:r>
        <w:t>Unjust is defined as unfaithful or dishonest but appropriation can’t lie or be faithful to something because it’s the noun form of a verb</w:t>
      </w:r>
    </w:p>
    <w:p w14:paraId="77D6D17F" w14:textId="77777777" w:rsidR="00D05760" w:rsidRDefault="00D05760" w:rsidP="00D05760">
      <w:r w:rsidRPr="00307E43">
        <w:rPr>
          <w:rStyle w:val="Style13ptBold"/>
        </w:rPr>
        <w:t>Merriam Webster</w:t>
      </w:r>
      <w:r>
        <w:t xml:space="preserve"> </w:t>
      </w:r>
      <w:r w:rsidRPr="00307E43">
        <w:t>https://www.dictionary.com/browse/unjust</w:t>
      </w:r>
    </w:p>
    <w:p w14:paraId="072FF2DF" w14:textId="77777777" w:rsidR="00D05760" w:rsidRPr="00307E43" w:rsidRDefault="00D05760" w:rsidP="00D05760">
      <w:pPr>
        <w:rPr>
          <w:rStyle w:val="Emphasis"/>
        </w:rPr>
      </w:pPr>
      <w:r w:rsidRPr="00307E43">
        <w:rPr>
          <w:rStyle w:val="Emphasis"/>
        </w:rPr>
        <w:t>unfaithful or dishonest</w:t>
      </w:r>
    </w:p>
    <w:p w14:paraId="558500B2" w14:textId="77777777" w:rsidR="00D05760" w:rsidRDefault="00D05760" w:rsidP="00D05760">
      <w:pPr>
        <w:pStyle w:val="Heading4"/>
        <w:rPr>
          <w:rFonts w:asciiTheme="minorHAnsi" w:hAnsiTheme="minorHAnsi" w:cstheme="minorHAnsi"/>
        </w:rPr>
      </w:pPr>
      <w:r>
        <w:rPr>
          <w:rFonts w:asciiTheme="minorHAnsi" w:hAnsiTheme="minorHAnsi" w:cstheme="minorHAnsi"/>
        </w:rPr>
        <w:t>3] The is defined as things that occur in nature but appropriation doesn’t occur naturally</w:t>
      </w:r>
    </w:p>
    <w:p w14:paraId="6A788288" w14:textId="77777777" w:rsidR="00D05760" w:rsidRPr="001E4F85" w:rsidRDefault="00D05760" w:rsidP="00D05760">
      <w:r w:rsidRPr="001E4F85">
        <w:rPr>
          <w:rStyle w:val="Style13ptBold"/>
        </w:rPr>
        <w:t>Merriam Webster</w:t>
      </w:r>
      <w:r w:rsidRPr="001E4F85">
        <w:t xml:space="preserve"> https://www.merriam-webster.com/dictionary/the</w:t>
      </w:r>
    </w:p>
    <w:p w14:paraId="2C347B64" w14:textId="77777777" w:rsidR="00D05760" w:rsidRDefault="00D05760" w:rsidP="00D05760">
      <w:pPr>
        <w:rPr>
          <w:rStyle w:val="Emphasis"/>
        </w:rPr>
      </w:pPr>
      <w:r w:rsidRPr="001E4F85">
        <w:rPr>
          <w:rStyle w:val="Emphasis"/>
        </w:rPr>
        <w:t>used to refer to things that occur in nature</w:t>
      </w:r>
    </w:p>
    <w:p w14:paraId="746E78F3" w14:textId="77777777" w:rsidR="00D05760" w:rsidRDefault="00D05760" w:rsidP="00D05760">
      <w:pPr>
        <w:pStyle w:val="Heading4"/>
      </w:pPr>
      <w:r>
        <w:lastRenderedPageBreak/>
        <w:t>4] Entities are defined as objects in Minecraft which have heath points but they can’t appropriate space lol</w:t>
      </w:r>
    </w:p>
    <w:p w14:paraId="4D23095F" w14:textId="77777777" w:rsidR="00D05760" w:rsidRDefault="00D05760" w:rsidP="00D05760">
      <w:r w:rsidRPr="00D651C0">
        <w:rPr>
          <w:rStyle w:val="Style13ptBold"/>
        </w:rPr>
        <w:t>Minecraft Wiki</w:t>
      </w:r>
      <w:r>
        <w:t xml:space="preserve"> </w:t>
      </w:r>
      <w:r w:rsidRPr="00D651C0">
        <w:t>https://minecraft-archive.fandom.com/wiki/Entity#:~:text=Entities%20are%20objects%20in%20Minecraft,be%20reduced%20and%20can%20move.</w:t>
      </w:r>
    </w:p>
    <w:p w14:paraId="542B6E88" w14:textId="77777777" w:rsidR="00D05760" w:rsidRPr="00D651C0" w:rsidRDefault="00D05760" w:rsidP="00D05760">
      <w:pPr>
        <w:rPr>
          <w:rStyle w:val="Emphasis"/>
        </w:rPr>
      </w:pPr>
      <w:r w:rsidRPr="00D651C0">
        <w:rPr>
          <w:rStyle w:val="Emphasis"/>
        </w:rPr>
        <w:t>Entities are objects in Minecraft which often have health points that can be reduced and can move.</w:t>
      </w:r>
    </w:p>
    <w:p w14:paraId="213C3C43" w14:textId="77777777" w:rsidR="00D05760" w:rsidRPr="0041446F" w:rsidRDefault="00D05760" w:rsidP="00D05760">
      <w:pPr>
        <w:pStyle w:val="Heading4"/>
        <w:rPr>
          <w:rFonts w:asciiTheme="minorHAnsi" w:hAnsiTheme="minorHAnsi" w:cstheme="minorHAnsi"/>
        </w:rPr>
      </w:pPr>
      <w:r>
        <w:rPr>
          <w:rFonts w:asciiTheme="minorHAnsi" w:hAnsiTheme="minorHAnsi" w:cstheme="minorHAnsi"/>
        </w:rPr>
        <w:t>5</w:t>
      </w:r>
      <w:r w:rsidRPr="0041446F">
        <w:rPr>
          <w:rFonts w:asciiTheme="minorHAnsi" w:hAnsiTheme="minorHAnsi" w:cstheme="minorHAnsi"/>
        </w:rPr>
        <w:t>] Neg definition</w:t>
      </w:r>
      <w:r>
        <w:rPr>
          <w:rFonts w:asciiTheme="minorHAnsi" w:hAnsiTheme="minorHAnsi" w:cstheme="minorHAnsi"/>
        </w:rPr>
        <w:t xml:space="preserve"> and framework</w:t>
      </w:r>
      <w:r w:rsidRPr="0041446F">
        <w:rPr>
          <w:rFonts w:asciiTheme="minorHAnsi" w:hAnsiTheme="minorHAnsi" w:cstheme="minorHAnsi"/>
        </w:rPr>
        <w:t xml:space="preserve"> choice-anything else moots 7 mins of the 1NC since I </w:t>
      </w:r>
      <w:proofErr w:type="spellStart"/>
      <w:r w:rsidRPr="0041446F">
        <w:rPr>
          <w:rFonts w:asciiTheme="minorHAnsi" w:hAnsiTheme="minorHAnsi" w:cstheme="minorHAnsi"/>
        </w:rPr>
        <w:t>premised</w:t>
      </w:r>
      <w:proofErr w:type="spellEnd"/>
      <w:r w:rsidRPr="0041446F">
        <w:rPr>
          <w:rFonts w:asciiTheme="minorHAnsi" w:hAnsiTheme="minorHAnsi" w:cstheme="minorHAnsi"/>
        </w:rPr>
        <w:t xml:space="preserve"> my engagement on your lack of a definition, they had a chance to define the resolution in the 1AC but didn’t.</w:t>
      </w:r>
    </w:p>
    <w:p w14:paraId="1EE09C8D" w14:textId="77777777" w:rsidR="00D05760" w:rsidRPr="0041446F" w:rsidRDefault="00D05760" w:rsidP="00D05760">
      <w:pPr>
        <w:pStyle w:val="Heading4"/>
        <w:rPr>
          <w:rFonts w:asciiTheme="minorHAnsi" w:hAnsiTheme="minorHAnsi" w:cstheme="minorHAnsi"/>
          <w:sz w:val="14"/>
        </w:rPr>
      </w:pPr>
      <w:r>
        <w:rPr>
          <w:rFonts w:asciiTheme="minorHAnsi" w:hAnsiTheme="minorHAnsi" w:cstheme="minorHAnsi"/>
        </w:rPr>
        <w:t>6</w:t>
      </w:r>
      <w:r w:rsidRPr="0041446F">
        <w:rPr>
          <w:rFonts w:asciiTheme="minorHAnsi" w:hAnsiTheme="minorHAnsi" w:cstheme="minorHAnsi"/>
        </w:rPr>
        <w:t xml:space="preserve">] </w:t>
      </w:r>
      <w:r w:rsidRPr="0041446F">
        <w:rPr>
          <w:rFonts w:asciiTheme="minorHAnsi" w:hAnsiTheme="minorHAnsi" w:cstheme="minorHAnsi"/>
          <w:u w:val="single"/>
        </w:rPr>
        <w:t>Good Samaritan Paradox:</w:t>
      </w:r>
      <w:r w:rsidRPr="0041446F">
        <w:rPr>
          <w:rFonts w:asciiTheme="minorHAnsi" w:hAnsiTheme="minorHAnsi" w:cstheme="minorHAnsi"/>
        </w:rPr>
        <w:t xml:space="preserve"> </w:t>
      </w:r>
      <w:r>
        <w:rPr>
          <w:rFonts w:asciiTheme="minorHAnsi" w:hAnsiTheme="minorHAnsi" w:cstheme="minorHAnsi"/>
        </w:rPr>
        <w:t xml:space="preserve">In order to solve X </w:t>
      </w:r>
      <w:proofErr w:type="gramStart"/>
      <w:r>
        <w:rPr>
          <w:rFonts w:asciiTheme="minorHAnsi" w:hAnsiTheme="minorHAnsi" w:cstheme="minorHAnsi"/>
        </w:rPr>
        <w:t>problem</w:t>
      </w:r>
      <w:proofErr w:type="gramEnd"/>
      <w:r>
        <w:rPr>
          <w:rFonts w:asciiTheme="minorHAnsi" w:hAnsiTheme="minorHAnsi" w:cstheme="minorHAnsi"/>
        </w:rPr>
        <w:t xml:space="preserve"> one must want X problem to exist since </w:t>
      </w:r>
      <w:proofErr w:type="spellStart"/>
      <w:r>
        <w:rPr>
          <w:rFonts w:asciiTheme="minorHAnsi" w:hAnsiTheme="minorHAnsi" w:cstheme="minorHAnsi"/>
        </w:rPr>
        <w:t>it’s</w:t>
      </w:r>
      <w:proofErr w:type="spellEnd"/>
      <w:r>
        <w:rPr>
          <w:rFonts w:asciiTheme="minorHAnsi" w:hAnsiTheme="minorHAnsi" w:cstheme="minorHAnsi"/>
        </w:rPr>
        <w:t xml:space="preserve"> existence is a precondition for it becoming non-existent, which makes any attempt to be moral inherently immoral, turns the </w:t>
      </w:r>
      <w:proofErr w:type="spellStart"/>
      <w:r>
        <w:rPr>
          <w:rFonts w:asciiTheme="minorHAnsi" w:hAnsiTheme="minorHAnsi" w:cstheme="minorHAnsi"/>
        </w:rPr>
        <w:t>aff</w:t>
      </w:r>
      <w:proofErr w:type="spellEnd"/>
    </w:p>
    <w:p w14:paraId="29E28845" w14:textId="77777777" w:rsidR="00D05760" w:rsidRPr="0041446F" w:rsidRDefault="00D05760" w:rsidP="00D05760">
      <w:pPr>
        <w:pStyle w:val="Heading4"/>
        <w:rPr>
          <w:rFonts w:asciiTheme="minorHAnsi" w:hAnsiTheme="minorHAnsi" w:cstheme="minorHAnsi"/>
        </w:rPr>
      </w:pPr>
      <w:r>
        <w:rPr>
          <w:rFonts w:asciiTheme="minorHAnsi" w:hAnsiTheme="minorHAnsi" w:cstheme="minorHAnsi"/>
        </w:rPr>
        <w:t>7</w:t>
      </w:r>
      <w:r w:rsidRPr="0041446F">
        <w:rPr>
          <w:rFonts w:asciiTheme="minorHAnsi" w:hAnsiTheme="minorHAnsi" w:cstheme="minorHAnsi"/>
        </w:rPr>
        <w:t>] Vote neg because it’s simple – evaluating responses to this is complicated so don’t</w:t>
      </w:r>
      <w:r>
        <w:rPr>
          <w:rFonts w:asciiTheme="minorHAnsi" w:hAnsiTheme="minorHAnsi" w:cstheme="minorHAnsi"/>
        </w:rPr>
        <w:t xml:space="preserve"> – so evaluate the debate after the 1NC</w:t>
      </w:r>
    </w:p>
    <w:p w14:paraId="729277A2" w14:textId="77777777" w:rsidR="00D05760" w:rsidRPr="0041446F" w:rsidRDefault="00D05760" w:rsidP="00D05760">
      <w:pPr>
        <w:rPr>
          <w:rFonts w:asciiTheme="minorHAnsi" w:hAnsiTheme="minorHAnsi" w:cstheme="minorHAnsi"/>
        </w:rPr>
      </w:pPr>
      <w:r w:rsidRPr="0041446F">
        <w:rPr>
          <w:rStyle w:val="Style13ptBold"/>
          <w:rFonts w:asciiTheme="minorHAnsi" w:hAnsiTheme="minorHAnsi" w:cstheme="minorHAnsi"/>
        </w:rPr>
        <w:t>Baker 04’</w:t>
      </w:r>
      <w:r w:rsidRPr="0041446F">
        <w:rPr>
          <w:rFonts w:asciiTheme="minorHAnsi" w:hAnsiTheme="minorHAnsi" w:cstheme="minorHAnsi"/>
        </w:rPr>
        <w:t xml:space="preserve"> [Baker, Alan, 10-29-2004, "Simplicity (Stanford Encyclopedia of Philosophy)," </w:t>
      </w:r>
      <w:hyperlink r:id="rId13" w:history="1">
        <w:r w:rsidRPr="0041446F">
          <w:rPr>
            <w:rStyle w:val="Hyperlink"/>
            <w:rFonts w:asciiTheme="minorHAnsi" w:hAnsiTheme="minorHAnsi" w:cstheme="minorHAnsi"/>
          </w:rPr>
          <w:t>https://plato.stanford.edu/entries/simplicity/</w:t>
        </w:r>
      </w:hyperlink>
      <w:r w:rsidRPr="0041446F">
        <w:rPr>
          <w:rFonts w:asciiTheme="minorHAnsi" w:hAnsiTheme="minorHAnsi" w:cstheme="minorHAnsi"/>
        </w:rPr>
        <w:t>]</w:t>
      </w:r>
    </w:p>
    <w:p w14:paraId="7804875F" w14:textId="77777777" w:rsidR="00D05760" w:rsidRDefault="00D05760" w:rsidP="00D05760">
      <w:pPr>
        <w:rPr>
          <w:rFonts w:asciiTheme="minorHAnsi" w:hAnsiTheme="minorHAnsi" w:cstheme="minorHAnsi"/>
          <w:sz w:val="8"/>
        </w:rPr>
      </w:pPr>
      <w:r w:rsidRPr="0041446F">
        <w:rPr>
          <w:rFonts w:asciiTheme="minorHAnsi" w:hAnsiTheme="minorHAnsi" w:cstheme="minorHAnsi"/>
          <w:sz w:val="8"/>
        </w:rPr>
        <w:t xml:space="preserve">With respect to question (ii), there is an important distinction to be made between two sorts of simplicity principle. </w:t>
      </w:r>
      <w:r w:rsidRPr="0041446F">
        <w:rPr>
          <w:rStyle w:val="StyleUnderline"/>
          <w:rFonts w:asciiTheme="minorHAnsi" w:hAnsiTheme="minorHAnsi" w:cstheme="minorHAnsi"/>
          <w:highlight w:val="green"/>
        </w:rPr>
        <w:t>Occam's Razor</w:t>
      </w:r>
      <w:r w:rsidRPr="0041446F">
        <w:rPr>
          <w:rFonts w:asciiTheme="minorHAnsi" w:hAnsiTheme="minorHAnsi" w:cstheme="minorHAnsi"/>
          <w:sz w:val="8"/>
        </w:rPr>
        <w:t xml:space="preserve"> may be formulated </w:t>
      </w:r>
      <w:r w:rsidRPr="0041446F">
        <w:rPr>
          <w:rStyle w:val="StyleUnderline"/>
          <w:rFonts w:asciiTheme="minorHAnsi" w:hAnsiTheme="minorHAnsi" w:cstheme="minorHAnsi"/>
          <w:highlight w:val="green"/>
        </w:rPr>
        <w:t>as an epistemic principle: if theory T is simpler than theory T*, then it is rational (other things being equal) to believe T rather than T*.</w:t>
      </w:r>
      <w:r w:rsidRPr="0041446F">
        <w:rPr>
          <w:rFonts w:asciiTheme="minorHAnsi" w:hAnsiTheme="minorHAnsi" w:cstheme="min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41446F">
        <w:rPr>
          <w:rStyle w:val="StyleUnderline"/>
          <w:rFonts w:asciiTheme="minorHAnsi" w:hAnsiTheme="minorHAnsi" w:cstheme="minorHAnsi"/>
          <w:highlight w:val="green"/>
        </w:rPr>
        <w:t>“Don't multiply postulations beyond necessity</w:t>
      </w:r>
      <w:r w:rsidRPr="0041446F">
        <w:rPr>
          <w:rFonts w:asciiTheme="minorHAnsi" w:hAnsiTheme="minorHAnsi" w:cstheme="min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60CA3BB9" w14:textId="77777777" w:rsidR="00D05760" w:rsidRPr="0041446F" w:rsidRDefault="00D05760" w:rsidP="00D05760">
      <w:pPr>
        <w:rPr>
          <w:rFonts w:asciiTheme="minorHAnsi" w:hAnsiTheme="minorHAnsi" w:cstheme="minorHAnsi"/>
          <w:sz w:val="8"/>
        </w:rPr>
      </w:pPr>
    </w:p>
    <w:p w14:paraId="50CBBFCA" w14:textId="77777777" w:rsidR="00D31E20" w:rsidRPr="00D31E20" w:rsidRDefault="00D31E20" w:rsidP="00D31E20"/>
    <w:p w14:paraId="4802F441" w14:textId="5BDA0A03" w:rsidR="00CE3FBC" w:rsidRDefault="00CE3FBC" w:rsidP="00CE3FBC">
      <w:pPr>
        <w:pStyle w:val="Heading3"/>
      </w:pPr>
      <w:r>
        <w:lastRenderedPageBreak/>
        <w:t>Case</w:t>
      </w:r>
    </w:p>
    <w:p w14:paraId="2D88DB13" w14:textId="77777777" w:rsidR="00CE3FBC" w:rsidRPr="00A01681" w:rsidRDefault="00CE3FBC" w:rsidP="00CE3FBC">
      <w:pPr>
        <w:pStyle w:val="Heading4"/>
        <w:rPr>
          <w:rFonts w:asciiTheme="majorHAnsi" w:hAnsiTheme="majorHAnsi" w:cstheme="majorHAnsi"/>
        </w:rPr>
      </w:pPr>
      <w:r w:rsidRPr="00A01681">
        <w:rPr>
          <w:rFonts w:asciiTheme="majorHAnsi" w:hAnsiTheme="majorHAnsi" w:cstheme="majorHAnsi"/>
        </w:rPr>
        <w:t>Extinction is inevitable from future technology — nanotech, our simulation gets shut down, AI, biotech, particle accelerators, and black swans</w:t>
      </w:r>
    </w:p>
    <w:p w14:paraId="76493394" w14:textId="77777777" w:rsidR="00CE3FBC" w:rsidRPr="00A01681" w:rsidRDefault="00CE3FBC" w:rsidP="00CE3FBC">
      <w:pPr>
        <w:rPr>
          <w:rFonts w:asciiTheme="majorHAnsi" w:hAnsiTheme="majorHAnsi" w:cstheme="majorHAnsi"/>
        </w:rPr>
      </w:pPr>
      <w:r w:rsidRPr="00A01681">
        <w:rPr>
          <w:rFonts w:asciiTheme="majorHAnsi" w:hAnsiTheme="majorHAnsi" w:cstheme="majorHAnsi"/>
        </w:rPr>
        <w:t xml:space="preserve">Bruce </w:t>
      </w:r>
      <w:r w:rsidRPr="00A01681">
        <w:rPr>
          <w:rStyle w:val="Style13ptBold"/>
          <w:rFonts w:asciiTheme="majorHAnsi" w:hAnsiTheme="majorHAnsi" w:cstheme="majorHAnsi"/>
        </w:rPr>
        <w:t>Sterling 18</w:t>
      </w:r>
      <w:r w:rsidRPr="00A01681">
        <w:rPr>
          <w:rFonts w:asciiTheme="majorHAnsi" w:hAnsiTheme="majorHAnsi" w:cstheme="majorHAnsi"/>
        </w:rPr>
        <w:t>, 6-1-20</w:t>
      </w:r>
      <w:r w:rsidRPr="00A01681">
        <w:rPr>
          <w:rFonts w:asciiTheme="majorHAnsi" w:hAnsiTheme="majorHAnsi" w:cstheme="majorHAnsi"/>
          <w:b/>
          <w:bCs/>
          <w:sz w:val="26"/>
          <w:szCs w:val="26"/>
        </w:rPr>
        <w:t>18</w:t>
      </w:r>
      <w:r w:rsidRPr="00A01681">
        <w:rPr>
          <w:rFonts w:asciiTheme="majorHAnsi" w:hAnsiTheme="majorHAnsi" w:cstheme="majorHAnsi"/>
        </w:rPr>
        <w:t xml:space="preserve">, "When Nick Bostrom says “Bang”," WIRED, </w:t>
      </w:r>
      <w:hyperlink r:id="rId14" w:history="1">
        <w:r w:rsidRPr="00A01681">
          <w:rPr>
            <w:rStyle w:val="Hyperlink"/>
            <w:rFonts w:asciiTheme="majorHAnsi" w:hAnsiTheme="majorHAnsi" w:cstheme="majorHAnsi"/>
          </w:rPr>
          <w:t>https://www.wired.com/beyond-the-beyond/2018/06/nick-bostrom-says-bang/</w:t>
        </w:r>
      </w:hyperlink>
    </w:p>
    <w:p w14:paraId="714CA023" w14:textId="77777777" w:rsidR="00CE3FBC" w:rsidRPr="00A01681" w:rsidRDefault="00CE3FBC" w:rsidP="00CE3FBC">
      <w:pPr>
        <w:rPr>
          <w:rFonts w:asciiTheme="majorHAnsi" w:hAnsiTheme="majorHAnsi" w:cstheme="majorHAnsi"/>
        </w:rPr>
      </w:pPr>
      <w:r w:rsidRPr="00A01681">
        <w:rPr>
          <w:rFonts w:asciiTheme="majorHAnsi" w:hAnsiTheme="majorHAnsi" w:cstheme="majorHAnsi"/>
        </w:rPr>
        <w:t>*We do not endorse the author’s language*</w:t>
      </w:r>
    </w:p>
    <w:p w14:paraId="4B85EE90" w14:textId="63248E3B" w:rsidR="00AC79B5" w:rsidRPr="00A01681" w:rsidRDefault="00CE3FBC" w:rsidP="00317264">
      <w:pPr>
        <w:rPr>
          <w:rFonts w:asciiTheme="majorHAnsi" w:hAnsiTheme="majorHAnsi" w:cstheme="majorHAnsi"/>
          <w:sz w:val="16"/>
        </w:rPr>
      </w:pPr>
      <w:r w:rsidRPr="00A01681">
        <w:rPr>
          <w:rFonts w:asciiTheme="majorHAnsi" w:hAnsiTheme="majorHAnsi" w:cstheme="majorHAnsi"/>
          <w:sz w:val="16"/>
        </w:rPr>
        <w:t xml:space="preserve">4.1 </w:t>
      </w:r>
      <w:r w:rsidRPr="00A01681">
        <w:rPr>
          <w:rStyle w:val="StyleUnderline"/>
          <w:rFonts w:asciiTheme="majorHAnsi" w:hAnsiTheme="majorHAnsi" w:cstheme="majorHAnsi"/>
        </w:rPr>
        <w:t xml:space="preserve">Deliberate </w:t>
      </w:r>
      <w:r w:rsidRPr="00A01681">
        <w:rPr>
          <w:rStyle w:val="Emphasis"/>
          <w:rFonts w:asciiTheme="majorHAnsi" w:hAnsiTheme="majorHAnsi" w:cstheme="majorHAnsi"/>
          <w:highlight w:val="cyan"/>
        </w:rPr>
        <w:t>misuse of</w:t>
      </w:r>
      <w:r w:rsidRPr="00A01681">
        <w:rPr>
          <w:rStyle w:val="Emphasis"/>
          <w:rFonts w:asciiTheme="majorHAnsi" w:hAnsiTheme="majorHAnsi" w:cstheme="majorHAnsi"/>
        </w:rPr>
        <w:t xml:space="preserve"> </w:t>
      </w:r>
      <w:r w:rsidRPr="00A01681">
        <w:rPr>
          <w:rStyle w:val="Emphasis"/>
          <w:rFonts w:asciiTheme="majorHAnsi" w:hAnsiTheme="majorHAnsi" w:cstheme="majorHAnsi"/>
          <w:highlight w:val="cyan"/>
        </w:rPr>
        <w:t>nanotech</w:t>
      </w:r>
      <w:r w:rsidRPr="00A01681">
        <w:rPr>
          <w:rStyle w:val="Emphasis"/>
          <w:rFonts w:asciiTheme="majorHAnsi" w:hAnsiTheme="majorHAnsi" w:cstheme="majorHAnsi"/>
        </w:rPr>
        <w:t>nology</w:t>
      </w:r>
      <w:r w:rsidRPr="00A01681">
        <w:rPr>
          <w:rFonts w:asciiTheme="majorHAnsi" w:hAnsiTheme="majorHAnsi" w:cstheme="majorHAnsi"/>
          <w:sz w:val="16"/>
        </w:rPr>
        <w:t xml:space="preserve"> </w:t>
      </w:r>
      <w:proofErr w:type="gramStart"/>
      <w:r w:rsidRPr="00A01681">
        <w:rPr>
          <w:rStyle w:val="StyleUnderline"/>
          <w:rFonts w:asciiTheme="majorHAnsi" w:hAnsiTheme="majorHAnsi" w:cstheme="majorHAnsi"/>
        </w:rPr>
        <w:t>In</w:t>
      </w:r>
      <w:proofErr w:type="gramEnd"/>
      <w:r w:rsidRPr="00A01681">
        <w:rPr>
          <w:rStyle w:val="StyleUnderline"/>
          <w:rFonts w:asciiTheme="majorHAnsi" w:hAnsiTheme="majorHAnsi" w:cstheme="majorHAnsi"/>
        </w:rPr>
        <w:t xml:space="preserve"> a mature form, molecular nanotechnology will </w:t>
      </w:r>
      <w:r w:rsidRPr="00A01681">
        <w:rPr>
          <w:rStyle w:val="StyleUnderline"/>
          <w:rFonts w:asciiTheme="majorHAnsi" w:hAnsiTheme="majorHAnsi" w:cstheme="majorHAnsi"/>
          <w:highlight w:val="cyan"/>
        </w:rPr>
        <w:t>enable the construction of</w:t>
      </w:r>
      <w:r w:rsidRPr="00A01681">
        <w:rPr>
          <w:rStyle w:val="StyleUnderline"/>
          <w:rFonts w:asciiTheme="majorHAnsi" w:hAnsiTheme="majorHAnsi" w:cstheme="majorHAnsi"/>
        </w:rPr>
        <w:t xml:space="preserve"> bacterium-scale </w:t>
      </w:r>
      <w:r w:rsidRPr="00A01681">
        <w:rPr>
          <w:rStyle w:val="StyleUnderline"/>
          <w:rFonts w:asciiTheme="majorHAnsi" w:hAnsiTheme="majorHAnsi" w:cstheme="majorHAnsi"/>
          <w:highlight w:val="cyan"/>
        </w:rPr>
        <w:t>self-replicating</w:t>
      </w:r>
      <w:r w:rsidRPr="00A01681">
        <w:rPr>
          <w:rStyle w:val="StyleUnderline"/>
          <w:rFonts w:asciiTheme="majorHAnsi" w:hAnsiTheme="majorHAnsi" w:cstheme="majorHAnsi"/>
        </w:rPr>
        <w:t xml:space="preserve"> mechanical </w:t>
      </w:r>
      <w:r w:rsidRPr="00A01681">
        <w:rPr>
          <w:rStyle w:val="StyleUnderline"/>
          <w:rFonts w:asciiTheme="majorHAnsi" w:hAnsiTheme="majorHAnsi" w:cstheme="majorHAnsi"/>
          <w:highlight w:val="cyan"/>
        </w:rPr>
        <w:t>robots</w:t>
      </w:r>
      <w:r w:rsidRPr="00A01681">
        <w:rPr>
          <w:rStyle w:val="StyleUnderline"/>
          <w:rFonts w:asciiTheme="majorHAnsi" w:hAnsiTheme="majorHAnsi" w:cstheme="majorHAnsi"/>
        </w:rPr>
        <w:t xml:space="preserve"> that</w:t>
      </w:r>
      <w:r w:rsidRPr="00A01681">
        <w:rPr>
          <w:rFonts w:asciiTheme="majorHAnsi" w:hAnsiTheme="majorHAnsi" w:cstheme="majorHAnsi"/>
          <w:sz w:val="16"/>
        </w:rPr>
        <w:t xml:space="preserve"> can </w:t>
      </w:r>
      <w:r w:rsidRPr="00A01681">
        <w:rPr>
          <w:rStyle w:val="StyleUnderline"/>
          <w:rFonts w:asciiTheme="majorHAnsi" w:hAnsiTheme="majorHAnsi" w:cstheme="majorHAnsi"/>
        </w:rPr>
        <w:t>feed on dirt or other organic matter</w:t>
      </w:r>
      <w:r w:rsidRPr="00A01681">
        <w:rPr>
          <w:rFonts w:asciiTheme="majorHAnsi" w:hAnsiTheme="majorHAnsi" w:cstheme="majorHAnsi"/>
          <w:sz w:val="16"/>
        </w:rPr>
        <w:t xml:space="preserve"> [22-25]. </w:t>
      </w:r>
      <w:r w:rsidRPr="00A01681">
        <w:rPr>
          <w:rStyle w:val="StyleUnderline"/>
          <w:rFonts w:asciiTheme="majorHAnsi" w:hAnsiTheme="majorHAnsi" w:cstheme="majorHAnsi"/>
        </w:rPr>
        <w:t xml:space="preserve">Such replicators could </w:t>
      </w:r>
      <w:r w:rsidRPr="00A01681">
        <w:rPr>
          <w:rStyle w:val="Emphasis"/>
          <w:rFonts w:asciiTheme="majorHAnsi" w:hAnsiTheme="majorHAnsi" w:cstheme="majorHAnsi"/>
          <w:highlight w:val="cyan"/>
        </w:rPr>
        <w:t>eat up the biosphere</w:t>
      </w:r>
      <w:r w:rsidRPr="00A01681">
        <w:rPr>
          <w:rStyle w:val="StyleUnderline"/>
          <w:rFonts w:asciiTheme="majorHAnsi" w:hAnsiTheme="majorHAnsi" w:cstheme="majorHAnsi"/>
        </w:rPr>
        <w:t xml:space="preserve"> or destroy it</w:t>
      </w:r>
      <w:r w:rsidRPr="00A01681">
        <w:rPr>
          <w:rFonts w:asciiTheme="majorHAnsi" w:hAnsiTheme="majorHAnsi" w:cstheme="majorHAnsi"/>
          <w:sz w:val="16"/>
        </w:rPr>
        <w:t xml:space="preserve"> by other means such </w:t>
      </w:r>
      <w:r w:rsidRPr="00A01681">
        <w:rPr>
          <w:rStyle w:val="StyleUnderline"/>
          <w:rFonts w:asciiTheme="majorHAnsi" w:hAnsiTheme="majorHAnsi" w:cstheme="majorHAnsi"/>
        </w:rPr>
        <w:t>as by poisoning it, burning it, or blocking out sunlight. A person of malicious intent in possession of this technology</w:t>
      </w:r>
      <w:r w:rsidRPr="00A01681">
        <w:rPr>
          <w:rFonts w:asciiTheme="majorHAnsi" w:hAnsiTheme="majorHAnsi" w:cstheme="majorHAnsi"/>
          <w:sz w:val="16"/>
        </w:rPr>
        <w:t xml:space="preserve"> might </w:t>
      </w:r>
      <w:r w:rsidRPr="00A01681">
        <w:rPr>
          <w:rStyle w:val="StyleUnderline"/>
          <w:rFonts w:asciiTheme="majorHAnsi" w:hAnsiTheme="majorHAnsi" w:cstheme="majorHAnsi"/>
          <w:highlight w:val="cyan"/>
        </w:rPr>
        <w:t xml:space="preserve">cause </w:t>
      </w:r>
      <w:r w:rsidRPr="00A01681">
        <w:rPr>
          <w:rStyle w:val="StyleUnderline"/>
          <w:rFonts w:asciiTheme="majorHAnsi" w:hAnsiTheme="majorHAnsi" w:cstheme="majorHAnsi"/>
        </w:rPr>
        <w:t xml:space="preserve">the </w:t>
      </w:r>
      <w:r w:rsidRPr="00A01681">
        <w:rPr>
          <w:rStyle w:val="StyleUnderline"/>
          <w:rFonts w:asciiTheme="majorHAnsi" w:hAnsiTheme="majorHAnsi" w:cstheme="majorHAnsi"/>
          <w:highlight w:val="cyan"/>
        </w:rPr>
        <w:t xml:space="preserve">extinction </w:t>
      </w:r>
      <w:r w:rsidRPr="00A01681">
        <w:rPr>
          <w:rStyle w:val="StyleUnderline"/>
          <w:rFonts w:asciiTheme="majorHAnsi" w:hAnsiTheme="majorHAnsi" w:cstheme="majorHAnsi"/>
        </w:rPr>
        <w:t>of</w:t>
      </w:r>
      <w:r w:rsidRPr="00A01681">
        <w:rPr>
          <w:rFonts w:asciiTheme="majorHAnsi" w:hAnsiTheme="majorHAnsi" w:cstheme="majorHAnsi"/>
          <w:sz w:val="16"/>
        </w:rPr>
        <w:t xml:space="preserve"> intelligent </w:t>
      </w:r>
      <w:r w:rsidRPr="00A01681">
        <w:rPr>
          <w:rStyle w:val="StyleUnderline"/>
          <w:rFonts w:asciiTheme="majorHAnsi" w:hAnsiTheme="majorHAnsi" w:cstheme="majorHAnsi"/>
        </w:rPr>
        <w:t>life on Earth</w:t>
      </w:r>
      <w:r w:rsidRPr="00A01681">
        <w:rPr>
          <w:rFonts w:asciiTheme="majorHAnsi" w:hAnsiTheme="majorHAnsi" w:cstheme="majorHAnsi"/>
          <w:sz w:val="16"/>
        </w:rPr>
        <w:t xml:space="preserve"> by releasing such nanobots into the environment.[9] </w:t>
      </w:r>
      <w:r w:rsidRPr="00A01681">
        <w:rPr>
          <w:rStyle w:val="StyleUnderline"/>
          <w:rFonts w:asciiTheme="majorHAnsi" w:hAnsiTheme="majorHAnsi" w:cstheme="majorHAnsi"/>
        </w:rPr>
        <w:t>The technology to produce a destructive nanobot seems considerably easier to develop than the technology to create an effective defense against such an attack</w:t>
      </w:r>
      <w:r w:rsidRPr="00A01681">
        <w:rPr>
          <w:rFonts w:asciiTheme="majorHAnsi" w:hAnsiTheme="majorHAnsi" w:cstheme="majorHAnsi"/>
          <w:sz w:val="16"/>
        </w:rPr>
        <w:t xml:space="preserve"> (a global nanotech immune system, an “active shield” [23]). It is therefore likely that </w:t>
      </w:r>
      <w:r w:rsidRPr="00A01681">
        <w:rPr>
          <w:rStyle w:val="StyleUnderline"/>
          <w:rFonts w:asciiTheme="majorHAnsi" w:hAnsiTheme="majorHAnsi" w:cstheme="majorHAnsi"/>
          <w:highlight w:val="cyan"/>
        </w:rPr>
        <w:t>there will be a period of vulnerability</w:t>
      </w:r>
      <w:r w:rsidRPr="00A01681">
        <w:rPr>
          <w:rFonts w:asciiTheme="majorHAnsi" w:hAnsiTheme="majorHAnsi" w:cstheme="majorHAnsi"/>
          <w:sz w:val="16"/>
        </w:rPr>
        <w:t xml:space="preserve"> during which this technology must be prevented from coming into the wrong hands. Yet </w:t>
      </w:r>
      <w:r w:rsidRPr="00A01681">
        <w:rPr>
          <w:rStyle w:val="StyleUnderline"/>
          <w:rFonts w:asciiTheme="majorHAnsi" w:hAnsiTheme="majorHAnsi" w:cstheme="majorHAnsi"/>
        </w:rPr>
        <w:t>the technology</w:t>
      </w:r>
      <w:r w:rsidRPr="00A01681">
        <w:rPr>
          <w:rFonts w:asciiTheme="majorHAnsi" w:hAnsiTheme="majorHAnsi" w:cstheme="majorHAnsi"/>
          <w:sz w:val="16"/>
        </w:rPr>
        <w:t xml:space="preserve"> could </w:t>
      </w:r>
      <w:r w:rsidRPr="00A01681">
        <w:rPr>
          <w:rStyle w:val="StyleUnderline"/>
          <w:rFonts w:asciiTheme="majorHAnsi" w:hAnsiTheme="majorHAnsi" w:cstheme="majorHAnsi"/>
        </w:rPr>
        <w:t xml:space="preserve">prove </w:t>
      </w:r>
      <w:r w:rsidRPr="00A01681">
        <w:rPr>
          <w:rStyle w:val="StyleUnderline"/>
          <w:rFonts w:asciiTheme="majorHAnsi" w:hAnsiTheme="majorHAnsi" w:cstheme="majorHAnsi"/>
          <w:highlight w:val="cyan"/>
        </w:rPr>
        <w:t>hard to regulate</w:t>
      </w:r>
      <w:r w:rsidRPr="00A01681">
        <w:rPr>
          <w:rStyle w:val="StyleUnderline"/>
          <w:rFonts w:asciiTheme="majorHAnsi" w:hAnsiTheme="majorHAnsi" w:cstheme="majorHAnsi"/>
        </w:rPr>
        <w:t>, since it doesn’t require rare radioactive isotopes or large, easily identifiable manufacturing plants</w:t>
      </w:r>
      <w:r w:rsidRPr="00A01681">
        <w:rPr>
          <w:rFonts w:asciiTheme="majorHAnsi" w:hAnsiTheme="majorHAnsi" w:cstheme="majorHAnsi"/>
          <w:sz w:val="16"/>
        </w:rPr>
        <w:t xml:space="preserve">, as does production of nuclear weapons [23]. </w:t>
      </w:r>
      <w:r w:rsidRPr="00A01681">
        <w:rPr>
          <w:rStyle w:val="StyleUnderline"/>
          <w:rFonts w:asciiTheme="majorHAnsi" w:hAnsiTheme="majorHAnsi" w:cstheme="majorHAnsi"/>
        </w:rPr>
        <w:t>Even if effective defenses against a limited nanotech attack are developed</w:t>
      </w:r>
      <w:r w:rsidRPr="00A01681">
        <w:rPr>
          <w:rFonts w:asciiTheme="majorHAnsi" w:hAnsiTheme="majorHAnsi" w:cstheme="majorHAnsi"/>
          <w:sz w:val="16"/>
        </w:rPr>
        <w:t xml:space="preserve"> before dangerous replicators are designed and acquired by suicidal regimes or terrorists, </w:t>
      </w:r>
      <w:r w:rsidRPr="00A01681">
        <w:rPr>
          <w:rStyle w:val="StyleUnderline"/>
          <w:rFonts w:asciiTheme="majorHAnsi" w:hAnsiTheme="majorHAnsi" w:cstheme="majorHAnsi"/>
        </w:rPr>
        <w:t xml:space="preserve">there will still be the danger of an arms race between states possessing </w:t>
      </w:r>
      <w:r w:rsidRPr="00A01681">
        <w:rPr>
          <w:rStyle w:val="StyleUnderline"/>
          <w:rFonts w:asciiTheme="majorHAnsi" w:hAnsiTheme="majorHAnsi" w:cstheme="majorHAnsi"/>
          <w:highlight w:val="cyan"/>
        </w:rPr>
        <w:t>nanotech</w:t>
      </w:r>
      <w:r w:rsidRPr="00A01681">
        <w:rPr>
          <w:rStyle w:val="StyleUnderline"/>
          <w:rFonts w:asciiTheme="majorHAnsi" w:hAnsiTheme="majorHAnsi" w:cstheme="majorHAnsi"/>
        </w:rPr>
        <w:t>nology</w:t>
      </w:r>
      <w:r w:rsidRPr="00A01681">
        <w:rPr>
          <w:rFonts w:asciiTheme="majorHAnsi" w:hAnsiTheme="majorHAnsi" w:cstheme="majorHAnsi"/>
          <w:sz w:val="16"/>
        </w:rPr>
        <w:t xml:space="preserve">. It has been argued [26] that </w:t>
      </w:r>
      <w:r w:rsidRPr="00A01681">
        <w:rPr>
          <w:rStyle w:val="StyleUnderline"/>
          <w:rFonts w:asciiTheme="majorHAnsi" w:hAnsiTheme="majorHAnsi" w:cstheme="majorHAnsi"/>
        </w:rPr>
        <w:t xml:space="preserve">molecular manufacturing would </w:t>
      </w:r>
      <w:r w:rsidRPr="00A01681">
        <w:rPr>
          <w:rStyle w:val="StyleUnderline"/>
          <w:rFonts w:asciiTheme="majorHAnsi" w:hAnsiTheme="majorHAnsi" w:cstheme="majorHAnsi"/>
          <w:highlight w:val="cyan"/>
        </w:rPr>
        <w:t>lead to</w:t>
      </w:r>
      <w:r w:rsidRPr="00A01681">
        <w:rPr>
          <w:rStyle w:val="StyleUnderline"/>
          <w:rFonts w:asciiTheme="majorHAnsi" w:hAnsiTheme="majorHAnsi" w:cstheme="majorHAnsi"/>
        </w:rPr>
        <w:t xml:space="preserve"> both </w:t>
      </w:r>
      <w:r w:rsidRPr="00A01681">
        <w:rPr>
          <w:rStyle w:val="StyleUnderline"/>
          <w:rFonts w:asciiTheme="majorHAnsi" w:hAnsiTheme="majorHAnsi" w:cstheme="majorHAnsi"/>
          <w:highlight w:val="cyan"/>
        </w:rPr>
        <w:t>arms race instability</w:t>
      </w:r>
      <w:r w:rsidRPr="00A01681">
        <w:rPr>
          <w:rStyle w:val="StyleUnderline"/>
          <w:rFonts w:asciiTheme="majorHAnsi" w:hAnsiTheme="majorHAnsi" w:cstheme="majorHAnsi"/>
        </w:rPr>
        <w:t xml:space="preserve"> and crisis instability</w:t>
      </w:r>
      <w:r w:rsidRPr="00A01681">
        <w:rPr>
          <w:rFonts w:asciiTheme="majorHAnsi" w:hAnsiTheme="majorHAnsi" w:cstheme="majorHAnsi"/>
          <w:sz w:val="16"/>
        </w:rPr>
        <w:t xml:space="preserve">, to a higher degree than was the case with nuclear weapons. Arms race instability means that </w:t>
      </w:r>
      <w:r w:rsidRPr="00A01681">
        <w:rPr>
          <w:rStyle w:val="StyleUnderline"/>
          <w:rFonts w:asciiTheme="majorHAnsi" w:hAnsiTheme="majorHAnsi" w:cstheme="majorHAnsi"/>
        </w:rPr>
        <w:t xml:space="preserve">there would be dominant </w:t>
      </w:r>
      <w:r w:rsidRPr="00A01681">
        <w:rPr>
          <w:rStyle w:val="StyleUnderline"/>
          <w:rFonts w:asciiTheme="majorHAnsi" w:hAnsiTheme="majorHAnsi" w:cstheme="majorHAnsi"/>
          <w:highlight w:val="cyan"/>
        </w:rPr>
        <w:t>incentives</w:t>
      </w:r>
      <w:r w:rsidRPr="00A01681">
        <w:rPr>
          <w:rStyle w:val="StyleUnderline"/>
          <w:rFonts w:asciiTheme="majorHAnsi" w:hAnsiTheme="majorHAnsi" w:cstheme="majorHAnsi"/>
        </w:rPr>
        <w:t xml:space="preserve"> for each competitor </w:t>
      </w:r>
      <w:r w:rsidRPr="00A01681">
        <w:rPr>
          <w:rStyle w:val="StyleUnderline"/>
          <w:rFonts w:asciiTheme="majorHAnsi" w:hAnsiTheme="majorHAnsi" w:cstheme="majorHAnsi"/>
          <w:highlight w:val="cyan"/>
        </w:rPr>
        <w:t>to escalate its armaments</w:t>
      </w:r>
      <w:r w:rsidRPr="00A01681">
        <w:rPr>
          <w:rStyle w:val="StyleUnderline"/>
          <w:rFonts w:asciiTheme="majorHAnsi" w:hAnsiTheme="majorHAnsi" w:cstheme="majorHAnsi"/>
        </w:rPr>
        <w:t>, leading to a runaway arms race. Crisis instability means that there would be dominant incentives for striking first. Two</w:t>
      </w:r>
      <w:r w:rsidRPr="00A01681">
        <w:rPr>
          <w:rFonts w:asciiTheme="majorHAnsi" w:hAnsiTheme="majorHAnsi" w:cstheme="majorHAnsi"/>
          <w:sz w:val="16"/>
        </w:rPr>
        <w:t xml:space="preserve"> roughly balanced </w:t>
      </w:r>
      <w:r w:rsidRPr="00A01681">
        <w:rPr>
          <w:rStyle w:val="StyleUnderline"/>
          <w:rFonts w:asciiTheme="majorHAnsi" w:hAnsiTheme="majorHAnsi" w:cstheme="majorHAnsi"/>
        </w:rPr>
        <w:t>rivals acquiring nanotechnology would</w:t>
      </w:r>
      <w:r w:rsidRPr="00A01681">
        <w:rPr>
          <w:rFonts w:asciiTheme="majorHAnsi" w:hAnsiTheme="majorHAnsi" w:cstheme="majorHAnsi"/>
          <w:sz w:val="16"/>
        </w:rPr>
        <w:t xml:space="preserve">, on this view, </w:t>
      </w:r>
      <w:r w:rsidRPr="00A01681">
        <w:rPr>
          <w:rStyle w:val="StyleUnderline"/>
          <w:rFonts w:asciiTheme="majorHAnsi" w:hAnsiTheme="majorHAnsi" w:cstheme="majorHAnsi"/>
        </w:rPr>
        <w:t>begin a massive buildup of armaments and weapons development programs that would continue until a crisis occurs and war breaks out</w:t>
      </w:r>
      <w:r w:rsidRPr="00A01681">
        <w:rPr>
          <w:rFonts w:asciiTheme="majorHAnsi" w:hAnsiTheme="majorHAnsi" w:cstheme="majorHAnsi"/>
          <w:sz w:val="16"/>
        </w:rPr>
        <w:t xml:space="preserve">, potentially </w:t>
      </w:r>
      <w:r w:rsidRPr="00A01681">
        <w:rPr>
          <w:rStyle w:val="StyleUnderline"/>
          <w:rFonts w:asciiTheme="majorHAnsi" w:hAnsiTheme="majorHAnsi" w:cstheme="majorHAnsi"/>
          <w:highlight w:val="cyan"/>
        </w:rPr>
        <w:t>causing global terminal destruction</w:t>
      </w:r>
      <w:r w:rsidRPr="00A01681">
        <w:rPr>
          <w:rFonts w:asciiTheme="majorHAnsi" w:hAnsiTheme="majorHAnsi" w:cstheme="maj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A01681">
        <w:rPr>
          <w:rFonts w:asciiTheme="majorHAnsi" w:hAnsiTheme="majorHAnsi" w:cstheme="majorHAnsi"/>
          <w:sz w:val="16"/>
          <w:szCs w:val="16"/>
        </w:rPr>
        <w:t>4.2 Nuclear holocaust[winter] The US and Russia still have huge stockpiles of nuclear weapons. But would an all-out nuclear war really exterminate humankind? Note that: (</w:t>
      </w:r>
      <w:proofErr w:type="spellStart"/>
      <w:r w:rsidRPr="00A01681">
        <w:rPr>
          <w:rFonts w:asciiTheme="majorHAnsi" w:hAnsiTheme="majorHAnsi" w:cstheme="majorHAnsi"/>
          <w:sz w:val="16"/>
          <w:szCs w:val="16"/>
        </w:rPr>
        <w:t>i</w:t>
      </w:r>
      <w:proofErr w:type="spellEnd"/>
      <w:r w:rsidRPr="00A01681">
        <w:rPr>
          <w:rFonts w:asciiTheme="majorHAnsi" w:hAnsiTheme="majorHAnsi" w:cstheme="majorHAnsi"/>
          <w:sz w:val="16"/>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A01681">
        <w:rPr>
          <w:rFonts w:asciiTheme="majorHAnsi" w:hAnsiTheme="majorHAnsi" w:cstheme="majorHAnsi"/>
          <w:sz w:val="16"/>
        </w:rPr>
        <w:t xml:space="preserve">4.3 </w:t>
      </w:r>
      <w:r w:rsidRPr="00A01681">
        <w:rPr>
          <w:rStyle w:val="Emphasis"/>
          <w:rFonts w:asciiTheme="majorHAnsi" w:hAnsiTheme="majorHAnsi" w:cstheme="majorHAnsi"/>
          <w:highlight w:val="cyan"/>
        </w:rPr>
        <w:t>We’re living in a simulation and it gets shut down</w:t>
      </w:r>
      <w:r w:rsidRPr="00A01681">
        <w:rPr>
          <w:rFonts w:asciiTheme="majorHAnsi" w:hAnsiTheme="majorHAnsi" w:cstheme="majorHAnsi"/>
          <w:sz w:val="16"/>
        </w:rPr>
        <w:t xml:space="preserve"> A case can be made that </w:t>
      </w:r>
      <w:r w:rsidRPr="00A01681">
        <w:rPr>
          <w:rStyle w:val="StyleUnderline"/>
          <w:rFonts w:asciiTheme="majorHAnsi" w:hAnsiTheme="majorHAnsi" w:cstheme="majorHAnsi"/>
        </w:rPr>
        <w:t xml:space="preserve">the hypothesis that we are living in a computer simulation should be </w:t>
      </w:r>
      <w:r w:rsidRPr="00A01681">
        <w:rPr>
          <w:rStyle w:val="StyleUnderline"/>
          <w:rFonts w:asciiTheme="majorHAnsi" w:hAnsiTheme="majorHAnsi" w:cstheme="majorHAnsi"/>
          <w:highlight w:val="cyan"/>
        </w:rPr>
        <w:t>given</w:t>
      </w:r>
      <w:r w:rsidRPr="00A01681">
        <w:rPr>
          <w:rStyle w:val="StyleUnderline"/>
          <w:rFonts w:asciiTheme="majorHAnsi" w:hAnsiTheme="majorHAnsi" w:cstheme="majorHAnsi"/>
        </w:rPr>
        <w:t xml:space="preserve"> a </w:t>
      </w:r>
      <w:r w:rsidRPr="00A01681">
        <w:rPr>
          <w:rStyle w:val="StyleUnderline"/>
          <w:rFonts w:asciiTheme="majorHAnsi" w:hAnsiTheme="majorHAnsi" w:cstheme="majorHAnsi"/>
          <w:highlight w:val="cyan"/>
        </w:rPr>
        <w:t>significant probability</w:t>
      </w:r>
      <w:r w:rsidRPr="00A01681">
        <w:rPr>
          <w:rFonts w:asciiTheme="majorHAnsi" w:hAnsiTheme="majorHAnsi" w:cstheme="majorHAnsi"/>
          <w:sz w:val="16"/>
        </w:rPr>
        <w:t xml:space="preserve"> [27]. The basic idea behind this so-called “Simulation argument” is that </w:t>
      </w:r>
      <w:r w:rsidRPr="00A01681">
        <w:rPr>
          <w:rStyle w:val="StyleUnderline"/>
          <w:rFonts w:asciiTheme="majorHAnsi" w:hAnsiTheme="majorHAnsi" w:cstheme="majorHAnsi"/>
        </w:rPr>
        <w:t>vast amounts of computing power may become available in the future</w:t>
      </w:r>
      <w:r w:rsidRPr="00A01681">
        <w:rPr>
          <w:rFonts w:asciiTheme="majorHAnsi" w:hAnsiTheme="majorHAnsi" w:cstheme="majorHAnsi"/>
          <w:sz w:val="16"/>
        </w:rPr>
        <w:t xml:space="preserve"> (see e.g. [28,29]), </w:t>
      </w:r>
      <w:r w:rsidRPr="00A01681">
        <w:rPr>
          <w:rStyle w:val="StyleUnderline"/>
          <w:rFonts w:asciiTheme="majorHAnsi" w:hAnsiTheme="majorHAnsi" w:cstheme="majorHAnsi"/>
        </w:rPr>
        <w:t>and that it could be used</w:t>
      </w:r>
      <w:r w:rsidRPr="00A01681">
        <w:rPr>
          <w:rFonts w:asciiTheme="majorHAnsi" w:hAnsiTheme="majorHAnsi" w:cstheme="majorHAnsi"/>
          <w:sz w:val="16"/>
        </w:rPr>
        <w:t xml:space="preserve">, among other things, </w:t>
      </w:r>
      <w:r w:rsidRPr="00A01681">
        <w:rPr>
          <w:rStyle w:val="StyleUnderline"/>
          <w:rFonts w:asciiTheme="majorHAnsi" w:hAnsiTheme="majorHAnsi" w:cstheme="majorHAnsi"/>
        </w:rPr>
        <w:t>to run large numbers of fine-grained simulations of past human civilizations</w:t>
      </w:r>
      <w:r w:rsidRPr="00A01681">
        <w:rPr>
          <w:rFonts w:asciiTheme="majorHAnsi" w:hAnsiTheme="majorHAnsi" w:cstheme="majorHAnsi"/>
          <w:sz w:val="16"/>
        </w:rPr>
        <w:t xml:space="preserve">. Under some not-too-implausible assumptions, </w:t>
      </w:r>
      <w:r w:rsidRPr="00A01681">
        <w:rPr>
          <w:rStyle w:val="StyleUnderline"/>
          <w:rFonts w:asciiTheme="majorHAnsi" w:hAnsiTheme="majorHAnsi" w:cstheme="majorHAnsi"/>
        </w:rPr>
        <w:t xml:space="preserve">the result can be that </w:t>
      </w:r>
      <w:r w:rsidRPr="00A01681">
        <w:rPr>
          <w:rStyle w:val="StyleUnderline"/>
          <w:rFonts w:asciiTheme="majorHAnsi" w:hAnsiTheme="majorHAnsi" w:cstheme="majorHAnsi"/>
          <w:highlight w:val="cyan"/>
        </w:rPr>
        <w:t>almost all minds</w:t>
      </w:r>
      <w:r w:rsidRPr="00A01681">
        <w:rPr>
          <w:rStyle w:val="StyleUnderline"/>
          <w:rFonts w:asciiTheme="majorHAnsi" w:hAnsiTheme="majorHAnsi" w:cstheme="majorHAnsi"/>
        </w:rPr>
        <w:t xml:space="preserve"> like ours </w:t>
      </w:r>
      <w:r w:rsidRPr="00A01681">
        <w:rPr>
          <w:rStyle w:val="StyleUnderline"/>
          <w:rFonts w:asciiTheme="majorHAnsi" w:hAnsiTheme="majorHAnsi" w:cstheme="majorHAnsi"/>
          <w:highlight w:val="cyan"/>
        </w:rPr>
        <w:t>are simulated</w:t>
      </w:r>
      <w:r w:rsidRPr="00A01681">
        <w:rPr>
          <w:rStyle w:val="StyleUnderline"/>
          <w:rFonts w:asciiTheme="majorHAnsi" w:hAnsiTheme="majorHAnsi" w:cstheme="majorHAnsi"/>
        </w:rPr>
        <w:t xml:space="preserve"> minds, and that we should therefore assign a significant probability to being such computer-emulated minds rather than the</w:t>
      </w:r>
      <w:r w:rsidRPr="00A01681">
        <w:rPr>
          <w:rFonts w:asciiTheme="majorHAnsi" w:hAnsiTheme="majorHAnsi" w:cstheme="majorHAnsi"/>
          <w:sz w:val="16"/>
        </w:rPr>
        <w:t xml:space="preserve"> (subjectively indistinguishable) </w:t>
      </w:r>
      <w:r w:rsidRPr="00A01681">
        <w:rPr>
          <w:rStyle w:val="StyleUnderline"/>
          <w:rFonts w:asciiTheme="majorHAnsi" w:hAnsiTheme="majorHAnsi" w:cstheme="majorHAnsi"/>
        </w:rPr>
        <w:t xml:space="preserve">minds of originally evolved creatures. And if we are, we suffer the risk that the simulation may be shut down at any time. A </w:t>
      </w:r>
      <w:r w:rsidRPr="00A01681">
        <w:rPr>
          <w:rStyle w:val="StyleUnderline"/>
          <w:rFonts w:asciiTheme="majorHAnsi" w:hAnsiTheme="majorHAnsi" w:cstheme="majorHAnsi"/>
          <w:highlight w:val="cyan"/>
        </w:rPr>
        <w:t>decision to terminate our simulation</w:t>
      </w:r>
      <w:r w:rsidRPr="00A01681">
        <w:rPr>
          <w:rFonts w:asciiTheme="majorHAnsi" w:hAnsiTheme="majorHAnsi" w:cstheme="majorHAnsi"/>
          <w:sz w:val="16"/>
        </w:rPr>
        <w:t xml:space="preserve"> may </w:t>
      </w:r>
      <w:r w:rsidRPr="00A01681">
        <w:rPr>
          <w:rStyle w:val="StyleUnderline"/>
          <w:rFonts w:asciiTheme="majorHAnsi" w:hAnsiTheme="majorHAnsi" w:cstheme="majorHAnsi"/>
        </w:rPr>
        <w:t xml:space="preserve">be </w:t>
      </w:r>
      <w:r w:rsidRPr="00A01681">
        <w:rPr>
          <w:rStyle w:val="Emphasis"/>
          <w:rFonts w:asciiTheme="majorHAnsi" w:hAnsiTheme="majorHAnsi" w:cstheme="majorHAnsi"/>
          <w:highlight w:val="cyan"/>
        </w:rPr>
        <w:t>prompted by our actions</w:t>
      </w:r>
      <w:r w:rsidRPr="00A01681">
        <w:rPr>
          <w:rFonts w:asciiTheme="majorHAnsi" w:hAnsiTheme="majorHAnsi" w:cstheme="majorHAnsi"/>
          <w:sz w:val="16"/>
        </w:rPr>
        <w:t xml:space="preserve"> or by exogenous factors. </w:t>
      </w:r>
      <w:r w:rsidRPr="00A01681">
        <w:rPr>
          <w:rFonts w:asciiTheme="majorHAnsi" w:hAnsiTheme="majorHAnsi" w:cstheme="majorHAnsi"/>
          <w:sz w:val="16"/>
          <w:szCs w:val="16"/>
        </w:rPr>
        <w:t xml:space="preserve">While to some it may seem frivolous to list such </w:t>
      </w:r>
      <w:r w:rsidRPr="00A01681">
        <w:rPr>
          <w:rFonts w:asciiTheme="majorHAnsi" w:hAnsiTheme="majorHAnsi" w:cstheme="majorHAnsi"/>
          <w:sz w:val="16"/>
          <w:szCs w:val="16"/>
        </w:rPr>
        <w:lastRenderedPageBreak/>
        <w:t xml:space="preserve">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RPr="00A01681">
        <w:rPr>
          <w:rFonts w:asciiTheme="majorHAnsi" w:hAnsiTheme="majorHAnsi" w:cstheme="majorHAnsi"/>
        </w:rPr>
        <w:t xml:space="preserve">4.4 </w:t>
      </w:r>
      <w:r w:rsidRPr="00A01681">
        <w:rPr>
          <w:rStyle w:val="Emphasis"/>
          <w:rFonts w:asciiTheme="majorHAnsi" w:hAnsiTheme="majorHAnsi" w:cstheme="majorHAnsi"/>
          <w:highlight w:val="cyan"/>
        </w:rPr>
        <w:t>Badly programmed superintelligence</w:t>
      </w:r>
      <w:r w:rsidRPr="00A01681">
        <w:rPr>
          <w:rFonts w:asciiTheme="majorHAnsi" w:hAnsiTheme="majorHAnsi" w:cstheme="majorHAnsi"/>
        </w:rPr>
        <w:t xml:space="preserve"> </w:t>
      </w:r>
      <w:r w:rsidRPr="00A01681">
        <w:rPr>
          <w:rStyle w:val="StyleUnderline"/>
          <w:rFonts w:asciiTheme="majorHAnsi" w:hAnsiTheme="majorHAnsi" w:cstheme="majorHAnsi"/>
        </w:rPr>
        <w:t xml:space="preserve">When we create the first </w:t>
      </w:r>
      <w:proofErr w:type="spellStart"/>
      <w:r w:rsidRPr="00A01681">
        <w:rPr>
          <w:rStyle w:val="StyleUnderline"/>
          <w:rFonts w:asciiTheme="majorHAnsi" w:hAnsiTheme="majorHAnsi" w:cstheme="majorHAnsi"/>
        </w:rPr>
        <w:t>superintelligent</w:t>
      </w:r>
      <w:proofErr w:type="spellEnd"/>
      <w:r w:rsidRPr="00A01681">
        <w:rPr>
          <w:rStyle w:val="StyleUnderline"/>
          <w:rFonts w:asciiTheme="majorHAnsi" w:hAnsiTheme="majorHAnsi" w:cstheme="majorHAnsi"/>
        </w:rPr>
        <w:t xml:space="preserve"> entity</w:t>
      </w:r>
      <w:r w:rsidRPr="00A01681">
        <w:rPr>
          <w:rFonts w:asciiTheme="majorHAnsi" w:hAnsiTheme="majorHAnsi" w:cstheme="majorHAnsi"/>
          <w:sz w:val="16"/>
        </w:rPr>
        <w:t xml:space="preserve"> [28-34], </w:t>
      </w:r>
      <w:r w:rsidRPr="00A01681">
        <w:rPr>
          <w:rStyle w:val="StyleUnderline"/>
          <w:rFonts w:asciiTheme="majorHAnsi" w:hAnsiTheme="majorHAnsi" w:cstheme="majorHAnsi"/>
        </w:rPr>
        <w:t>we might make a mistake and give it goals that lead it to annihilate humankind</w:t>
      </w:r>
      <w:r w:rsidRPr="00A01681">
        <w:rPr>
          <w:rFonts w:asciiTheme="majorHAnsi" w:hAnsiTheme="majorHAnsi" w:cstheme="majorHAnsi"/>
          <w:sz w:val="16"/>
        </w:rPr>
        <w:t xml:space="preserve">, assuming its </w:t>
      </w:r>
      <w:r w:rsidRPr="00A01681">
        <w:rPr>
          <w:rStyle w:val="StyleUnderline"/>
          <w:rFonts w:asciiTheme="majorHAnsi" w:hAnsiTheme="majorHAnsi" w:cstheme="majorHAnsi"/>
        </w:rPr>
        <w:t>enormous intellectual advantage gives it the power to do so</w:t>
      </w:r>
      <w:r w:rsidRPr="00A01681">
        <w:rPr>
          <w:rFonts w:asciiTheme="majorHAnsi" w:hAnsiTheme="majorHAnsi" w:cstheme="majorHAnsi"/>
          <w:sz w:val="16"/>
        </w:rPr>
        <w:t xml:space="preserve">. For example, </w:t>
      </w:r>
      <w:r w:rsidRPr="00A01681">
        <w:rPr>
          <w:rStyle w:val="StyleUnderline"/>
          <w:rFonts w:asciiTheme="majorHAnsi" w:hAnsiTheme="majorHAnsi" w:cstheme="majorHAnsi"/>
        </w:rPr>
        <w:t xml:space="preserve">we could </w:t>
      </w:r>
      <w:r w:rsidRPr="00A01681">
        <w:rPr>
          <w:rStyle w:val="StyleUnderline"/>
          <w:rFonts w:asciiTheme="majorHAnsi" w:hAnsiTheme="majorHAnsi" w:cstheme="majorHAnsi"/>
          <w:highlight w:val="cyan"/>
        </w:rPr>
        <w:t>mistakenly elevate a subgoal to</w:t>
      </w:r>
      <w:r w:rsidRPr="00A01681">
        <w:rPr>
          <w:rStyle w:val="StyleUnderline"/>
          <w:rFonts w:asciiTheme="majorHAnsi" w:hAnsiTheme="majorHAnsi" w:cstheme="majorHAnsi"/>
        </w:rPr>
        <w:t xml:space="preserve"> the status of </w:t>
      </w:r>
      <w:r w:rsidRPr="00A01681">
        <w:rPr>
          <w:rStyle w:val="StyleUnderline"/>
          <w:rFonts w:asciiTheme="majorHAnsi" w:hAnsiTheme="majorHAnsi" w:cstheme="majorHAnsi"/>
          <w:highlight w:val="cyan"/>
        </w:rPr>
        <w:t xml:space="preserve">a </w:t>
      </w:r>
      <w:proofErr w:type="spellStart"/>
      <w:r w:rsidRPr="00A01681">
        <w:rPr>
          <w:rStyle w:val="StyleUnderline"/>
          <w:rFonts w:asciiTheme="majorHAnsi" w:hAnsiTheme="majorHAnsi" w:cstheme="majorHAnsi"/>
          <w:highlight w:val="cyan"/>
        </w:rPr>
        <w:t>supergoal</w:t>
      </w:r>
      <w:proofErr w:type="spellEnd"/>
      <w:r w:rsidRPr="00A01681">
        <w:rPr>
          <w:rStyle w:val="StyleUnderline"/>
          <w:rFonts w:asciiTheme="majorHAnsi" w:hAnsiTheme="majorHAnsi" w:cstheme="majorHAnsi"/>
        </w:rPr>
        <w:t xml:space="preserve">. We tell it to </w:t>
      </w:r>
      <w:r w:rsidRPr="00A01681">
        <w:rPr>
          <w:rStyle w:val="StyleUnderline"/>
          <w:rFonts w:asciiTheme="majorHAnsi" w:hAnsiTheme="majorHAnsi" w:cstheme="majorHAnsi"/>
          <w:highlight w:val="cyan"/>
        </w:rPr>
        <w:t>solve a</w:t>
      </w:r>
      <w:r w:rsidRPr="00A01681">
        <w:rPr>
          <w:rStyle w:val="StyleUnderline"/>
          <w:rFonts w:asciiTheme="majorHAnsi" w:hAnsiTheme="majorHAnsi" w:cstheme="majorHAnsi"/>
        </w:rPr>
        <w:t xml:space="preserve"> mathematical </w:t>
      </w:r>
      <w:r w:rsidRPr="00A01681">
        <w:rPr>
          <w:rStyle w:val="StyleUnderline"/>
          <w:rFonts w:asciiTheme="majorHAnsi" w:hAnsiTheme="majorHAnsi" w:cstheme="majorHAnsi"/>
          <w:highlight w:val="cyan"/>
        </w:rPr>
        <w:t>problem</w:t>
      </w:r>
      <w:r w:rsidRPr="00A01681">
        <w:rPr>
          <w:rStyle w:val="StyleUnderline"/>
          <w:rFonts w:asciiTheme="majorHAnsi" w:hAnsiTheme="majorHAnsi" w:cstheme="majorHAnsi"/>
        </w:rPr>
        <w:t xml:space="preserve">, and it complies by </w:t>
      </w:r>
      <w:r w:rsidRPr="00A01681">
        <w:rPr>
          <w:rStyle w:val="StyleUnderline"/>
          <w:rFonts w:asciiTheme="majorHAnsi" w:hAnsiTheme="majorHAnsi" w:cstheme="majorHAnsi"/>
          <w:highlight w:val="cyan"/>
        </w:rPr>
        <w:t>turning all the matter</w:t>
      </w:r>
      <w:r w:rsidRPr="00A01681">
        <w:rPr>
          <w:rStyle w:val="StyleUnderline"/>
          <w:rFonts w:asciiTheme="majorHAnsi" w:hAnsiTheme="majorHAnsi" w:cstheme="majorHAnsi"/>
        </w:rPr>
        <w:t xml:space="preserve"> in the solar system </w:t>
      </w:r>
      <w:r w:rsidRPr="00A01681">
        <w:rPr>
          <w:rStyle w:val="StyleUnderline"/>
          <w:rFonts w:asciiTheme="majorHAnsi" w:hAnsiTheme="majorHAnsi" w:cstheme="majorHAnsi"/>
          <w:highlight w:val="cyan"/>
        </w:rPr>
        <w:t>into a giant calculating device</w:t>
      </w:r>
      <w:r w:rsidRPr="00A01681">
        <w:rPr>
          <w:rFonts w:asciiTheme="majorHAnsi" w:hAnsiTheme="majorHAnsi" w:cstheme="majorHAnsi"/>
          <w:sz w:val="16"/>
        </w:rPr>
        <w:t xml:space="preserve">, in the process killing the person who asked the question. (For further analysis of this, see [35].) </w:t>
      </w:r>
      <w:r w:rsidRPr="00A01681">
        <w:rPr>
          <w:rFonts w:asciiTheme="majorHAnsi" w:hAnsiTheme="majorHAnsi" w:cstheme="majorHAnsi"/>
        </w:rPr>
        <w:t xml:space="preserve">4.5 </w:t>
      </w:r>
      <w:r w:rsidRPr="00A01681">
        <w:rPr>
          <w:rStyle w:val="Emphasis"/>
          <w:rFonts w:asciiTheme="majorHAnsi" w:hAnsiTheme="majorHAnsi" w:cstheme="majorHAnsi"/>
          <w:highlight w:val="cyan"/>
        </w:rPr>
        <w:t>Genetically engineered bio</w:t>
      </w:r>
      <w:r w:rsidRPr="00A01681">
        <w:rPr>
          <w:rStyle w:val="Emphasis"/>
          <w:rFonts w:asciiTheme="majorHAnsi" w:hAnsiTheme="majorHAnsi" w:cstheme="majorHAnsi"/>
        </w:rPr>
        <w:t xml:space="preserve">logical </w:t>
      </w:r>
      <w:r w:rsidRPr="00A01681">
        <w:rPr>
          <w:rStyle w:val="Emphasis"/>
          <w:rFonts w:asciiTheme="majorHAnsi" w:hAnsiTheme="majorHAnsi" w:cstheme="majorHAnsi"/>
          <w:highlight w:val="cyan"/>
        </w:rPr>
        <w:t>agent</w:t>
      </w:r>
      <w:r w:rsidRPr="00A01681">
        <w:rPr>
          <w:rFonts w:asciiTheme="majorHAnsi" w:hAnsiTheme="majorHAnsi" w:cstheme="majorHAnsi"/>
        </w:rPr>
        <w:t xml:space="preserve"> </w:t>
      </w:r>
      <w:proofErr w:type="gramStart"/>
      <w:r w:rsidRPr="00A01681">
        <w:rPr>
          <w:rStyle w:val="StyleUnderline"/>
          <w:rFonts w:asciiTheme="majorHAnsi" w:hAnsiTheme="majorHAnsi" w:cstheme="majorHAnsi"/>
        </w:rPr>
        <w:t>With</w:t>
      </w:r>
      <w:proofErr w:type="gramEnd"/>
      <w:r w:rsidRPr="00A01681">
        <w:rPr>
          <w:rStyle w:val="StyleUnderline"/>
          <w:rFonts w:asciiTheme="majorHAnsi" w:hAnsiTheme="majorHAnsi" w:cstheme="majorHAnsi"/>
        </w:rPr>
        <w:t xml:space="preserve"> the</w:t>
      </w:r>
      <w:r w:rsidRPr="00A01681">
        <w:rPr>
          <w:rFonts w:asciiTheme="majorHAnsi" w:hAnsiTheme="majorHAnsi" w:cstheme="majorHAnsi"/>
          <w:sz w:val="16"/>
        </w:rPr>
        <w:t xml:space="preserve"> fabulous </w:t>
      </w:r>
      <w:r w:rsidRPr="00A01681">
        <w:rPr>
          <w:rStyle w:val="StyleUnderline"/>
          <w:rFonts w:asciiTheme="majorHAnsi" w:hAnsiTheme="majorHAnsi" w:cstheme="majorHAnsi"/>
        </w:rPr>
        <w:t>advances in genetic technology</w:t>
      </w:r>
      <w:r w:rsidRPr="00A01681">
        <w:rPr>
          <w:rFonts w:asciiTheme="majorHAnsi" w:hAnsiTheme="majorHAnsi" w:cstheme="majorHAnsi"/>
          <w:sz w:val="16"/>
        </w:rPr>
        <w:t xml:space="preserve"> currently taking place, </w:t>
      </w:r>
      <w:r w:rsidRPr="00A01681">
        <w:rPr>
          <w:rStyle w:val="StyleUnderline"/>
          <w:rFonts w:asciiTheme="majorHAnsi" w:hAnsiTheme="majorHAnsi" w:cstheme="majorHAnsi"/>
        </w:rPr>
        <w:t xml:space="preserve">it may </w:t>
      </w:r>
      <w:r w:rsidRPr="00A01681">
        <w:rPr>
          <w:rStyle w:val="StyleUnderline"/>
          <w:rFonts w:asciiTheme="majorHAnsi" w:hAnsiTheme="majorHAnsi" w:cstheme="majorHAnsi"/>
          <w:highlight w:val="cyan"/>
        </w:rPr>
        <w:t xml:space="preserve">become possible </w:t>
      </w:r>
      <w:r w:rsidRPr="00A01681">
        <w:rPr>
          <w:rStyle w:val="StyleUnderline"/>
          <w:rFonts w:asciiTheme="majorHAnsi" w:hAnsiTheme="majorHAnsi" w:cstheme="majorHAnsi"/>
        </w:rPr>
        <w:t>for a tyrant, terrorist</w:t>
      </w:r>
      <w:r w:rsidRPr="00A01681">
        <w:rPr>
          <w:rFonts w:asciiTheme="majorHAnsi" w:hAnsiTheme="majorHAnsi" w:cstheme="majorHAnsi"/>
          <w:sz w:val="16"/>
        </w:rPr>
        <w:t xml:space="preserve">, or </w:t>
      </w:r>
      <w:r w:rsidRPr="00A01681">
        <w:rPr>
          <w:rFonts w:asciiTheme="majorHAnsi" w:hAnsiTheme="majorHAnsi" w:cstheme="majorHAnsi"/>
          <w:strike/>
          <w:sz w:val="16"/>
        </w:rPr>
        <w:t>lunatic</w:t>
      </w:r>
      <w:r w:rsidRPr="00A01681">
        <w:rPr>
          <w:rFonts w:asciiTheme="majorHAnsi" w:hAnsiTheme="majorHAnsi" w:cstheme="majorHAnsi"/>
          <w:sz w:val="16"/>
        </w:rPr>
        <w:t xml:space="preserve"> </w:t>
      </w:r>
      <w:r w:rsidRPr="00A01681">
        <w:rPr>
          <w:rStyle w:val="StyleUnderline"/>
          <w:rFonts w:asciiTheme="majorHAnsi" w:hAnsiTheme="majorHAnsi" w:cstheme="majorHAnsi"/>
          <w:highlight w:val="cyan"/>
        </w:rPr>
        <w:t>to create a doomsday virus</w:t>
      </w:r>
      <w:r w:rsidRPr="00A01681">
        <w:rPr>
          <w:rFonts w:asciiTheme="majorHAnsi" w:hAnsiTheme="majorHAnsi" w:cstheme="majorHAnsi"/>
          <w:sz w:val="16"/>
        </w:rPr>
        <w:t xml:space="preserve">, an organism </w:t>
      </w:r>
      <w:r w:rsidRPr="00A01681">
        <w:rPr>
          <w:rStyle w:val="StyleUnderline"/>
          <w:rFonts w:asciiTheme="majorHAnsi" w:hAnsiTheme="majorHAnsi" w:cstheme="majorHAnsi"/>
        </w:rPr>
        <w:t xml:space="preserve">that </w:t>
      </w:r>
      <w:r w:rsidRPr="00A01681">
        <w:rPr>
          <w:rStyle w:val="Emphasis"/>
          <w:rFonts w:asciiTheme="majorHAnsi" w:hAnsiTheme="majorHAnsi" w:cstheme="majorHAnsi"/>
        </w:rPr>
        <w:t>combines long latency with high virulence and mortality</w:t>
      </w:r>
      <w:r w:rsidRPr="00A01681">
        <w:rPr>
          <w:rFonts w:asciiTheme="majorHAnsi" w:hAnsiTheme="majorHAnsi" w:cstheme="majorHAnsi"/>
          <w:sz w:val="16"/>
        </w:rPr>
        <w:t xml:space="preserve"> [36]. </w:t>
      </w:r>
      <w:r w:rsidRPr="00A01681">
        <w:rPr>
          <w:rStyle w:val="StyleUnderline"/>
          <w:rFonts w:asciiTheme="majorHAnsi" w:hAnsiTheme="majorHAnsi" w:cstheme="majorHAnsi"/>
        </w:rPr>
        <w:t xml:space="preserve">Dangerous viruses </w:t>
      </w:r>
      <w:r w:rsidRPr="00A01681">
        <w:rPr>
          <w:rStyle w:val="StyleUnderline"/>
          <w:rFonts w:asciiTheme="majorHAnsi" w:hAnsiTheme="majorHAnsi" w:cstheme="majorHAnsi"/>
          <w:highlight w:val="cyan"/>
        </w:rPr>
        <w:t>can</w:t>
      </w:r>
      <w:r w:rsidRPr="00A01681">
        <w:rPr>
          <w:rStyle w:val="StyleUnderline"/>
          <w:rFonts w:asciiTheme="majorHAnsi" w:hAnsiTheme="majorHAnsi" w:cstheme="majorHAnsi"/>
        </w:rPr>
        <w:t xml:space="preserve"> even </w:t>
      </w:r>
      <w:r w:rsidRPr="00A01681">
        <w:rPr>
          <w:rStyle w:val="StyleUnderline"/>
          <w:rFonts w:asciiTheme="majorHAnsi" w:hAnsiTheme="majorHAnsi" w:cstheme="majorHAnsi"/>
          <w:highlight w:val="cyan"/>
        </w:rPr>
        <w:t>be spawned unintentionally</w:t>
      </w:r>
    </w:p>
    <w:p w14:paraId="175346A2" w14:textId="77777777" w:rsidR="00AC79B5" w:rsidRPr="00A01681" w:rsidRDefault="00AC79B5" w:rsidP="00AC79B5">
      <w:pPr>
        <w:pStyle w:val="Heading4"/>
        <w:rPr>
          <w:rFonts w:asciiTheme="majorHAnsi" w:hAnsiTheme="majorHAnsi" w:cstheme="majorHAnsi"/>
        </w:rPr>
      </w:pPr>
      <w:r w:rsidRPr="00A01681">
        <w:rPr>
          <w:rFonts w:asciiTheme="majorHAnsi" w:hAnsiTheme="majorHAnsi" w:cstheme="majorHAnsi"/>
        </w:rPr>
        <w:t>The military is developing isomer bombs—even just testing will destroy the Universe</w:t>
      </w:r>
    </w:p>
    <w:p w14:paraId="70C968A0" w14:textId="77777777" w:rsidR="00AC79B5" w:rsidRPr="00A01681" w:rsidRDefault="00AC79B5" w:rsidP="00AC79B5">
      <w:pPr>
        <w:rPr>
          <w:rFonts w:asciiTheme="majorHAnsi" w:hAnsiTheme="majorHAnsi" w:cstheme="majorHAnsi"/>
          <w:sz w:val="14"/>
        </w:rPr>
      </w:pPr>
      <w:proofErr w:type="spellStart"/>
      <w:r w:rsidRPr="00A01681">
        <w:rPr>
          <w:rStyle w:val="Style13ptBold"/>
          <w:rFonts w:asciiTheme="majorHAnsi" w:hAnsiTheme="majorHAnsi" w:cstheme="majorHAnsi"/>
        </w:rPr>
        <w:t>Bekkum</w:t>
      </w:r>
      <w:proofErr w:type="spellEnd"/>
      <w:r w:rsidRPr="00A01681">
        <w:rPr>
          <w:rStyle w:val="Style13ptBold"/>
          <w:rFonts w:asciiTheme="majorHAnsi" w:hAnsiTheme="majorHAnsi" w:cstheme="majorHAnsi"/>
        </w:rPr>
        <w:t xml:space="preserve"> 4</w:t>
      </w:r>
      <w:r w:rsidRPr="00A01681">
        <w:rPr>
          <w:rFonts w:asciiTheme="majorHAnsi" w:hAnsiTheme="majorHAnsi" w:cstheme="majorHAnsi"/>
          <w:sz w:val="14"/>
        </w:rPr>
        <w:t xml:space="preserve"> – Gary S. </w:t>
      </w:r>
      <w:proofErr w:type="spellStart"/>
      <w:r w:rsidRPr="00A01681">
        <w:rPr>
          <w:rFonts w:asciiTheme="majorHAnsi" w:hAnsiTheme="majorHAnsi" w:cstheme="majorHAnsi"/>
          <w:sz w:val="14"/>
        </w:rPr>
        <w:t>Bekkum</w:t>
      </w:r>
      <w:proofErr w:type="spellEnd"/>
      <w:r w:rsidRPr="00A01681">
        <w:rPr>
          <w:rFonts w:asciiTheme="majorHAnsi" w:hAnsiTheme="majorHAnsi" w:cstheme="majorHAnsi"/>
          <w:sz w:val="14"/>
        </w:rPr>
        <w:t xml:space="preserve">, Founder of Spacetime Threat Assessment Report Research, Founder of </w:t>
      </w:r>
      <w:proofErr w:type="spellStart"/>
      <w:r w:rsidRPr="00A01681">
        <w:rPr>
          <w:rFonts w:asciiTheme="majorHAnsi" w:hAnsiTheme="majorHAnsi" w:cstheme="majorHAnsi"/>
          <w:sz w:val="14"/>
        </w:rPr>
        <w:t>STARstream</w:t>
      </w:r>
      <w:proofErr w:type="spellEnd"/>
      <w:r w:rsidRPr="00A01681">
        <w:rPr>
          <w:rFonts w:asciiTheme="majorHAnsi" w:hAnsiTheme="majorHAnsi" w:cstheme="majorHAnsi"/>
          <w:sz w:val="14"/>
        </w:rPr>
        <w:t xml:space="preserve"> Research, Futurist, "American Military is Pursuing New Types of Exotic Weapons", Pravda, 8-30, http://www.starstreamresearch.com/dark_matters.htm</w:t>
      </w:r>
    </w:p>
    <w:p w14:paraId="79BFAFAB" w14:textId="77777777" w:rsidR="00AC79B5" w:rsidRPr="00A01681" w:rsidRDefault="00AC79B5" w:rsidP="00AC79B5">
      <w:pPr>
        <w:rPr>
          <w:rStyle w:val="StyleUnderline"/>
          <w:rFonts w:asciiTheme="majorHAnsi" w:hAnsiTheme="majorHAnsi" w:cstheme="majorHAnsi"/>
        </w:rPr>
      </w:pPr>
      <w:r w:rsidRPr="00A01681">
        <w:rPr>
          <w:rFonts w:asciiTheme="majorHAnsi" w:hAnsiTheme="majorHAnsi" w:cstheme="majorHAnsi"/>
          <w:sz w:val="14"/>
        </w:rPr>
        <w:t xml:space="preserve">Recently the British science news journal "New Scientist" revealed that the </w:t>
      </w:r>
      <w:r w:rsidRPr="00A01681">
        <w:rPr>
          <w:rStyle w:val="StyleUnderline"/>
          <w:rFonts w:asciiTheme="majorHAnsi" w:hAnsiTheme="majorHAnsi" w:cstheme="majorHAnsi"/>
          <w:highlight w:val="cyan"/>
        </w:rPr>
        <w:t>America</w:t>
      </w:r>
      <w:r w:rsidRPr="00A01681">
        <w:rPr>
          <w:rStyle w:val="StyleUnderline"/>
          <w:rFonts w:asciiTheme="majorHAnsi" w:hAnsiTheme="majorHAnsi" w:cstheme="majorHAnsi"/>
        </w:rPr>
        <w:t xml:space="preserve">n military </w:t>
      </w:r>
      <w:r w:rsidRPr="00A01681">
        <w:rPr>
          <w:rStyle w:val="StyleUnderline"/>
          <w:rFonts w:asciiTheme="majorHAnsi" w:hAnsiTheme="majorHAnsi" w:cstheme="majorHAnsi"/>
          <w:highlight w:val="cyan"/>
        </w:rPr>
        <w:t>is pursuing</w:t>
      </w:r>
      <w:r w:rsidRPr="00A01681">
        <w:rPr>
          <w:rFonts w:asciiTheme="majorHAnsi" w:hAnsiTheme="majorHAnsi" w:cstheme="majorHAnsi"/>
          <w:sz w:val="14"/>
        </w:rPr>
        <w:t xml:space="preserve"> new types of exotic bombs - including a new class of </w:t>
      </w:r>
      <w:r w:rsidRPr="00A01681">
        <w:rPr>
          <w:rStyle w:val="StyleUnderline"/>
          <w:rFonts w:asciiTheme="majorHAnsi" w:hAnsiTheme="majorHAnsi" w:cstheme="majorHAnsi"/>
          <w:highlight w:val="cyan"/>
        </w:rPr>
        <w:t>isomeric</w:t>
      </w:r>
      <w:r w:rsidRPr="00A01681">
        <w:rPr>
          <w:rStyle w:val="StyleUnderline"/>
          <w:rFonts w:asciiTheme="majorHAnsi" w:hAnsiTheme="majorHAnsi" w:cstheme="majorHAnsi"/>
        </w:rPr>
        <w:t xml:space="preserve"> gamma ray </w:t>
      </w:r>
      <w:r w:rsidRPr="00A01681">
        <w:rPr>
          <w:rStyle w:val="StyleUnderline"/>
          <w:rFonts w:asciiTheme="majorHAnsi" w:hAnsiTheme="majorHAnsi" w:cstheme="majorHAnsi"/>
          <w:highlight w:val="cyan"/>
        </w:rPr>
        <w:t>weapons</w:t>
      </w:r>
      <w:r w:rsidRPr="00A01681">
        <w:rPr>
          <w:rStyle w:val="StyleUnderline"/>
          <w:rFonts w:asciiTheme="majorHAnsi" w:hAnsiTheme="majorHAnsi" w:cstheme="majorHAnsi"/>
        </w:rPr>
        <w:t xml:space="preserve">. </w:t>
      </w:r>
      <w:r w:rsidRPr="00A01681">
        <w:rPr>
          <w:rFonts w:asciiTheme="majorHAnsi" w:hAnsiTheme="majorHAnsi" w:cstheme="majorHAnsi"/>
          <w:sz w:val="14"/>
        </w:rPr>
        <w:t xml:space="preserve">Unlike conventional atomic and hydrogen bombs, </w:t>
      </w:r>
      <w:r w:rsidRPr="00A01681">
        <w:rPr>
          <w:rStyle w:val="StyleUnderline"/>
          <w:rFonts w:asciiTheme="majorHAnsi" w:hAnsiTheme="majorHAnsi" w:cstheme="majorHAnsi"/>
        </w:rPr>
        <w:t xml:space="preserve">the new weapons would trigger the release of energy by </w:t>
      </w:r>
      <w:r w:rsidRPr="00A01681">
        <w:rPr>
          <w:rStyle w:val="StyleUnderline"/>
          <w:rFonts w:asciiTheme="majorHAnsi" w:hAnsiTheme="majorHAnsi" w:cstheme="majorHAnsi"/>
          <w:highlight w:val="cyan"/>
        </w:rPr>
        <w:t>absorb</w:t>
      </w:r>
      <w:r w:rsidRPr="00A01681">
        <w:rPr>
          <w:rStyle w:val="StyleUnderline"/>
          <w:rFonts w:asciiTheme="majorHAnsi" w:hAnsiTheme="majorHAnsi" w:cstheme="majorHAnsi"/>
        </w:rPr>
        <w:t xml:space="preserve">ing </w:t>
      </w:r>
      <w:r w:rsidRPr="00A01681">
        <w:rPr>
          <w:rStyle w:val="StyleUnderline"/>
          <w:rFonts w:asciiTheme="majorHAnsi" w:hAnsiTheme="majorHAnsi" w:cstheme="majorHAnsi"/>
          <w:highlight w:val="cyan"/>
        </w:rPr>
        <w:t>radiation</w:t>
      </w:r>
      <w:r w:rsidRPr="00A01681">
        <w:rPr>
          <w:rStyle w:val="StyleUnderline"/>
          <w:rFonts w:asciiTheme="majorHAnsi" w:hAnsiTheme="majorHAnsi" w:cstheme="majorHAnsi"/>
        </w:rPr>
        <w:t xml:space="preserve">, and </w:t>
      </w:r>
      <w:r w:rsidRPr="00A01681">
        <w:rPr>
          <w:rStyle w:val="StyleUnderline"/>
          <w:rFonts w:asciiTheme="majorHAnsi" w:hAnsiTheme="majorHAnsi" w:cstheme="majorHAnsi"/>
          <w:highlight w:val="cyan"/>
        </w:rPr>
        <w:t>respond by re-emitting</w:t>
      </w:r>
      <w:r w:rsidRPr="00A01681">
        <w:rPr>
          <w:rStyle w:val="StyleUnderline"/>
          <w:rFonts w:asciiTheme="majorHAnsi" w:hAnsiTheme="majorHAnsi" w:cstheme="majorHAnsi"/>
        </w:rPr>
        <w:t xml:space="preserve"> a far more </w:t>
      </w:r>
      <w:r w:rsidRPr="00A01681">
        <w:rPr>
          <w:rStyle w:val="Emphasis"/>
          <w:rFonts w:asciiTheme="majorHAnsi" w:hAnsiTheme="majorHAnsi" w:cstheme="majorHAnsi"/>
          <w:highlight w:val="cyan"/>
        </w:rPr>
        <w:t>powerful radiation</w:t>
      </w:r>
      <w:r w:rsidRPr="00A01681">
        <w:rPr>
          <w:rFonts w:asciiTheme="majorHAnsi" w:hAnsiTheme="majorHAnsi" w:cstheme="majorHAnsi"/>
          <w:sz w:val="14"/>
        </w:rPr>
        <w:t xml:space="preserve">. In this new category of gamma-ray weapons, a nuclear isomer absorbs x-rays </w:t>
      </w:r>
      <w:r w:rsidRPr="00A01681">
        <w:rPr>
          <w:rStyle w:val="StyleUnderline"/>
          <w:rFonts w:asciiTheme="majorHAnsi" w:hAnsiTheme="majorHAnsi" w:cstheme="majorHAnsi"/>
        </w:rPr>
        <w:t>and re-emits higher frequency gamma rays</w:t>
      </w:r>
      <w:r w:rsidRPr="00A01681">
        <w:rPr>
          <w:rFonts w:asciiTheme="majorHAnsi" w:hAnsiTheme="majorHAnsi" w:cstheme="majorHAnsi"/>
          <w:sz w:val="14"/>
        </w:rPr>
        <w:t xml:space="preserve">. The emitted gamma radiation has been reported to release 60 times the energy of the x-rays that trigger the effect. 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w:t>
      </w:r>
      <w:r w:rsidRPr="00A01681">
        <w:rPr>
          <w:rStyle w:val="StyleUnderline"/>
          <w:rFonts w:asciiTheme="majorHAnsi" w:hAnsiTheme="majorHAnsi" w:cstheme="majorHAnsi"/>
        </w:rPr>
        <w:t xml:space="preserve">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A01681">
        <w:rPr>
          <w:rStyle w:val="StyleUnderline"/>
          <w:rFonts w:asciiTheme="majorHAnsi" w:hAnsiTheme="majorHAnsi" w:cstheme="majorHAnsi"/>
        </w:rPr>
        <w:t>Defence</w:t>
      </w:r>
      <w:proofErr w:type="spellEnd"/>
      <w:r w:rsidRPr="00A01681">
        <w:rPr>
          <w:rStyle w:val="StyleUnderline"/>
          <w:rFonts w:asciiTheme="majorHAnsi" w:hAnsiTheme="majorHAnsi" w:cstheme="majorHAnsi"/>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w:t>
      </w:r>
      <w:r w:rsidRPr="00A01681">
        <w:rPr>
          <w:rFonts w:asciiTheme="majorHAnsi" w:hAnsiTheme="majorHAnsi" w:cstheme="majorHAnsi"/>
          <w:sz w:val="14"/>
        </w:rPr>
        <w:t xml:space="preserve">.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A01681">
        <w:rPr>
          <w:rFonts w:asciiTheme="majorHAnsi" w:hAnsiTheme="majorHAnsi" w:cstheme="majorHAnsi"/>
          <w:sz w:val="14"/>
        </w:rPr>
        <w:t>Firmage</w:t>
      </w:r>
      <w:proofErr w:type="spellEnd"/>
      <w:r w:rsidRPr="00A01681">
        <w:rPr>
          <w:rFonts w:asciiTheme="majorHAnsi" w:hAnsiTheme="majorHAnsi" w:cstheme="majorHAnsi"/>
          <w:sz w:val="14"/>
        </w:rPr>
        <w:t xml:space="preserve">, then the 28-year-old Silicon Valley CEO of the </w:t>
      </w:r>
      <w:proofErr w:type="gramStart"/>
      <w:r w:rsidRPr="00A01681">
        <w:rPr>
          <w:rFonts w:asciiTheme="majorHAnsi" w:hAnsiTheme="majorHAnsi" w:cstheme="majorHAnsi"/>
          <w:sz w:val="14"/>
        </w:rPr>
        <w:t>three billion dollar</w:t>
      </w:r>
      <w:proofErr w:type="gramEnd"/>
      <w:r w:rsidRPr="00A01681">
        <w:rPr>
          <w:rFonts w:asciiTheme="majorHAnsi" w:hAnsiTheme="majorHAnsi" w:cstheme="majorHAnsi"/>
          <w:sz w:val="14"/>
        </w:rPr>
        <w:t xml:space="preserve"> Internet firm US Web, began to fund research in parallel with NASA. </w:t>
      </w:r>
      <w:proofErr w:type="spellStart"/>
      <w:r w:rsidRPr="00A01681">
        <w:rPr>
          <w:rFonts w:asciiTheme="majorHAnsi" w:hAnsiTheme="majorHAnsi" w:cstheme="majorHAnsi"/>
          <w:sz w:val="14"/>
        </w:rPr>
        <w:t>Firmage</w:t>
      </w:r>
      <w:proofErr w:type="spellEnd"/>
      <w:r w:rsidRPr="00A01681">
        <w:rPr>
          <w:rFonts w:asciiTheme="majorHAnsi" w:hAnsiTheme="majorHAnsi" w:cstheme="majorHAnsi"/>
          <w:sz w:val="14"/>
        </w:rPr>
        <w:t xml:space="preserve"> hired a NASA Ames nano-technology scientist, Creon </w:t>
      </w:r>
      <w:proofErr w:type="spellStart"/>
      <w:r w:rsidRPr="00A01681">
        <w:rPr>
          <w:rFonts w:asciiTheme="majorHAnsi" w:hAnsiTheme="majorHAnsi" w:cstheme="majorHAnsi"/>
          <w:sz w:val="14"/>
        </w:rPr>
        <w:t>Levit</w:t>
      </w:r>
      <w:proofErr w:type="spellEnd"/>
      <w:r w:rsidRPr="00A01681">
        <w:rPr>
          <w:rFonts w:asciiTheme="majorHAnsi" w:hAnsiTheme="majorHAnsi" w:cstheme="majorHAnsi"/>
          <w:sz w:val="14"/>
        </w:rPr>
        <w:t>,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w:t>
      </w:r>
      <w:r w:rsidRPr="00A01681">
        <w:rPr>
          <w:rStyle w:val="StyleUnderline"/>
          <w:rFonts w:asciiTheme="majorHAnsi" w:hAnsiTheme="majorHAnsi" w:cstheme="majorHAnsi"/>
        </w:rPr>
        <w:t xml:space="preserve">, a "sub-quantum atomic bomb", </w:t>
      </w:r>
      <w:r w:rsidRPr="00A01681">
        <w:rPr>
          <w:rFonts w:asciiTheme="majorHAnsi" w:hAnsiTheme="majorHAnsi" w:cstheme="majorHAnsi"/>
          <w:sz w:val="14"/>
        </w:rPr>
        <w:t xml:space="preserve">being whispered about in what he called ⌠the dark halls of defense research. </w:t>
      </w:r>
      <w:r w:rsidRPr="00A01681">
        <w:rPr>
          <w:rStyle w:val="StyleUnderline"/>
          <w:rFonts w:asciiTheme="majorHAnsi" w:hAnsiTheme="majorHAnsi" w:cstheme="majorHAnsi"/>
        </w:rPr>
        <w:t>Sub-quantum physics is a controversial re-interpretation of quantum theory, based on so-called pilot wave theories, where an information field controls quantum particles</w:t>
      </w:r>
      <w:r w:rsidRPr="00A01681">
        <w:rPr>
          <w:rFonts w:asciiTheme="majorHAnsi" w:hAnsiTheme="majorHAnsi" w:cstheme="majorHAnsi"/>
          <w:sz w:val="14"/>
        </w:rPr>
        <w:t xml:space="preserve">. The late Professor David Bohm showed that the predictions of ordinary quantum mechanics could be recast into a pilot wave information theory. Recently Anthony </w:t>
      </w:r>
      <w:proofErr w:type="spellStart"/>
      <w:r w:rsidRPr="00A01681">
        <w:rPr>
          <w:rFonts w:asciiTheme="majorHAnsi" w:hAnsiTheme="majorHAnsi" w:cstheme="majorHAnsi"/>
          <w:sz w:val="14"/>
        </w:rPr>
        <w:t>Valentini</w:t>
      </w:r>
      <w:proofErr w:type="spellEnd"/>
      <w:r w:rsidRPr="00A01681">
        <w:rPr>
          <w:rFonts w:asciiTheme="majorHAnsi" w:hAnsiTheme="majorHAnsi" w:cstheme="majorHAnsi"/>
          <w:sz w:val="14"/>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w:t>
      </w:r>
      <w:r w:rsidRPr="00A01681">
        <w:rPr>
          <w:rFonts w:asciiTheme="majorHAnsi" w:hAnsiTheme="majorHAnsi" w:cstheme="majorHAnsi"/>
          <w:sz w:val="14"/>
        </w:rPr>
        <w:lastRenderedPageBreak/>
        <w:t xml:space="preserve">quantum bomb is not entirely out of the question. </w:t>
      </w:r>
      <w:r w:rsidRPr="00A01681">
        <w:rPr>
          <w:rStyle w:val="StyleUnderline"/>
          <w:rFonts w:asciiTheme="majorHAnsi" w:hAnsiTheme="majorHAnsi" w:cstheme="majorHAnsi"/>
        </w:rPr>
        <w:t xml:space="preserve">Even if the rumors of a sub-quantum bomb are pure fantasy, there is no question that mainstream physicists seriously contemplate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 "Such </w:t>
      </w:r>
      <w:r w:rsidRPr="00A01681">
        <w:rPr>
          <w:rStyle w:val="StyleUnderline"/>
          <w:rFonts w:asciiTheme="majorHAnsi" w:hAnsiTheme="majorHAnsi" w:cstheme="majorHAnsi"/>
          <w:highlight w:val="cyan"/>
        </w:rPr>
        <w:t>research should be forbidden</w:t>
      </w:r>
      <w:r w:rsidRPr="00A01681">
        <w:rPr>
          <w:rStyle w:val="StyleUnderline"/>
          <w:rFonts w:asciiTheme="majorHAnsi" w:hAnsiTheme="majorHAnsi" w:cstheme="majorHAnsi"/>
        </w:rPr>
        <w:t xml:space="preserve">!" In the early 1970's Soviet physicists were concerned that the vacuum of our universe was only one possible state of empty space. The fundamental state of empty space is called the "true vacuum". Our universe was thought to reside in a "false vacuum", protected from the true vacuum by "the wall of our world". A </w:t>
      </w:r>
      <w:r w:rsidRPr="00A01681">
        <w:rPr>
          <w:rStyle w:val="StyleUnderline"/>
          <w:rFonts w:asciiTheme="majorHAnsi" w:hAnsiTheme="majorHAnsi" w:cstheme="majorHAnsi"/>
          <w:highlight w:val="cyan"/>
        </w:rPr>
        <w:t>change from one vacuum state to another is</w:t>
      </w:r>
      <w:r w:rsidRPr="00A01681">
        <w:rPr>
          <w:rStyle w:val="StyleUnderline"/>
          <w:rFonts w:asciiTheme="majorHAnsi" w:hAnsiTheme="majorHAnsi" w:cstheme="majorHAnsi"/>
        </w:rPr>
        <w:t xml:space="preserve"> known as a </w:t>
      </w:r>
      <w:r w:rsidRPr="00A01681">
        <w:rPr>
          <w:rStyle w:val="StyleUnderline"/>
          <w:rFonts w:asciiTheme="majorHAnsi" w:hAnsiTheme="majorHAnsi" w:cstheme="majorHAnsi"/>
          <w:highlight w:val="cyan"/>
        </w:rPr>
        <w:t>phase transition</w:t>
      </w:r>
      <w:r w:rsidRPr="00A01681">
        <w:rPr>
          <w:rStyle w:val="StyleUnderline"/>
          <w:rFonts w:asciiTheme="majorHAnsi" w:hAnsiTheme="majorHAnsi" w:cstheme="majorHAnsi"/>
        </w:rPr>
        <w:t xml:space="preserve">. This is analogous to the transition between frozen and liquid water. Lev Okun, a Russian physicist and historian recalls Andrei Sakharov, the father of the Soviet hydrogen bomb, expressing his concern about research into the phase transitions of the vacuum. </w:t>
      </w:r>
      <w:r w:rsidRPr="00A01681">
        <w:rPr>
          <w:rStyle w:val="StyleUnderline"/>
          <w:rFonts w:asciiTheme="majorHAnsi" w:hAnsiTheme="majorHAnsi" w:cstheme="majorHAnsi"/>
          <w:highlight w:val="cyan"/>
        </w:rPr>
        <w:t>If the wall between vacuum states was to be breached</w:t>
      </w:r>
      <w:r w:rsidRPr="00A01681">
        <w:rPr>
          <w:rStyle w:val="StyleUnderline"/>
          <w:rFonts w:asciiTheme="majorHAnsi" w:hAnsiTheme="majorHAnsi" w:cstheme="majorHAnsi"/>
        </w:rPr>
        <w:t xml:space="preserve">, calculations showed </w:t>
      </w:r>
      <w:r w:rsidRPr="00A01681">
        <w:rPr>
          <w:rStyle w:val="StyleUnderline"/>
          <w:rFonts w:asciiTheme="majorHAnsi" w:hAnsiTheme="majorHAnsi" w:cstheme="majorHAnsi"/>
          <w:highlight w:val="cyan"/>
        </w:rPr>
        <w:t>that an unstoppable expanding bubble</w:t>
      </w:r>
      <w:r w:rsidRPr="00A01681">
        <w:rPr>
          <w:rStyle w:val="StyleUnderline"/>
          <w:rFonts w:asciiTheme="majorHAnsi" w:hAnsiTheme="majorHAnsi" w:cstheme="majorHAnsi"/>
        </w:rPr>
        <w:t xml:space="preserve"> would continue to </w:t>
      </w:r>
      <w:r w:rsidRPr="00A01681">
        <w:rPr>
          <w:rStyle w:val="StyleUnderline"/>
          <w:rFonts w:asciiTheme="majorHAnsi" w:hAnsiTheme="majorHAnsi" w:cstheme="majorHAnsi"/>
          <w:highlight w:val="cyan"/>
        </w:rPr>
        <w:t>grow until it destroyed our</w:t>
      </w:r>
      <w:r w:rsidRPr="00A01681">
        <w:rPr>
          <w:rStyle w:val="StyleUnderline"/>
          <w:rFonts w:asciiTheme="majorHAnsi" w:hAnsiTheme="majorHAnsi" w:cstheme="majorHAnsi"/>
        </w:rPr>
        <w:t xml:space="preserve"> entire </w:t>
      </w:r>
      <w:r w:rsidRPr="00A01681">
        <w:rPr>
          <w:rStyle w:val="StyleUnderline"/>
          <w:rFonts w:asciiTheme="majorHAnsi" w:hAnsiTheme="majorHAnsi" w:cstheme="majorHAnsi"/>
          <w:highlight w:val="cyan"/>
        </w:rPr>
        <w:t>universe</w:t>
      </w:r>
      <w:r w:rsidRPr="00A01681">
        <w:rPr>
          <w:rStyle w:val="StyleUnderline"/>
          <w:rFonts w:asciiTheme="majorHAnsi" w:hAnsiTheme="majorHAnsi" w:cstheme="majorHAnsi"/>
        </w:rPr>
        <w:t xml:space="preserve">! Sakharov declared that "Such research should be forbidden!" According to Okun, Sakharov feared that </w:t>
      </w:r>
      <w:r w:rsidRPr="00A01681">
        <w:rPr>
          <w:rStyle w:val="StyleUnderline"/>
          <w:rFonts w:asciiTheme="majorHAnsi" w:hAnsiTheme="majorHAnsi" w:cstheme="majorHAnsi"/>
          <w:highlight w:val="cyan"/>
        </w:rPr>
        <w:t>an experiment might</w:t>
      </w:r>
      <w:r w:rsidRPr="00A01681">
        <w:rPr>
          <w:rStyle w:val="StyleUnderline"/>
          <w:rFonts w:asciiTheme="majorHAnsi" w:hAnsiTheme="majorHAnsi" w:cstheme="majorHAnsi"/>
        </w:rPr>
        <w:t xml:space="preserve"> accidentally </w:t>
      </w:r>
      <w:r w:rsidRPr="00A01681">
        <w:rPr>
          <w:rStyle w:val="Emphasis"/>
          <w:rFonts w:asciiTheme="majorHAnsi" w:hAnsiTheme="majorHAnsi" w:cstheme="majorHAnsi"/>
          <w:highlight w:val="cyan"/>
        </w:rPr>
        <w:t>trigger a vacuum phase transition</w:t>
      </w:r>
      <w:r w:rsidRPr="00A01681">
        <w:rPr>
          <w:rStyle w:val="StyleUnderline"/>
          <w:rFonts w:asciiTheme="majorHAnsi" w:hAnsiTheme="majorHAnsi" w:cstheme="majorHAnsi"/>
        </w:rPr>
        <w:t xml:space="preserve">. </w:t>
      </w:r>
    </w:p>
    <w:p w14:paraId="65AA5176" w14:textId="77777777" w:rsidR="00AC79B5" w:rsidRPr="00A01681" w:rsidRDefault="00AC79B5" w:rsidP="00AC79B5">
      <w:pPr>
        <w:pStyle w:val="Heading4"/>
        <w:rPr>
          <w:rFonts w:asciiTheme="majorHAnsi" w:hAnsiTheme="majorHAnsi" w:cstheme="majorHAnsi"/>
        </w:rPr>
      </w:pPr>
      <w:r w:rsidRPr="00A01681">
        <w:rPr>
          <w:rFonts w:asciiTheme="majorHAnsi" w:hAnsiTheme="majorHAnsi" w:cstheme="majorHAnsi"/>
        </w:rPr>
        <w:t xml:space="preserve">Nuclear war can’t cause extinction – We’ve nuked ourselves </w:t>
      </w:r>
      <w:r w:rsidRPr="00A01681">
        <w:rPr>
          <w:rFonts w:asciiTheme="majorHAnsi" w:hAnsiTheme="majorHAnsi" w:cstheme="majorHAnsi"/>
          <w:u w:val="single"/>
        </w:rPr>
        <w:t>2000 times – guess what happened nothing</w:t>
      </w:r>
    </w:p>
    <w:p w14:paraId="520417B9" w14:textId="77777777" w:rsidR="00AC79B5" w:rsidRPr="00A01681" w:rsidRDefault="00AC79B5" w:rsidP="00AC79B5">
      <w:pPr>
        <w:rPr>
          <w:rFonts w:asciiTheme="majorHAnsi" w:hAnsiTheme="majorHAnsi" w:cstheme="majorHAnsi"/>
        </w:rPr>
      </w:pPr>
      <w:proofErr w:type="spellStart"/>
      <w:r w:rsidRPr="00A01681">
        <w:rPr>
          <w:rStyle w:val="Style13ptBold"/>
          <w:rFonts w:asciiTheme="majorHAnsi" w:hAnsiTheme="majorHAnsi" w:cstheme="majorHAnsi"/>
        </w:rPr>
        <w:t>Eken</w:t>
      </w:r>
      <w:proofErr w:type="spellEnd"/>
      <w:r w:rsidRPr="00A01681">
        <w:rPr>
          <w:rStyle w:val="Style13ptBold"/>
          <w:rFonts w:asciiTheme="majorHAnsi" w:hAnsiTheme="majorHAnsi" w:cstheme="majorHAnsi"/>
        </w:rPr>
        <w:t xml:space="preserve"> 17</w:t>
      </w:r>
      <w:r w:rsidRPr="00A01681">
        <w:rPr>
          <w:rFonts w:asciiTheme="majorHAnsi" w:hAnsiTheme="majorHAnsi" w:cstheme="majorHAnsi"/>
        </w:rPr>
        <w:t xml:space="preserve"> </w:t>
      </w:r>
      <w:r w:rsidRPr="00A01681">
        <w:rPr>
          <w:rFonts w:asciiTheme="majorHAnsi" w:hAnsiTheme="majorHAnsi" w:cstheme="majorHAnsi"/>
          <w:sz w:val="16"/>
          <w:szCs w:val="16"/>
        </w:rPr>
        <w:t xml:space="preserve">(Mattias </w:t>
      </w:r>
      <w:proofErr w:type="spellStart"/>
      <w:r w:rsidRPr="00A01681">
        <w:rPr>
          <w:rFonts w:asciiTheme="majorHAnsi" w:hAnsiTheme="majorHAnsi" w:cstheme="majorHAnsi"/>
          <w:sz w:val="16"/>
          <w:szCs w:val="16"/>
        </w:rPr>
        <w:t>Eken</w:t>
      </w:r>
      <w:proofErr w:type="spellEnd"/>
      <w:r w:rsidRPr="00A01681">
        <w:rPr>
          <w:rFonts w:asciiTheme="majorHAnsi" w:hAnsiTheme="majorHAnsi" w:cstheme="majorHAnsi"/>
          <w:sz w:val="16"/>
          <w:szCs w:val="16"/>
        </w:rPr>
        <w:t xml:space="preserve"> - PhD student in Modern History at the University of St Andrews whose thesis focuses on “The Enola Gay Controversy and the American Encounter with Nuclear Weapons”. &lt;MKIM&gt; “The understandable fear of nuclear weapons doesn’t match reality”. 3/14/17. DOA: 7/17/19. https://theconversation.com/the-understandable-fear-of-nuclear-weapons-doesnt-match-reality-73563)</w:t>
      </w:r>
    </w:p>
    <w:p w14:paraId="020EF7B7" w14:textId="77777777" w:rsidR="00AC79B5" w:rsidRPr="00A01681" w:rsidRDefault="00AC79B5" w:rsidP="00AC79B5">
      <w:pPr>
        <w:rPr>
          <w:rFonts w:asciiTheme="majorHAnsi" w:hAnsiTheme="majorHAnsi" w:cstheme="majorHAnsi"/>
          <w:sz w:val="16"/>
          <w:szCs w:val="16"/>
        </w:rPr>
      </w:pPr>
      <w:r w:rsidRPr="00A01681">
        <w:rPr>
          <w:rFonts w:asciiTheme="majorHAnsi" w:hAnsiTheme="majorHAnsi" w:cstheme="majorHAnsi"/>
          <w:u w:val="single"/>
        </w:rPr>
        <w:t>Nuclear weapons are unambiguously the most destructive weapons on the planet</w:t>
      </w:r>
      <w:r w:rsidRPr="00A01681">
        <w:rPr>
          <w:rFonts w:asciiTheme="majorHAnsi" w:hAnsiTheme="majorHAnsi" w:cstheme="majorHAnsi"/>
          <w:sz w:val="16"/>
          <w:szCs w:val="16"/>
        </w:rPr>
        <w:t xml:space="preserve">. Pound for pound, </w:t>
      </w:r>
      <w:r w:rsidRPr="00A01681">
        <w:rPr>
          <w:rFonts w:asciiTheme="majorHAnsi" w:hAnsiTheme="majorHAnsi" w:cstheme="majorHAnsi"/>
          <w:u w:val="single"/>
        </w:rPr>
        <w:t>they are the most lethal weapons ever created, capable of killing millions</w:t>
      </w:r>
      <w:r w:rsidRPr="00A01681">
        <w:rPr>
          <w:rFonts w:asciiTheme="majorHAnsi" w:hAnsiTheme="majorHAnsi" w:cstheme="majorHAnsi"/>
          <w:sz w:val="16"/>
          <w:szCs w:val="16"/>
        </w:rPr>
        <w:t xml:space="preserve">. Millions live in fear that these weapons will be used again, with all the potential consequences. </w:t>
      </w:r>
      <w:r w:rsidRPr="00A01681">
        <w:rPr>
          <w:rFonts w:asciiTheme="majorHAnsi" w:hAnsiTheme="majorHAnsi" w:cstheme="majorHAnsi"/>
          <w:u w:val="single"/>
        </w:rPr>
        <w:t xml:space="preserve">However, the destructive power of these weapons </w:t>
      </w:r>
      <w:r w:rsidRPr="00A01681">
        <w:rPr>
          <w:rFonts w:asciiTheme="majorHAnsi" w:hAnsiTheme="majorHAnsi" w:cstheme="majorHAnsi"/>
          <w:b/>
          <w:bCs/>
          <w:u w:val="single"/>
        </w:rPr>
        <w:t>has been vastly exaggerated</w:t>
      </w:r>
      <w:r w:rsidRPr="00A01681">
        <w:rPr>
          <w:rFonts w:asciiTheme="majorHAnsi" w:hAnsiTheme="majorHAnsi" w:cstheme="majorHAnsi"/>
          <w:sz w:val="16"/>
          <w:szCs w:val="16"/>
        </w:rPr>
        <w:t xml:space="preserve">, albeit for good reasons. </w:t>
      </w:r>
      <w:r w:rsidRPr="00A01681">
        <w:rPr>
          <w:rFonts w:asciiTheme="majorHAnsi" w:hAnsiTheme="majorHAnsi" w:cstheme="majorHAnsi"/>
          <w:u w:val="single"/>
        </w:rPr>
        <w:t>Public fear of nuclear weapons being used in anger</w:t>
      </w:r>
      <w:r w:rsidRPr="00A01681">
        <w:rPr>
          <w:rFonts w:asciiTheme="majorHAnsi" w:hAnsiTheme="majorHAnsi" w:cstheme="majorHAnsi"/>
          <w:sz w:val="16"/>
          <w:szCs w:val="16"/>
        </w:rPr>
        <w:t xml:space="preserve">, whether by terrorists or nuclear-armed nations, </w:t>
      </w:r>
      <w:r w:rsidRPr="00A01681">
        <w:rPr>
          <w:rFonts w:asciiTheme="majorHAnsi" w:hAnsiTheme="majorHAnsi" w:cstheme="majorHAnsi"/>
          <w:u w:val="single"/>
        </w:rPr>
        <w:t>has risen once again in recent years</w:t>
      </w:r>
      <w:r w:rsidRPr="00A01681">
        <w:rPr>
          <w:rFonts w:asciiTheme="majorHAnsi" w:hAnsiTheme="majorHAnsi" w:cstheme="majorHAnsi"/>
          <w:sz w:val="16"/>
          <w:szCs w:val="16"/>
        </w:rPr>
        <w:t xml:space="preserve">. </w:t>
      </w:r>
      <w:r w:rsidRPr="00A01681">
        <w:rPr>
          <w:rFonts w:asciiTheme="majorHAnsi" w:hAnsiTheme="majorHAnsi" w:cstheme="majorHAnsi"/>
          <w:b/>
          <w:bCs/>
          <w:u w:val="single"/>
        </w:rPr>
        <w:t>This is</w:t>
      </w:r>
      <w:r w:rsidRPr="00A01681">
        <w:rPr>
          <w:rFonts w:asciiTheme="majorHAnsi" w:hAnsiTheme="majorHAnsi" w:cstheme="majorHAnsi"/>
          <w:sz w:val="16"/>
          <w:szCs w:val="16"/>
        </w:rPr>
        <w:t xml:space="preserve"> in no small part </w:t>
      </w:r>
      <w:r w:rsidRPr="00A01681">
        <w:rPr>
          <w:rFonts w:asciiTheme="majorHAnsi" w:hAnsiTheme="majorHAnsi" w:cstheme="majorHAnsi"/>
          <w:b/>
          <w:bCs/>
          <w:u w:val="single"/>
        </w:rPr>
        <w:t>thanks to the current political climate</w:t>
      </w:r>
      <w:r w:rsidRPr="00A01681">
        <w:rPr>
          <w:rFonts w:asciiTheme="majorHAnsi" w:hAnsiTheme="majorHAnsi" w:cstheme="majorHAnsi"/>
          <w:u w:val="single"/>
        </w:rPr>
        <w:t xml:space="preserve"> between states such as the US and Russia and</w:t>
      </w:r>
      <w:r w:rsidRPr="00A01681">
        <w:rPr>
          <w:rFonts w:asciiTheme="majorHAnsi" w:hAnsiTheme="majorHAnsi" w:cstheme="majorHAnsi"/>
          <w:sz w:val="16"/>
          <w:szCs w:val="16"/>
        </w:rPr>
        <w:t xml:space="preserve"> the various nuclear tests conducted by </w:t>
      </w:r>
      <w:r w:rsidRPr="00A01681">
        <w:rPr>
          <w:rFonts w:asciiTheme="majorHAnsi" w:hAnsiTheme="majorHAnsi" w:cstheme="majorHAnsi"/>
          <w:u w:val="single"/>
        </w:rPr>
        <w:t>North Korea. But when</w:t>
      </w:r>
      <w:r w:rsidRPr="00A01681">
        <w:rPr>
          <w:rFonts w:asciiTheme="majorHAnsi" w:hAnsiTheme="majorHAnsi" w:cstheme="majorHAnsi"/>
          <w:sz w:val="16"/>
          <w:szCs w:val="16"/>
        </w:rPr>
        <w:t xml:space="preserve">ever </w:t>
      </w:r>
      <w:r w:rsidRPr="00A01681">
        <w:rPr>
          <w:rFonts w:asciiTheme="majorHAnsi" w:hAnsiTheme="majorHAnsi" w:cstheme="majorHAnsi"/>
          <w:u w:val="single"/>
        </w:rPr>
        <w:t xml:space="preserve">we talk about nuclear weapons, it’s easy to get carried away with doomsday scenarios and apocalyptic language. </w:t>
      </w:r>
      <w:r w:rsidRPr="00A01681">
        <w:rPr>
          <w:rFonts w:asciiTheme="majorHAnsi" w:hAnsiTheme="majorHAnsi" w:cstheme="majorHAnsi"/>
          <w:sz w:val="16"/>
          <w:szCs w:val="16"/>
        </w:rPr>
        <w:t xml:space="preserve">As the historian Spencer </w:t>
      </w:r>
      <w:proofErr w:type="spellStart"/>
      <w:r w:rsidRPr="00A01681">
        <w:rPr>
          <w:rFonts w:asciiTheme="majorHAnsi" w:hAnsiTheme="majorHAnsi" w:cstheme="majorHAnsi"/>
          <w:sz w:val="16"/>
          <w:szCs w:val="16"/>
        </w:rPr>
        <w:t>Weart</w:t>
      </w:r>
      <w:proofErr w:type="spellEnd"/>
      <w:r w:rsidRPr="00A01681">
        <w:rPr>
          <w:rFonts w:asciiTheme="majorHAnsi" w:hAnsiTheme="majorHAnsi" w:cstheme="majorHAnsi"/>
          <w:sz w:val="16"/>
          <w:szCs w:val="16"/>
        </w:rPr>
        <w:t xml:space="preserve"> once argued: “</w:t>
      </w:r>
      <w:r w:rsidRPr="00A01681">
        <w:rPr>
          <w:rFonts w:asciiTheme="majorHAnsi" w:hAnsiTheme="majorHAnsi" w:cstheme="majorHAnsi"/>
          <w:b/>
          <w:bCs/>
          <w:u w:val="single"/>
        </w:rPr>
        <w:t>You say ‘nuclear bomb’ and everybody immediately thinks of the end of the world</w:t>
      </w:r>
      <w:r w:rsidRPr="00A01681">
        <w:rPr>
          <w:rFonts w:asciiTheme="majorHAnsi" w:hAnsiTheme="majorHAnsi" w:cstheme="majorHAnsi"/>
          <w:b/>
          <w:bCs/>
          <w:sz w:val="16"/>
          <w:szCs w:val="16"/>
        </w:rPr>
        <w:t>.</w:t>
      </w:r>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Yet </w:t>
      </w:r>
      <w:r w:rsidRPr="00A01681">
        <w:rPr>
          <w:rFonts w:asciiTheme="majorHAnsi" w:hAnsiTheme="majorHAnsi" w:cstheme="majorHAnsi"/>
          <w:sz w:val="16"/>
          <w:szCs w:val="16"/>
        </w:rPr>
        <w:t xml:space="preserve">the means necessary to produce a nuclear bomb, let alone set one off, remain incredibly complex – and while the damage that would be done </w:t>
      </w:r>
      <w:r w:rsidRPr="00A01681">
        <w:rPr>
          <w:rFonts w:asciiTheme="majorHAnsi" w:hAnsiTheme="majorHAnsi" w:cstheme="majorHAnsi"/>
          <w:u w:val="single"/>
        </w:rPr>
        <w:t xml:space="preserve">if someone did </w:t>
      </w:r>
      <w:r w:rsidRPr="00A01681">
        <w:rPr>
          <w:rFonts w:asciiTheme="majorHAnsi" w:hAnsiTheme="majorHAnsi" w:cstheme="majorHAnsi"/>
          <w:sz w:val="16"/>
          <w:szCs w:val="16"/>
        </w:rPr>
        <w:t xml:space="preserve">in fact </w:t>
      </w:r>
      <w:r w:rsidRPr="00A01681">
        <w:rPr>
          <w:rFonts w:asciiTheme="majorHAnsi" w:hAnsiTheme="majorHAnsi" w:cstheme="majorHAnsi"/>
          <w:u w:val="single"/>
        </w:rPr>
        <w:t xml:space="preserve">detonate one </w:t>
      </w:r>
      <w:r w:rsidRPr="00A01681">
        <w:rPr>
          <w:rFonts w:asciiTheme="majorHAnsi" w:hAnsiTheme="majorHAnsi" w:cstheme="majorHAnsi"/>
          <w:sz w:val="16"/>
          <w:szCs w:val="16"/>
        </w:rPr>
        <w:t xml:space="preserve">might be very serious indeed, </w:t>
      </w:r>
      <w:r w:rsidRPr="00A01681">
        <w:rPr>
          <w:rFonts w:asciiTheme="majorHAnsi" w:hAnsiTheme="majorHAnsi" w:cstheme="majorHAnsi"/>
          <w:b/>
          <w:bCs/>
          <w:u w:val="single"/>
        </w:rPr>
        <w:t>the chances that it would mean “the end of the world” are vanishingly small</w:t>
      </w:r>
      <w:r w:rsidRPr="00A01681">
        <w:rPr>
          <w:rFonts w:asciiTheme="majorHAnsi" w:hAnsiTheme="majorHAnsi" w:cstheme="majorHAnsi"/>
          <w:u w:val="single"/>
        </w:rPr>
        <w:t>.</w:t>
      </w:r>
      <w:r w:rsidRPr="00A01681">
        <w:rPr>
          <w:rFonts w:asciiTheme="majorHAnsi" w:hAnsiTheme="majorHAnsi" w:cstheme="majorHAnsi"/>
          <w:sz w:val="16"/>
          <w:szCs w:val="16"/>
        </w:rPr>
        <w:t xml:space="preserve"> In his 2013 book Command and Control, the author </w:t>
      </w:r>
      <w:r w:rsidRPr="00A01681">
        <w:rPr>
          <w:rFonts w:asciiTheme="majorHAnsi" w:hAnsiTheme="majorHAnsi" w:cstheme="majorHAnsi"/>
          <w:u w:val="single"/>
        </w:rPr>
        <w:t>Eric Schlosser tried to scare us into perpetual fear of nuclear weapons by recounting</w:t>
      </w:r>
      <w:r w:rsidRPr="00A01681">
        <w:rPr>
          <w:rFonts w:asciiTheme="majorHAnsi" w:hAnsiTheme="majorHAnsi" w:cstheme="majorHAnsi"/>
          <w:sz w:val="16"/>
          <w:szCs w:val="16"/>
        </w:rPr>
        <w:t xml:space="preserve"> stories of near misses and accidents involving nuclear weapons. One such event, </w:t>
      </w:r>
      <w:r w:rsidRPr="00A01681">
        <w:rPr>
          <w:rFonts w:asciiTheme="majorHAnsi" w:hAnsiTheme="majorHAnsi" w:cstheme="majorHAnsi"/>
          <w:u w:val="single"/>
        </w:rPr>
        <w:t>the 1980 Damascus incident</w:t>
      </w:r>
      <w:r w:rsidRPr="00A01681">
        <w:rPr>
          <w:rFonts w:asciiTheme="majorHAnsi" w:hAnsiTheme="majorHAnsi" w:cstheme="majorHAnsi"/>
          <w:sz w:val="16"/>
          <w:szCs w:val="16"/>
        </w:rPr>
        <w:t xml:space="preserve">, saw a Titan II intercontinental ballistic missile explode at its remote Arkansas launch facility after a maintenance crew accidentally ruptured its fuel tank. </w:t>
      </w:r>
      <w:r w:rsidRPr="00A01681">
        <w:rPr>
          <w:rFonts w:asciiTheme="majorHAnsi" w:hAnsiTheme="majorHAnsi" w:cstheme="majorHAnsi"/>
          <w:u w:val="single"/>
        </w:rPr>
        <w:t xml:space="preserve">Although the </w:t>
      </w:r>
      <w:r w:rsidRPr="00A01681">
        <w:rPr>
          <w:rFonts w:asciiTheme="majorHAnsi" w:hAnsiTheme="majorHAnsi" w:cstheme="majorHAnsi"/>
          <w:sz w:val="16"/>
          <w:szCs w:val="16"/>
        </w:rPr>
        <w:t xml:space="preserve">warhead involved in the incident </w:t>
      </w:r>
      <w:r w:rsidRPr="00A01681">
        <w:rPr>
          <w:rFonts w:asciiTheme="majorHAnsi" w:hAnsiTheme="majorHAnsi" w:cstheme="majorHAnsi"/>
          <w:u w:val="single"/>
        </w:rPr>
        <w:t>didn’t detonate, Schlosser claims that “if it had, much of Arkansas would be gone”.</w:t>
      </w:r>
      <w:r w:rsidRPr="00A01681">
        <w:rPr>
          <w:rFonts w:asciiTheme="majorHAnsi" w:hAnsiTheme="majorHAnsi" w:cstheme="majorHAnsi"/>
          <w:sz w:val="16"/>
          <w:szCs w:val="16"/>
        </w:rPr>
        <w:t xml:space="preserve"> But </w:t>
      </w:r>
      <w:r w:rsidRPr="00A01681">
        <w:rPr>
          <w:rFonts w:asciiTheme="majorHAnsi" w:hAnsiTheme="majorHAnsi" w:cstheme="majorHAnsi"/>
          <w:u w:val="single"/>
        </w:rPr>
        <w:t xml:space="preserve">that’s not quite the case. The nine-megaton thermonuclear warhead on the </w:t>
      </w:r>
      <w:r w:rsidRPr="00A01681">
        <w:rPr>
          <w:rFonts w:asciiTheme="majorHAnsi" w:hAnsiTheme="majorHAnsi" w:cstheme="majorHAnsi"/>
          <w:b/>
          <w:bCs/>
          <w:u w:val="single"/>
        </w:rPr>
        <w:t>Titan II</w:t>
      </w:r>
      <w:r w:rsidRPr="00A01681">
        <w:rPr>
          <w:rFonts w:asciiTheme="majorHAnsi" w:hAnsiTheme="majorHAnsi" w:cstheme="majorHAnsi"/>
          <w:u w:val="single"/>
        </w:rPr>
        <w:t xml:space="preserve"> missile had a blast radius of 10km</w:t>
      </w:r>
      <w:r w:rsidRPr="00A01681">
        <w:rPr>
          <w:rFonts w:asciiTheme="majorHAnsi" w:hAnsiTheme="majorHAnsi" w:cstheme="majorHAnsi"/>
          <w:sz w:val="16"/>
          <w:szCs w:val="16"/>
        </w:rPr>
        <w:t xml:space="preserve">, or an area of about 315km². </w:t>
      </w:r>
      <w:r w:rsidRPr="00A01681">
        <w:rPr>
          <w:rFonts w:asciiTheme="majorHAnsi" w:hAnsiTheme="majorHAnsi" w:cstheme="majorHAnsi"/>
          <w:u w:val="single"/>
        </w:rPr>
        <w:t xml:space="preserve">The state of Arkansas spreads over 133,733km², meaning the weapon </w:t>
      </w:r>
      <w:r w:rsidRPr="00A01681">
        <w:rPr>
          <w:rFonts w:asciiTheme="majorHAnsi" w:hAnsiTheme="majorHAnsi" w:cstheme="majorHAnsi"/>
          <w:b/>
          <w:bCs/>
          <w:u w:val="single"/>
        </w:rPr>
        <w:t xml:space="preserve">would have caused destruction across 0.2% of the state. </w:t>
      </w:r>
      <w:r w:rsidRPr="00A01681">
        <w:rPr>
          <w:rFonts w:asciiTheme="majorHAnsi" w:hAnsiTheme="majorHAnsi" w:cstheme="majorHAnsi"/>
          <w:sz w:val="16"/>
          <w:szCs w:val="16"/>
        </w:rPr>
        <w:t xml:space="preserve">That would naturally have been a terrible outcome, but certainly not the catastrophe that Schlosser </w:t>
      </w:r>
      <w:r w:rsidRPr="00A01681">
        <w:rPr>
          <w:rFonts w:asciiTheme="majorHAnsi" w:hAnsiTheme="majorHAnsi" w:cstheme="majorHAnsi"/>
          <w:sz w:val="16"/>
          <w:szCs w:val="16"/>
        </w:rPr>
        <w:lastRenderedPageBreak/>
        <w:t xml:space="preserve">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A01681">
        <w:rPr>
          <w:rFonts w:asciiTheme="majorHAnsi" w:hAnsiTheme="majorHAnsi" w:cstheme="majorHAnsi"/>
          <w:u w:val="single"/>
        </w:rPr>
        <w:t xml:space="preserve">It is by no means certain that a single nuclear detonation </w:t>
      </w:r>
      <w:r w:rsidRPr="00A01681">
        <w:rPr>
          <w:rFonts w:asciiTheme="majorHAnsi" w:hAnsiTheme="majorHAnsi" w:cstheme="majorHAnsi"/>
          <w:b/>
          <w:bCs/>
          <w:u w:val="single"/>
        </w:rPr>
        <w:t>(or even several)</w:t>
      </w:r>
      <w:r w:rsidRPr="00A01681">
        <w:rPr>
          <w:rFonts w:asciiTheme="majorHAnsi" w:hAnsiTheme="majorHAnsi" w:cstheme="majorHAnsi"/>
          <w:u w:val="single"/>
        </w:rPr>
        <w:t xml:space="preserve"> would do away with our current way of life.</w:t>
      </w:r>
      <w:r w:rsidRPr="00A01681">
        <w:rPr>
          <w:rFonts w:asciiTheme="majorHAnsi" w:hAnsiTheme="majorHAnsi" w:cstheme="majorHAnsi"/>
          <w:sz w:val="16"/>
          <w:szCs w:val="16"/>
        </w:rPr>
        <w:t xml:space="preserve"> Indeed, </w:t>
      </w:r>
      <w:r w:rsidRPr="00A01681">
        <w:rPr>
          <w:rStyle w:val="Emphasis"/>
          <w:rFonts w:asciiTheme="majorHAnsi" w:hAnsiTheme="majorHAnsi" w:cstheme="majorHAnsi"/>
          <w:highlight w:val="cyan"/>
        </w:rPr>
        <w:t>we’re still here despite having nuked our own planet more than 2,000 times</w:t>
      </w:r>
      <w:r w:rsidRPr="00A01681">
        <w:rPr>
          <w:rFonts w:asciiTheme="majorHAnsi" w:hAnsiTheme="majorHAnsi" w:cstheme="majorHAnsi"/>
          <w:sz w:val="16"/>
          <w:szCs w:val="16"/>
        </w:rPr>
        <w:t xml:space="preserve"> – a tally expressed beautifully in this video by Japanese artist Isao Hashimoto). </w:t>
      </w:r>
      <w:r w:rsidRPr="00A01681">
        <w:rPr>
          <w:rFonts w:asciiTheme="majorHAnsi" w:hAnsiTheme="majorHAnsi" w:cstheme="majorHAnsi"/>
          <w:u w:val="single"/>
        </w:rPr>
        <w:t xml:space="preserve">While the 1963 Limited Test Ban Treaty forced nuclear tests underground, </w:t>
      </w:r>
      <w:r w:rsidRPr="00A01681">
        <w:rPr>
          <w:rStyle w:val="Emphasis"/>
          <w:rFonts w:asciiTheme="majorHAnsi" w:hAnsiTheme="majorHAnsi" w:cstheme="majorHAnsi"/>
          <w:highlight w:val="cyan"/>
        </w:rPr>
        <w:t>around 500 of all the nuclear weapons detonated were unleashed in the Earth’s atmosphere</w:t>
      </w:r>
      <w:r w:rsidRPr="00A01681">
        <w:rPr>
          <w:rFonts w:asciiTheme="majorHAnsi" w:hAnsiTheme="majorHAnsi" w:cstheme="majorHAnsi"/>
          <w:u w:val="single"/>
        </w:rPr>
        <w:t>. This includes</w:t>
      </w:r>
      <w:r w:rsidRPr="00A01681">
        <w:rPr>
          <w:rFonts w:asciiTheme="majorHAnsi" w:hAnsiTheme="majorHAnsi" w:cstheme="majorHAnsi"/>
          <w:sz w:val="16"/>
          <w:szCs w:val="16"/>
        </w:rPr>
        <w:t xml:space="preserve"> the world’s largest ever nuclear detonation, </w:t>
      </w:r>
      <w:r w:rsidRPr="00A01681">
        <w:rPr>
          <w:rFonts w:asciiTheme="majorHAnsi" w:hAnsiTheme="majorHAnsi" w:cstheme="majorHAnsi"/>
          <w:u w:val="single"/>
        </w:rPr>
        <w:t>the</w:t>
      </w:r>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57-megaton bomb known as </w:t>
      </w:r>
      <w:r w:rsidRPr="00A01681">
        <w:rPr>
          <w:rFonts w:asciiTheme="majorHAnsi" w:hAnsiTheme="majorHAnsi" w:cstheme="majorHAnsi"/>
          <w:b/>
          <w:bCs/>
          <w:u w:val="single"/>
        </w:rPr>
        <w:t xml:space="preserve">Tsar </w:t>
      </w:r>
      <w:proofErr w:type="spellStart"/>
      <w:r w:rsidRPr="00A01681">
        <w:rPr>
          <w:rFonts w:asciiTheme="majorHAnsi" w:hAnsiTheme="majorHAnsi" w:cstheme="majorHAnsi"/>
          <w:b/>
          <w:bCs/>
          <w:u w:val="single"/>
        </w:rPr>
        <w:t>Bomba</w:t>
      </w:r>
      <w:proofErr w:type="spellEnd"/>
      <w:r w:rsidRPr="00A01681">
        <w:rPr>
          <w:rFonts w:asciiTheme="majorHAnsi" w:hAnsiTheme="majorHAnsi" w:cstheme="majorHAnsi"/>
          <w:sz w:val="16"/>
          <w:szCs w:val="16"/>
        </w:rPr>
        <w:t xml:space="preserve">, detonated by the Soviet Union on October 30 1961. Tsar </w:t>
      </w:r>
      <w:proofErr w:type="spellStart"/>
      <w:r w:rsidRPr="00A01681">
        <w:rPr>
          <w:rFonts w:asciiTheme="majorHAnsi" w:hAnsiTheme="majorHAnsi" w:cstheme="majorHAnsi"/>
          <w:sz w:val="16"/>
          <w:szCs w:val="16"/>
        </w:rPr>
        <w:t>Bomba</w:t>
      </w:r>
      <w:proofErr w:type="spellEnd"/>
      <w:r w:rsidRPr="00A01681">
        <w:rPr>
          <w:rFonts w:asciiTheme="majorHAnsi" w:hAnsiTheme="majorHAnsi" w:cstheme="majorHAnsi"/>
          <w:sz w:val="16"/>
          <w:szCs w:val="16"/>
        </w:rPr>
        <w:t xml:space="preserve"> was </w:t>
      </w:r>
      <w:r w:rsidRPr="00A01681">
        <w:rPr>
          <w:rFonts w:asciiTheme="majorHAnsi" w:hAnsiTheme="majorHAnsi" w:cstheme="majorHAnsi"/>
          <w:u w:val="single"/>
        </w:rPr>
        <w:t>more than 3,000 times more powerful than the bomb dropped on Hiroshima.</w:t>
      </w:r>
      <w:r w:rsidRPr="00A01681">
        <w:rPr>
          <w:rFonts w:asciiTheme="majorHAnsi" w:hAnsiTheme="majorHAnsi" w:cstheme="majorHAnsi"/>
          <w:sz w:val="16"/>
          <w:szCs w:val="16"/>
        </w:rPr>
        <w:t xml:space="preserve"> </w:t>
      </w:r>
      <w:r w:rsidRPr="00A01681">
        <w:rPr>
          <w:rFonts w:asciiTheme="majorHAnsi" w:hAnsiTheme="majorHAnsi" w:cstheme="majorHAnsi"/>
          <w:u w:val="single"/>
        </w:rPr>
        <w:t>That is immense destructive power</w:t>
      </w:r>
      <w:r w:rsidRPr="00A01681">
        <w:rPr>
          <w:rFonts w:asciiTheme="majorHAnsi" w:hAnsiTheme="majorHAnsi" w:cstheme="majorHAnsi"/>
          <w:sz w:val="16"/>
          <w:szCs w:val="16"/>
        </w:rPr>
        <w:t xml:space="preserve"> – </w:t>
      </w:r>
      <w:r w:rsidRPr="00A01681">
        <w:rPr>
          <w:rFonts w:asciiTheme="majorHAnsi" w:hAnsiTheme="majorHAnsi" w:cstheme="majorHAnsi"/>
          <w:u w:val="single"/>
        </w:rPr>
        <w:t>but</w:t>
      </w:r>
      <w:r w:rsidRPr="00A01681">
        <w:rPr>
          <w:rFonts w:asciiTheme="majorHAnsi" w:hAnsiTheme="majorHAnsi" w:cstheme="majorHAnsi"/>
          <w:sz w:val="16"/>
          <w:szCs w:val="16"/>
        </w:rPr>
        <w:t xml:space="preserve"> as one physicist explained, </w:t>
      </w:r>
      <w:r w:rsidRPr="00A01681">
        <w:rPr>
          <w:rFonts w:asciiTheme="majorHAnsi" w:hAnsiTheme="majorHAnsi" w:cstheme="majorHAnsi"/>
          <w:b/>
          <w:bCs/>
          <w:u w:val="single"/>
        </w:rPr>
        <w:t xml:space="preserve">it’s only “one-thousandth the force of an earthquake, </w:t>
      </w:r>
      <w:r w:rsidRPr="00A01681">
        <w:rPr>
          <w:rFonts w:asciiTheme="majorHAnsi" w:hAnsiTheme="majorHAnsi" w:cstheme="majorHAnsi"/>
          <w:b/>
          <w:bCs/>
          <w:highlight w:val="cyan"/>
          <w:u w:val="single"/>
        </w:rPr>
        <w:t>one-thousandth the force of a hurricane</w:t>
      </w:r>
      <w:r w:rsidRPr="00A01681">
        <w:rPr>
          <w:rFonts w:asciiTheme="majorHAnsi" w:hAnsiTheme="majorHAnsi" w:cstheme="majorHAnsi"/>
          <w:b/>
          <w:bCs/>
          <w:u w:val="single"/>
        </w:rPr>
        <w:t>”.</w:t>
      </w:r>
      <w:r w:rsidRPr="00A01681">
        <w:rPr>
          <w:rFonts w:asciiTheme="majorHAnsi" w:hAnsiTheme="majorHAnsi" w:cstheme="majorHAnsi"/>
          <w:sz w:val="16"/>
          <w:szCs w:val="16"/>
        </w:rPr>
        <w:t xml:space="preserve"> The </w:t>
      </w:r>
      <w:r w:rsidRPr="00A01681">
        <w:rPr>
          <w:rFonts w:asciiTheme="majorHAnsi" w:hAnsiTheme="majorHAnsi" w:cstheme="majorHAnsi"/>
          <w:u w:val="single"/>
        </w:rPr>
        <w:t>Damascus</w:t>
      </w:r>
      <w:r w:rsidRPr="00A01681">
        <w:rPr>
          <w:rFonts w:asciiTheme="majorHAnsi" w:hAnsiTheme="majorHAnsi" w:cstheme="majorHAnsi"/>
          <w:sz w:val="16"/>
          <w:szCs w:val="16"/>
        </w:rPr>
        <w:t xml:space="preserve"> incident </w:t>
      </w:r>
      <w:r w:rsidRPr="00A01681">
        <w:rPr>
          <w:rFonts w:asciiTheme="majorHAnsi" w:hAnsiTheme="majorHAnsi" w:cstheme="majorHAnsi"/>
          <w:u w:val="single"/>
        </w:rPr>
        <w:t>proved how incredibly hard it is to set off a nuclear bomb and the limited effect that would have come from just one warhead detonating</w:t>
      </w:r>
      <w:r w:rsidRPr="00A01681">
        <w:rPr>
          <w:rFonts w:asciiTheme="majorHAnsi" w:hAnsiTheme="majorHAnsi" w:cstheme="majorHAnsi"/>
          <w:sz w:val="16"/>
          <w:szCs w:val="16"/>
        </w:rPr>
        <w:t xml:space="preserve">. Despite this, </w:t>
      </w:r>
      <w:r w:rsidRPr="00A01681">
        <w:rPr>
          <w:rFonts w:asciiTheme="majorHAnsi" w:hAnsiTheme="majorHAnsi" w:cstheme="majorHAnsi"/>
          <w:u w:val="single"/>
        </w:rPr>
        <w:t>some scientists</w:t>
      </w:r>
      <w:r w:rsidRPr="00A01681">
        <w:rPr>
          <w:rFonts w:asciiTheme="majorHAnsi" w:hAnsiTheme="majorHAnsi" w:cstheme="majorHAnsi"/>
          <w:sz w:val="16"/>
          <w:szCs w:val="16"/>
        </w:rPr>
        <w:t xml:space="preserve"> have controversially </w:t>
      </w:r>
      <w:r w:rsidRPr="00A01681">
        <w:rPr>
          <w:rFonts w:asciiTheme="majorHAnsi" w:hAnsiTheme="majorHAnsi" w:cstheme="majorHAnsi"/>
          <w:u w:val="single"/>
        </w:rPr>
        <w:t>argued that</w:t>
      </w:r>
      <w:r w:rsidRPr="00A01681">
        <w:rPr>
          <w:rFonts w:asciiTheme="majorHAnsi" w:hAnsiTheme="majorHAnsi" w:cstheme="majorHAnsi"/>
          <w:sz w:val="16"/>
          <w:szCs w:val="16"/>
        </w:rPr>
        <w:t xml:space="preserve"> an even limited all-out </w:t>
      </w:r>
      <w:r w:rsidRPr="00A01681">
        <w:rPr>
          <w:rFonts w:asciiTheme="majorHAnsi" w:hAnsiTheme="majorHAnsi" w:cstheme="majorHAnsi"/>
          <w:u w:val="single"/>
        </w:rPr>
        <w:t>nuclear war might lead to</w:t>
      </w:r>
      <w:r w:rsidRPr="00A01681">
        <w:rPr>
          <w:rFonts w:asciiTheme="majorHAnsi" w:hAnsiTheme="majorHAnsi" w:cstheme="majorHAnsi"/>
          <w:sz w:val="16"/>
          <w:szCs w:val="16"/>
        </w:rPr>
        <w:t xml:space="preserve"> a so-called </w:t>
      </w:r>
      <w:r w:rsidRPr="00A01681">
        <w:rPr>
          <w:rFonts w:asciiTheme="majorHAnsi" w:hAnsiTheme="majorHAnsi" w:cstheme="majorHAnsi"/>
          <w:u w:val="single"/>
        </w:rPr>
        <w:t>nuclear winter</w:t>
      </w:r>
      <w:r w:rsidRPr="00A01681">
        <w:rPr>
          <w:rFonts w:asciiTheme="majorHAnsi" w:hAnsiTheme="majorHAnsi" w:cstheme="majorHAnsi"/>
          <w:sz w:val="16"/>
          <w:szCs w:val="16"/>
        </w:rPr>
        <w:t xml:space="preserve">, since the smoke and debris created by very large bombs could block out the sun’s rays for a considerable amount of time. </w:t>
      </w:r>
      <w:r w:rsidRPr="00A01681">
        <w:rPr>
          <w:rFonts w:asciiTheme="majorHAnsi" w:hAnsiTheme="majorHAnsi" w:cstheme="majorHAnsi"/>
          <w:u w:val="single"/>
        </w:rPr>
        <w:t>To inflict such ecological societal annihilation with weapons alone, we would have to detonate hundreds if not thousands of thermonuclear devices in a short time</w:t>
      </w:r>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Even in such extreme conditions, the area actually devastated by the bombs would be limited: for example, </w:t>
      </w:r>
      <w:r w:rsidRPr="00A01681">
        <w:rPr>
          <w:rFonts w:asciiTheme="majorHAnsi" w:hAnsiTheme="majorHAnsi" w:cstheme="majorHAnsi"/>
          <w:b/>
          <w:bCs/>
          <w:u w:val="single"/>
        </w:rPr>
        <w:t>2,000 one-megaton explosions with a destructive radius of five miles each would directly destroy less than 5% of the territory of the US</w:t>
      </w:r>
      <w:r w:rsidRPr="00A01681">
        <w:rPr>
          <w:rFonts w:asciiTheme="majorHAnsi" w:hAnsiTheme="majorHAnsi" w:cstheme="majorHAnsi"/>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1341E35A" w14:textId="77777777" w:rsidR="00AC79B5" w:rsidRPr="00A01681" w:rsidRDefault="00AC79B5" w:rsidP="00AC79B5">
      <w:pPr>
        <w:pStyle w:val="Heading4"/>
        <w:rPr>
          <w:rFonts w:asciiTheme="majorHAnsi" w:hAnsiTheme="majorHAnsi" w:cstheme="majorHAnsi"/>
        </w:rPr>
      </w:pPr>
      <w:r w:rsidRPr="00A01681">
        <w:rPr>
          <w:rFonts w:asciiTheme="majorHAnsi" w:hAnsiTheme="majorHAnsi" w:cstheme="majorHAnsi"/>
        </w:rPr>
        <w:t xml:space="preserve">Rigorous climate simulations prove that </w:t>
      </w:r>
      <w:r w:rsidRPr="00A01681">
        <w:rPr>
          <w:rFonts w:asciiTheme="majorHAnsi" w:hAnsiTheme="majorHAnsi" w:cstheme="majorHAnsi"/>
          <w:u w:val="single"/>
        </w:rPr>
        <w:t>hydrophilic black carbon</w:t>
      </w:r>
      <w:r w:rsidRPr="00A01681">
        <w:rPr>
          <w:rFonts w:asciiTheme="majorHAnsi" w:hAnsiTheme="majorHAnsi" w:cstheme="majorHAnsi"/>
        </w:rPr>
        <w:t xml:space="preserve"> would cause to atmospheric precipitation – results in a </w:t>
      </w:r>
      <w:r w:rsidRPr="00A01681">
        <w:rPr>
          <w:rFonts w:asciiTheme="majorHAnsi" w:hAnsiTheme="majorHAnsi" w:cstheme="majorHAnsi"/>
          <w:u w:val="single"/>
        </w:rPr>
        <w:t>rainout effect</w:t>
      </w:r>
      <w:r w:rsidRPr="00A01681">
        <w:rPr>
          <w:rFonts w:asciiTheme="majorHAnsi" w:hAnsiTheme="majorHAnsi" w:cstheme="majorHAnsi"/>
        </w:rPr>
        <w:t xml:space="preserve"> that quickly reverses nuclear cooling</w:t>
      </w:r>
    </w:p>
    <w:p w14:paraId="61BBAC31" w14:textId="77777777" w:rsidR="00AC79B5" w:rsidRPr="00A01681" w:rsidRDefault="00AC79B5" w:rsidP="00AC79B5">
      <w:pPr>
        <w:rPr>
          <w:rFonts w:asciiTheme="majorHAnsi" w:hAnsiTheme="majorHAnsi" w:cstheme="majorHAnsi"/>
          <w:sz w:val="16"/>
          <w:szCs w:val="16"/>
        </w:rPr>
      </w:pPr>
      <w:r w:rsidRPr="00A01681">
        <w:rPr>
          <w:rStyle w:val="Style13ptBold"/>
          <w:rFonts w:asciiTheme="majorHAnsi" w:hAnsiTheme="majorHAnsi" w:cstheme="majorHAnsi"/>
        </w:rPr>
        <w:t>Reisner et al. 18</w:t>
      </w:r>
      <w:r w:rsidRPr="00A01681">
        <w:rPr>
          <w:rFonts w:asciiTheme="majorHAnsi" w:hAnsiTheme="majorHAnsi" w:cstheme="majorHAnsi"/>
        </w:rPr>
        <w:t xml:space="preserve"> </w:t>
      </w:r>
      <w:r w:rsidRPr="00A01681">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A01681">
        <w:rPr>
          <w:rFonts w:asciiTheme="majorHAnsi" w:hAnsiTheme="majorHAnsi" w:cstheme="majorHAnsi"/>
          <w:sz w:val="16"/>
          <w:szCs w:val="16"/>
        </w:rPr>
        <w:t>Eunmo</w:t>
      </w:r>
      <w:proofErr w:type="spellEnd"/>
      <w:r w:rsidRPr="00A01681">
        <w:rPr>
          <w:rFonts w:asciiTheme="majorHAnsi" w:hAnsiTheme="majorHAnsi" w:cstheme="majorHAns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A01681">
        <w:rPr>
          <w:rFonts w:asciiTheme="majorHAnsi" w:hAnsiTheme="majorHAnsi" w:cstheme="majorHAnsi"/>
          <w:sz w:val="16"/>
          <w:szCs w:val="16"/>
        </w:rPr>
        <w:t>Hunke</w:t>
      </w:r>
      <w:proofErr w:type="spellEnd"/>
      <w:r w:rsidRPr="00A01681">
        <w:rPr>
          <w:rFonts w:asciiTheme="majorHAnsi" w:hAnsiTheme="majorHAnsi" w:cstheme="majorHAnsi"/>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A01681">
        <w:rPr>
          <w:rFonts w:asciiTheme="majorHAnsi" w:hAnsiTheme="majorHAnsi" w:cstheme="majorHAnsi"/>
          <w:sz w:val="16"/>
          <w:szCs w:val="16"/>
        </w:rPr>
        <w:t>exchange:An</w:t>
      </w:r>
      <w:proofErr w:type="spellEnd"/>
      <w:proofErr w:type="gramEnd"/>
      <w:r w:rsidRPr="00A01681">
        <w:rPr>
          <w:rFonts w:asciiTheme="majorHAnsi" w:hAnsiTheme="majorHAnsi" w:cstheme="majorHAnsi"/>
          <w:sz w:val="16"/>
          <w:szCs w:val="16"/>
        </w:rPr>
        <w:t xml:space="preserve"> improved assessment based on detailed source calculations”. 3/16/18. DOA: 7/13/19. </w:t>
      </w:r>
      <w:hyperlink r:id="rId15" w:history="1">
        <w:r w:rsidRPr="00A01681">
          <w:rPr>
            <w:rStyle w:val="Hyperlink"/>
            <w:rFonts w:asciiTheme="majorHAnsi" w:hAnsiTheme="majorHAnsi" w:cstheme="majorHAnsi"/>
            <w:sz w:val="16"/>
            <w:szCs w:val="16"/>
          </w:rPr>
          <w:t>https://agupubs.onlinelibrary.wiley.com/doi/full/10.1002/2017JD027331</w:t>
        </w:r>
      </w:hyperlink>
      <w:r w:rsidRPr="00A01681">
        <w:rPr>
          <w:rFonts w:asciiTheme="majorHAnsi" w:hAnsiTheme="majorHAnsi" w:cstheme="majorHAnsi"/>
          <w:sz w:val="16"/>
          <w:szCs w:val="16"/>
        </w:rPr>
        <w:t>)</w:t>
      </w:r>
    </w:p>
    <w:p w14:paraId="77C9C2FE" w14:textId="77777777" w:rsidR="00AC79B5" w:rsidRPr="00A01681" w:rsidRDefault="00AC79B5" w:rsidP="00AC79B5">
      <w:pPr>
        <w:rPr>
          <w:rFonts w:asciiTheme="majorHAnsi" w:hAnsiTheme="majorHAnsi" w:cstheme="majorHAnsi"/>
          <w:sz w:val="10"/>
          <w:szCs w:val="10"/>
        </w:rPr>
      </w:pPr>
      <w:r w:rsidRPr="00A01681">
        <w:rPr>
          <w:rFonts w:asciiTheme="majorHAnsi" w:hAnsiTheme="majorHAnsi" w:cstheme="majorHAnsi"/>
          <w:sz w:val="16"/>
          <w:szCs w:val="16"/>
        </w:rPr>
        <w:t>*BC = Black Carbon</w:t>
      </w:r>
    </w:p>
    <w:p w14:paraId="124A7965" w14:textId="77777777" w:rsidR="00AC79B5" w:rsidRPr="00A01681" w:rsidRDefault="00AC79B5" w:rsidP="00AC79B5">
      <w:pPr>
        <w:rPr>
          <w:rFonts w:asciiTheme="majorHAnsi" w:hAnsiTheme="majorHAnsi" w:cstheme="majorHAnsi"/>
          <w:b/>
          <w:bCs/>
          <w:u w:val="single"/>
        </w:rPr>
      </w:pPr>
      <w:r w:rsidRPr="00A01681">
        <w:rPr>
          <w:rFonts w:asciiTheme="majorHAnsi" w:hAnsiTheme="majorHAnsi" w:cstheme="majorHAnsi"/>
          <w:u w:val="single"/>
        </w:rPr>
        <w:t xml:space="preserve">The no-rubble simulation produces </w:t>
      </w:r>
      <w:r w:rsidRPr="00A01681">
        <w:rPr>
          <w:rFonts w:asciiTheme="majorHAnsi" w:hAnsiTheme="majorHAnsi" w:cstheme="majorHAnsi"/>
          <w:sz w:val="16"/>
          <w:szCs w:val="16"/>
        </w:rPr>
        <w:t xml:space="preserve">a </w:t>
      </w:r>
      <w:r w:rsidRPr="00A01681">
        <w:rPr>
          <w:rFonts w:asciiTheme="majorHAnsi" w:hAnsiTheme="majorHAnsi" w:cstheme="majorHAnsi"/>
          <w:u w:val="single"/>
        </w:rPr>
        <w:t>significantly more intense fire</w:t>
      </w:r>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with more </w:t>
      </w:r>
      <w:r w:rsidRPr="00A01681">
        <w:rPr>
          <w:rFonts w:asciiTheme="majorHAnsi" w:hAnsiTheme="majorHAnsi" w:cstheme="majorHAnsi"/>
          <w:sz w:val="16"/>
          <w:szCs w:val="16"/>
        </w:rPr>
        <w:t xml:space="preserve">fire </w:t>
      </w:r>
      <w:r w:rsidRPr="00A01681">
        <w:rPr>
          <w:rFonts w:asciiTheme="majorHAnsi" w:hAnsiTheme="majorHAnsi" w:cstheme="majorHAnsi"/>
          <w:u w:val="single"/>
        </w:rPr>
        <w:t>spread</w:t>
      </w:r>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and </w:t>
      </w:r>
      <w:r w:rsidRPr="00A01681">
        <w:rPr>
          <w:rFonts w:asciiTheme="majorHAnsi" w:hAnsiTheme="majorHAnsi" w:cstheme="majorHAnsi"/>
          <w:sz w:val="16"/>
          <w:szCs w:val="16"/>
        </w:rPr>
        <w:t xml:space="preserve">consequently </w:t>
      </w:r>
      <w:r w:rsidRPr="00A01681">
        <w:rPr>
          <w:rFonts w:asciiTheme="majorHAnsi" w:hAnsiTheme="majorHAnsi" w:cstheme="majorHAnsi"/>
          <w:u w:val="single"/>
        </w:rPr>
        <w:t xml:space="preserve">a significantly stronger plume with larger amounts of BC reaching into the upper </w:t>
      </w:r>
      <w:r w:rsidRPr="00A01681">
        <w:rPr>
          <w:rFonts w:asciiTheme="majorHAnsi" w:hAnsiTheme="majorHAnsi" w:cstheme="majorHAnsi"/>
          <w:u w:val="single"/>
        </w:rPr>
        <w:lastRenderedPageBreak/>
        <w:t>atmosphere</w:t>
      </w:r>
      <w:r w:rsidRPr="00A01681">
        <w:rPr>
          <w:rFonts w:asciiTheme="majorHAnsi" w:hAnsiTheme="majorHAnsi" w:cstheme="majorHAnsi"/>
          <w:sz w:val="16"/>
          <w:szCs w:val="16"/>
        </w:rPr>
        <w:t xml:space="preserve"> than the simulation with rubble, illustrated in Figure 5. </w:t>
      </w:r>
      <w:r w:rsidRPr="00A01681">
        <w:rPr>
          <w:rFonts w:asciiTheme="majorHAnsi" w:hAnsiTheme="majorHAnsi" w:cstheme="majorHAnsi"/>
          <w:u w:val="single"/>
        </w:rPr>
        <w:t xml:space="preserve">While the no-rubble simulation </w:t>
      </w:r>
      <w:r w:rsidRPr="00A01681">
        <w:rPr>
          <w:rFonts w:asciiTheme="majorHAnsi" w:hAnsiTheme="majorHAnsi" w:cstheme="majorHAnsi"/>
          <w:b/>
          <w:bCs/>
          <w:u w:val="single"/>
        </w:rPr>
        <w:t xml:space="preserve">represents </w:t>
      </w:r>
      <w:r w:rsidRPr="00A01681">
        <w:rPr>
          <w:rFonts w:asciiTheme="majorHAnsi" w:hAnsiTheme="majorHAnsi" w:cstheme="majorHAnsi"/>
          <w:b/>
          <w:bCs/>
          <w:highlight w:val="cyan"/>
          <w:u w:val="single"/>
        </w:rPr>
        <w:t>the worst-case scenario</w:t>
      </w:r>
      <w:r w:rsidRPr="00A01681">
        <w:rPr>
          <w:rFonts w:asciiTheme="majorHAnsi" w:hAnsiTheme="majorHAnsi" w:cstheme="majorHAnsi"/>
          <w:u w:val="single"/>
        </w:rPr>
        <w:t xml:space="preserve"> involving vigorous fire activity</w:t>
      </w:r>
      <w:r w:rsidRPr="00A01681">
        <w:rPr>
          <w:rFonts w:asciiTheme="majorHAnsi" w:hAnsiTheme="majorHAnsi" w:cstheme="majorHAnsi"/>
          <w:sz w:val="16"/>
          <w:szCs w:val="16"/>
        </w:rPr>
        <w:t xml:space="preserve">, </w:t>
      </w:r>
      <w:r w:rsidRPr="00A01681">
        <w:rPr>
          <w:rFonts w:asciiTheme="majorHAnsi" w:hAnsiTheme="majorHAnsi" w:cstheme="majorHAnsi"/>
          <w:b/>
          <w:bCs/>
          <w:highlight w:val="cyan"/>
          <w:u w:val="single"/>
        </w:rPr>
        <w:t>only a relatively small amount of carbon makes its way into the stratosphere</w:t>
      </w:r>
      <w:r w:rsidRPr="00A01681">
        <w:rPr>
          <w:rFonts w:asciiTheme="majorHAnsi" w:hAnsiTheme="majorHAnsi" w:cstheme="majorHAnsi"/>
          <w:u w:val="single"/>
        </w:rPr>
        <w:t xml:space="preserve"> </w:t>
      </w:r>
      <w:r w:rsidRPr="00A01681">
        <w:rPr>
          <w:rFonts w:asciiTheme="majorHAnsi" w:hAnsiTheme="majorHAnsi" w:cstheme="majorHAnsi"/>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A01681">
        <w:rPr>
          <w:rFonts w:asciiTheme="majorHAnsi" w:hAnsiTheme="majorHAnsi" w:cstheme="majorHAnsi"/>
          <w:u w:val="single"/>
        </w:rPr>
        <w:t>vertical profiles of BC</w:t>
      </w:r>
      <w:r w:rsidRPr="00A01681">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w:t>
      </w:r>
      <w:proofErr w:type="spellStart"/>
      <w:r w:rsidRPr="00A01681">
        <w:rPr>
          <w:rFonts w:asciiTheme="majorHAnsi" w:hAnsiTheme="majorHAnsi" w:cstheme="majorHAnsi"/>
          <w:sz w:val="16"/>
          <w:szCs w:val="16"/>
        </w:rPr>
        <w:t>Tg</w:t>
      </w:r>
      <w:proofErr w:type="spellEnd"/>
      <w:r w:rsidRPr="00A01681">
        <w:rPr>
          <w:rFonts w:asciiTheme="majorHAnsi" w:hAnsiTheme="majorHAnsi" w:cstheme="majorHAnsi"/>
          <w:sz w:val="16"/>
          <w:szCs w:val="16"/>
        </w:rPr>
        <w:t xml:space="preserve"> from no-rubble simulation); however, the majority of BC </w:t>
      </w:r>
      <w:r w:rsidRPr="00A01681">
        <w:rPr>
          <w:rFonts w:asciiTheme="majorHAnsi" w:hAnsiTheme="majorHAnsi" w:cstheme="majorHAnsi"/>
          <w:u w:val="single"/>
        </w:rPr>
        <w:t>reside</w:t>
      </w:r>
      <w:r w:rsidRPr="00A01681">
        <w:rPr>
          <w:rFonts w:asciiTheme="majorHAnsi" w:hAnsiTheme="majorHAnsi" w:cstheme="majorHAnsi"/>
          <w:sz w:val="16"/>
          <w:szCs w:val="16"/>
        </w:rPr>
        <w:t xml:space="preserve">s </w:t>
      </w:r>
      <w:r w:rsidRPr="00A01681">
        <w:rPr>
          <w:rFonts w:asciiTheme="majorHAnsi" w:hAnsiTheme="majorHAnsi" w:cstheme="majorHAnsi"/>
          <w:b/>
          <w:bCs/>
          <w:u w:val="single"/>
        </w:rPr>
        <w:t>below the stratosphere</w:t>
      </w:r>
      <w:r w:rsidRPr="00A01681">
        <w:rPr>
          <w:rFonts w:asciiTheme="majorHAnsi" w:hAnsiTheme="majorHAnsi" w:cstheme="majorHAnsi"/>
          <w:sz w:val="16"/>
          <w:szCs w:val="16"/>
        </w:rPr>
        <w:t xml:space="preserve"> (3.46 </w:t>
      </w:r>
      <w:proofErr w:type="spellStart"/>
      <w:r w:rsidRPr="00A01681">
        <w:rPr>
          <w:rFonts w:asciiTheme="majorHAnsi" w:hAnsiTheme="majorHAnsi" w:cstheme="majorHAnsi"/>
          <w:sz w:val="16"/>
          <w:szCs w:val="16"/>
        </w:rPr>
        <w:t>Tg</w:t>
      </w:r>
      <w:proofErr w:type="spellEnd"/>
      <w:r w:rsidRPr="00A01681">
        <w:rPr>
          <w:rFonts w:asciiTheme="majorHAnsi" w:hAnsiTheme="majorHAnsi" w:cstheme="majorHAnsi"/>
          <w:sz w:val="16"/>
          <w:szCs w:val="16"/>
        </w:rPr>
        <w:t xml:space="preserve"> below 12 km) </w:t>
      </w:r>
      <w:r w:rsidRPr="00A01681">
        <w:rPr>
          <w:rFonts w:asciiTheme="majorHAnsi" w:hAnsiTheme="majorHAnsi" w:cstheme="majorHAnsi"/>
          <w:u w:val="single"/>
        </w:rPr>
        <w:t xml:space="preserve">and can be </w:t>
      </w:r>
      <w:r w:rsidRPr="00A01681">
        <w:rPr>
          <w:rFonts w:asciiTheme="majorHAnsi" w:hAnsiTheme="majorHAnsi" w:cstheme="majorHAnsi"/>
          <w:b/>
          <w:bCs/>
          <w:u w:val="single"/>
        </w:rPr>
        <w:t>readily impacted by scavenging from precipitation</w:t>
      </w:r>
      <w:r w:rsidRPr="00A01681">
        <w:rPr>
          <w:rFonts w:asciiTheme="majorHAnsi" w:hAnsiTheme="majorHAnsi" w:cstheme="majorHAnsi"/>
          <w:u w:val="single"/>
        </w:rPr>
        <w:t xml:space="preserve"> either via pyro-cumulonimbus produced by the fire itself</w:t>
      </w:r>
      <w:r w:rsidRPr="00A01681">
        <w:rPr>
          <w:rFonts w:asciiTheme="majorHAnsi" w:hAnsiTheme="majorHAnsi" w:cstheme="majorHAnsi"/>
          <w:sz w:val="16"/>
          <w:szCs w:val="16"/>
        </w:rPr>
        <w:t xml:space="preserve"> (not modeled) </w:t>
      </w:r>
      <w:r w:rsidRPr="00A01681">
        <w:rPr>
          <w:rFonts w:asciiTheme="majorHAnsi" w:hAnsiTheme="majorHAnsi" w:cstheme="majorHAnsi"/>
          <w:u w:val="single"/>
        </w:rPr>
        <w:t>or other synoptic weather systems</w:t>
      </w:r>
      <w:r w:rsidRPr="00A01681">
        <w:rPr>
          <w:rFonts w:asciiTheme="majorHAnsi" w:hAnsiTheme="majorHAnsi" w:cstheme="majorHAnsi"/>
          <w:sz w:val="16"/>
          <w:szCs w:val="16"/>
        </w:rPr>
        <w:t xml:space="preserve">. While the impact on climate of these more realistic profiles will be explored in the next section, it should be mentioned that </w:t>
      </w:r>
      <w:r w:rsidRPr="00A01681">
        <w:rPr>
          <w:rFonts w:asciiTheme="majorHAnsi" w:hAnsiTheme="majorHAnsi" w:cstheme="majorHAnsi"/>
          <w:b/>
          <w:bCs/>
          <w:highlight w:val="cyan"/>
          <w:u w:val="single"/>
        </w:rPr>
        <w:t>these estimates are</w:t>
      </w:r>
      <w:r w:rsidRPr="00A01681">
        <w:rPr>
          <w:rFonts w:asciiTheme="majorHAnsi" w:hAnsiTheme="majorHAnsi" w:cstheme="majorHAnsi"/>
          <w:sz w:val="16"/>
          <w:szCs w:val="16"/>
        </w:rPr>
        <w:t xml:space="preserve"> still </w:t>
      </w:r>
      <w:r w:rsidRPr="00A01681">
        <w:rPr>
          <w:rFonts w:asciiTheme="majorHAnsi" w:hAnsiTheme="majorHAnsi" w:cstheme="majorHAnsi"/>
          <w:b/>
          <w:bCs/>
          <w:highlight w:val="cyan"/>
          <w:u w:val="single"/>
        </w:rPr>
        <w:t>at the high end</w:t>
      </w:r>
      <w:r w:rsidRPr="00A01681">
        <w:rPr>
          <w:rFonts w:asciiTheme="majorHAnsi" w:hAnsiTheme="majorHAnsi" w:cstheme="majorHAnsi"/>
          <w:u w:val="single"/>
        </w:rPr>
        <w:t xml:space="preserve">, </w:t>
      </w:r>
      <w:r w:rsidRPr="00A01681">
        <w:rPr>
          <w:rFonts w:asciiTheme="majorHAnsi" w:hAnsiTheme="majorHAnsi" w:cstheme="majorHAnsi"/>
          <w:highlight w:val="cyan"/>
          <w:u w:val="single"/>
        </w:rPr>
        <w:t>considering the inherent simplifications</w:t>
      </w:r>
      <w:r w:rsidRPr="00A01681">
        <w:rPr>
          <w:rFonts w:asciiTheme="majorHAnsi" w:hAnsiTheme="majorHAnsi" w:cstheme="majorHAnsi"/>
          <w:u w:val="single"/>
        </w:rPr>
        <w:t xml:space="preserve"> in the combustion model </w:t>
      </w:r>
      <w:r w:rsidRPr="00A01681">
        <w:rPr>
          <w:rFonts w:asciiTheme="majorHAnsi" w:hAnsiTheme="majorHAnsi" w:cstheme="majorHAnsi"/>
          <w:highlight w:val="cyan"/>
          <w:u w:val="single"/>
        </w:rPr>
        <w:t xml:space="preserve">that lead to </w:t>
      </w:r>
      <w:r w:rsidRPr="00A01681">
        <w:rPr>
          <w:rFonts w:asciiTheme="majorHAnsi" w:hAnsiTheme="majorHAnsi" w:cstheme="majorHAnsi"/>
          <w:b/>
          <w:bCs/>
          <w:highlight w:val="cyan"/>
          <w:u w:val="single"/>
        </w:rPr>
        <w:t>overestimating BC production</w:t>
      </w:r>
      <w:r w:rsidRPr="00A01681">
        <w:rPr>
          <w:rFonts w:asciiTheme="majorHAnsi" w:hAnsiTheme="majorHAnsi" w:cstheme="majorHAnsi"/>
          <w:u w:val="single"/>
        </w:rPr>
        <w:t xml:space="preserve">. </w:t>
      </w:r>
      <w:r w:rsidRPr="00A01681">
        <w:rPr>
          <w:rFonts w:asciiTheme="majorHAnsi" w:hAnsiTheme="majorHAnsi" w:cstheme="majorHAnsi"/>
          <w:sz w:val="16"/>
          <w:szCs w:val="16"/>
        </w:rPr>
        <w:t xml:space="preserve">3.3 Climate Results </w:t>
      </w:r>
      <w:r w:rsidRPr="00A01681">
        <w:rPr>
          <w:rFonts w:asciiTheme="majorHAnsi" w:hAnsiTheme="majorHAnsi" w:cstheme="majorHAnsi"/>
          <w:u w:val="single"/>
        </w:rPr>
        <w:t xml:space="preserve">Long-term </w:t>
      </w:r>
      <w:r w:rsidRPr="00A01681">
        <w:rPr>
          <w:rFonts w:asciiTheme="majorHAnsi" w:hAnsiTheme="majorHAnsi" w:cstheme="majorHAnsi"/>
          <w:highlight w:val="cyan"/>
          <w:u w:val="single"/>
        </w:rPr>
        <w:t>climatic effects</w:t>
      </w:r>
      <w:r w:rsidRPr="00A01681">
        <w:rPr>
          <w:rFonts w:asciiTheme="majorHAnsi" w:hAnsiTheme="majorHAnsi" w:cstheme="majorHAnsi"/>
          <w:u w:val="single"/>
        </w:rPr>
        <w:t xml:space="preserve"> critically </w:t>
      </w:r>
      <w:r w:rsidRPr="00A01681">
        <w:rPr>
          <w:rFonts w:asciiTheme="majorHAnsi" w:hAnsiTheme="majorHAnsi" w:cstheme="majorHAnsi"/>
          <w:highlight w:val="cyan"/>
          <w:u w:val="single"/>
        </w:rPr>
        <w:t>depend on</w:t>
      </w:r>
      <w:r w:rsidRPr="00A01681">
        <w:rPr>
          <w:rFonts w:asciiTheme="majorHAnsi" w:hAnsiTheme="majorHAnsi" w:cstheme="majorHAnsi"/>
          <w:sz w:val="16"/>
          <w:szCs w:val="16"/>
        </w:rPr>
        <w:t xml:space="preserve"> </w:t>
      </w:r>
      <w:r w:rsidRPr="00A01681">
        <w:rPr>
          <w:rFonts w:asciiTheme="majorHAnsi" w:hAnsiTheme="majorHAnsi" w:cstheme="majorHAnsi"/>
          <w:u w:val="single"/>
        </w:rPr>
        <w:t>the</w:t>
      </w:r>
      <w:r w:rsidRPr="00A01681">
        <w:rPr>
          <w:rFonts w:asciiTheme="majorHAnsi" w:hAnsiTheme="majorHAnsi" w:cstheme="majorHAnsi"/>
          <w:sz w:val="16"/>
          <w:szCs w:val="16"/>
        </w:rPr>
        <w:t xml:space="preserve"> initial injection </w:t>
      </w:r>
      <w:r w:rsidRPr="00A01681">
        <w:rPr>
          <w:rFonts w:asciiTheme="majorHAnsi" w:hAnsiTheme="majorHAnsi" w:cstheme="majorHAnsi"/>
          <w:highlight w:val="cyan"/>
          <w:u w:val="single"/>
        </w:rPr>
        <w:t>height</w:t>
      </w:r>
      <w:r w:rsidRPr="00A01681">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A01681">
        <w:rPr>
          <w:rFonts w:asciiTheme="majorHAnsi" w:hAnsiTheme="majorHAnsi" w:cstheme="majorHAnsi"/>
          <w:sz w:val="16"/>
          <w:szCs w:val="16"/>
        </w:rPr>
        <w:t xml:space="preserve"> (</w:t>
      </w:r>
      <w:proofErr w:type="spellStart"/>
      <w:r w:rsidRPr="00A01681">
        <w:rPr>
          <w:rFonts w:asciiTheme="majorHAnsi" w:hAnsiTheme="majorHAnsi" w:cstheme="majorHAnsi"/>
          <w:sz w:val="16"/>
          <w:szCs w:val="16"/>
        </w:rPr>
        <w:t>Robock</w:t>
      </w:r>
      <w:proofErr w:type="spellEnd"/>
      <w:r w:rsidRPr="00A01681">
        <w:rPr>
          <w:rFonts w:asciiTheme="majorHAnsi" w:hAnsiTheme="majorHAnsi" w:cstheme="majorHAns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A01681">
        <w:rPr>
          <w:rFonts w:asciiTheme="majorHAnsi" w:hAnsiTheme="majorHAnsi" w:cstheme="majorHAnsi"/>
          <w:b/>
          <w:bCs/>
          <w:highlight w:val="cyan"/>
          <w:u w:val="single"/>
        </w:rPr>
        <w:t>Mixing and sedimentation</w:t>
      </w:r>
      <w:r w:rsidRPr="00A01681">
        <w:rPr>
          <w:rFonts w:asciiTheme="majorHAnsi" w:hAnsiTheme="majorHAnsi" w:cstheme="majorHAnsi"/>
          <w:u w:val="single"/>
        </w:rPr>
        <w:t xml:space="preserve"> </w:t>
      </w:r>
      <w:r w:rsidRPr="00A01681">
        <w:rPr>
          <w:rFonts w:asciiTheme="majorHAnsi" w:hAnsiTheme="majorHAnsi" w:cstheme="majorHAnsi"/>
          <w:sz w:val="16"/>
          <w:szCs w:val="16"/>
        </w:rPr>
        <w:t xml:space="preserve">tend to </w:t>
      </w:r>
      <w:r w:rsidRPr="00A01681">
        <w:rPr>
          <w:rFonts w:asciiTheme="majorHAnsi" w:hAnsiTheme="majorHAnsi" w:cstheme="majorHAnsi"/>
          <w:b/>
          <w:bCs/>
          <w:highlight w:val="cyan"/>
          <w:u w:val="single"/>
        </w:rPr>
        <w:t>reduce this process</w:t>
      </w:r>
      <w:r w:rsidRPr="00A01681">
        <w:rPr>
          <w:rFonts w:asciiTheme="majorHAnsi" w:hAnsiTheme="majorHAnsi" w:cstheme="majorHAnsi"/>
          <w:highlight w:val="cyan"/>
          <w:u w:val="single"/>
        </w:rPr>
        <w:t>, and low altitude emissions are</w:t>
      </w:r>
      <w:r w:rsidRPr="00A01681">
        <w:rPr>
          <w:rFonts w:asciiTheme="majorHAnsi" w:hAnsiTheme="majorHAnsi" w:cstheme="majorHAnsi"/>
          <w:u w:val="single"/>
        </w:rPr>
        <w:t xml:space="preserve"> </w:t>
      </w:r>
      <w:r w:rsidRPr="00A01681">
        <w:rPr>
          <w:rFonts w:asciiTheme="majorHAnsi" w:hAnsiTheme="majorHAnsi" w:cstheme="majorHAnsi"/>
          <w:sz w:val="16"/>
          <w:szCs w:val="16"/>
        </w:rPr>
        <w:t xml:space="preserve">also </w:t>
      </w:r>
      <w:r w:rsidRPr="00A01681">
        <w:rPr>
          <w:rFonts w:asciiTheme="majorHAnsi" w:hAnsiTheme="majorHAnsi" w:cstheme="majorHAnsi"/>
          <w:highlight w:val="cyan"/>
          <w:u w:val="single"/>
        </w:rPr>
        <w:t>significantly impacted by precipitation</w:t>
      </w:r>
      <w:r w:rsidRPr="00A01681">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A01681">
        <w:rPr>
          <w:rFonts w:asciiTheme="majorHAnsi" w:hAnsiTheme="majorHAnsi" w:cstheme="majorHAnsi"/>
          <w:sz w:val="16"/>
          <w:szCs w:val="16"/>
        </w:rPr>
        <w:t>Robock</w:t>
      </w:r>
      <w:proofErr w:type="spellEnd"/>
      <w:r w:rsidRPr="00A01681">
        <w:rPr>
          <w:rFonts w:asciiTheme="majorHAnsi" w:hAnsiTheme="majorHAnsi" w:cstheme="majorHAnsi"/>
          <w:sz w:val="16"/>
          <w:szCs w:val="16"/>
        </w:rPr>
        <w:t xml:space="preserve"> et al., 2007a) and lofting to much higher altitudes is inhibited by gravitational settling in the low-density air (</w:t>
      </w:r>
      <w:proofErr w:type="spellStart"/>
      <w:r w:rsidRPr="00A01681">
        <w:rPr>
          <w:rFonts w:asciiTheme="majorHAnsi" w:hAnsiTheme="majorHAnsi" w:cstheme="majorHAnsi"/>
          <w:sz w:val="16"/>
          <w:szCs w:val="16"/>
        </w:rPr>
        <w:t>Stenke</w:t>
      </w:r>
      <w:proofErr w:type="spellEnd"/>
      <w:r w:rsidRPr="00A01681">
        <w:rPr>
          <w:rFonts w:asciiTheme="majorHAnsi" w:hAnsiTheme="majorHAnsi" w:cstheme="majorHAnsi"/>
          <w:sz w:val="16"/>
          <w:szCs w:val="16"/>
        </w:rPr>
        <w:t xml:space="preserve"> et al., 2013), resulting in more stable BC concentrations over long times. </w:t>
      </w:r>
      <w:r w:rsidRPr="00A01681">
        <w:rPr>
          <w:rFonts w:asciiTheme="majorHAnsi" w:hAnsiTheme="majorHAnsi" w:cstheme="majorHAnsi"/>
          <w:highlight w:val="cyan"/>
          <w:u w:val="single"/>
        </w:rPr>
        <w:t>Of the initial BC</w:t>
      </w:r>
      <w:r w:rsidRPr="00A01681">
        <w:rPr>
          <w:rFonts w:asciiTheme="majorHAnsi" w:hAnsiTheme="majorHAnsi" w:cstheme="majorHAnsi"/>
          <w:u w:val="single"/>
        </w:rPr>
        <w:t xml:space="preserve"> </w:t>
      </w:r>
      <w:r w:rsidRPr="00A01681">
        <w:rPr>
          <w:rFonts w:asciiTheme="majorHAnsi" w:hAnsiTheme="majorHAnsi" w:cstheme="majorHAnsi"/>
          <w:sz w:val="16"/>
          <w:szCs w:val="16"/>
        </w:rPr>
        <w:t xml:space="preserve">mass </w:t>
      </w:r>
      <w:r w:rsidRPr="00A01681">
        <w:rPr>
          <w:rFonts w:asciiTheme="majorHAnsi" w:hAnsiTheme="majorHAnsi" w:cstheme="majorHAnsi"/>
          <w:u w:val="single"/>
        </w:rPr>
        <w:t>released in the atmosphere</w:t>
      </w:r>
      <w:r w:rsidRPr="00A01681">
        <w:rPr>
          <w:rFonts w:asciiTheme="majorHAnsi" w:hAnsiTheme="majorHAnsi" w:cstheme="majorHAnsi"/>
          <w:sz w:val="16"/>
          <w:szCs w:val="16"/>
        </w:rPr>
        <w:t xml:space="preserve">, most of which is emitted below 9 km, </w:t>
      </w:r>
      <w:r w:rsidRPr="00A01681">
        <w:rPr>
          <w:rFonts w:asciiTheme="majorHAnsi" w:hAnsiTheme="majorHAnsi" w:cstheme="majorHAnsi"/>
          <w:b/>
          <w:bCs/>
          <w:highlight w:val="cyan"/>
          <w:u w:val="single"/>
        </w:rPr>
        <w:t>70% rains out within the first month</w:t>
      </w:r>
      <w:r w:rsidRPr="00A01681">
        <w:rPr>
          <w:rFonts w:asciiTheme="majorHAnsi" w:hAnsiTheme="majorHAnsi" w:cstheme="majorHAnsi"/>
          <w:u w:val="single"/>
        </w:rPr>
        <w:t xml:space="preserve"> and 78%</w:t>
      </w:r>
      <w:r w:rsidRPr="00A01681">
        <w:rPr>
          <w:rFonts w:asciiTheme="majorHAnsi" w:hAnsiTheme="majorHAnsi" w:cstheme="majorHAnsi"/>
          <w:sz w:val="16"/>
          <w:szCs w:val="16"/>
        </w:rPr>
        <w:t xml:space="preserve">, or about 2.9 </w:t>
      </w:r>
      <w:proofErr w:type="spellStart"/>
      <w:r w:rsidRPr="00A01681">
        <w:rPr>
          <w:rFonts w:asciiTheme="majorHAnsi" w:hAnsiTheme="majorHAnsi" w:cstheme="majorHAnsi"/>
          <w:sz w:val="16"/>
          <w:szCs w:val="16"/>
        </w:rPr>
        <w:t>Tg</w:t>
      </w:r>
      <w:proofErr w:type="spellEnd"/>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is removed within the first two months </w:t>
      </w:r>
      <w:r w:rsidRPr="00A01681">
        <w:rPr>
          <w:rFonts w:asciiTheme="majorHAnsi" w:hAnsiTheme="majorHAnsi" w:cstheme="majorHAnsi"/>
          <w:sz w:val="10"/>
          <w:szCs w:val="10"/>
        </w:rPr>
        <w:t xml:space="preserve">(Figure 7, solid line), with the remainder (about 0.8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dashed line) being transported above about 12 km (200 </w:t>
      </w:r>
      <w:proofErr w:type="spellStart"/>
      <w:r w:rsidRPr="00A01681">
        <w:rPr>
          <w:rFonts w:asciiTheme="majorHAnsi" w:hAnsiTheme="majorHAnsi" w:cstheme="majorHAnsi"/>
          <w:sz w:val="10"/>
          <w:szCs w:val="10"/>
        </w:rPr>
        <w:t>hPa</w:t>
      </w:r>
      <w:proofErr w:type="spellEnd"/>
      <w:r w:rsidRPr="00A01681">
        <w:rPr>
          <w:rFonts w:asciiTheme="majorHAnsi" w:hAnsiTheme="majorHAnsi" w:cstheme="majorHAnsi"/>
          <w:sz w:val="10"/>
          <w:szCs w:val="10"/>
        </w:rPr>
        <w:t xml:space="preserve">) within the first week. This outcome differs from the findings of, e.g., </w:t>
      </w:r>
      <w:proofErr w:type="spellStart"/>
      <w:r w:rsidRPr="00A01681">
        <w:rPr>
          <w:rFonts w:asciiTheme="majorHAnsi" w:hAnsiTheme="majorHAnsi" w:cstheme="majorHAnsi"/>
          <w:sz w:val="10"/>
          <w:szCs w:val="10"/>
        </w:rPr>
        <w:t>Stenke</w:t>
      </w:r>
      <w:proofErr w:type="spellEnd"/>
      <w:r w:rsidRPr="00A01681">
        <w:rPr>
          <w:rFonts w:asciiTheme="majorHAnsi" w:hAnsiTheme="majorHAnsi" w:cstheme="majorHAnsi"/>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A01681">
        <w:rPr>
          <w:rFonts w:asciiTheme="majorHAnsi" w:hAnsiTheme="majorHAnsi" w:cstheme="majorHAnsi"/>
          <w:sz w:val="10"/>
          <w:szCs w:val="10"/>
        </w:rPr>
        <w:t>Robock</w:t>
      </w:r>
      <w:proofErr w:type="spellEnd"/>
      <w:r w:rsidRPr="00A01681">
        <w:rPr>
          <w:rFonts w:asciiTheme="majorHAnsi" w:hAnsiTheme="majorHAnsi" w:cstheme="majorHAns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A01681">
        <w:rPr>
          <w:rFonts w:asciiTheme="majorHAnsi" w:hAnsiTheme="majorHAnsi" w:cstheme="majorHAnsi"/>
          <w:sz w:val="10"/>
          <w:szCs w:val="10"/>
        </w:rPr>
        <w:t>Robock</w:t>
      </w:r>
      <w:proofErr w:type="spellEnd"/>
      <w:r w:rsidRPr="00A01681">
        <w:rPr>
          <w:rFonts w:asciiTheme="majorHAnsi" w:hAnsiTheme="majorHAnsi" w:cstheme="majorHAnsi"/>
          <w:sz w:val="10"/>
          <w:szCs w:val="10"/>
        </w:rPr>
        <w:t xml:space="preserve"> et al. (2007a), considering 5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experiment, by </w:t>
      </w:r>
      <w:proofErr w:type="spellStart"/>
      <w:r w:rsidRPr="00A01681">
        <w:rPr>
          <w:rFonts w:asciiTheme="majorHAnsi" w:hAnsiTheme="majorHAnsi" w:cstheme="majorHAnsi"/>
          <w:sz w:val="10"/>
          <w:szCs w:val="10"/>
        </w:rPr>
        <w:t>Robock</w:t>
      </w:r>
      <w:proofErr w:type="spellEnd"/>
      <w:r w:rsidRPr="00A01681">
        <w:rPr>
          <w:rFonts w:asciiTheme="majorHAnsi" w:hAnsiTheme="majorHAnsi" w:cstheme="majorHAnsi"/>
          <w:sz w:val="10"/>
          <w:szCs w:val="10"/>
        </w:rPr>
        <w:t xml:space="preserve"> et al. (2007a) in their experiment “UT 1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and © 2018 American Geophysical Union. All rights reserved. by </w:t>
      </w:r>
      <w:proofErr w:type="spellStart"/>
      <w:r w:rsidRPr="00A01681">
        <w:rPr>
          <w:rFonts w:asciiTheme="majorHAnsi" w:hAnsiTheme="majorHAnsi" w:cstheme="majorHAnsi"/>
          <w:sz w:val="10"/>
          <w:szCs w:val="10"/>
        </w:rPr>
        <w:t>Stenke</w:t>
      </w:r>
      <w:proofErr w:type="spellEnd"/>
      <w:r w:rsidRPr="00A01681">
        <w:rPr>
          <w:rFonts w:asciiTheme="majorHAnsi" w:hAnsiTheme="majorHAnsi" w:cstheme="majorHAnsi"/>
          <w:sz w:val="10"/>
          <w:szCs w:val="10"/>
        </w:rPr>
        <w:t xml:space="preserve"> et al. (2013) in their experiment “Exp1”, in all of which 1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A01681">
        <w:rPr>
          <w:rFonts w:asciiTheme="majorHAnsi" w:hAnsiTheme="majorHAnsi" w:cstheme="majorHAnsi"/>
          <w:sz w:val="10"/>
          <w:szCs w:val="10"/>
        </w:rPr>
        <w:t>Pausata</w:t>
      </w:r>
      <w:proofErr w:type="spellEnd"/>
      <w:r w:rsidRPr="00A01681">
        <w:rPr>
          <w:rFonts w:asciiTheme="majorHAnsi" w:hAnsiTheme="majorHAnsi" w:cstheme="majorHAnsi"/>
          <w:sz w:val="10"/>
          <w:szCs w:val="10"/>
        </w:rPr>
        <w:t xml:space="preserve"> et al. (2016) for their long-term “intermediate” scenario. In that scenario, which is also based on 5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A01681">
        <w:rPr>
          <w:rFonts w:asciiTheme="majorHAnsi" w:hAnsiTheme="majorHAnsi" w:cstheme="majorHAnsi"/>
          <w:u w:val="single"/>
        </w:rPr>
        <w:t>The BC distributions</w:t>
      </w:r>
      <w:r w:rsidRPr="00A01681">
        <w:rPr>
          <w:rFonts w:asciiTheme="majorHAnsi" w:hAnsiTheme="majorHAnsi" w:cstheme="majorHAnsi"/>
          <w:sz w:val="16"/>
          <w:szCs w:val="16"/>
        </w:rPr>
        <w:t xml:space="preserve"> used </w:t>
      </w:r>
      <w:r w:rsidRPr="00A01681">
        <w:rPr>
          <w:rFonts w:asciiTheme="majorHAnsi" w:hAnsiTheme="majorHAnsi" w:cstheme="majorHAnsi"/>
          <w:u w:val="single"/>
        </w:rPr>
        <w:t>in</w:t>
      </w:r>
      <w:r w:rsidRPr="00A01681">
        <w:rPr>
          <w:rFonts w:asciiTheme="majorHAnsi" w:hAnsiTheme="majorHAnsi" w:cstheme="majorHAnsi"/>
          <w:sz w:val="16"/>
          <w:szCs w:val="16"/>
        </w:rPr>
        <w:t xml:space="preserve"> our </w:t>
      </w:r>
      <w:r w:rsidRPr="00A01681">
        <w:rPr>
          <w:rFonts w:asciiTheme="majorHAnsi" w:hAnsiTheme="majorHAnsi" w:cstheme="majorHAnsi"/>
          <w:u w:val="single"/>
        </w:rPr>
        <w:t>simulations</w:t>
      </w:r>
      <w:r w:rsidRPr="00A01681">
        <w:rPr>
          <w:rFonts w:asciiTheme="majorHAnsi" w:hAnsiTheme="majorHAnsi" w:cstheme="majorHAnsi"/>
          <w:sz w:val="16"/>
          <w:szCs w:val="16"/>
        </w:rPr>
        <w:t xml:space="preserve"> </w:t>
      </w:r>
      <w:r w:rsidRPr="00A01681">
        <w:rPr>
          <w:rFonts w:asciiTheme="majorHAnsi" w:hAnsiTheme="majorHAnsi" w:cstheme="majorHAnsi"/>
          <w:u w:val="single"/>
        </w:rPr>
        <w:t>imply that</w:t>
      </w:r>
      <w:r w:rsidRPr="00A01681">
        <w:rPr>
          <w:rFonts w:asciiTheme="majorHAnsi" w:hAnsiTheme="majorHAnsi" w:cstheme="majorHAnsi"/>
          <w:sz w:val="16"/>
          <w:szCs w:val="16"/>
        </w:rPr>
        <w:t xml:space="preserve"> the </w:t>
      </w:r>
      <w:r w:rsidRPr="00A01681">
        <w:rPr>
          <w:rFonts w:asciiTheme="majorHAnsi" w:hAnsiTheme="majorHAnsi" w:cstheme="majorHAnsi"/>
          <w:u w:val="single"/>
        </w:rPr>
        <w:t>upward transport of particles</w:t>
      </w:r>
      <w:r w:rsidRPr="00A01681">
        <w:rPr>
          <w:rFonts w:asciiTheme="majorHAnsi" w:hAnsiTheme="majorHAnsi" w:cstheme="majorHAnsi"/>
          <w:sz w:val="16"/>
          <w:szCs w:val="16"/>
        </w:rPr>
        <w:t xml:space="preserve"> </w:t>
      </w:r>
      <w:r w:rsidRPr="00A01681">
        <w:rPr>
          <w:rFonts w:asciiTheme="majorHAnsi" w:hAnsiTheme="majorHAnsi" w:cstheme="majorHAnsi"/>
          <w:u w:val="single"/>
        </w:rPr>
        <w:t>is substantially less efficient compared to the case in</w:t>
      </w:r>
      <w:r w:rsidRPr="00A01681">
        <w:rPr>
          <w:rFonts w:asciiTheme="majorHAnsi" w:hAnsiTheme="majorHAnsi" w:cstheme="majorHAnsi"/>
          <w:sz w:val="16"/>
          <w:szCs w:val="16"/>
        </w:rPr>
        <w:t xml:space="preserve"> </w:t>
      </w:r>
      <w:r w:rsidRPr="00A01681">
        <w:rPr>
          <w:rFonts w:asciiTheme="majorHAnsi" w:hAnsiTheme="majorHAnsi" w:cstheme="majorHAnsi"/>
          <w:u w:val="single"/>
        </w:rPr>
        <w:t>which</w:t>
      </w:r>
      <w:r w:rsidRPr="00A01681">
        <w:rPr>
          <w:rFonts w:asciiTheme="majorHAnsi" w:hAnsiTheme="majorHAnsi" w:cstheme="majorHAnsi"/>
          <w:sz w:val="16"/>
          <w:szCs w:val="16"/>
        </w:rPr>
        <w:t xml:space="preserve"> 5 </w:t>
      </w:r>
      <w:proofErr w:type="spellStart"/>
      <w:r w:rsidRPr="00A01681">
        <w:rPr>
          <w:rFonts w:asciiTheme="majorHAnsi" w:hAnsiTheme="majorHAnsi" w:cstheme="majorHAnsi"/>
          <w:sz w:val="16"/>
          <w:szCs w:val="16"/>
        </w:rPr>
        <w:t>Tg</w:t>
      </w:r>
      <w:proofErr w:type="spellEnd"/>
      <w:r w:rsidRPr="00A01681">
        <w:rPr>
          <w:rFonts w:asciiTheme="majorHAnsi" w:hAnsiTheme="majorHAnsi" w:cstheme="majorHAnsi"/>
          <w:sz w:val="16"/>
          <w:szCs w:val="16"/>
        </w:rPr>
        <w:t xml:space="preserve"> of </w:t>
      </w:r>
      <w:r w:rsidRPr="00A01681">
        <w:rPr>
          <w:rFonts w:asciiTheme="majorHAnsi" w:hAnsiTheme="majorHAnsi" w:cstheme="majorHAnsi"/>
          <w:u w:val="single"/>
        </w:rPr>
        <w:t>BC is directly injected into the upper troposphere</w:t>
      </w:r>
      <w:r w:rsidRPr="00A01681">
        <w:rPr>
          <w:rFonts w:asciiTheme="majorHAnsi" w:hAnsiTheme="majorHAnsi" w:cstheme="majorHAnsi"/>
          <w:sz w:val="16"/>
          <w:szCs w:val="16"/>
        </w:rPr>
        <w:t>. The semiannual cycle of lofting and sinking of the aerosols is associated with atmospheric heating and cooling during the solstice in each hemisphere (</w:t>
      </w:r>
      <w:proofErr w:type="spellStart"/>
      <w:r w:rsidRPr="00A01681">
        <w:rPr>
          <w:rFonts w:asciiTheme="majorHAnsi" w:hAnsiTheme="majorHAnsi" w:cstheme="majorHAnsi"/>
          <w:sz w:val="16"/>
          <w:szCs w:val="16"/>
        </w:rPr>
        <w:t>Robock</w:t>
      </w:r>
      <w:proofErr w:type="spellEnd"/>
      <w:r w:rsidRPr="00A01681">
        <w:rPr>
          <w:rFonts w:asciiTheme="majorHAnsi" w:hAnsiTheme="majorHAnsi" w:cstheme="majorHAnsi"/>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A01681">
        <w:rPr>
          <w:rFonts w:asciiTheme="majorHAnsi" w:hAnsiTheme="majorHAnsi" w:cstheme="majorHAnsi"/>
          <w:sz w:val="16"/>
          <w:szCs w:val="16"/>
        </w:rPr>
        <w:t>hPa</w:t>
      </w:r>
      <w:proofErr w:type="spellEnd"/>
      <w:r w:rsidRPr="00A01681">
        <w:rPr>
          <w:rFonts w:asciiTheme="majorHAnsi" w:hAnsiTheme="majorHAnsi" w:cstheme="majorHAnsi"/>
          <w:sz w:val="16"/>
          <w:szCs w:val="16"/>
        </w:rPr>
        <w:t xml:space="preserve"> in the top panel can be 200 times as large. Qualitatively, </w:t>
      </w:r>
      <w:r w:rsidRPr="00A01681">
        <w:rPr>
          <w:rFonts w:asciiTheme="majorHAnsi" w:hAnsiTheme="majorHAnsi" w:cstheme="majorHAnsi"/>
          <w:u w:val="single"/>
        </w:rPr>
        <w:t>the difference can be understood in terms of the air temperature increase caused by BC radiation emission</w:t>
      </w:r>
      <w:r w:rsidRPr="00A01681">
        <w:rPr>
          <w:rFonts w:asciiTheme="majorHAnsi" w:hAnsiTheme="majorHAnsi" w:cstheme="majorHAnsi"/>
          <w:sz w:val="16"/>
          <w:szCs w:val="16"/>
        </w:rPr>
        <w:t xml:space="preserve">, </w:t>
      </w:r>
      <w:r w:rsidRPr="00A01681">
        <w:rPr>
          <w:rFonts w:asciiTheme="majorHAnsi" w:hAnsiTheme="majorHAnsi" w:cstheme="majorHAnsi"/>
          <w:u w:val="single"/>
        </w:rPr>
        <w:t>which is several tens of kelvin degrees in</w:t>
      </w:r>
      <w:r w:rsidRPr="00A01681">
        <w:rPr>
          <w:rFonts w:asciiTheme="majorHAnsi" w:hAnsiTheme="majorHAnsi" w:cstheme="majorHAnsi"/>
          <w:sz w:val="16"/>
          <w:szCs w:val="16"/>
        </w:rPr>
        <w:t xml:space="preserve"> the </w:t>
      </w:r>
      <w:r w:rsidRPr="00A01681">
        <w:rPr>
          <w:rFonts w:asciiTheme="majorHAnsi" w:hAnsiTheme="majorHAnsi" w:cstheme="majorHAnsi"/>
          <w:u w:val="single"/>
        </w:rPr>
        <w:t>simulations</w:t>
      </w:r>
      <w:r w:rsidRPr="00A01681">
        <w:rPr>
          <w:rFonts w:asciiTheme="majorHAnsi" w:hAnsiTheme="majorHAnsi" w:cstheme="majorHAnsi"/>
          <w:sz w:val="16"/>
          <w:szCs w:val="16"/>
        </w:rPr>
        <w:t xml:space="preserve"> </w:t>
      </w:r>
      <w:r w:rsidRPr="00A01681">
        <w:rPr>
          <w:rFonts w:asciiTheme="majorHAnsi" w:hAnsiTheme="majorHAnsi" w:cstheme="majorHAnsi"/>
          <w:u w:val="single"/>
        </w:rPr>
        <w:t xml:space="preserve">of </w:t>
      </w:r>
      <w:proofErr w:type="spellStart"/>
      <w:r w:rsidRPr="00A01681">
        <w:rPr>
          <w:rFonts w:asciiTheme="majorHAnsi" w:hAnsiTheme="majorHAnsi" w:cstheme="majorHAnsi"/>
          <w:u w:val="single"/>
        </w:rPr>
        <w:t>Robock</w:t>
      </w:r>
      <w:proofErr w:type="spellEnd"/>
      <w:r w:rsidRPr="00A01681">
        <w:rPr>
          <w:rFonts w:asciiTheme="majorHAnsi" w:hAnsiTheme="majorHAnsi" w:cstheme="majorHAnsi"/>
          <w:sz w:val="16"/>
          <w:szCs w:val="16"/>
        </w:rPr>
        <w:t xml:space="preserve"> et al. (2007a, see their Figure 4), </w:t>
      </w:r>
      <w:r w:rsidRPr="00A01681">
        <w:rPr>
          <w:rFonts w:asciiTheme="majorHAnsi" w:hAnsiTheme="majorHAnsi" w:cstheme="majorHAnsi"/>
          <w:u w:val="single"/>
        </w:rPr>
        <w:t>Mills</w:t>
      </w:r>
      <w:r w:rsidRPr="00A01681">
        <w:rPr>
          <w:rFonts w:asciiTheme="majorHAnsi" w:hAnsiTheme="majorHAnsi" w:cstheme="majorHAnsi"/>
          <w:sz w:val="16"/>
          <w:szCs w:val="16"/>
        </w:rPr>
        <w:t xml:space="preserve"> et al. (2008, see their Figure 5), </w:t>
      </w:r>
      <w:proofErr w:type="spellStart"/>
      <w:r w:rsidRPr="00A01681">
        <w:rPr>
          <w:rFonts w:asciiTheme="majorHAnsi" w:hAnsiTheme="majorHAnsi" w:cstheme="majorHAnsi"/>
          <w:u w:val="single"/>
        </w:rPr>
        <w:t>Stenke</w:t>
      </w:r>
      <w:proofErr w:type="spellEnd"/>
      <w:r w:rsidRPr="00A01681">
        <w:rPr>
          <w:rFonts w:asciiTheme="majorHAnsi" w:hAnsiTheme="majorHAnsi" w:cstheme="majorHAnsi"/>
          <w:sz w:val="16"/>
          <w:szCs w:val="16"/>
        </w:rPr>
        <w:t xml:space="preserve"> et al. (2013, see high-load cases in their Figure 4), Mills et al. (2014, see their Figure 7), </w:t>
      </w:r>
      <w:r w:rsidRPr="00A01681">
        <w:rPr>
          <w:rFonts w:asciiTheme="majorHAnsi" w:hAnsiTheme="majorHAnsi" w:cstheme="majorHAnsi"/>
          <w:u w:val="single"/>
        </w:rPr>
        <w:t xml:space="preserve">and </w:t>
      </w:r>
      <w:proofErr w:type="spellStart"/>
      <w:r w:rsidRPr="00A01681">
        <w:rPr>
          <w:rFonts w:asciiTheme="majorHAnsi" w:hAnsiTheme="majorHAnsi" w:cstheme="majorHAnsi"/>
          <w:u w:val="single"/>
        </w:rPr>
        <w:t>Pausata</w:t>
      </w:r>
      <w:proofErr w:type="spellEnd"/>
      <w:r w:rsidRPr="00A01681">
        <w:rPr>
          <w:rFonts w:asciiTheme="majorHAnsi" w:hAnsiTheme="majorHAnsi" w:cstheme="majorHAnsi"/>
          <w:sz w:val="16"/>
          <w:szCs w:val="16"/>
        </w:rPr>
        <w:t xml:space="preserve"> et al. (2016, see one-day emission cases in their Figure 1), </w:t>
      </w:r>
      <w:r w:rsidRPr="00A01681">
        <w:rPr>
          <w:rFonts w:asciiTheme="majorHAnsi" w:hAnsiTheme="majorHAnsi" w:cstheme="majorHAnsi"/>
          <w:u w:val="single"/>
        </w:rPr>
        <w:t>due to high BC concentrations, but</w:t>
      </w:r>
      <w:r w:rsidRPr="00A01681">
        <w:rPr>
          <w:rFonts w:asciiTheme="majorHAnsi" w:hAnsiTheme="majorHAnsi" w:cstheme="majorHAnsi"/>
          <w:sz w:val="16"/>
          <w:szCs w:val="16"/>
        </w:rPr>
        <w:t xml:space="preserve"> it </w:t>
      </w:r>
      <w:r w:rsidRPr="00A01681">
        <w:rPr>
          <w:rFonts w:asciiTheme="majorHAnsi" w:hAnsiTheme="majorHAnsi" w:cstheme="majorHAnsi"/>
          <w:u w:val="single"/>
        </w:rPr>
        <w:t>amounts to only about 10 K in our</w:t>
      </w:r>
      <w:r w:rsidRPr="00A01681">
        <w:rPr>
          <w:rFonts w:asciiTheme="majorHAnsi" w:hAnsiTheme="majorHAnsi" w:cstheme="majorHAnsi"/>
          <w:sz w:val="16"/>
          <w:szCs w:val="16"/>
        </w:rPr>
        <w:t xml:space="preserve"> forced </w:t>
      </w:r>
      <w:r w:rsidRPr="00A01681">
        <w:rPr>
          <w:rFonts w:asciiTheme="majorHAnsi" w:hAnsiTheme="majorHAnsi" w:cstheme="majorHAnsi"/>
          <w:u w:val="single"/>
        </w:rPr>
        <w:t>ensemble simulations</w:t>
      </w:r>
      <w:r w:rsidRPr="00A01681">
        <w:rPr>
          <w:rFonts w:asciiTheme="majorHAnsi" w:hAnsiTheme="majorHAnsi" w:cstheme="majorHAnsi"/>
          <w:sz w:val="16"/>
          <w:szCs w:val="16"/>
        </w:rPr>
        <w:t xml:space="preserve">, as illustrated in Figure 10. Results similar to those presented in Figure 10 were obtained from the experiment “Exp1” performed by </w:t>
      </w:r>
      <w:proofErr w:type="spellStart"/>
      <w:r w:rsidRPr="00A01681">
        <w:rPr>
          <w:rFonts w:asciiTheme="majorHAnsi" w:hAnsiTheme="majorHAnsi" w:cstheme="majorHAnsi"/>
          <w:sz w:val="16"/>
          <w:szCs w:val="16"/>
        </w:rPr>
        <w:t>Stenke</w:t>
      </w:r>
      <w:proofErr w:type="spellEnd"/>
      <w:r w:rsidRPr="00A01681">
        <w:rPr>
          <w:rFonts w:asciiTheme="majorHAnsi" w:hAnsiTheme="majorHAnsi" w:cstheme="majorHAnsi"/>
          <w:sz w:val="16"/>
          <w:szCs w:val="16"/>
        </w:rPr>
        <w:t xml:space="preserve"> et al. (2013, see their Figure 4). </w:t>
      </w:r>
      <w:r w:rsidRPr="00A01681">
        <w:rPr>
          <w:rFonts w:asciiTheme="majorHAnsi" w:hAnsiTheme="majorHAnsi" w:cstheme="majorHAnsi"/>
          <w:b/>
          <w:bCs/>
          <w:u w:val="single"/>
        </w:rPr>
        <w:t xml:space="preserve">In that scenario as well, somewhat less that 1 </w:t>
      </w:r>
      <w:proofErr w:type="spellStart"/>
      <w:r w:rsidRPr="00A01681">
        <w:rPr>
          <w:rFonts w:asciiTheme="majorHAnsi" w:hAnsiTheme="majorHAnsi" w:cstheme="majorHAnsi"/>
          <w:b/>
          <w:bCs/>
          <w:u w:val="single"/>
        </w:rPr>
        <w:t>Tg</w:t>
      </w:r>
      <w:proofErr w:type="spellEnd"/>
      <w:r w:rsidRPr="00A01681">
        <w:rPr>
          <w:rFonts w:asciiTheme="majorHAnsi" w:hAnsiTheme="majorHAnsi" w:cstheme="majorHAnsi"/>
          <w:b/>
          <w:bCs/>
          <w:u w:val="single"/>
        </w:rPr>
        <w:t xml:space="preserve"> of BC remained in the atmosphere after the initial rainout</w:t>
      </w:r>
      <w:r w:rsidRPr="00A01681">
        <w:rPr>
          <w:rFonts w:asciiTheme="majorHAnsi" w:hAnsiTheme="majorHAnsi" w:cstheme="majorHAnsi"/>
          <w:u w:val="single"/>
        </w:rPr>
        <w:t xml:space="preserve">. </w:t>
      </w:r>
      <w:r w:rsidRPr="00A01681">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after the initial rainout, whereas it is about 3.4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in the simulation with an initial soot distribution as in Mills et al. (2014). Our more realistic source simulation involves the </w:t>
      </w:r>
      <w:proofErr w:type="spellStart"/>
      <w:r w:rsidRPr="00A01681">
        <w:rPr>
          <w:rFonts w:asciiTheme="majorHAnsi" w:hAnsiTheme="majorHAnsi" w:cstheme="majorHAnsi"/>
          <w:sz w:val="10"/>
          <w:szCs w:val="10"/>
        </w:rPr>
        <w:t>worstcase</w:t>
      </w:r>
      <w:proofErr w:type="spellEnd"/>
      <w:r w:rsidRPr="00A01681">
        <w:rPr>
          <w:rFonts w:asciiTheme="majorHAnsi" w:hAnsiTheme="majorHAnsi" w:cstheme="majorHAnsi"/>
          <w:sz w:val="10"/>
          <w:szCs w:val="10"/>
        </w:rPr>
        <w:t xml:space="preserve"> assumption of no-rubble (along with other assumptions) and </w:t>
      </w:r>
      <w:r w:rsidRPr="00A01681">
        <w:rPr>
          <w:rFonts w:asciiTheme="majorHAnsi" w:hAnsiTheme="majorHAnsi" w:cstheme="majorHAnsi"/>
          <w:sz w:val="10"/>
          <w:szCs w:val="10"/>
        </w:rPr>
        <w:lastRenderedPageBreak/>
        <w:t xml:space="preserve">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air, whereas it takes about 8 years to reach these values in the simulation in the top panels (see also </w:t>
      </w:r>
      <w:proofErr w:type="spellStart"/>
      <w:r w:rsidRPr="00A01681">
        <w:rPr>
          <w:rFonts w:asciiTheme="majorHAnsi" w:hAnsiTheme="majorHAnsi" w:cstheme="majorHAnsi"/>
          <w:sz w:val="10"/>
          <w:szCs w:val="10"/>
        </w:rPr>
        <w:t>Robock</w:t>
      </w:r>
      <w:proofErr w:type="spellEnd"/>
      <w:r w:rsidRPr="00A01681">
        <w:rPr>
          <w:rFonts w:asciiTheme="majorHAnsi" w:hAnsiTheme="majorHAnsi" w:cstheme="majorHAnsi"/>
          <w:sz w:val="10"/>
          <w:szCs w:val="10"/>
        </w:rPr>
        <w:t xml:space="preserve"> et al., 2007a). Over crop-producing, midlatitude regions in the Northern Hemisphere, the BC loading is reduced from more than 0.8 kg BC/</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air in the simulation in the top panels to 0.2-0.4 kg BC/</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A01681">
        <w:rPr>
          <w:rFonts w:asciiTheme="majorHAnsi" w:hAnsiTheme="majorHAnsi" w:cstheme="majorHAnsi"/>
          <w:sz w:val="10"/>
          <w:szCs w:val="10"/>
        </w:rPr>
        <w:t>IndiaPakistan</w:t>
      </w:r>
      <w:proofErr w:type="spellEnd"/>
      <w:r w:rsidRPr="00A01681">
        <w:rPr>
          <w:rFonts w:asciiTheme="majorHAnsi" w:hAnsiTheme="majorHAnsi" w:cstheme="majorHAnsi"/>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w:t>
      </w:r>
      <w:proofErr w:type="spellStart"/>
      <w:r w:rsidRPr="00A01681">
        <w:rPr>
          <w:rFonts w:asciiTheme="majorHAnsi" w:hAnsiTheme="majorHAnsi" w:cstheme="majorHAnsi"/>
          <w:sz w:val="10"/>
          <w:szCs w:val="10"/>
        </w:rPr>
        <w:t>Robock</w:t>
      </w:r>
      <w:proofErr w:type="spellEnd"/>
      <w:r w:rsidRPr="00A01681">
        <w:rPr>
          <w:rFonts w:asciiTheme="majorHAnsi" w:hAnsiTheme="majorHAnsi" w:cstheme="majorHAnsi"/>
          <w:sz w:val="10"/>
          <w:szCs w:val="10"/>
        </w:rPr>
        <w:t xml:space="preserve"> et al. (2007a) found that, when only 1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A01681">
        <w:rPr>
          <w:rFonts w:asciiTheme="majorHAnsi" w:hAnsiTheme="majorHAnsi" w:cstheme="majorHAnsi"/>
          <w:sz w:val="10"/>
          <w:szCs w:val="10"/>
        </w:rPr>
        <w:t>Tg</w:t>
      </w:r>
      <w:proofErr w:type="spellEnd"/>
      <w:r w:rsidRPr="00A01681">
        <w:rPr>
          <w:rFonts w:asciiTheme="majorHAnsi" w:hAnsiTheme="majorHAnsi" w:cstheme="majorHAnsi"/>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A01681">
        <w:rPr>
          <w:rFonts w:asciiTheme="majorHAnsi" w:hAnsiTheme="majorHAnsi" w:cstheme="majorHAnsi"/>
          <w:sz w:val="10"/>
          <w:szCs w:val="10"/>
        </w:rPr>
        <w:t>Stenke</w:t>
      </w:r>
      <w:proofErr w:type="spellEnd"/>
      <w:r w:rsidRPr="00A01681">
        <w:rPr>
          <w:rFonts w:asciiTheme="majorHAnsi" w:hAnsiTheme="majorHAnsi" w:cstheme="majorHAnsi"/>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A01681">
        <w:rPr>
          <w:rFonts w:asciiTheme="majorHAnsi" w:hAnsiTheme="majorHAnsi" w:cstheme="majorHAnsi"/>
          <w:sz w:val="10"/>
          <w:szCs w:val="10"/>
        </w:rPr>
        <w:t>Pausata</w:t>
      </w:r>
      <w:proofErr w:type="spellEnd"/>
      <w:r w:rsidRPr="00A01681">
        <w:rPr>
          <w:rFonts w:asciiTheme="majorHAnsi" w:hAnsiTheme="majorHAnsi" w:cstheme="majorHAnsi"/>
          <w:sz w:val="10"/>
          <w:szCs w:val="10"/>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A01681">
        <w:rPr>
          <w:rFonts w:asciiTheme="majorHAnsi" w:hAnsiTheme="majorHAnsi" w:cstheme="majorHAnsi"/>
          <w:u w:val="single"/>
        </w:rPr>
        <w:t>This</w:t>
      </w:r>
      <w:r w:rsidRPr="00A01681">
        <w:rPr>
          <w:rFonts w:asciiTheme="majorHAnsi" w:hAnsiTheme="majorHAnsi" w:cstheme="majorHAnsi"/>
          <w:sz w:val="16"/>
          <w:szCs w:val="16"/>
        </w:rPr>
        <w:t xml:space="preserve"> overall agreement </w:t>
      </w:r>
      <w:r w:rsidRPr="00A01681">
        <w:rPr>
          <w:rFonts w:asciiTheme="majorHAnsi" w:hAnsiTheme="majorHAnsi" w:cstheme="majorHAnsi"/>
          <w:u w:val="single"/>
        </w:rPr>
        <w:t xml:space="preserve">suggests that </w:t>
      </w:r>
      <w:r w:rsidRPr="00A01681">
        <w:rPr>
          <w:rFonts w:asciiTheme="majorHAnsi" w:hAnsiTheme="majorHAnsi" w:cstheme="majorHAnsi"/>
          <w:highlight w:val="cyan"/>
          <w:u w:val="single"/>
        </w:rPr>
        <w:t xml:space="preserve">the </w:t>
      </w:r>
      <w:r w:rsidRPr="00A01681">
        <w:rPr>
          <w:rFonts w:asciiTheme="majorHAnsi" w:hAnsiTheme="majorHAnsi" w:cstheme="majorHAnsi"/>
          <w:b/>
          <w:bCs/>
          <w:highlight w:val="cyan"/>
          <w:u w:val="single"/>
        </w:rPr>
        <w:t>inclusion of organic carbon aerosols</w:t>
      </w:r>
      <w:r w:rsidRPr="00A01681">
        <w:rPr>
          <w:rFonts w:asciiTheme="majorHAnsi" w:hAnsiTheme="majorHAnsi" w:cstheme="majorHAnsi"/>
          <w:b/>
          <w:bCs/>
          <w:u w:val="single"/>
        </w:rPr>
        <w:t>, and</w:t>
      </w:r>
      <w:r w:rsidRPr="00A01681">
        <w:rPr>
          <w:rFonts w:asciiTheme="majorHAnsi" w:hAnsiTheme="majorHAnsi" w:cstheme="majorHAnsi"/>
          <w:u w:val="single"/>
        </w:rPr>
        <w:t xml:space="preserve"> ensuing </w:t>
      </w:r>
      <w:r w:rsidRPr="00A01681">
        <w:rPr>
          <w:rFonts w:asciiTheme="majorHAnsi" w:hAnsiTheme="majorHAnsi" w:cstheme="majorHAnsi"/>
          <w:b/>
          <w:bCs/>
          <w:u w:val="single"/>
        </w:rPr>
        <w:t>coagulation</w:t>
      </w:r>
      <w:r w:rsidRPr="00A01681">
        <w:rPr>
          <w:rFonts w:asciiTheme="majorHAnsi" w:hAnsiTheme="majorHAnsi" w:cstheme="majorHAnsi"/>
          <w:u w:val="single"/>
        </w:rPr>
        <w:t xml:space="preserve"> with BC, </w:t>
      </w:r>
      <w:r w:rsidRPr="00A01681">
        <w:rPr>
          <w:rFonts w:asciiTheme="majorHAnsi" w:hAnsiTheme="majorHAnsi" w:cstheme="majorHAnsi"/>
          <w:b/>
          <w:bCs/>
          <w:highlight w:val="cyan"/>
          <w:u w:val="single"/>
        </w:rPr>
        <w:t>should not dramatically alter the climatic effects</w:t>
      </w:r>
      <w:r w:rsidRPr="00A01681">
        <w:rPr>
          <w:rFonts w:asciiTheme="majorHAnsi" w:hAnsiTheme="majorHAnsi" w:cstheme="majorHAnsi"/>
          <w:u w:val="single"/>
        </w:rPr>
        <w:t xml:space="preserve"> resulting from our forced ensemble simulations. Moreover, </w:t>
      </w:r>
      <w:r w:rsidRPr="00A01681">
        <w:rPr>
          <w:rFonts w:asciiTheme="majorHAnsi" w:hAnsiTheme="majorHAnsi" w:cstheme="majorHAnsi"/>
          <w:highlight w:val="cyan"/>
          <w:u w:val="single"/>
        </w:rPr>
        <w:t>aerosol growth</w:t>
      </w:r>
      <w:r w:rsidRPr="00A01681">
        <w:rPr>
          <w:rFonts w:asciiTheme="majorHAnsi" w:hAnsiTheme="majorHAnsi" w:cstheme="majorHAnsi"/>
          <w:u w:val="single"/>
        </w:rPr>
        <w:t xml:space="preserve"> would likely </w:t>
      </w:r>
      <w:r w:rsidRPr="00A01681">
        <w:rPr>
          <w:rFonts w:asciiTheme="majorHAnsi" w:hAnsiTheme="majorHAnsi" w:cstheme="majorHAnsi"/>
          <w:b/>
          <w:bCs/>
          <w:highlight w:val="cyan"/>
          <w:u w:val="single"/>
        </w:rPr>
        <w:t>shorten the residence time of the BC</w:t>
      </w:r>
      <w:r w:rsidRPr="00A01681">
        <w:rPr>
          <w:rFonts w:asciiTheme="majorHAnsi" w:hAnsiTheme="majorHAnsi" w:cstheme="majorHAnsi"/>
          <w:b/>
          <w:bCs/>
          <w:u w:val="single"/>
        </w:rPr>
        <w:t xml:space="preserve"> particulate in the atmosphere</w:t>
      </w:r>
      <w:r w:rsidRPr="00A01681">
        <w:rPr>
          <w:rFonts w:asciiTheme="majorHAnsi" w:hAnsiTheme="majorHAnsi" w:cstheme="majorHAnsi"/>
          <w:sz w:val="16"/>
          <w:szCs w:val="16"/>
        </w:rPr>
        <w:t xml:space="preserve"> (</w:t>
      </w:r>
      <w:proofErr w:type="spellStart"/>
      <w:r w:rsidRPr="00A01681">
        <w:rPr>
          <w:rFonts w:asciiTheme="majorHAnsi" w:hAnsiTheme="majorHAnsi" w:cstheme="majorHAnsi"/>
          <w:sz w:val="16"/>
          <w:szCs w:val="16"/>
        </w:rPr>
        <w:t>Pausata</w:t>
      </w:r>
      <w:proofErr w:type="spellEnd"/>
      <w:r w:rsidRPr="00A01681">
        <w:rPr>
          <w:rFonts w:asciiTheme="majorHAnsi" w:hAnsiTheme="majorHAnsi" w:cstheme="majorHAnsi"/>
          <w:sz w:val="16"/>
          <w:szCs w:val="16"/>
        </w:rPr>
        <w:t xml:space="preserve"> et al., 2016), possibly </w:t>
      </w:r>
      <w:r w:rsidRPr="00A01681">
        <w:rPr>
          <w:rFonts w:asciiTheme="majorHAnsi" w:hAnsiTheme="majorHAnsi" w:cstheme="majorHAnsi"/>
          <w:b/>
          <w:bCs/>
          <w:u w:val="single"/>
        </w:rPr>
        <w:t>reducing the duration of these effects.</w:t>
      </w:r>
    </w:p>
    <w:p w14:paraId="2532F260" w14:textId="77777777" w:rsidR="00AC79B5" w:rsidRPr="00A01681" w:rsidRDefault="00AC79B5" w:rsidP="00AC79B5">
      <w:pPr>
        <w:pStyle w:val="Heading4"/>
        <w:rPr>
          <w:rFonts w:asciiTheme="majorHAnsi" w:hAnsiTheme="majorHAnsi" w:cstheme="majorHAnsi"/>
        </w:rPr>
      </w:pPr>
      <w:r w:rsidRPr="00A01681">
        <w:rPr>
          <w:rFonts w:asciiTheme="majorHAnsi" w:hAnsiTheme="majorHAnsi" w:cstheme="majorHAnsi"/>
        </w:rPr>
        <w:t xml:space="preserve">Industrial civilization wouldn’t recover. </w:t>
      </w:r>
    </w:p>
    <w:p w14:paraId="2E8900A7" w14:textId="77777777" w:rsidR="00AC79B5" w:rsidRPr="00A01681" w:rsidRDefault="00AC79B5" w:rsidP="00AC79B5">
      <w:pPr>
        <w:rPr>
          <w:rFonts w:asciiTheme="majorHAnsi" w:hAnsiTheme="majorHAnsi" w:cstheme="majorHAnsi"/>
          <w:lang w:val="es-MX"/>
        </w:rPr>
      </w:pPr>
      <w:r w:rsidRPr="00A01681">
        <w:rPr>
          <w:rFonts w:asciiTheme="majorHAnsi" w:hAnsiTheme="majorHAnsi" w:cstheme="majorHAnsi"/>
        </w:rPr>
        <w:t xml:space="preserve">Lewis </w:t>
      </w:r>
      <w:proofErr w:type="spellStart"/>
      <w:r w:rsidRPr="00A01681">
        <w:rPr>
          <w:rStyle w:val="Style13ptBold"/>
          <w:rFonts w:asciiTheme="majorHAnsi" w:hAnsiTheme="majorHAnsi" w:cstheme="majorHAnsi"/>
        </w:rPr>
        <w:t>Dartnell</w:t>
      </w:r>
      <w:proofErr w:type="spellEnd"/>
      <w:r w:rsidRPr="00A01681">
        <w:rPr>
          <w:rStyle w:val="Style13ptBold"/>
          <w:rFonts w:asciiTheme="majorHAnsi" w:hAnsiTheme="majorHAnsi" w:cstheme="majorHAnsi"/>
        </w:rPr>
        <w:t xml:space="preserve"> 15</w:t>
      </w:r>
      <w:r w:rsidRPr="00A01681">
        <w:rPr>
          <w:rFonts w:asciiTheme="majorHAnsi" w:hAnsiTheme="majorHAnsi" w:cstheme="majorHAnsi"/>
        </w:rP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A01681">
        <w:rPr>
          <w:rFonts w:asciiTheme="majorHAnsi" w:hAnsiTheme="majorHAnsi" w:cstheme="majorHAnsi"/>
        </w:rPr>
        <w:t>civilisation</w:t>
      </w:r>
      <w:proofErr w:type="spellEnd"/>
      <w:r w:rsidRPr="00A01681">
        <w:rPr>
          <w:rFonts w:asciiTheme="majorHAnsi" w:hAnsiTheme="majorHAnsi" w:cstheme="majorHAnsi"/>
        </w:rPr>
        <w:t xml:space="preserve"> without fossil fuels? – Lewis </w:t>
      </w:r>
      <w:proofErr w:type="spellStart"/>
      <w:r w:rsidRPr="00A01681">
        <w:rPr>
          <w:rFonts w:asciiTheme="majorHAnsi" w:hAnsiTheme="majorHAnsi" w:cstheme="majorHAnsi"/>
        </w:rPr>
        <w:t>Dartnell</w:t>
      </w:r>
      <w:proofErr w:type="spellEnd"/>
      <w:r w:rsidRPr="00A01681">
        <w:rPr>
          <w:rFonts w:asciiTheme="majorHAnsi" w:hAnsiTheme="majorHAnsi" w:cstheme="majorHAnsi"/>
        </w:rPr>
        <w:t xml:space="preserve">." </w:t>
      </w:r>
      <w:r w:rsidRPr="00A01681">
        <w:rPr>
          <w:rFonts w:asciiTheme="majorHAnsi" w:hAnsiTheme="majorHAnsi" w:cstheme="majorHAnsi"/>
          <w:lang w:val="es-MX"/>
        </w:rPr>
        <w:t>Aeon. https://aeon.co/essays/could-we-reboot-a-modern-civilisation-without-fossil-fuels</w:t>
      </w:r>
    </w:p>
    <w:p w14:paraId="58EACDD9" w14:textId="77777777" w:rsidR="00AC79B5" w:rsidRPr="00A01681" w:rsidRDefault="00AC79B5" w:rsidP="00AC79B5">
      <w:pPr>
        <w:rPr>
          <w:rFonts w:asciiTheme="majorHAnsi" w:hAnsiTheme="majorHAnsi" w:cstheme="majorHAnsi"/>
          <w:sz w:val="16"/>
        </w:rPr>
      </w:pPr>
      <w:r w:rsidRPr="00A01681">
        <w:rPr>
          <w:rStyle w:val="Emphasis"/>
          <w:rFonts w:asciiTheme="majorHAnsi" w:hAnsiTheme="majorHAnsi" w:cstheme="majorHAnsi"/>
        </w:rPr>
        <w:t>Imagine that the world as we know it ends tomorrow</w:t>
      </w:r>
      <w:r w:rsidRPr="00A01681">
        <w:rPr>
          <w:rStyle w:val="StyleUnderline"/>
          <w:rFonts w:asciiTheme="majorHAnsi" w:hAnsiTheme="majorHAnsi" w:cstheme="majorHAnsi"/>
        </w:rPr>
        <w:t xml:space="preserve">. There’s a </w:t>
      </w:r>
      <w:r w:rsidRPr="00A01681">
        <w:rPr>
          <w:rStyle w:val="Emphasis"/>
          <w:rFonts w:asciiTheme="majorHAnsi" w:hAnsiTheme="majorHAnsi" w:cstheme="majorHAnsi"/>
        </w:rPr>
        <w:t>global catastrophe</w:t>
      </w:r>
      <w:r w:rsidRPr="00A01681">
        <w:rPr>
          <w:rFonts w:asciiTheme="majorHAnsi" w:hAnsiTheme="majorHAnsi" w:cstheme="majorHAnsi"/>
          <w:sz w:val="16"/>
        </w:rPr>
        <w:t xml:space="preserve">: a pandemic virus, an asteroid strike, or </w:t>
      </w:r>
      <w:r w:rsidRPr="00A01681">
        <w:rPr>
          <w:rStyle w:val="StyleUnderline"/>
          <w:rFonts w:asciiTheme="majorHAnsi" w:hAnsiTheme="majorHAnsi" w:cstheme="majorHAnsi"/>
        </w:rPr>
        <w:t xml:space="preserve">perhaps a </w:t>
      </w:r>
      <w:r w:rsidRPr="00A01681">
        <w:rPr>
          <w:rStyle w:val="Emphasis"/>
          <w:rFonts w:asciiTheme="majorHAnsi" w:hAnsiTheme="majorHAnsi" w:cstheme="majorHAnsi"/>
        </w:rPr>
        <w:t>nuclear holocaust</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The </w:t>
      </w:r>
      <w:r w:rsidRPr="00A01681">
        <w:rPr>
          <w:rStyle w:val="Emphasis"/>
          <w:rFonts w:asciiTheme="majorHAnsi" w:hAnsiTheme="majorHAnsi" w:cstheme="majorHAnsi"/>
        </w:rPr>
        <w:t>vast majority</w:t>
      </w:r>
      <w:r w:rsidRPr="00A01681">
        <w:rPr>
          <w:rStyle w:val="StyleUnderline"/>
          <w:rFonts w:asciiTheme="majorHAnsi" w:hAnsiTheme="majorHAnsi" w:cstheme="majorHAnsi"/>
        </w:rPr>
        <w:t xml:space="preserve"> of the human race </w:t>
      </w:r>
      <w:r w:rsidRPr="00A01681">
        <w:rPr>
          <w:rStyle w:val="Emphasis"/>
          <w:rFonts w:asciiTheme="majorHAnsi" w:hAnsiTheme="majorHAnsi" w:cstheme="majorHAnsi"/>
        </w:rPr>
        <w:t>perishes</w:t>
      </w:r>
      <w:r w:rsidRPr="00A01681">
        <w:rPr>
          <w:rStyle w:val="StyleUnderline"/>
          <w:rFonts w:asciiTheme="majorHAnsi" w:hAnsiTheme="majorHAnsi" w:cstheme="majorHAnsi"/>
        </w:rPr>
        <w:t xml:space="preserve">. Our </w:t>
      </w:r>
      <w:proofErr w:type="spellStart"/>
      <w:r w:rsidRPr="00A01681">
        <w:rPr>
          <w:rStyle w:val="StyleUnderline"/>
          <w:rFonts w:asciiTheme="majorHAnsi" w:hAnsiTheme="majorHAnsi" w:cstheme="majorHAnsi"/>
        </w:rPr>
        <w:t>civilisation</w:t>
      </w:r>
      <w:proofErr w:type="spellEnd"/>
      <w:r w:rsidRPr="00A01681">
        <w:rPr>
          <w:rStyle w:val="StyleUnderline"/>
          <w:rFonts w:asciiTheme="majorHAnsi" w:hAnsiTheme="majorHAnsi" w:cstheme="majorHAnsi"/>
        </w:rPr>
        <w:t xml:space="preserve"> collapses. The post-apocalyptic survivors find themselves in a devastated world of decaying, deserted cities</w:t>
      </w:r>
      <w:r w:rsidRPr="00A01681">
        <w:rPr>
          <w:rFonts w:asciiTheme="majorHAnsi" w:hAnsiTheme="majorHAnsi" w:cstheme="majorHAnsi"/>
          <w:sz w:val="16"/>
        </w:rPr>
        <w:t xml:space="preserve"> and roving gangs of bandits looting and taking by force. </w:t>
      </w:r>
      <w:r w:rsidRPr="00A01681">
        <w:rPr>
          <w:rStyle w:val="Emphasis"/>
          <w:rFonts w:asciiTheme="majorHAnsi" w:hAnsiTheme="majorHAnsi" w:cstheme="majorHAnsi"/>
        </w:rPr>
        <w:t>Bad as things sound, that’s not the end for humanity</w:t>
      </w:r>
      <w:r w:rsidRPr="00A01681">
        <w:rPr>
          <w:rFonts w:asciiTheme="majorHAnsi" w:hAnsiTheme="majorHAnsi" w:cstheme="majorHAnsi"/>
          <w:sz w:val="16"/>
        </w:rPr>
        <w:t xml:space="preserve">. </w:t>
      </w:r>
      <w:r w:rsidRPr="00A01681">
        <w:rPr>
          <w:rStyle w:val="StyleUnderline"/>
          <w:rFonts w:asciiTheme="majorHAnsi" w:hAnsiTheme="majorHAnsi" w:cstheme="majorHAnsi"/>
        </w:rPr>
        <w:t>We</w:t>
      </w:r>
      <w:r w:rsidRPr="00A01681">
        <w:rPr>
          <w:rFonts w:asciiTheme="majorHAnsi" w:hAnsiTheme="majorHAnsi" w:cstheme="majorHAnsi"/>
          <w:sz w:val="16"/>
        </w:rPr>
        <w:t xml:space="preserve"> </w:t>
      </w:r>
      <w:r w:rsidRPr="00A01681">
        <w:rPr>
          <w:rStyle w:val="Emphasis"/>
          <w:rFonts w:asciiTheme="majorHAnsi" w:hAnsiTheme="majorHAnsi" w:cstheme="majorHAnsi"/>
        </w:rPr>
        <w:t>bounce back</w:t>
      </w:r>
      <w:r w:rsidRPr="00A01681">
        <w:rPr>
          <w:rFonts w:asciiTheme="majorHAnsi" w:hAnsiTheme="majorHAnsi" w:cstheme="majorHAnsi"/>
          <w:sz w:val="16"/>
        </w:rPr>
        <w:t xml:space="preserve">. Sooner or later, </w:t>
      </w:r>
      <w:r w:rsidRPr="00A01681">
        <w:rPr>
          <w:rStyle w:val="Emphasis"/>
          <w:rFonts w:asciiTheme="majorHAnsi" w:hAnsiTheme="majorHAnsi" w:cstheme="majorHAnsi"/>
        </w:rPr>
        <w:t>peace and order</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emerge again, just as they have time and again through history. </w:t>
      </w:r>
      <w:r w:rsidRPr="00A01681">
        <w:rPr>
          <w:rStyle w:val="Emphasis"/>
          <w:rFonts w:asciiTheme="majorHAnsi" w:hAnsiTheme="majorHAnsi" w:cstheme="majorHAnsi"/>
        </w:rPr>
        <w:t>Stable communities</w:t>
      </w:r>
      <w:r w:rsidRPr="00A01681">
        <w:rPr>
          <w:rStyle w:val="StyleUnderline"/>
          <w:rFonts w:asciiTheme="majorHAnsi" w:hAnsiTheme="majorHAnsi" w:cstheme="majorHAnsi"/>
        </w:rPr>
        <w:t xml:space="preserve"> take shape</w:t>
      </w:r>
      <w:r w:rsidRPr="00A01681">
        <w:rPr>
          <w:rFonts w:asciiTheme="majorHAnsi" w:hAnsiTheme="majorHAnsi" w:cstheme="majorHAnsi"/>
          <w:sz w:val="16"/>
        </w:rPr>
        <w:t xml:space="preserve">. </w:t>
      </w:r>
      <w:r w:rsidRPr="00A01681">
        <w:rPr>
          <w:rStyle w:val="StyleUnderline"/>
          <w:rFonts w:asciiTheme="majorHAnsi" w:hAnsiTheme="majorHAnsi" w:cstheme="majorHAnsi"/>
        </w:rPr>
        <w:t>They</w:t>
      </w:r>
      <w:r w:rsidRPr="00A01681">
        <w:rPr>
          <w:rFonts w:asciiTheme="majorHAnsi" w:hAnsiTheme="majorHAnsi" w:cstheme="majorHAnsi"/>
          <w:sz w:val="16"/>
        </w:rPr>
        <w:t xml:space="preserve"> </w:t>
      </w:r>
      <w:r w:rsidRPr="00A01681">
        <w:rPr>
          <w:rStyle w:val="StyleUnderline"/>
          <w:rFonts w:asciiTheme="majorHAnsi" w:hAnsiTheme="majorHAnsi" w:cstheme="majorHAnsi"/>
        </w:rPr>
        <w:t>begin</w:t>
      </w:r>
      <w:r w:rsidRPr="00A01681">
        <w:rPr>
          <w:rFonts w:asciiTheme="majorHAnsi" w:hAnsiTheme="majorHAnsi" w:cstheme="majorHAnsi"/>
          <w:sz w:val="16"/>
        </w:rPr>
        <w:t xml:space="preserve"> the </w:t>
      </w:r>
      <w:proofErr w:type="spellStart"/>
      <w:r w:rsidRPr="00A01681">
        <w:rPr>
          <w:rFonts w:asciiTheme="majorHAnsi" w:hAnsiTheme="majorHAnsi" w:cstheme="majorHAnsi"/>
          <w:sz w:val="16"/>
        </w:rPr>
        <w:t>agonising</w:t>
      </w:r>
      <w:proofErr w:type="spellEnd"/>
      <w:r w:rsidRPr="00A01681">
        <w:rPr>
          <w:rFonts w:asciiTheme="majorHAnsi" w:hAnsiTheme="majorHAnsi" w:cstheme="majorHAnsi"/>
          <w:sz w:val="16"/>
        </w:rPr>
        <w:t xml:space="preserve"> process of </w:t>
      </w:r>
      <w:r w:rsidRPr="00A01681">
        <w:rPr>
          <w:rStyle w:val="Emphasis"/>
          <w:rFonts w:asciiTheme="majorHAnsi" w:hAnsiTheme="majorHAnsi" w:cstheme="majorHAnsi"/>
        </w:rPr>
        <w:t>rebuilding</w:t>
      </w:r>
      <w:r w:rsidRPr="00A01681">
        <w:rPr>
          <w:rFonts w:asciiTheme="majorHAnsi" w:hAnsiTheme="majorHAnsi" w:cstheme="majorHAnsi"/>
          <w:sz w:val="16"/>
        </w:rPr>
        <w:t xml:space="preserve"> their technological base from scratch. </w:t>
      </w:r>
      <w:r w:rsidRPr="00A01681">
        <w:rPr>
          <w:rStyle w:val="StyleUnderline"/>
          <w:rFonts w:asciiTheme="majorHAnsi" w:hAnsiTheme="majorHAnsi" w:cstheme="majorHAnsi"/>
        </w:rPr>
        <w:t xml:space="preserve">But here’s the question: how far could such a society rebuild? </w:t>
      </w:r>
      <w:r w:rsidRPr="00A01681">
        <w:rPr>
          <w:rStyle w:val="StyleUnderline"/>
          <w:rFonts w:asciiTheme="majorHAnsi" w:hAnsiTheme="majorHAnsi" w:cstheme="majorHAnsi"/>
          <w:highlight w:val="cyan"/>
        </w:rPr>
        <w:t xml:space="preserve">Is there </w:t>
      </w:r>
      <w:r w:rsidRPr="00A01681">
        <w:rPr>
          <w:rStyle w:val="Emphasis"/>
          <w:rFonts w:asciiTheme="majorHAnsi" w:hAnsiTheme="majorHAnsi" w:cstheme="majorHAnsi"/>
          <w:highlight w:val="cyan"/>
        </w:rPr>
        <w:t>any chance</w:t>
      </w:r>
      <w:r w:rsidRPr="00A01681">
        <w:rPr>
          <w:rFonts w:asciiTheme="majorHAnsi" w:hAnsiTheme="majorHAnsi" w:cstheme="majorHAnsi"/>
          <w:sz w:val="16"/>
        </w:rPr>
        <w:t xml:space="preserve">, for instance, </w:t>
      </w:r>
      <w:r w:rsidRPr="00A01681">
        <w:rPr>
          <w:rStyle w:val="StyleUnderline"/>
          <w:rFonts w:asciiTheme="majorHAnsi" w:hAnsiTheme="majorHAnsi" w:cstheme="majorHAnsi"/>
        </w:rPr>
        <w:t xml:space="preserve">that </w:t>
      </w:r>
      <w:r w:rsidRPr="00A01681">
        <w:rPr>
          <w:rStyle w:val="StyleUnderline"/>
          <w:rFonts w:asciiTheme="majorHAnsi" w:hAnsiTheme="majorHAnsi" w:cstheme="majorHAnsi"/>
          <w:highlight w:val="cyan"/>
        </w:rPr>
        <w:t xml:space="preserve">a post-apocalyptic society could </w:t>
      </w:r>
      <w:r w:rsidRPr="00A01681">
        <w:rPr>
          <w:rStyle w:val="Emphasis"/>
          <w:rFonts w:asciiTheme="majorHAnsi" w:hAnsiTheme="majorHAnsi" w:cstheme="majorHAnsi"/>
          <w:highlight w:val="cyan"/>
        </w:rPr>
        <w:t xml:space="preserve">reboot a technological </w:t>
      </w:r>
      <w:proofErr w:type="spellStart"/>
      <w:r w:rsidRPr="00A01681">
        <w:rPr>
          <w:rStyle w:val="Emphasis"/>
          <w:rFonts w:asciiTheme="majorHAnsi" w:hAnsiTheme="majorHAnsi" w:cstheme="majorHAnsi"/>
          <w:highlight w:val="cyan"/>
        </w:rPr>
        <w:t>civilisation</w:t>
      </w:r>
      <w:proofErr w:type="spellEnd"/>
      <w:r w:rsidRPr="00A01681">
        <w:rPr>
          <w:rStyle w:val="Emphasis"/>
          <w:rFonts w:asciiTheme="majorHAnsi" w:hAnsiTheme="majorHAnsi" w:cstheme="majorHAnsi"/>
          <w:highlight w:val="cyan"/>
        </w:rPr>
        <w:t>?</w:t>
      </w:r>
      <w:r w:rsidRPr="00A01681">
        <w:rPr>
          <w:rStyle w:val="Emphasis"/>
          <w:rFonts w:asciiTheme="majorHAnsi" w:hAnsiTheme="majorHAnsi" w:cstheme="majorHAnsi"/>
        </w:rPr>
        <w:t xml:space="preserve"> </w:t>
      </w:r>
      <w:r w:rsidRPr="00A01681">
        <w:rPr>
          <w:rFonts w:asciiTheme="majorHAnsi" w:hAnsiTheme="majorHAnsi" w:cstheme="majorHAnsi"/>
          <w:sz w:val="16"/>
        </w:rPr>
        <w:t xml:space="preserve">Let’s make the basis of this thought experiment a little more specific. Today, </w:t>
      </w:r>
      <w:r w:rsidRPr="00A01681">
        <w:rPr>
          <w:rStyle w:val="StyleUnderline"/>
          <w:rFonts w:asciiTheme="majorHAnsi" w:hAnsiTheme="majorHAnsi" w:cstheme="majorHAnsi"/>
          <w:highlight w:val="cyan"/>
        </w:rPr>
        <w:t xml:space="preserve">we have already consumed the </w:t>
      </w:r>
      <w:r w:rsidRPr="00A01681">
        <w:rPr>
          <w:rStyle w:val="Emphasis"/>
          <w:rFonts w:asciiTheme="majorHAnsi" w:hAnsiTheme="majorHAnsi" w:cstheme="majorHAnsi"/>
          <w:highlight w:val="cyan"/>
        </w:rPr>
        <w:t>most</w:t>
      </w:r>
      <w:r w:rsidRPr="00A01681">
        <w:rPr>
          <w:rStyle w:val="StyleUnderline"/>
          <w:rFonts w:asciiTheme="majorHAnsi" w:hAnsiTheme="majorHAnsi" w:cstheme="majorHAnsi"/>
          <w:highlight w:val="cyan"/>
        </w:rPr>
        <w:t xml:space="preserve"> easily drainable </w:t>
      </w:r>
      <w:r w:rsidRPr="00A01681">
        <w:rPr>
          <w:rStyle w:val="Emphasis"/>
          <w:rFonts w:asciiTheme="majorHAnsi" w:hAnsiTheme="majorHAnsi" w:cstheme="majorHAnsi"/>
          <w:highlight w:val="cyan"/>
        </w:rPr>
        <w:t>crude oil</w:t>
      </w:r>
      <w:r w:rsidRPr="00A01681">
        <w:rPr>
          <w:rStyle w:val="StyleUnderline"/>
          <w:rFonts w:asciiTheme="majorHAnsi" w:hAnsiTheme="majorHAnsi" w:cstheme="majorHAnsi"/>
        </w:rPr>
        <w:t xml:space="preserve"> and</w:t>
      </w:r>
      <w:r w:rsidRPr="00A01681">
        <w:rPr>
          <w:rFonts w:asciiTheme="majorHAnsi" w:hAnsiTheme="majorHAnsi" w:cstheme="majorHAnsi"/>
          <w:sz w:val="16"/>
        </w:rPr>
        <w:t xml:space="preserve">, particularly in Britain, much of the shallowest, </w:t>
      </w:r>
      <w:r w:rsidRPr="00A01681">
        <w:rPr>
          <w:rStyle w:val="Emphasis"/>
          <w:rFonts w:asciiTheme="majorHAnsi" w:hAnsiTheme="majorHAnsi" w:cstheme="majorHAnsi"/>
        </w:rPr>
        <w:t>most</w:t>
      </w:r>
      <w:r w:rsidRPr="00A01681">
        <w:rPr>
          <w:rStyle w:val="StyleUnderline"/>
          <w:rFonts w:asciiTheme="majorHAnsi" w:hAnsiTheme="majorHAnsi" w:cstheme="majorHAnsi"/>
        </w:rPr>
        <w:t xml:space="preserve"> readily mined deposits of </w:t>
      </w:r>
      <w:r w:rsidRPr="00A01681">
        <w:rPr>
          <w:rStyle w:val="Emphasis"/>
          <w:rFonts w:asciiTheme="majorHAnsi" w:hAnsiTheme="majorHAnsi" w:cstheme="majorHAnsi"/>
        </w:rPr>
        <w:t>coal</w:t>
      </w:r>
      <w:r w:rsidRPr="00A01681">
        <w:rPr>
          <w:rFonts w:asciiTheme="majorHAnsi" w:hAnsiTheme="majorHAnsi" w:cstheme="majorHAnsi"/>
          <w:sz w:val="16"/>
        </w:rPr>
        <w:t xml:space="preserve">. </w:t>
      </w:r>
      <w:r w:rsidRPr="00A01681">
        <w:rPr>
          <w:rStyle w:val="Emphasis"/>
          <w:rFonts w:asciiTheme="majorHAnsi" w:hAnsiTheme="majorHAnsi" w:cstheme="majorHAnsi"/>
          <w:highlight w:val="cyan"/>
        </w:rPr>
        <w:t>Fossil fuels are central</w:t>
      </w:r>
      <w:r w:rsidRPr="00A01681">
        <w:rPr>
          <w:rFonts w:asciiTheme="majorHAnsi" w:hAnsiTheme="majorHAnsi" w:cstheme="majorHAnsi"/>
          <w:sz w:val="16"/>
          <w:highlight w:val="cyan"/>
        </w:rPr>
        <w:t xml:space="preserve"> </w:t>
      </w:r>
      <w:r w:rsidRPr="00A01681">
        <w:rPr>
          <w:rStyle w:val="StyleUnderline"/>
          <w:rFonts w:asciiTheme="majorHAnsi" w:hAnsiTheme="majorHAnsi" w:cstheme="majorHAnsi"/>
          <w:highlight w:val="cyan"/>
        </w:rPr>
        <w:t>to</w:t>
      </w:r>
      <w:r w:rsidRPr="00A01681">
        <w:rPr>
          <w:rStyle w:val="StyleUnderline"/>
          <w:rFonts w:asciiTheme="majorHAnsi" w:hAnsiTheme="majorHAnsi" w:cstheme="majorHAnsi"/>
        </w:rPr>
        <w:t xml:space="preserve"> the </w:t>
      </w:r>
      <w:proofErr w:type="spellStart"/>
      <w:r w:rsidRPr="00A01681">
        <w:rPr>
          <w:rStyle w:val="StyleUnderline"/>
          <w:rFonts w:asciiTheme="majorHAnsi" w:hAnsiTheme="majorHAnsi" w:cstheme="majorHAnsi"/>
          <w:highlight w:val="cyan"/>
        </w:rPr>
        <w:t>organisation</w:t>
      </w:r>
      <w:proofErr w:type="spellEnd"/>
      <w:r w:rsidRPr="00A01681">
        <w:rPr>
          <w:rStyle w:val="StyleUnderline"/>
          <w:rFonts w:asciiTheme="majorHAnsi" w:hAnsiTheme="majorHAnsi" w:cstheme="majorHAnsi"/>
          <w:highlight w:val="cyan"/>
        </w:rPr>
        <w:t xml:space="preserve"> of modern</w:t>
      </w:r>
      <w:r w:rsidRPr="00A01681">
        <w:rPr>
          <w:rStyle w:val="StyleUnderline"/>
          <w:rFonts w:asciiTheme="majorHAnsi" w:hAnsiTheme="majorHAnsi" w:cstheme="majorHAnsi"/>
        </w:rPr>
        <w:t xml:space="preserve"> industrial </w:t>
      </w:r>
      <w:r w:rsidRPr="00A01681">
        <w:rPr>
          <w:rStyle w:val="StyleUnderline"/>
          <w:rFonts w:asciiTheme="majorHAnsi" w:hAnsiTheme="majorHAnsi" w:cstheme="majorHAnsi"/>
          <w:highlight w:val="cyan"/>
        </w:rPr>
        <w:t>society</w:t>
      </w:r>
      <w:r w:rsidRPr="00A01681">
        <w:rPr>
          <w:rStyle w:val="StyleUnderline"/>
          <w:rFonts w:asciiTheme="majorHAnsi" w:hAnsiTheme="majorHAnsi" w:cstheme="majorHAnsi"/>
        </w:rPr>
        <w:t xml:space="preserve">, just as they were central to its </w:t>
      </w:r>
      <w:r w:rsidRPr="00A01681">
        <w:rPr>
          <w:rStyle w:val="Emphasis"/>
          <w:rFonts w:asciiTheme="majorHAnsi" w:hAnsiTheme="majorHAnsi" w:cstheme="majorHAnsi"/>
        </w:rPr>
        <w:t>development</w:t>
      </w:r>
      <w:r w:rsidRPr="00A01681">
        <w:rPr>
          <w:rFonts w:asciiTheme="majorHAnsi" w:hAnsiTheme="majorHAnsi" w:cstheme="majorHAnsi"/>
          <w:sz w:val="16"/>
        </w:rPr>
        <w:t xml:space="preserve">. </w:t>
      </w:r>
      <w:r w:rsidRPr="00A01681">
        <w:rPr>
          <w:rStyle w:val="StyleUnderline"/>
          <w:rFonts w:asciiTheme="majorHAnsi" w:hAnsiTheme="majorHAnsi" w:cstheme="majorHAnsi"/>
        </w:rPr>
        <w:t>Those</w:t>
      </w:r>
      <w:r w:rsidRPr="00A01681">
        <w:rPr>
          <w:rFonts w:asciiTheme="majorHAnsi" w:hAnsiTheme="majorHAnsi" w:cstheme="majorHAnsi"/>
          <w:sz w:val="16"/>
        </w:rPr>
        <w:t xml:space="preserve">, by the way, </w:t>
      </w:r>
      <w:r w:rsidRPr="00A01681">
        <w:rPr>
          <w:rStyle w:val="StyleUnderline"/>
          <w:rFonts w:asciiTheme="majorHAnsi" w:hAnsiTheme="majorHAnsi" w:cstheme="majorHAnsi"/>
        </w:rPr>
        <w:t>are</w:t>
      </w:r>
      <w:r w:rsidRPr="00A01681">
        <w:rPr>
          <w:rFonts w:asciiTheme="majorHAnsi" w:hAnsiTheme="majorHAnsi" w:cstheme="majorHAnsi"/>
          <w:sz w:val="16"/>
        </w:rPr>
        <w:t xml:space="preserve"> </w:t>
      </w:r>
      <w:r w:rsidRPr="00A01681">
        <w:rPr>
          <w:rStyle w:val="Emphasis"/>
          <w:rFonts w:asciiTheme="majorHAnsi" w:hAnsiTheme="majorHAnsi" w:cstheme="majorHAnsi"/>
        </w:rPr>
        <w:t>distinct roles</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even if we could somehow do without fossil fuels now (which we can’t, quite), it’s a different question whether we </w:t>
      </w:r>
      <w:r w:rsidRPr="00A01681">
        <w:rPr>
          <w:rStyle w:val="Emphasis"/>
          <w:rFonts w:asciiTheme="majorHAnsi" w:hAnsiTheme="majorHAnsi" w:cstheme="majorHAnsi"/>
        </w:rPr>
        <w:t>could have got to where we are without ever having had them</w:t>
      </w:r>
      <w:r w:rsidRPr="00A01681">
        <w:rPr>
          <w:rStyle w:val="StyleUnderline"/>
          <w:rFonts w:asciiTheme="majorHAnsi" w:hAnsiTheme="majorHAnsi" w:cstheme="majorHAnsi"/>
        </w:rPr>
        <w:t xml:space="preserve">. </w:t>
      </w:r>
      <w:r w:rsidRPr="00A01681">
        <w:rPr>
          <w:rFonts w:asciiTheme="majorHAnsi" w:hAnsiTheme="majorHAnsi" w:cstheme="majorHAnsi"/>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A01681">
        <w:rPr>
          <w:rStyle w:val="StyleUnderline"/>
          <w:rFonts w:asciiTheme="majorHAnsi" w:hAnsiTheme="majorHAnsi" w:cstheme="majorHAnsi"/>
        </w:rPr>
        <w:t xml:space="preserve">It’s easy to </w:t>
      </w:r>
      <w:r w:rsidRPr="00A01681">
        <w:rPr>
          <w:rStyle w:val="Emphasis"/>
          <w:rFonts w:asciiTheme="majorHAnsi" w:hAnsiTheme="majorHAnsi" w:cstheme="majorHAnsi"/>
        </w:rPr>
        <w:t>underestimate</w:t>
      </w:r>
      <w:r w:rsidRPr="00A01681">
        <w:rPr>
          <w:rStyle w:val="StyleUnderline"/>
          <w:rFonts w:asciiTheme="majorHAnsi" w:hAnsiTheme="majorHAnsi" w:cstheme="majorHAnsi"/>
        </w:rPr>
        <w:t xml:space="preserve"> our current dependence on fossil fuels</w:t>
      </w:r>
      <w:r w:rsidRPr="00A01681">
        <w:rPr>
          <w:rFonts w:asciiTheme="majorHAnsi" w:hAnsiTheme="majorHAnsi" w:cstheme="majorHAnsi"/>
          <w:sz w:val="16"/>
        </w:rPr>
        <w:t xml:space="preserve">. In everyday life, </w:t>
      </w:r>
      <w:r w:rsidRPr="00A01681">
        <w:rPr>
          <w:rFonts w:asciiTheme="majorHAnsi" w:hAnsiTheme="majorHAnsi" w:cstheme="majorHAnsi"/>
          <w:sz w:val="16"/>
        </w:rPr>
        <w:lastRenderedPageBreak/>
        <w:t xml:space="preserve">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A01681">
        <w:rPr>
          <w:rStyle w:val="StyleUnderline"/>
          <w:rFonts w:asciiTheme="majorHAnsi" w:hAnsiTheme="majorHAnsi" w:cstheme="majorHAnsi"/>
          <w:highlight w:val="cyan"/>
        </w:rPr>
        <w:t xml:space="preserve">You can’t smelt metal, make glass, roast the ingredients of concrete, or </w:t>
      </w:r>
      <w:proofErr w:type="spellStart"/>
      <w:r w:rsidRPr="00A01681">
        <w:rPr>
          <w:rStyle w:val="StyleUnderline"/>
          <w:rFonts w:asciiTheme="majorHAnsi" w:hAnsiTheme="majorHAnsi" w:cstheme="majorHAnsi"/>
          <w:highlight w:val="cyan"/>
        </w:rPr>
        <w:t>synthesise</w:t>
      </w:r>
      <w:proofErr w:type="spellEnd"/>
      <w:r w:rsidRPr="00A01681">
        <w:rPr>
          <w:rStyle w:val="StyleUnderline"/>
          <w:rFonts w:asciiTheme="majorHAnsi" w:hAnsiTheme="majorHAnsi" w:cstheme="majorHAnsi"/>
          <w:highlight w:val="cyan"/>
        </w:rPr>
        <w:t xml:space="preserve"> artificial </w:t>
      </w:r>
      <w:proofErr w:type="spellStart"/>
      <w:r w:rsidRPr="00A01681">
        <w:rPr>
          <w:rStyle w:val="StyleUnderline"/>
          <w:rFonts w:asciiTheme="majorHAnsi" w:hAnsiTheme="majorHAnsi" w:cstheme="majorHAnsi"/>
          <w:highlight w:val="cyan"/>
        </w:rPr>
        <w:t>fertiliser</w:t>
      </w:r>
      <w:proofErr w:type="spellEnd"/>
      <w:r w:rsidRPr="00A01681">
        <w:rPr>
          <w:rStyle w:val="StyleUnderline"/>
          <w:rFonts w:asciiTheme="majorHAnsi" w:hAnsiTheme="majorHAnsi" w:cstheme="majorHAnsi"/>
          <w:highlight w:val="cyan"/>
        </w:rPr>
        <w:t xml:space="preserve"> without</w:t>
      </w:r>
      <w:r w:rsidRPr="00A01681">
        <w:rPr>
          <w:rStyle w:val="StyleUnderline"/>
          <w:rFonts w:asciiTheme="majorHAnsi" w:hAnsiTheme="majorHAnsi" w:cstheme="majorHAnsi"/>
        </w:rPr>
        <w:t xml:space="preserve"> a lot of heat. It is </w:t>
      </w:r>
      <w:r w:rsidRPr="00A01681">
        <w:rPr>
          <w:rStyle w:val="Emphasis"/>
          <w:rFonts w:asciiTheme="majorHAnsi" w:hAnsiTheme="majorHAnsi" w:cstheme="majorHAnsi"/>
          <w:highlight w:val="cyan"/>
        </w:rPr>
        <w:t>fossil fuels</w:t>
      </w:r>
      <w:r w:rsidRPr="00A01681">
        <w:rPr>
          <w:rStyle w:val="StyleUnderline"/>
          <w:rFonts w:asciiTheme="majorHAnsi" w:hAnsiTheme="majorHAnsi" w:cstheme="majorHAnsi"/>
        </w:rPr>
        <w:t xml:space="preserve"> – coal, gas and oil – </w:t>
      </w:r>
      <w:r w:rsidRPr="00A01681">
        <w:rPr>
          <w:rStyle w:val="StyleUnderline"/>
          <w:rFonts w:asciiTheme="majorHAnsi" w:hAnsiTheme="majorHAnsi" w:cstheme="majorHAnsi"/>
          <w:highlight w:val="cyan"/>
        </w:rPr>
        <w:t>that provide</w:t>
      </w:r>
      <w:r w:rsidRPr="00A01681">
        <w:rPr>
          <w:rStyle w:val="StyleUnderline"/>
          <w:rFonts w:asciiTheme="majorHAnsi" w:hAnsiTheme="majorHAnsi" w:cstheme="majorHAnsi"/>
        </w:rPr>
        <w:t xml:space="preserve"> most of this </w:t>
      </w:r>
      <w:r w:rsidRPr="00A01681">
        <w:rPr>
          <w:rStyle w:val="Emphasis"/>
          <w:rFonts w:asciiTheme="majorHAnsi" w:hAnsiTheme="majorHAnsi" w:cstheme="majorHAnsi"/>
          <w:highlight w:val="cyan"/>
        </w:rPr>
        <w:t>thermal</w:t>
      </w:r>
      <w:r w:rsidRPr="00A01681">
        <w:rPr>
          <w:rStyle w:val="StyleUnderline"/>
          <w:rFonts w:asciiTheme="majorHAnsi" w:hAnsiTheme="majorHAnsi" w:cstheme="majorHAnsi"/>
          <w:highlight w:val="cyan"/>
        </w:rPr>
        <w:t xml:space="preserve"> energy</w:t>
      </w:r>
      <w:r w:rsidRPr="00A01681">
        <w:rPr>
          <w:rStyle w:val="StyleUnderline"/>
          <w:rFonts w:asciiTheme="majorHAnsi" w:hAnsiTheme="majorHAnsi" w:cstheme="majorHAnsi"/>
        </w:rPr>
        <w:t xml:space="preserve">. </w:t>
      </w:r>
      <w:r w:rsidRPr="00A01681">
        <w:rPr>
          <w:rFonts w:asciiTheme="majorHAnsi" w:hAnsiTheme="majorHAnsi" w:cstheme="majorHAnsi"/>
          <w:sz w:val="16"/>
        </w:rPr>
        <w:t>I</w:t>
      </w:r>
      <w:r w:rsidRPr="00A01681">
        <w:rPr>
          <w:rStyle w:val="StyleUnderline"/>
          <w:rFonts w:asciiTheme="majorHAnsi" w:hAnsiTheme="majorHAnsi" w:cstheme="majorHAnsi"/>
        </w:rPr>
        <w:t xml:space="preserve">n fact, the problem is </w:t>
      </w:r>
      <w:r w:rsidRPr="00A01681">
        <w:rPr>
          <w:rStyle w:val="Emphasis"/>
          <w:rFonts w:asciiTheme="majorHAnsi" w:hAnsiTheme="majorHAnsi" w:cstheme="majorHAnsi"/>
        </w:rPr>
        <w:t>even worse</w:t>
      </w:r>
      <w:r w:rsidRPr="00A01681">
        <w:rPr>
          <w:rStyle w:val="StyleUnderline"/>
          <w:rFonts w:asciiTheme="majorHAnsi" w:hAnsiTheme="majorHAnsi" w:cstheme="majorHAnsi"/>
        </w:rPr>
        <w:t xml:space="preserve"> than that. Many of the </w:t>
      </w:r>
      <w:r w:rsidRPr="00A01681">
        <w:rPr>
          <w:rStyle w:val="Emphasis"/>
          <w:rFonts w:asciiTheme="majorHAnsi" w:hAnsiTheme="majorHAnsi" w:cstheme="majorHAnsi"/>
        </w:rPr>
        <w:t>chemicals</w:t>
      </w:r>
      <w:r w:rsidRPr="00A01681">
        <w:rPr>
          <w:rStyle w:val="StyleUnderline"/>
          <w:rFonts w:asciiTheme="majorHAnsi" w:hAnsiTheme="majorHAnsi" w:cstheme="majorHAnsi"/>
        </w:rPr>
        <w:t xml:space="preserve"> required in bulk to run the modern world, from pesticides to plastics, derive from the </w:t>
      </w:r>
      <w:r w:rsidRPr="00A01681">
        <w:rPr>
          <w:rStyle w:val="Emphasis"/>
          <w:rFonts w:asciiTheme="majorHAnsi" w:hAnsiTheme="majorHAnsi" w:cstheme="majorHAnsi"/>
        </w:rPr>
        <w:t>diverse organic compounds in crude oil</w:t>
      </w:r>
      <w:r w:rsidRPr="00A01681">
        <w:rPr>
          <w:rFonts w:asciiTheme="majorHAnsi" w:hAnsiTheme="majorHAnsi" w:cstheme="majorHAnsi"/>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A01681">
        <w:rPr>
          <w:rStyle w:val="StyleUnderline"/>
          <w:rFonts w:asciiTheme="majorHAnsi" w:hAnsiTheme="majorHAnsi" w:cstheme="majorHAnsi"/>
        </w:rPr>
        <w:t xml:space="preserve">Is the emergence of a technologically advanced </w:t>
      </w:r>
      <w:proofErr w:type="spellStart"/>
      <w:r w:rsidRPr="00A01681">
        <w:rPr>
          <w:rStyle w:val="StyleUnderline"/>
          <w:rFonts w:asciiTheme="majorHAnsi" w:hAnsiTheme="majorHAnsi" w:cstheme="majorHAnsi"/>
        </w:rPr>
        <w:t>civilisation</w:t>
      </w:r>
      <w:proofErr w:type="spellEnd"/>
      <w:r w:rsidRPr="00A01681">
        <w:rPr>
          <w:rStyle w:val="StyleUnderline"/>
          <w:rFonts w:asciiTheme="majorHAnsi" w:hAnsiTheme="majorHAnsi" w:cstheme="majorHAnsi"/>
        </w:rPr>
        <w:t xml:space="preserve"> necessarily contingent on the easy availability of ancient energy?</w:t>
      </w:r>
      <w:r w:rsidRPr="00A01681">
        <w:rPr>
          <w:rFonts w:asciiTheme="majorHAnsi" w:hAnsiTheme="majorHAnsi" w:cstheme="majorHAnsi"/>
          <w:sz w:val="16"/>
        </w:rPr>
        <w:t xml:space="preserve"> Is it possible to build an </w:t>
      </w:r>
      <w:proofErr w:type="spellStart"/>
      <w:r w:rsidRPr="00A01681">
        <w:rPr>
          <w:rFonts w:asciiTheme="majorHAnsi" w:hAnsiTheme="majorHAnsi" w:cstheme="majorHAnsi"/>
          <w:sz w:val="16"/>
        </w:rPr>
        <w:t>industrialised</w:t>
      </w:r>
      <w:proofErr w:type="spellEnd"/>
      <w:r w:rsidRPr="00A01681">
        <w:rPr>
          <w:rFonts w:asciiTheme="majorHAnsi" w:hAnsiTheme="majorHAnsi" w:cstheme="majorHAnsi"/>
          <w:sz w:val="16"/>
        </w:rPr>
        <w:t xml:space="preserve"> </w:t>
      </w:r>
      <w:proofErr w:type="spellStart"/>
      <w:r w:rsidRPr="00A01681">
        <w:rPr>
          <w:rFonts w:asciiTheme="majorHAnsi" w:hAnsiTheme="majorHAnsi" w:cstheme="majorHAnsi"/>
          <w:sz w:val="16"/>
        </w:rPr>
        <w:t>civilisation</w:t>
      </w:r>
      <w:proofErr w:type="spellEnd"/>
      <w:r w:rsidRPr="00A01681">
        <w:rPr>
          <w:rFonts w:asciiTheme="majorHAnsi" w:hAnsiTheme="majorHAnsi" w:cstheme="majorHAnsi"/>
          <w:sz w:val="16"/>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A01681">
        <w:rPr>
          <w:rStyle w:val="StyleUnderline"/>
          <w:rFonts w:asciiTheme="majorHAnsi" w:hAnsiTheme="majorHAnsi" w:cstheme="majorHAnsi"/>
        </w:rPr>
        <w:t xml:space="preserve">Why couldn’t our </w:t>
      </w:r>
      <w:proofErr w:type="spellStart"/>
      <w:r w:rsidRPr="00A01681">
        <w:rPr>
          <w:rStyle w:val="StyleUnderline"/>
          <w:rFonts w:asciiTheme="majorHAnsi" w:hAnsiTheme="majorHAnsi" w:cstheme="majorHAnsi"/>
        </w:rPr>
        <w:t>civilisation</w:t>
      </w:r>
      <w:proofErr w:type="spellEnd"/>
      <w:r w:rsidRPr="00A01681">
        <w:rPr>
          <w:rStyle w:val="StyleUnderline"/>
          <w:rFonts w:asciiTheme="majorHAnsi" w:hAnsiTheme="majorHAnsi" w:cstheme="majorHAnsi"/>
        </w:rPr>
        <w:t xml:space="preserve"> 2.0 just start with renewables? Well, it could, in a very limited way. If you find yourself among the survivors in a post-apocalyptic world, you could </w:t>
      </w:r>
      <w:r w:rsidRPr="00A01681">
        <w:rPr>
          <w:rStyle w:val="Emphasis"/>
          <w:rFonts w:asciiTheme="majorHAnsi" w:hAnsiTheme="majorHAnsi" w:cstheme="majorHAnsi"/>
        </w:rPr>
        <w:t>scavenge</w:t>
      </w:r>
      <w:r w:rsidRPr="00A01681">
        <w:rPr>
          <w:rFonts w:asciiTheme="majorHAnsi" w:hAnsiTheme="majorHAnsi" w:cstheme="majorHAnsi"/>
          <w:sz w:val="16"/>
        </w:rPr>
        <w:t xml:space="preserve"> enough </w:t>
      </w:r>
      <w:r w:rsidRPr="00A01681">
        <w:rPr>
          <w:rStyle w:val="Emphasis"/>
          <w:rFonts w:asciiTheme="majorHAnsi" w:hAnsiTheme="majorHAnsi" w:cstheme="majorHAnsi"/>
        </w:rPr>
        <w:t>working solar panels</w:t>
      </w:r>
      <w:r w:rsidRPr="00A01681">
        <w:rPr>
          <w:rFonts w:asciiTheme="majorHAnsi" w:hAnsiTheme="majorHAnsi" w:cstheme="majorHAnsi"/>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RPr="00A01681">
        <w:rPr>
          <w:rStyle w:val="Emphasis"/>
          <w:rFonts w:asciiTheme="majorHAnsi" w:hAnsiTheme="majorHAnsi" w:cstheme="majorHAnsi"/>
        </w:rPr>
        <w:t>Then what? New ones</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would be </w:t>
      </w:r>
      <w:r w:rsidRPr="00A01681">
        <w:rPr>
          <w:rStyle w:val="Emphasis"/>
          <w:rFonts w:asciiTheme="majorHAnsi" w:hAnsiTheme="majorHAnsi" w:cstheme="majorHAnsi"/>
        </w:rPr>
        <w:t>fiendishly difficult</w:t>
      </w:r>
      <w:r w:rsidRPr="00A01681">
        <w:rPr>
          <w:rFonts w:asciiTheme="majorHAnsi" w:hAnsiTheme="majorHAnsi" w:cstheme="majorHAnsi"/>
          <w:sz w:val="16"/>
        </w:rPr>
        <w:t xml:space="preserve"> to create from scratch. </w:t>
      </w:r>
      <w:r w:rsidRPr="00A01681">
        <w:rPr>
          <w:rStyle w:val="StyleUnderline"/>
          <w:rFonts w:asciiTheme="majorHAnsi" w:hAnsiTheme="majorHAnsi" w:cstheme="majorHAnsi"/>
        </w:rPr>
        <w:t>Solar panels are</w:t>
      </w:r>
      <w:r w:rsidRPr="00A01681">
        <w:rPr>
          <w:rFonts w:asciiTheme="majorHAnsi" w:hAnsiTheme="majorHAnsi" w:cstheme="majorHAnsi"/>
          <w:sz w:val="16"/>
        </w:rPr>
        <w:t xml:space="preserve"> made from thin slices of </w:t>
      </w:r>
      <w:r w:rsidRPr="00A01681">
        <w:rPr>
          <w:rStyle w:val="Emphasis"/>
          <w:rFonts w:asciiTheme="majorHAnsi" w:hAnsiTheme="majorHAnsi" w:cstheme="majorHAnsi"/>
        </w:rPr>
        <w:t>extremely</w:t>
      </w:r>
      <w:r w:rsidRPr="00A01681">
        <w:rPr>
          <w:rFonts w:asciiTheme="majorHAnsi" w:hAnsiTheme="majorHAnsi" w:cstheme="majorHAnsi"/>
          <w:sz w:val="16"/>
        </w:rPr>
        <w:t xml:space="preserve"> pure silicon, and although the raw material is common sand, it must be processed and refined using </w:t>
      </w:r>
      <w:r w:rsidRPr="00A01681">
        <w:rPr>
          <w:rStyle w:val="Emphasis"/>
          <w:rFonts w:asciiTheme="majorHAnsi" w:hAnsiTheme="majorHAnsi" w:cstheme="majorHAnsi"/>
        </w:rPr>
        <w:t>complex</w:t>
      </w:r>
      <w:r w:rsidRPr="00A01681">
        <w:rPr>
          <w:rFonts w:asciiTheme="majorHAnsi" w:hAnsiTheme="majorHAnsi" w:cstheme="majorHAnsi"/>
          <w:sz w:val="16"/>
        </w:rPr>
        <w:t xml:space="preserve"> and precise techniques – the same technological capabilities, more or less, that we need for modern semiconductor electronics components. </w:t>
      </w:r>
      <w:r w:rsidRPr="00A01681">
        <w:rPr>
          <w:rStyle w:val="StyleUnderline"/>
          <w:rFonts w:asciiTheme="majorHAnsi" w:hAnsiTheme="majorHAnsi" w:cstheme="majorHAnsi"/>
        </w:rPr>
        <w:t xml:space="preserve">These techniques took a long time to develop, and would presumably take a long time to recover. So photovoltaic solar power would not be within the capability of a society early in the </w:t>
      </w:r>
      <w:proofErr w:type="spellStart"/>
      <w:r w:rsidRPr="00A01681">
        <w:rPr>
          <w:rStyle w:val="StyleUnderline"/>
          <w:rFonts w:asciiTheme="majorHAnsi" w:hAnsiTheme="majorHAnsi" w:cstheme="majorHAnsi"/>
        </w:rPr>
        <w:t>industrialisation</w:t>
      </w:r>
      <w:proofErr w:type="spellEnd"/>
      <w:r w:rsidRPr="00A01681">
        <w:rPr>
          <w:rStyle w:val="StyleUnderline"/>
          <w:rFonts w:asciiTheme="majorHAnsi" w:hAnsiTheme="majorHAnsi" w:cstheme="majorHAnsi"/>
        </w:rPr>
        <w:t xml:space="preserve"> process. </w:t>
      </w:r>
      <w:r w:rsidRPr="00A01681">
        <w:rPr>
          <w:rFonts w:asciiTheme="majorHAnsi" w:hAnsiTheme="majorHAnsi" w:cstheme="majorHAnsi"/>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A01681">
        <w:rPr>
          <w:rFonts w:asciiTheme="majorHAnsi" w:hAnsiTheme="majorHAnsi" w:cstheme="majorHAnsi"/>
          <w:sz w:val="16"/>
        </w:rPr>
        <w:t>organisation</w:t>
      </w:r>
      <w:proofErr w:type="spellEnd"/>
      <w:r w:rsidRPr="00A01681">
        <w:rPr>
          <w:rFonts w:asciiTheme="majorHAnsi" w:hAnsiTheme="majorHAnsi" w:cstheme="majorHAnsi"/>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A01681">
        <w:rPr>
          <w:rStyle w:val="StyleUnderline"/>
          <w:rFonts w:asciiTheme="majorHAnsi" w:hAnsiTheme="majorHAnsi" w:cstheme="majorHAnsi"/>
          <w:highlight w:val="cyan"/>
        </w:rPr>
        <w:t xml:space="preserve">In a world without fossil fuels, one might envisage an electrified </w:t>
      </w:r>
      <w:proofErr w:type="spellStart"/>
      <w:r w:rsidRPr="00A01681">
        <w:rPr>
          <w:rStyle w:val="StyleUnderline"/>
          <w:rFonts w:asciiTheme="majorHAnsi" w:hAnsiTheme="majorHAnsi" w:cstheme="majorHAnsi"/>
          <w:highlight w:val="cyan"/>
        </w:rPr>
        <w:t>civilisation</w:t>
      </w:r>
      <w:proofErr w:type="spellEnd"/>
      <w:r w:rsidRPr="00A01681">
        <w:rPr>
          <w:rStyle w:val="StyleUnderline"/>
          <w:rFonts w:asciiTheme="majorHAnsi" w:hAnsiTheme="majorHAnsi" w:cstheme="majorHAnsi"/>
          <w:highlight w:val="cyan"/>
        </w:rPr>
        <w:t xml:space="preserve"> that largely </w:t>
      </w:r>
      <w:r w:rsidRPr="00A01681">
        <w:rPr>
          <w:rStyle w:val="Emphasis"/>
          <w:rFonts w:asciiTheme="majorHAnsi" w:hAnsiTheme="majorHAnsi" w:cstheme="majorHAnsi"/>
          <w:highlight w:val="cyan"/>
        </w:rPr>
        <w:t>bypasses combustion</w:t>
      </w:r>
      <w:r w:rsidRPr="00A01681">
        <w:rPr>
          <w:rFonts w:asciiTheme="majorHAnsi" w:hAnsiTheme="majorHAnsi" w:cstheme="majorHAnsi"/>
          <w:sz w:val="16"/>
        </w:rPr>
        <w:t xml:space="preserve"> engines, building its transport infrastructure around electric trains and trams for long-distance and urban transport. </w:t>
      </w:r>
      <w:r w:rsidRPr="00A01681">
        <w:rPr>
          <w:rStyle w:val="StyleUnderline"/>
          <w:rFonts w:asciiTheme="majorHAnsi" w:hAnsiTheme="majorHAnsi" w:cstheme="majorHAnsi"/>
        </w:rPr>
        <w:t xml:space="preserve">I say ‘largely’. We couldn’t get round it all together. When it comes to generating the white heat demanded by modern industry, there are </w:t>
      </w:r>
      <w:r w:rsidRPr="00A01681">
        <w:rPr>
          <w:rStyle w:val="Emphasis"/>
          <w:rFonts w:asciiTheme="majorHAnsi" w:hAnsiTheme="majorHAnsi" w:cstheme="majorHAnsi"/>
        </w:rPr>
        <w:t xml:space="preserve">few good options but to burn stuff </w:t>
      </w:r>
      <w:r w:rsidRPr="00A01681">
        <w:rPr>
          <w:rFonts w:asciiTheme="majorHAnsi" w:hAnsiTheme="majorHAnsi" w:cstheme="majorHAnsi"/>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A01681">
        <w:rPr>
          <w:rFonts w:asciiTheme="majorHAnsi" w:hAnsiTheme="majorHAnsi" w:cstheme="majorHAnsi"/>
          <w:sz w:val="16"/>
        </w:rPr>
        <w:t>industrialising</w:t>
      </w:r>
      <w:proofErr w:type="spellEnd"/>
      <w:r w:rsidRPr="00A01681">
        <w:rPr>
          <w:rFonts w:asciiTheme="majorHAnsi" w:hAnsiTheme="majorHAnsi" w:cstheme="majorHAnsi"/>
          <w:sz w:val="16"/>
        </w:rPr>
        <w:t xml:space="preserve">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w:t>
      </w:r>
      <w:r w:rsidRPr="00A01681">
        <w:rPr>
          <w:rFonts w:asciiTheme="majorHAnsi" w:hAnsiTheme="majorHAnsi" w:cstheme="majorHAnsi"/>
          <w:sz w:val="16"/>
        </w:rPr>
        <w:lastRenderedPageBreak/>
        <w:t xml:space="preserve">Industrial Revolution. Released during combustion, they can taint the product being heated. During smelting, </w:t>
      </w:r>
      <w:proofErr w:type="spellStart"/>
      <w:r w:rsidRPr="00A01681">
        <w:rPr>
          <w:rFonts w:asciiTheme="majorHAnsi" w:hAnsiTheme="majorHAnsi" w:cstheme="majorHAnsi"/>
          <w:sz w:val="16"/>
        </w:rPr>
        <w:t>sulphur</w:t>
      </w:r>
      <w:proofErr w:type="spellEnd"/>
      <w:r w:rsidRPr="00A01681">
        <w:rPr>
          <w:rFonts w:asciiTheme="majorHAnsi" w:hAnsiTheme="majorHAnsi" w:cstheme="majorHAnsi"/>
          <w:sz w:val="1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A01681">
        <w:rPr>
          <w:rFonts w:asciiTheme="majorHAnsi" w:hAnsiTheme="majorHAnsi" w:cstheme="majorHAnsi"/>
          <w:sz w:val="16"/>
        </w:rPr>
        <w:t>smoulders</w:t>
      </w:r>
      <w:proofErr w:type="spellEnd"/>
      <w:r w:rsidRPr="00A01681">
        <w:rPr>
          <w:rFonts w:asciiTheme="majorHAnsi" w:hAnsiTheme="majorHAnsi" w:cstheme="majorHAnsi"/>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w:t>
      </w:r>
      <w:proofErr w:type="spellStart"/>
      <w:r w:rsidRPr="00A01681">
        <w:rPr>
          <w:rFonts w:asciiTheme="majorHAnsi" w:hAnsiTheme="majorHAnsi" w:cstheme="majorHAnsi"/>
          <w:sz w:val="16"/>
        </w:rPr>
        <w:t>pyrolyse</w:t>
      </w:r>
      <w:proofErr w:type="spellEnd"/>
      <w:r w:rsidRPr="00A01681">
        <w:rPr>
          <w:rFonts w:asciiTheme="majorHAnsi" w:hAnsiTheme="majorHAnsi" w:cstheme="majorHAnsi"/>
          <w:sz w:val="16"/>
        </w:rPr>
        <w:t xml:space="preserv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w:t>
      </w:r>
      <w:proofErr w:type="spellStart"/>
      <w:r w:rsidRPr="00A01681">
        <w:rPr>
          <w:rFonts w:asciiTheme="majorHAnsi" w:hAnsiTheme="majorHAnsi" w:cstheme="majorHAnsi"/>
          <w:sz w:val="16"/>
        </w:rPr>
        <w:t>civilisation</w:t>
      </w:r>
      <w:proofErr w:type="spellEnd"/>
      <w:r w:rsidRPr="00A01681">
        <w:rPr>
          <w:rFonts w:asciiTheme="majorHAnsi" w:hAnsiTheme="majorHAnsi" w:cstheme="majorHAnsi"/>
          <w:sz w:val="16"/>
        </w:rPr>
        <w:t xml:space="preserve"> can be supplied without reliance on fossil fuels </w:t>
      </w:r>
      <w:proofErr w:type="gramStart"/>
      <w:r w:rsidRPr="00A01681">
        <w:rPr>
          <w:rFonts w:asciiTheme="majorHAnsi" w:hAnsiTheme="majorHAnsi" w:cstheme="majorHAnsi"/>
          <w:sz w:val="16"/>
        </w:rPr>
        <w:t>Good</w:t>
      </w:r>
      <w:proofErr w:type="gramEnd"/>
      <w:r w:rsidRPr="00A01681">
        <w:rPr>
          <w:rFonts w:asciiTheme="majorHAnsi" w:hAnsiTheme="majorHAnsi" w:cstheme="majorHAnsi"/>
          <w:sz w:val="16"/>
        </w:rPr>
        <w:t xml:space="preserve"> things come to those who wait, and this wood pyrolysis process can take up to a week of carefully controlled </w:t>
      </w:r>
      <w:proofErr w:type="spellStart"/>
      <w:r w:rsidRPr="00A01681">
        <w:rPr>
          <w:rFonts w:asciiTheme="majorHAnsi" w:hAnsiTheme="majorHAnsi" w:cstheme="majorHAnsi"/>
          <w:sz w:val="16"/>
        </w:rPr>
        <w:t>smouldering</w:t>
      </w:r>
      <w:proofErr w:type="spellEnd"/>
      <w:r w:rsidRPr="00A01681">
        <w:rPr>
          <w:rFonts w:asciiTheme="majorHAnsi" w:hAnsiTheme="majorHAnsi" w:cstheme="majorHAnsi"/>
          <w:sz w:val="1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A01681">
        <w:rPr>
          <w:rFonts w:asciiTheme="majorHAnsi" w:hAnsiTheme="majorHAnsi" w:cstheme="majorHAnsi"/>
          <w:sz w:val="16"/>
        </w:rPr>
        <w:t>civilisation</w:t>
      </w:r>
      <w:proofErr w:type="spellEnd"/>
      <w:r w:rsidRPr="00A01681">
        <w:rPr>
          <w:rFonts w:asciiTheme="majorHAnsi" w:hAnsiTheme="majorHAnsi" w:cstheme="majorHAnsi"/>
          <w:sz w:val="1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A01681">
        <w:rPr>
          <w:rFonts w:asciiTheme="majorHAnsi" w:hAnsiTheme="majorHAnsi" w:cstheme="majorHAnsi"/>
          <w:sz w:val="16"/>
        </w:rPr>
        <w:t>vapours</w:t>
      </w:r>
      <w:proofErr w:type="spellEnd"/>
      <w:r w:rsidRPr="00A01681">
        <w:rPr>
          <w:rFonts w:asciiTheme="majorHAnsi" w:hAnsiTheme="majorHAnsi" w:cstheme="majorHAnsi"/>
          <w:sz w:val="1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A01681">
        <w:rPr>
          <w:rFonts w:asciiTheme="majorHAnsi" w:hAnsiTheme="majorHAnsi" w:cstheme="majorHAnsi"/>
          <w:sz w:val="16"/>
        </w:rPr>
        <w:t>To</w:t>
      </w:r>
      <w:proofErr w:type="gramEnd"/>
      <w:r w:rsidRPr="00A01681">
        <w:rPr>
          <w:rFonts w:asciiTheme="majorHAnsi" w:hAnsiTheme="majorHAnsi" w:cstheme="majorHAnsi"/>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A01681">
        <w:rPr>
          <w:rFonts w:asciiTheme="majorHAnsi" w:hAnsiTheme="majorHAnsi" w:cstheme="majorHAnsi"/>
          <w:sz w:val="16"/>
        </w:rPr>
        <w:t>carbonised</w:t>
      </w:r>
      <w:proofErr w:type="spellEnd"/>
      <w:r w:rsidRPr="00A01681">
        <w:rPr>
          <w:rFonts w:asciiTheme="majorHAnsi" w:hAnsiTheme="majorHAnsi" w:cstheme="majorHAnsi"/>
          <w:sz w:val="16"/>
        </w:rPr>
        <w:t xml:space="preserve">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A01681">
        <w:rPr>
          <w:rFonts w:asciiTheme="majorHAnsi" w:hAnsiTheme="majorHAnsi" w:cstheme="majorHAnsi"/>
          <w:sz w:val="16"/>
        </w:rPr>
        <w:t>litre</w:t>
      </w:r>
      <w:proofErr w:type="spellEnd"/>
      <w:r w:rsidRPr="00A01681">
        <w:rPr>
          <w:rFonts w:asciiTheme="majorHAnsi" w:hAnsiTheme="majorHAnsi" w:cstheme="majorHAnsi"/>
          <w:sz w:val="1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A01681">
        <w:rPr>
          <w:rFonts w:asciiTheme="majorHAnsi" w:hAnsiTheme="majorHAnsi" w:cstheme="majorHAnsi"/>
          <w:sz w:val="16"/>
        </w:rPr>
        <w:t>marvellous</w:t>
      </w:r>
      <w:proofErr w:type="spellEnd"/>
      <w:r w:rsidRPr="00A01681">
        <w:rPr>
          <w:rFonts w:asciiTheme="majorHAnsi" w:hAnsiTheme="majorHAnsi" w:cstheme="majorHAnsi"/>
          <w:sz w:val="16"/>
        </w:rPr>
        <w:t xml:space="preserve"> vision of industry wholly weaned from its dependency on fossil fuel. Is that our solution, then? </w:t>
      </w:r>
      <w:r w:rsidRPr="00A01681">
        <w:rPr>
          <w:rStyle w:val="StyleUnderline"/>
          <w:rFonts w:asciiTheme="majorHAnsi" w:hAnsiTheme="majorHAnsi" w:cstheme="majorHAnsi"/>
        </w:rPr>
        <w:t xml:space="preserve">Could our rebooting society run on </w:t>
      </w:r>
      <w:r w:rsidRPr="00A01681">
        <w:rPr>
          <w:rStyle w:val="Emphasis"/>
          <w:rFonts w:asciiTheme="majorHAnsi" w:hAnsiTheme="majorHAnsi" w:cstheme="majorHAnsi"/>
        </w:rPr>
        <w:t>wood</w:t>
      </w:r>
      <w:r w:rsidRPr="00A01681">
        <w:rPr>
          <w:rFonts w:asciiTheme="majorHAnsi" w:hAnsiTheme="majorHAnsi" w:cstheme="majorHAnsi"/>
          <w:sz w:val="16"/>
        </w:rPr>
        <w:t xml:space="preserve">, supplemented with electricity from renewable sources? </w:t>
      </w:r>
      <w:r w:rsidRPr="00A01681">
        <w:rPr>
          <w:rStyle w:val="StyleUnderline"/>
          <w:rFonts w:asciiTheme="majorHAnsi" w:hAnsiTheme="majorHAnsi" w:cstheme="majorHAnsi"/>
        </w:rPr>
        <w:t xml:space="preserve">Maybe so, if the </w:t>
      </w:r>
      <w:r w:rsidRPr="00A01681">
        <w:rPr>
          <w:rStyle w:val="Emphasis"/>
          <w:rFonts w:asciiTheme="majorHAnsi" w:hAnsiTheme="majorHAnsi" w:cstheme="majorHAnsi"/>
        </w:rPr>
        <w:t>population</w:t>
      </w:r>
      <w:r w:rsidRPr="00A01681">
        <w:rPr>
          <w:rStyle w:val="StyleUnderline"/>
          <w:rFonts w:asciiTheme="majorHAnsi" w:hAnsiTheme="majorHAnsi" w:cstheme="majorHAnsi"/>
        </w:rPr>
        <w:t xml:space="preserve"> was </w:t>
      </w:r>
      <w:r w:rsidRPr="00A01681">
        <w:rPr>
          <w:rStyle w:val="Emphasis"/>
          <w:rFonts w:asciiTheme="majorHAnsi" w:hAnsiTheme="majorHAnsi" w:cstheme="majorHAnsi"/>
        </w:rPr>
        <w:t>fairly small</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But </w:t>
      </w:r>
      <w:r w:rsidRPr="00A01681">
        <w:rPr>
          <w:rStyle w:val="Emphasis"/>
          <w:rFonts w:asciiTheme="majorHAnsi" w:hAnsiTheme="majorHAnsi" w:cstheme="majorHAnsi"/>
        </w:rPr>
        <w:t>here’s the catch</w:t>
      </w:r>
      <w:r w:rsidRPr="00A01681">
        <w:rPr>
          <w:rStyle w:val="StyleUnderline"/>
          <w:rFonts w:asciiTheme="majorHAnsi" w:hAnsiTheme="majorHAnsi" w:cstheme="majorHAnsi"/>
        </w:rPr>
        <w:t xml:space="preserve">. These </w:t>
      </w:r>
      <w:r w:rsidRPr="00A01681">
        <w:rPr>
          <w:rStyle w:val="StyleUnderline"/>
          <w:rFonts w:asciiTheme="majorHAnsi" w:hAnsiTheme="majorHAnsi" w:cstheme="majorHAnsi"/>
          <w:highlight w:val="cyan"/>
        </w:rPr>
        <w:t>options</w:t>
      </w:r>
      <w:r w:rsidRPr="00A01681">
        <w:rPr>
          <w:rStyle w:val="StyleUnderline"/>
          <w:rFonts w:asciiTheme="majorHAnsi" w:hAnsiTheme="majorHAnsi" w:cstheme="majorHAnsi"/>
        </w:rPr>
        <w:t xml:space="preserve"> all </w:t>
      </w:r>
      <w:r w:rsidRPr="00A01681">
        <w:rPr>
          <w:rStyle w:val="StyleUnderline"/>
          <w:rFonts w:asciiTheme="majorHAnsi" w:hAnsiTheme="majorHAnsi" w:cstheme="majorHAnsi"/>
          <w:highlight w:val="cyan"/>
        </w:rPr>
        <w:t xml:space="preserve">presuppose that our survivors are able to </w:t>
      </w:r>
      <w:r w:rsidRPr="00A01681">
        <w:rPr>
          <w:rStyle w:val="Emphasis"/>
          <w:rFonts w:asciiTheme="majorHAnsi" w:hAnsiTheme="majorHAnsi" w:cstheme="majorHAnsi"/>
          <w:highlight w:val="cyan"/>
        </w:rPr>
        <w:t>construct efficient steam turbines, CHP stations and internal combustion</w:t>
      </w:r>
      <w:r w:rsidRPr="00A01681">
        <w:rPr>
          <w:rStyle w:val="Emphasis"/>
          <w:rFonts w:asciiTheme="majorHAnsi" w:hAnsiTheme="majorHAnsi" w:cstheme="majorHAnsi"/>
        </w:rPr>
        <w:t xml:space="preserve"> engines</w:t>
      </w:r>
      <w:r w:rsidRPr="00A01681">
        <w:rPr>
          <w:rFonts w:asciiTheme="majorHAnsi" w:hAnsiTheme="majorHAnsi" w:cstheme="majorHAnsi"/>
          <w:sz w:val="16"/>
        </w:rPr>
        <w:t xml:space="preserve">. </w:t>
      </w:r>
      <w:r w:rsidRPr="00A01681">
        <w:rPr>
          <w:rStyle w:val="StyleUnderline"/>
          <w:rFonts w:asciiTheme="majorHAnsi" w:hAnsiTheme="majorHAnsi" w:cstheme="majorHAnsi"/>
        </w:rPr>
        <w:t>We</w:t>
      </w:r>
      <w:r w:rsidRPr="00A01681">
        <w:rPr>
          <w:rFonts w:asciiTheme="majorHAnsi" w:hAnsiTheme="majorHAnsi" w:cstheme="majorHAnsi"/>
          <w:sz w:val="16"/>
        </w:rPr>
        <w:t xml:space="preserve"> </w:t>
      </w:r>
      <w:r w:rsidRPr="00A01681">
        <w:rPr>
          <w:rStyle w:val="Emphasis"/>
          <w:rFonts w:asciiTheme="majorHAnsi" w:hAnsiTheme="majorHAnsi" w:cstheme="majorHAnsi"/>
        </w:rPr>
        <w:t xml:space="preserve">know how to do </w:t>
      </w:r>
      <w:r w:rsidRPr="00A01681">
        <w:rPr>
          <w:rFonts w:asciiTheme="majorHAnsi" w:hAnsiTheme="majorHAnsi" w:cstheme="majorHAnsi"/>
          <w:sz w:val="16"/>
        </w:rPr>
        <w:t xml:space="preserve">all </w:t>
      </w:r>
      <w:r w:rsidRPr="00A01681">
        <w:rPr>
          <w:rStyle w:val="Emphasis"/>
          <w:rFonts w:asciiTheme="majorHAnsi" w:hAnsiTheme="majorHAnsi" w:cstheme="majorHAnsi"/>
        </w:rPr>
        <w:t>that</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of course – but </w:t>
      </w:r>
      <w:r w:rsidRPr="00A01681">
        <w:rPr>
          <w:rStyle w:val="StyleUnderline"/>
          <w:rFonts w:asciiTheme="majorHAnsi" w:hAnsiTheme="majorHAnsi" w:cstheme="majorHAnsi"/>
          <w:highlight w:val="cyan"/>
        </w:rPr>
        <w:t xml:space="preserve">in the event of a </w:t>
      </w:r>
      <w:proofErr w:type="spellStart"/>
      <w:r w:rsidRPr="00A01681">
        <w:rPr>
          <w:rStyle w:val="StyleUnderline"/>
          <w:rFonts w:asciiTheme="majorHAnsi" w:hAnsiTheme="majorHAnsi" w:cstheme="majorHAnsi"/>
          <w:highlight w:val="cyan"/>
        </w:rPr>
        <w:t>civilisational</w:t>
      </w:r>
      <w:proofErr w:type="spellEnd"/>
      <w:r w:rsidRPr="00A01681">
        <w:rPr>
          <w:rStyle w:val="StyleUnderline"/>
          <w:rFonts w:asciiTheme="majorHAnsi" w:hAnsiTheme="majorHAnsi" w:cstheme="majorHAnsi"/>
          <w:highlight w:val="cyan"/>
        </w:rPr>
        <w:t xml:space="preserve"> collapse, </w:t>
      </w:r>
      <w:r w:rsidRPr="00A01681">
        <w:rPr>
          <w:rStyle w:val="Emphasis"/>
          <w:rFonts w:asciiTheme="majorHAnsi" w:hAnsiTheme="majorHAnsi" w:cstheme="majorHAnsi"/>
          <w:highlight w:val="cyan"/>
        </w:rPr>
        <w:t>who is to say that the knowledge won’t be lost?</w:t>
      </w:r>
      <w:r w:rsidRPr="00A01681">
        <w:rPr>
          <w:rStyle w:val="Emphasis"/>
          <w:rFonts w:asciiTheme="majorHAnsi" w:hAnsiTheme="majorHAnsi" w:cstheme="majorHAnsi"/>
        </w:rPr>
        <w:t xml:space="preserve"> And if it is, </w:t>
      </w:r>
      <w:r w:rsidRPr="00A01681">
        <w:rPr>
          <w:rStyle w:val="Emphasis"/>
          <w:rFonts w:asciiTheme="majorHAnsi" w:hAnsiTheme="majorHAnsi" w:cstheme="majorHAnsi"/>
          <w:highlight w:val="cyan"/>
        </w:rPr>
        <w:t>what are the chances that our descendants</w:t>
      </w:r>
      <w:r w:rsidRPr="00A01681">
        <w:rPr>
          <w:rStyle w:val="Emphasis"/>
          <w:rFonts w:asciiTheme="majorHAnsi" w:hAnsiTheme="majorHAnsi" w:cstheme="majorHAnsi"/>
        </w:rPr>
        <w:t xml:space="preserve"> could </w:t>
      </w:r>
      <w:r w:rsidRPr="00A01681">
        <w:rPr>
          <w:rStyle w:val="Emphasis"/>
          <w:rFonts w:asciiTheme="majorHAnsi" w:hAnsiTheme="majorHAnsi" w:cstheme="majorHAnsi"/>
          <w:highlight w:val="cyan"/>
        </w:rPr>
        <w:t>reconstruct it?</w:t>
      </w:r>
      <w:r w:rsidRPr="00A01681">
        <w:rPr>
          <w:rStyle w:val="Emphasis"/>
          <w:rFonts w:asciiTheme="majorHAnsi" w:hAnsiTheme="majorHAnsi" w:cstheme="majorHAnsi"/>
        </w:rPr>
        <w:t xml:space="preserve"> </w:t>
      </w:r>
      <w:r w:rsidRPr="00A01681">
        <w:rPr>
          <w:rFonts w:asciiTheme="majorHAnsi" w:hAnsiTheme="majorHAnsi" w:cstheme="majorHAnsi"/>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w:t>
      </w:r>
      <w:r w:rsidRPr="00A01681">
        <w:rPr>
          <w:rFonts w:asciiTheme="majorHAnsi" w:hAnsiTheme="majorHAnsi" w:cstheme="majorHAnsi"/>
          <w:sz w:val="16"/>
        </w:rPr>
        <w:lastRenderedPageBreak/>
        <w:t xml:space="preserve">for applications in transport or factory machinery. In other words, there was a positive feedback loop at the very core of the industrial revolution: the production of coal, iron and steam engines were all mutually supportive. </w:t>
      </w:r>
      <w:r w:rsidRPr="00A01681">
        <w:rPr>
          <w:rStyle w:val="StyleUnderline"/>
          <w:rFonts w:asciiTheme="majorHAnsi" w:hAnsiTheme="majorHAnsi" w:cstheme="majorHAnsi"/>
        </w:rPr>
        <w:t>In a world without readily mined coal, would there ever be the opportunity to test profligate prototypes of steam engines, even if they could mature and become more efficient over time?</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How feasible is it that a society could attain a </w:t>
      </w:r>
      <w:r w:rsidRPr="00A01681">
        <w:rPr>
          <w:rStyle w:val="Emphasis"/>
          <w:rFonts w:asciiTheme="majorHAnsi" w:hAnsiTheme="majorHAnsi" w:cstheme="majorHAnsi"/>
        </w:rPr>
        <w:t>sufficient understanding of thermodynamics, metallurgy and mechanics</w:t>
      </w:r>
      <w:r w:rsidRPr="00A01681">
        <w:rPr>
          <w:rFonts w:asciiTheme="majorHAnsi" w:hAnsiTheme="majorHAnsi" w:cstheme="majorHAnsi"/>
          <w:sz w:val="16"/>
        </w:rPr>
        <w:t xml:space="preserve"> </w:t>
      </w:r>
      <w:r w:rsidRPr="00A01681">
        <w:rPr>
          <w:rStyle w:val="StyleUnderline"/>
          <w:rFonts w:asciiTheme="majorHAnsi" w:hAnsiTheme="majorHAnsi" w:cstheme="majorHAnsi"/>
        </w:rPr>
        <w:t xml:space="preserve">to make the precisely interacting components of an internal combustion engine, without first </w:t>
      </w:r>
      <w:r w:rsidRPr="00A01681">
        <w:rPr>
          <w:rStyle w:val="Emphasis"/>
          <w:rFonts w:asciiTheme="majorHAnsi" w:hAnsiTheme="majorHAnsi" w:cstheme="majorHAnsi"/>
        </w:rPr>
        <w:t>cutting its teeth</w:t>
      </w:r>
      <w:r w:rsidRPr="00A01681">
        <w:rPr>
          <w:rStyle w:val="StyleUnderline"/>
          <w:rFonts w:asciiTheme="majorHAnsi" w:hAnsiTheme="majorHAnsi" w:cstheme="majorHAnsi"/>
        </w:rPr>
        <w:t xml:space="preserve"> on </w:t>
      </w:r>
      <w:r w:rsidRPr="00A01681">
        <w:rPr>
          <w:rStyle w:val="Emphasis"/>
          <w:rFonts w:asciiTheme="majorHAnsi" w:hAnsiTheme="majorHAnsi" w:cstheme="majorHAnsi"/>
        </w:rPr>
        <w:t>much simpler external combustion engines</w:t>
      </w:r>
      <w:r w:rsidRPr="00A01681">
        <w:rPr>
          <w:rStyle w:val="StyleUnderline"/>
          <w:rFonts w:asciiTheme="majorHAnsi" w:hAnsiTheme="majorHAnsi" w:cstheme="majorHAnsi"/>
        </w:rPr>
        <w:t xml:space="preserve"> – the separate boiler and cylinder-piston of steam engines? It took a lot of energy to develop our technologies to their present heights, and presumably it would take a lot of energy to do it again. </w:t>
      </w:r>
      <w:r w:rsidRPr="00A01681">
        <w:rPr>
          <w:rStyle w:val="StyleUnderline"/>
          <w:rFonts w:asciiTheme="majorHAnsi" w:hAnsiTheme="majorHAnsi" w:cstheme="majorHAnsi"/>
          <w:highlight w:val="cyan"/>
        </w:rPr>
        <w:t>Fossil fuels are out</w:t>
      </w:r>
      <w:r w:rsidRPr="00A01681">
        <w:rPr>
          <w:rStyle w:val="StyleUnderline"/>
          <w:rFonts w:asciiTheme="majorHAnsi" w:hAnsiTheme="majorHAnsi" w:cstheme="majorHAnsi"/>
        </w:rPr>
        <w:t xml:space="preserve">. That means our future society will need an </w:t>
      </w:r>
      <w:r w:rsidRPr="00A01681">
        <w:rPr>
          <w:rStyle w:val="Emphasis"/>
          <w:rFonts w:asciiTheme="majorHAnsi" w:hAnsiTheme="majorHAnsi" w:cstheme="majorHAnsi"/>
        </w:rPr>
        <w:t>awful lot of timber</w:t>
      </w:r>
      <w:r w:rsidRPr="00A01681">
        <w:rPr>
          <w:rFonts w:asciiTheme="majorHAnsi" w:hAnsiTheme="majorHAnsi" w:cstheme="majorHAnsi"/>
          <w:sz w:val="16"/>
        </w:rPr>
        <w:t xml:space="preserve">. An industrial revolution without coal would be, at a minimum, very difficult </w:t>
      </w:r>
      <w:proofErr w:type="gramStart"/>
      <w:r w:rsidRPr="00A01681">
        <w:rPr>
          <w:rFonts w:asciiTheme="majorHAnsi" w:hAnsiTheme="majorHAnsi" w:cstheme="majorHAnsi"/>
          <w:sz w:val="16"/>
        </w:rPr>
        <w:t>In</w:t>
      </w:r>
      <w:proofErr w:type="gramEnd"/>
      <w:r w:rsidRPr="00A01681">
        <w:rPr>
          <w:rFonts w:asciiTheme="majorHAnsi" w:hAnsiTheme="majorHAnsi" w:cstheme="majorHAnsi"/>
          <w:sz w:val="16"/>
        </w:rPr>
        <w:t xml:space="preserve"> a temperate climate such as the UK’s, an acre of broadleaf trees produces about four to five </w:t>
      </w:r>
      <w:proofErr w:type="spellStart"/>
      <w:r w:rsidRPr="00A01681">
        <w:rPr>
          <w:rFonts w:asciiTheme="majorHAnsi" w:hAnsiTheme="majorHAnsi" w:cstheme="majorHAnsi"/>
          <w:sz w:val="16"/>
        </w:rPr>
        <w:t>tonnes</w:t>
      </w:r>
      <w:proofErr w:type="spellEnd"/>
      <w:r w:rsidRPr="00A01681">
        <w:rPr>
          <w:rFonts w:asciiTheme="majorHAnsi" w:hAnsiTheme="majorHAnsi" w:cstheme="majorHAnsi"/>
          <w:sz w:val="16"/>
        </w:rPr>
        <w:t xml:space="preserve"> of biomass fuel every year. If you cultivated fast-growing kinds such as willow or miscanthus grass, you could quadruple that. The trick to </w:t>
      </w:r>
      <w:proofErr w:type="spellStart"/>
      <w:r w:rsidRPr="00A01681">
        <w:rPr>
          <w:rFonts w:asciiTheme="majorHAnsi" w:hAnsiTheme="majorHAnsi" w:cstheme="majorHAnsi"/>
          <w:sz w:val="16"/>
        </w:rPr>
        <w:t>maximising</w:t>
      </w:r>
      <w:proofErr w:type="spellEnd"/>
      <w:r w:rsidRPr="00A01681">
        <w:rPr>
          <w:rFonts w:asciiTheme="majorHAnsi" w:hAnsiTheme="majorHAnsi" w:cstheme="majorHAnsi"/>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A01681">
        <w:rPr>
          <w:rStyle w:val="StyleUnderline"/>
          <w:rFonts w:asciiTheme="majorHAnsi" w:hAnsiTheme="majorHAnsi" w:cstheme="majorHAnsi"/>
        </w:rPr>
        <w:t xml:space="preserve">as a society’s population grows, it requires more farmland to provide enough food and </w:t>
      </w:r>
      <w:r w:rsidRPr="00A01681">
        <w:rPr>
          <w:rStyle w:val="Emphasis"/>
          <w:rFonts w:asciiTheme="majorHAnsi" w:hAnsiTheme="majorHAnsi" w:cstheme="majorHAnsi"/>
        </w:rPr>
        <w:t>also greater timber production</w:t>
      </w:r>
      <w:r w:rsidRPr="00A01681">
        <w:rPr>
          <w:rStyle w:val="StyleUnderline"/>
          <w:rFonts w:asciiTheme="majorHAnsi" w:hAnsiTheme="majorHAnsi" w:cstheme="majorHAnsi"/>
        </w:rPr>
        <w:t xml:space="preserve"> for </w:t>
      </w:r>
      <w:r w:rsidRPr="00A01681">
        <w:rPr>
          <w:rStyle w:val="Emphasis"/>
          <w:rFonts w:asciiTheme="majorHAnsi" w:hAnsiTheme="majorHAnsi" w:cstheme="majorHAnsi"/>
        </w:rPr>
        <w:t>energy</w:t>
      </w:r>
      <w:r w:rsidRPr="00A01681">
        <w:rPr>
          <w:rStyle w:val="StyleUnderline"/>
          <w:rFonts w:asciiTheme="majorHAnsi" w:hAnsiTheme="majorHAnsi" w:cstheme="majorHAnsi"/>
        </w:rPr>
        <w:t xml:space="preserve">. The two needs </w:t>
      </w:r>
      <w:r w:rsidRPr="00A01681">
        <w:rPr>
          <w:rStyle w:val="Emphasis"/>
          <w:rFonts w:asciiTheme="majorHAnsi" w:hAnsiTheme="majorHAnsi" w:cstheme="majorHAnsi"/>
        </w:rPr>
        <w:t>compete</w:t>
      </w:r>
      <w:r w:rsidRPr="00A01681">
        <w:rPr>
          <w:rStyle w:val="StyleUnderline"/>
          <w:rFonts w:asciiTheme="majorHAnsi" w:hAnsiTheme="majorHAnsi" w:cstheme="majorHAnsi"/>
        </w:rPr>
        <w:t xml:space="preserve"> for largely the same land areas. </w:t>
      </w:r>
      <w:r w:rsidRPr="00A01681">
        <w:rPr>
          <w:rFonts w:asciiTheme="majorHAnsi" w:hAnsiTheme="majorHAnsi" w:cstheme="majorHAnsi"/>
          <w:sz w:val="16"/>
        </w:rPr>
        <w:t xml:space="preserve">We know how this played out </w:t>
      </w:r>
      <w:r w:rsidRPr="00A01681">
        <w:rPr>
          <w:rStyle w:val="StyleUnderline"/>
          <w:rFonts w:asciiTheme="majorHAnsi" w:hAnsiTheme="majorHAnsi" w:cstheme="majorHAnsi"/>
        </w:rPr>
        <w:t xml:space="preserve">in </w:t>
      </w:r>
      <w:r w:rsidRPr="00A01681">
        <w:rPr>
          <w:rStyle w:val="Emphasis"/>
          <w:rFonts w:asciiTheme="majorHAnsi" w:hAnsiTheme="majorHAnsi" w:cstheme="majorHAnsi"/>
        </w:rPr>
        <w:t>our own past</w:t>
      </w:r>
      <w:r w:rsidRPr="00A01681">
        <w:rPr>
          <w:rFonts w:asciiTheme="majorHAnsi" w:hAnsiTheme="majorHAnsi" w:cstheme="majorHAnsi"/>
          <w:sz w:val="16"/>
        </w:rPr>
        <w:t xml:space="preserve">. From the mid-16th century, </w:t>
      </w:r>
      <w:r w:rsidRPr="00A01681">
        <w:rPr>
          <w:rStyle w:val="StyleUnderline"/>
          <w:rFonts w:asciiTheme="majorHAnsi" w:hAnsiTheme="majorHAnsi" w:cstheme="majorHAnsi"/>
        </w:rPr>
        <w:t xml:space="preserve">Britain responded to these factors by </w:t>
      </w:r>
      <w:r w:rsidRPr="00A01681">
        <w:rPr>
          <w:rStyle w:val="Emphasis"/>
          <w:rFonts w:asciiTheme="majorHAnsi" w:hAnsiTheme="majorHAnsi" w:cstheme="majorHAnsi"/>
        </w:rPr>
        <w:t>increasing the exploitation of its coal fields</w:t>
      </w:r>
      <w:r w:rsidRPr="00A01681">
        <w:rPr>
          <w:rFonts w:asciiTheme="majorHAnsi" w:hAnsiTheme="majorHAnsi" w:cstheme="majorHAnsi"/>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A01681">
        <w:rPr>
          <w:rFonts w:asciiTheme="majorHAnsi" w:hAnsiTheme="majorHAnsi" w:cstheme="majorHAnsi"/>
          <w:sz w:val="16"/>
        </w:rPr>
        <w:t>tonnes</w:t>
      </w:r>
      <w:proofErr w:type="spellEnd"/>
      <w:r w:rsidRPr="00A01681">
        <w:rPr>
          <w:rFonts w:asciiTheme="majorHAnsi" w:hAnsiTheme="majorHAnsi" w:cstheme="majorHAnsi"/>
          <w:sz w:val="16"/>
        </w:rPr>
        <w:t xml:space="preserve"> of coal, and it can be dug out of the ground an awful lot quicker than waiting for the woodland to regrow. </w:t>
      </w:r>
      <w:r w:rsidRPr="00A01681">
        <w:rPr>
          <w:rStyle w:val="StyleUnderline"/>
          <w:rFonts w:asciiTheme="majorHAnsi" w:hAnsiTheme="majorHAnsi" w:cstheme="majorHAnsi"/>
        </w:rPr>
        <w:t xml:space="preserve">It is this limitation in the supply of thermal energy that would pose the biggest problem to a society trying to </w:t>
      </w:r>
      <w:proofErr w:type="spellStart"/>
      <w:r w:rsidRPr="00A01681">
        <w:rPr>
          <w:rStyle w:val="StyleUnderline"/>
          <w:rFonts w:asciiTheme="majorHAnsi" w:hAnsiTheme="majorHAnsi" w:cstheme="majorHAnsi"/>
        </w:rPr>
        <w:t>industrialise</w:t>
      </w:r>
      <w:proofErr w:type="spellEnd"/>
      <w:r w:rsidRPr="00A01681">
        <w:rPr>
          <w:rStyle w:val="StyleUnderline"/>
          <w:rFonts w:asciiTheme="majorHAnsi" w:hAnsiTheme="majorHAnsi" w:cstheme="majorHAnsi"/>
        </w:rPr>
        <w:t xml:space="preserve"> without easy access to fossil fuels. </w:t>
      </w:r>
      <w:r w:rsidRPr="00A01681">
        <w:rPr>
          <w:rStyle w:val="StyleUnderline"/>
          <w:rFonts w:asciiTheme="majorHAnsi" w:hAnsiTheme="majorHAnsi" w:cstheme="majorHAnsi"/>
          <w:highlight w:val="cyan"/>
        </w:rPr>
        <w:t xml:space="preserve">This is true in our </w:t>
      </w:r>
      <w:r w:rsidRPr="00A01681">
        <w:rPr>
          <w:rStyle w:val="Emphasis"/>
          <w:rFonts w:asciiTheme="majorHAnsi" w:hAnsiTheme="majorHAnsi" w:cstheme="majorHAnsi"/>
          <w:highlight w:val="cyan"/>
        </w:rPr>
        <w:t>post-apocalyptic scenario</w:t>
      </w:r>
      <w:r w:rsidRPr="00A01681">
        <w:rPr>
          <w:rFonts w:asciiTheme="majorHAnsi" w:hAnsiTheme="majorHAnsi" w:cstheme="majorHAnsi"/>
          <w:sz w:val="16"/>
        </w:rPr>
        <w:t xml:space="preserve">, and it would be equally true in any counterfactual world that never developed fossil fuels for whatever reason. For a society to stand any chance of </w:t>
      </w:r>
      <w:proofErr w:type="spellStart"/>
      <w:r w:rsidRPr="00A01681">
        <w:rPr>
          <w:rFonts w:asciiTheme="majorHAnsi" w:hAnsiTheme="majorHAnsi" w:cstheme="majorHAnsi"/>
          <w:sz w:val="16"/>
        </w:rPr>
        <w:t>industrialising</w:t>
      </w:r>
      <w:proofErr w:type="spellEnd"/>
      <w:r w:rsidRPr="00A01681">
        <w:rPr>
          <w:rFonts w:asciiTheme="majorHAnsi" w:hAnsiTheme="majorHAnsi" w:cstheme="majorHAnsi"/>
          <w:sz w:val="16"/>
        </w:rPr>
        <w:t xml:space="preserve"> under such conditions, it would have to focus its efforts in certain, very </w:t>
      </w:r>
      <w:proofErr w:type="spellStart"/>
      <w:r w:rsidRPr="00A01681">
        <w:rPr>
          <w:rFonts w:asciiTheme="majorHAnsi" w:hAnsiTheme="majorHAnsi" w:cstheme="majorHAnsi"/>
          <w:sz w:val="16"/>
        </w:rPr>
        <w:t>favourable</w:t>
      </w:r>
      <w:proofErr w:type="spellEnd"/>
      <w:r w:rsidRPr="00A01681">
        <w:rPr>
          <w:rFonts w:asciiTheme="majorHAnsi" w:hAnsiTheme="majorHAnsi" w:cstheme="majorHAnsi"/>
          <w:sz w:val="16"/>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A01681">
        <w:rPr>
          <w:rStyle w:val="StyleUnderline"/>
          <w:rFonts w:asciiTheme="majorHAnsi" w:hAnsiTheme="majorHAnsi" w:cstheme="majorHAnsi"/>
        </w:rPr>
        <w:t xml:space="preserve">an industrial revolution without coal would be, at a minimum, </w:t>
      </w:r>
      <w:r w:rsidRPr="00A01681">
        <w:rPr>
          <w:rStyle w:val="Emphasis"/>
          <w:rFonts w:asciiTheme="majorHAnsi" w:hAnsiTheme="majorHAnsi" w:cstheme="majorHAnsi"/>
        </w:rPr>
        <w:t>very difficult</w:t>
      </w:r>
      <w:r w:rsidRPr="00A01681">
        <w:rPr>
          <w:rFonts w:asciiTheme="majorHAnsi" w:hAnsiTheme="majorHAnsi" w:cstheme="majorHAnsi"/>
          <w:sz w:val="16"/>
        </w:rPr>
        <w:t xml:space="preserve">. Today, use of fossil fuels is actually growing, which is worrying for a number of reasons too familiar to rehearse here. Steps towards a low-carbon economy are vital. But we should also </w:t>
      </w:r>
      <w:proofErr w:type="spellStart"/>
      <w:r w:rsidRPr="00A01681">
        <w:rPr>
          <w:rFonts w:asciiTheme="majorHAnsi" w:hAnsiTheme="majorHAnsi" w:cstheme="majorHAnsi"/>
          <w:sz w:val="16"/>
        </w:rPr>
        <w:t>recognise</w:t>
      </w:r>
      <w:proofErr w:type="spellEnd"/>
      <w:r w:rsidRPr="00A01681">
        <w:rPr>
          <w:rFonts w:asciiTheme="majorHAnsi" w:hAnsiTheme="majorHAnsi" w:cstheme="majorHAnsi"/>
          <w:sz w:val="16"/>
        </w:rPr>
        <w:t xml:space="preserve"> how pivotal those accumulated reservoirs of thermal energy were in getting us to where we are. Maybe we could have made it the hard way. A slow-burn progression through the stages of </w:t>
      </w:r>
      <w:proofErr w:type="spellStart"/>
      <w:r w:rsidRPr="00A01681">
        <w:rPr>
          <w:rFonts w:asciiTheme="majorHAnsi" w:hAnsiTheme="majorHAnsi" w:cstheme="majorHAnsi"/>
          <w:sz w:val="16"/>
        </w:rPr>
        <w:t>mechanisation</w:t>
      </w:r>
      <w:proofErr w:type="spellEnd"/>
      <w:r w:rsidRPr="00A01681">
        <w:rPr>
          <w:rFonts w:asciiTheme="majorHAnsi" w:hAnsiTheme="majorHAnsi" w:cstheme="majorHAnsi"/>
          <w:sz w:val="16"/>
        </w:rPr>
        <w:t xml:space="preserve">, supported by a combination of renewable electricity and sustainably grown biomass, might be possible after all. Then again, it might not. We’d better hope we can secure the future of our own </w:t>
      </w:r>
      <w:proofErr w:type="spellStart"/>
      <w:r w:rsidRPr="00A01681">
        <w:rPr>
          <w:rFonts w:asciiTheme="majorHAnsi" w:hAnsiTheme="majorHAnsi" w:cstheme="majorHAnsi"/>
          <w:sz w:val="16"/>
        </w:rPr>
        <w:t>civilisation</w:t>
      </w:r>
      <w:proofErr w:type="spellEnd"/>
      <w:r w:rsidRPr="00A01681">
        <w:rPr>
          <w:rFonts w:asciiTheme="majorHAnsi" w:hAnsiTheme="majorHAnsi" w:cstheme="majorHAnsi"/>
          <w:sz w:val="16"/>
        </w:rPr>
        <w:t xml:space="preserve">, because we might have </w:t>
      </w:r>
      <w:proofErr w:type="spellStart"/>
      <w:r w:rsidRPr="00A01681">
        <w:rPr>
          <w:rFonts w:asciiTheme="majorHAnsi" w:hAnsiTheme="majorHAnsi" w:cstheme="majorHAnsi"/>
          <w:sz w:val="16"/>
        </w:rPr>
        <w:t>scuppered</w:t>
      </w:r>
      <w:proofErr w:type="spellEnd"/>
      <w:r w:rsidRPr="00A01681">
        <w:rPr>
          <w:rFonts w:asciiTheme="majorHAnsi" w:hAnsiTheme="majorHAnsi" w:cstheme="majorHAnsi"/>
          <w:sz w:val="16"/>
        </w:rPr>
        <w:t xml:space="preserve"> the chances of any society to follow in our wake.</w:t>
      </w:r>
    </w:p>
    <w:p w14:paraId="594FA6CB" w14:textId="77777777" w:rsidR="00D05760" w:rsidRDefault="00D05760" w:rsidP="00D05760">
      <w:pPr>
        <w:rPr>
          <w:rStyle w:val="Style13ptBold"/>
        </w:rPr>
      </w:pPr>
      <w:r>
        <w:rPr>
          <w:rStyle w:val="Style13ptBold"/>
        </w:rPr>
        <w:t>1AR theory is illegit—</w:t>
      </w:r>
    </w:p>
    <w:p w14:paraId="5FBE924F" w14:textId="77777777" w:rsidR="00D05760" w:rsidRDefault="00D05760" w:rsidP="00D05760">
      <w:pPr>
        <w:rPr>
          <w:rStyle w:val="Style13ptBold"/>
        </w:rPr>
      </w:pPr>
      <w:proofErr w:type="gramStart"/>
      <w:r>
        <w:rPr>
          <w:rStyle w:val="Style13ptBold"/>
        </w:rPr>
        <w:t>A)it</w:t>
      </w:r>
      <w:proofErr w:type="gramEnd"/>
      <w:r>
        <w:rPr>
          <w:rStyle w:val="Style13ptBold"/>
        </w:rPr>
        <w:t xml:space="preserve"> skews to </w:t>
      </w:r>
      <w:proofErr w:type="spellStart"/>
      <w:r>
        <w:rPr>
          <w:rStyle w:val="Style13ptBold"/>
        </w:rPr>
        <w:t>aff</w:t>
      </w:r>
      <w:proofErr w:type="spellEnd"/>
      <w:r>
        <w:rPr>
          <w:rStyle w:val="Style13ptBold"/>
        </w:rPr>
        <w:t xml:space="preserve">—forces the 2NR to overcover theory— destroys collapsing and crystallization in the last speech, while the 2AR can sit on one layer, which also justifies 2NR RVIs – there’s no 2NR dump since you have 7 minutes from 1AR and 2AR. </w:t>
      </w:r>
      <w:proofErr w:type="gramStart"/>
      <w:r>
        <w:rPr>
          <w:rStyle w:val="Style13ptBold"/>
        </w:rPr>
        <w:t>Also</w:t>
      </w:r>
      <w:proofErr w:type="gramEnd"/>
      <w:r>
        <w:rPr>
          <w:rStyle w:val="Style13ptBold"/>
        </w:rPr>
        <w:t xml:space="preserve"> a reason I get 2NR RVIs</w:t>
      </w:r>
    </w:p>
    <w:p w14:paraId="2CFFD55D" w14:textId="77777777" w:rsidR="00D05760" w:rsidRDefault="00D05760" w:rsidP="00D05760">
      <w:pPr>
        <w:rPr>
          <w:rStyle w:val="Style13ptBold"/>
        </w:rPr>
      </w:pPr>
      <w:r>
        <w:rPr>
          <w:rStyle w:val="Style13ptBold"/>
        </w:rPr>
        <w:t xml:space="preserve">2) Time skew—they get 7 minutes to win the theory debate with the and I only have a </w:t>
      </w:r>
      <w:proofErr w:type="gramStart"/>
      <w:r>
        <w:rPr>
          <w:rStyle w:val="Style13ptBold"/>
        </w:rPr>
        <w:t>6 minute</w:t>
      </w:r>
      <w:proofErr w:type="gramEnd"/>
      <w:r>
        <w:rPr>
          <w:rStyle w:val="Style13ptBold"/>
        </w:rPr>
        <w:t xml:space="preserve"> 2NR – outweighs </w:t>
      </w:r>
      <w:proofErr w:type="spellStart"/>
      <w:r>
        <w:rPr>
          <w:rStyle w:val="Style13ptBold"/>
        </w:rPr>
        <w:t>bc</w:t>
      </w:r>
      <w:proofErr w:type="spellEnd"/>
      <w:r>
        <w:rPr>
          <w:rStyle w:val="Style13ptBold"/>
        </w:rPr>
        <w:t xml:space="preserve"> its more structural, whereas both of us have 13 minutes and they get 2 speeches while I get 1. Neg theory comes first because any abusive positions were read as a reaction to the </w:t>
      </w:r>
      <w:proofErr w:type="spellStart"/>
      <w:r>
        <w:rPr>
          <w:rStyle w:val="Style13ptBold"/>
        </w:rPr>
        <w:t>aff’s</w:t>
      </w:r>
      <w:proofErr w:type="spellEnd"/>
      <w:r>
        <w:rPr>
          <w:rStyle w:val="Style13ptBold"/>
        </w:rPr>
        <w:t xml:space="preserve"> abusive </w:t>
      </w:r>
      <w:r>
        <w:rPr>
          <w:rStyle w:val="Style13ptBold"/>
        </w:rPr>
        <w:lastRenderedPageBreak/>
        <w:t>position—the 1AC’s abuse controls the root cause. No infinite abuse – hard debate is not impossible and is good and that just gives you more leeway</w:t>
      </w:r>
    </w:p>
    <w:p w14:paraId="56BF09E7" w14:textId="77777777" w:rsidR="00CE3FBC" w:rsidRPr="00CE3FBC" w:rsidRDefault="00CE3FBC" w:rsidP="00CE3FBC"/>
    <w:sectPr w:rsidR="00CE3FBC" w:rsidRPr="00CE3FB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02D5" w14:textId="77777777" w:rsidR="00D81E79" w:rsidRDefault="00D81E79" w:rsidP="00D31E20">
      <w:pPr>
        <w:spacing w:after="0" w:line="240" w:lineRule="auto"/>
      </w:pPr>
      <w:r>
        <w:separator/>
      </w:r>
    </w:p>
  </w:endnote>
  <w:endnote w:type="continuationSeparator" w:id="0">
    <w:p w14:paraId="3F87C2C6" w14:textId="77777777" w:rsidR="00D81E79" w:rsidRDefault="00D81E79" w:rsidP="00D31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dobe Garamond Pro">
    <w:altName w:val="Times New Roman"/>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27F28" w14:textId="77777777" w:rsidR="00D81E79" w:rsidRDefault="00D81E79" w:rsidP="00D31E20">
      <w:pPr>
        <w:spacing w:after="0" w:line="240" w:lineRule="auto"/>
      </w:pPr>
      <w:r>
        <w:separator/>
      </w:r>
    </w:p>
  </w:footnote>
  <w:footnote w:type="continuationSeparator" w:id="0">
    <w:p w14:paraId="232B4ED5" w14:textId="77777777" w:rsidR="00D81E79" w:rsidRDefault="00D81E79" w:rsidP="00D31E20">
      <w:pPr>
        <w:spacing w:after="0" w:line="240" w:lineRule="auto"/>
      </w:pPr>
      <w:r>
        <w:continuationSeparator/>
      </w:r>
    </w:p>
  </w:footnote>
  <w:footnote w:id="1">
    <w:p w14:paraId="57C4F677" w14:textId="77777777" w:rsidR="00D31E20" w:rsidRPr="00DA52B2" w:rsidRDefault="00D31E20" w:rsidP="00D31E20">
      <w:pPr>
        <w:widowControl w:val="0"/>
        <w:autoSpaceDE w:val="0"/>
        <w:autoSpaceDN w:val="0"/>
        <w:adjustRightInd w:val="0"/>
        <w:rPr>
          <w:rFonts w:ascii="Times" w:hAnsi="Times" w:cs="Times"/>
          <w:sz w:val="16"/>
          <w:szCs w:val="16"/>
        </w:rPr>
      </w:pPr>
      <w:r w:rsidRPr="00DA52B2">
        <w:rPr>
          <w:rStyle w:val="FootnoteReference"/>
          <w:sz w:val="16"/>
          <w:szCs w:val="16"/>
        </w:rPr>
        <w:footnoteRef/>
      </w:r>
      <w:r w:rsidRPr="00DA52B2">
        <w:rPr>
          <w:sz w:val="16"/>
          <w:szCs w:val="16"/>
        </w:rPr>
        <w:t xml:space="preserve"> </w:t>
      </w:r>
      <w:proofErr w:type="spellStart"/>
      <w:r w:rsidRPr="00DA52B2">
        <w:rPr>
          <w:rFonts w:ascii="Times" w:hAnsi="Times" w:cs="Times"/>
          <w:sz w:val="16"/>
          <w:szCs w:val="16"/>
        </w:rPr>
        <w:t>Langesth</w:t>
      </w:r>
      <w:proofErr w:type="spellEnd"/>
      <w:r w:rsidRPr="00DA52B2">
        <w:rPr>
          <w:rFonts w:ascii="Times" w:hAnsi="Times" w:cs="Times"/>
          <w:sz w:val="16"/>
          <w:szCs w:val="16"/>
        </w:rPr>
        <w:t>, Jonathan. “</w:t>
      </w:r>
      <w:proofErr w:type="spellStart"/>
      <w:r w:rsidRPr="00DA52B2">
        <w:rPr>
          <w:rFonts w:ascii="Times" w:hAnsi="Times" w:cs="Times"/>
          <w:sz w:val="16"/>
          <w:szCs w:val="16"/>
        </w:rPr>
        <w:t>Wittengenstein’s</w:t>
      </w:r>
      <w:proofErr w:type="spellEnd"/>
      <w:r w:rsidRPr="00DA52B2">
        <w:rPr>
          <w:rFonts w:ascii="Times" w:hAnsi="Times" w:cs="Times"/>
          <w:sz w:val="16"/>
          <w:szCs w:val="16"/>
        </w:rPr>
        <w:t xml:space="preserve"> Account of Rule-Following and Its Implications”. Stance Vol 1, April 1, 2008. </w:t>
      </w:r>
      <w:hyperlink r:id="rId1" w:history="1">
        <w:r w:rsidRPr="00DA52B2">
          <w:rPr>
            <w:rFonts w:ascii="Adobe Garamond Pro" w:hAnsi="Adobe Garamond Pro"/>
            <w:color w:val="000099"/>
            <w:sz w:val="16"/>
            <w:szCs w:val="16"/>
            <w:u w:val="single"/>
          </w:rPr>
          <w:t>http://www.bsu.edu/libraries/virtualpress/stance/2008_spring/12Wittgenstein.pdf</w:t>
        </w:r>
      </w:hyperlink>
    </w:p>
    <w:p w14:paraId="3A300A99" w14:textId="77777777" w:rsidR="00D31E20" w:rsidRDefault="00D31E20" w:rsidP="00D31E20">
      <w:pPr>
        <w:pStyle w:val="FootnoteText"/>
      </w:pPr>
    </w:p>
  </w:footnote>
  <w:footnote w:id="2">
    <w:p w14:paraId="6013617A" w14:textId="77777777" w:rsidR="00D31E20" w:rsidRPr="00682989" w:rsidRDefault="00D31E20" w:rsidP="00D31E20">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 w:id="3">
    <w:p w14:paraId="4946B3B5" w14:textId="77777777" w:rsidR="00D31E20" w:rsidRPr="00752E9C" w:rsidRDefault="00D31E20" w:rsidP="00D31E20">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4">
    <w:p w14:paraId="3868F2A8" w14:textId="77777777" w:rsidR="00D31E20" w:rsidRPr="00855FDC" w:rsidRDefault="00D31E20" w:rsidP="00D31E20">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9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73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264"/>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90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B5"/>
    <w:rsid w:val="00AE0243"/>
    <w:rsid w:val="00AE1BAD"/>
    <w:rsid w:val="00AE2124"/>
    <w:rsid w:val="00AE24BC"/>
    <w:rsid w:val="00AE3E3F"/>
    <w:rsid w:val="00AF2516"/>
    <w:rsid w:val="00AF4760"/>
    <w:rsid w:val="00AF55D4"/>
    <w:rsid w:val="00B0505F"/>
    <w:rsid w:val="00B05C2D"/>
    <w:rsid w:val="00B10D1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3EA"/>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B5E"/>
    <w:rsid w:val="00CD4C83"/>
    <w:rsid w:val="00CE3FBC"/>
    <w:rsid w:val="00D01EDC"/>
    <w:rsid w:val="00D05760"/>
    <w:rsid w:val="00D078AA"/>
    <w:rsid w:val="00D10058"/>
    <w:rsid w:val="00D11978"/>
    <w:rsid w:val="00D15E30"/>
    <w:rsid w:val="00D16129"/>
    <w:rsid w:val="00D25DBD"/>
    <w:rsid w:val="00D26929"/>
    <w:rsid w:val="00D30CBD"/>
    <w:rsid w:val="00D30D9E"/>
    <w:rsid w:val="00D31E20"/>
    <w:rsid w:val="00D33908"/>
    <w:rsid w:val="00D354F2"/>
    <w:rsid w:val="00D36C30"/>
    <w:rsid w:val="00D37C90"/>
    <w:rsid w:val="00D43A8C"/>
    <w:rsid w:val="00D53072"/>
    <w:rsid w:val="00D61A4E"/>
    <w:rsid w:val="00D634EA"/>
    <w:rsid w:val="00D713A1"/>
    <w:rsid w:val="00D77956"/>
    <w:rsid w:val="00D80F0C"/>
    <w:rsid w:val="00D81E7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0D1A9"/>
  <w14:defaultImageDpi w14:val="300"/>
  <w15:docId w15:val="{691203ED-6634-684B-8C30-DE8066D01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3F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59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9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59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Clear,Ta"/>
    <w:basedOn w:val="Normal"/>
    <w:next w:val="Normal"/>
    <w:link w:val="Heading4Char"/>
    <w:uiPriority w:val="9"/>
    <w:unhideWhenUsed/>
    <w:qFormat/>
    <w:rsid w:val="007159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9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904"/>
  </w:style>
  <w:style w:type="character" w:customStyle="1" w:styleId="Heading1Char">
    <w:name w:val="Heading 1 Char"/>
    <w:aliases w:val="Pocket Char"/>
    <w:basedOn w:val="DefaultParagraphFont"/>
    <w:link w:val="Heading1"/>
    <w:uiPriority w:val="9"/>
    <w:rsid w:val="007159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9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59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7159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5904"/>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Citation Char Char Char,Title Char,ci,c,Bo"/>
    <w:basedOn w:val="DefaultParagraphFont"/>
    <w:uiPriority w:val="1"/>
    <w:qFormat/>
    <w:rsid w:val="0071590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7159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5904"/>
    <w:rPr>
      <w:color w:val="auto"/>
      <w:u w:val="none"/>
    </w:rPr>
  </w:style>
  <w:style w:type="character" w:styleId="Hyperlink">
    <w:name w:val="Hyperlink"/>
    <w:aliases w:val="heading 1 (block title),Card Text,Important,Read,Analytic Text,Internet Link,Internet link,Underline Char Char Char Char1,Heading 3 Char Char Char Char Char Char Char Char Char Char1,Char Char1,Hat Char1,BlockText Char1,F2 - Heading 1 Char1,TAG "/>
    <w:basedOn w:val="DefaultParagraphFont"/>
    <w:link w:val="Card"/>
    <w:uiPriority w:val="99"/>
    <w:unhideWhenUsed/>
    <w:rsid w:val="00715904"/>
    <w:rPr>
      <w:color w:val="auto"/>
      <w:u w:val="none"/>
    </w:rPr>
  </w:style>
  <w:style w:type="paragraph" w:styleId="DocumentMap">
    <w:name w:val="Document Map"/>
    <w:basedOn w:val="Normal"/>
    <w:link w:val="DocumentMapChar"/>
    <w:uiPriority w:val="99"/>
    <w:semiHidden/>
    <w:unhideWhenUsed/>
    <w:rsid w:val="007159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904"/>
    <w:rPr>
      <w:rFonts w:ascii="Lucida Grande" w:hAnsi="Lucida Grande" w:cs="Lucida Grande"/>
    </w:rPr>
  </w:style>
  <w:style w:type="paragraph" w:customStyle="1" w:styleId="Emphasis1">
    <w:name w:val="Emphasis1"/>
    <w:basedOn w:val="Normal"/>
    <w:link w:val="Emphasis"/>
    <w:uiPriority w:val="20"/>
    <w:qFormat/>
    <w:rsid w:val="00CE3F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E3FBC"/>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D31E20"/>
    <w:rPr>
      <w:vertAlign w:val="superscript"/>
    </w:rPr>
  </w:style>
  <w:style w:type="paragraph" w:styleId="FootnoteText">
    <w:name w:val="footnote text"/>
    <w:basedOn w:val="Normal"/>
    <w:link w:val="FootnoteTextChar"/>
    <w:uiPriority w:val="99"/>
    <w:unhideWhenUsed/>
    <w:qFormat/>
    <w:rsid w:val="00D31E20"/>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D31E20"/>
    <w:rPr>
      <w:rFonts w:ascii="Times New Roman" w:hAnsi="Times New Roman" w:cs="Times New Roman"/>
      <w:sz w:val="20"/>
      <w:szCs w:val="20"/>
    </w:rPr>
  </w:style>
  <w:style w:type="paragraph" w:customStyle="1" w:styleId="Card">
    <w:name w:val="Card"/>
    <w:basedOn w:val="Heading1"/>
    <w:link w:val="Hyperlink"/>
    <w:autoRedefine/>
    <w:uiPriority w:val="99"/>
    <w:qFormat/>
    <w:rsid w:val="00D31E20"/>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D31E20"/>
  </w:style>
  <w:style w:type="character" w:customStyle="1" w:styleId="wikigeneratedlinkcontent">
    <w:name w:val="wikigeneratedlinkcontent"/>
    <w:basedOn w:val="DefaultParagraphFont"/>
    <w:rsid w:val="00D31E20"/>
  </w:style>
  <w:style w:type="paragraph" w:customStyle="1" w:styleId="FootnoteText1">
    <w:name w:val="Footnote Text1"/>
    <w:rsid w:val="00D31E20"/>
    <w:pPr>
      <w:spacing w:after="200"/>
    </w:pPr>
    <w:rPr>
      <w:rFonts w:ascii="Times New Roman" w:eastAsia="Times New Roman" w:hAnsi="Times New Roman" w:cs="Times New Roman"/>
      <w:color w:val="000000"/>
      <w:sz w:val="20"/>
      <w:szCs w:val="20"/>
      <w:u w:color="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05760"/>
    <w:rPr>
      <w:sz w:val="22"/>
      <w:u w:val="single"/>
    </w:rPr>
  </w:style>
  <w:style w:type="paragraph" w:styleId="NoSpacing">
    <w:name w:val="No Spacing"/>
    <w:aliases w:val="Card Format,ClearFormatting,DDI Tag,Tag Title,No Spacing51,Tag and Cite,No Spacing22,No Spacing41,No Spacing6,No Spacing7,Very Small Text,No Spacing8,Dont u,No Spacing311,Medium Grid 21,tag,No Spacing3,No Spacing111112"/>
    <w:basedOn w:val="Heading1"/>
    <w:autoRedefine/>
    <w:uiPriority w:val="99"/>
    <w:qFormat/>
    <w:rsid w:val="00D057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Header">
    <w:name w:val="header"/>
    <w:basedOn w:val="Normal"/>
    <w:link w:val="HeaderChar"/>
    <w:uiPriority w:val="99"/>
    <w:unhideWhenUsed/>
    <w:rsid w:val="00317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264"/>
    <w:rPr>
      <w:rFonts w:ascii="Calibri" w:hAnsi="Calibri"/>
      <w:sz w:val="22"/>
    </w:rPr>
  </w:style>
  <w:style w:type="paragraph" w:styleId="Footer">
    <w:name w:val="footer"/>
    <w:basedOn w:val="Normal"/>
    <w:link w:val="FooterChar"/>
    <w:uiPriority w:val="99"/>
    <w:unhideWhenUsed/>
    <w:rsid w:val="00317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26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simplic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tenberg.org/dirs/etext03/cprrn10.tx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implicity/" TargetMode="External"/><Relationship Id="rId5" Type="http://schemas.openxmlformats.org/officeDocument/2006/relationships/numbering" Target="numbering.xml"/><Relationship Id="rId15" Type="http://schemas.openxmlformats.org/officeDocument/2006/relationships/hyperlink" Target="https://agupubs.onlinelibrary.wiley.com/doi/full/10.1002/2017JD02733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red.com/beyond-the-beyond/2018/06/nick-bostrom-says-ban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gate" TargetMode="External"/><Relationship Id="rId2" Type="http://schemas.openxmlformats.org/officeDocument/2006/relationships/hyperlink" Target="http://dictionary.reference.com/browse/negate" TargetMode="External"/><Relationship Id="rId1" Type="http://schemas.openxmlformats.org/officeDocument/2006/relationships/hyperlink" Target="http://www.bsu.edu/libraries/virtualpress/stance/2008_spring/12Wittgenstein.pdf"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4"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20</Pages>
  <Words>11632</Words>
  <Characters>66304</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4</cp:revision>
  <dcterms:created xsi:type="dcterms:W3CDTF">2022-02-19T23:04:00Z</dcterms:created>
  <dcterms:modified xsi:type="dcterms:W3CDTF">2022-02-20T04:35:00Z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