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92E4D" w14:textId="77777777" w:rsidR="00E3321D" w:rsidRDefault="00E3321D" w:rsidP="00113805">
      <w:pPr>
        <w:pStyle w:val="Heading1"/>
        <w:jc w:val="left"/>
      </w:pPr>
    </w:p>
    <w:p w14:paraId="49CCFBB2" w14:textId="300ED048" w:rsidR="0080306A" w:rsidRPr="006073DE" w:rsidRDefault="0080306A" w:rsidP="0080306A">
      <w:pPr>
        <w:pStyle w:val="Heading1"/>
      </w:pPr>
      <w:r>
        <w:lastRenderedPageBreak/>
        <w:t>SPOILER WARNING FOR NO WAY HOME</w:t>
      </w:r>
    </w:p>
    <w:p w14:paraId="57E0C157" w14:textId="77777777" w:rsidR="0080306A" w:rsidRDefault="0080306A" w:rsidP="0080306A">
      <w:pPr>
        <w:pStyle w:val="Heading1"/>
      </w:pPr>
      <w:r>
        <w:lastRenderedPageBreak/>
        <w:t>1AC – Spidey</w:t>
      </w:r>
    </w:p>
    <w:p w14:paraId="6466131A" w14:textId="77777777" w:rsidR="0080306A" w:rsidRPr="006073DE" w:rsidRDefault="0080306A" w:rsidP="0080306A">
      <w:pPr>
        <w:pStyle w:val="Heading3"/>
      </w:pPr>
      <w:r w:rsidRPr="006073DE">
        <w:lastRenderedPageBreak/>
        <w:t>Advocacy:</w:t>
      </w:r>
    </w:p>
    <w:p w14:paraId="3AF7A6E2" w14:textId="77777777" w:rsidR="0080306A" w:rsidRPr="006073DE" w:rsidRDefault="0080306A" w:rsidP="0080306A">
      <w:pPr>
        <w:pStyle w:val="Heading4"/>
      </w:pPr>
      <w:r>
        <w:t>In a democracy in</w:t>
      </w:r>
      <w:r w:rsidRPr="006073DE">
        <w:t xml:space="preserve"> Earth-199999, the Daily Bugle should prioritize objectivity over advocacy.</w:t>
      </w:r>
    </w:p>
    <w:p w14:paraId="49CA0F28" w14:textId="77777777" w:rsidR="0080306A" w:rsidRPr="006073DE" w:rsidRDefault="0080306A" w:rsidP="0080306A">
      <w:r>
        <w:t xml:space="preserve">To clarify, </w:t>
      </w:r>
      <w:proofErr w:type="spellStart"/>
      <w:r>
        <w:t>its</w:t>
      </w:r>
      <w:proofErr w:type="spellEnd"/>
      <w:r>
        <w:t xml:space="preserve"> in the MCU.</w:t>
      </w:r>
    </w:p>
    <w:p w14:paraId="67B45050" w14:textId="77777777" w:rsidR="0080306A" w:rsidRDefault="0080306A" w:rsidP="0080306A">
      <w:pPr>
        <w:pStyle w:val="Heading3"/>
      </w:pPr>
      <w:r w:rsidRPr="006073DE">
        <w:lastRenderedPageBreak/>
        <w:t>Offense – Spiderman is a Hero!</w:t>
      </w:r>
    </w:p>
    <w:p w14:paraId="0B7A04A7" w14:textId="77777777" w:rsidR="0080306A" w:rsidRDefault="0080306A" w:rsidP="0080306A">
      <w:pPr>
        <w:pStyle w:val="Heading4"/>
      </w:pPr>
      <w:r>
        <w:t>The Daily Bugle prioritizes advocacy over objectivity</w:t>
      </w:r>
    </w:p>
    <w:p w14:paraId="63112A3F" w14:textId="77777777" w:rsidR="0080306A" w:rsidRPr="000F0FED" w:rsidRDefault="0080306A" w:rsidP="0080306A">
      <w:pPr>
        <w:rPr>
          <w:rStyle w:val="Style13ptBold"/>
          <w:b w:val="0"/>
          <w:bCs/>
          <w:sz w:val="16"/>
          <w:szCs w:val="16"/>
        </w:rPr>
      </w:pPr>
      <w:r>
        <w:rPr>
          <w:rStyle w:val="Style13ptBold"/>
        </w:rPr>
        <w:t xml:space="preserve">Jameson ’24 </w:t>
      </w:r>
      <w:r>
        <w:rPr>
          <w:rStyle w:val="Style13ptBold"/>
          <w:b w:val="0"/>
          <w:bCs/>
          <w:sz w:val="16"/>
          <w:szCs w:val="16"/>
        </w:rPr>
        <w:t>(John Jonah Jameson is Editor in Chief of the Daily Bugle in the Marvel Cinematic Universe, “</w:t>
      </w:r>
      <w:r w:rsidRPr="008E3307">
        <w:rPr>
          <w:rStyle w:val="Style13ptBold"/>
          <w:b w:val="0"/>
          <w:bCs/>
          <w:sz w:val="16"/>
          <w:szCs w:val="16"/>
        </w:rPr>
        <w:t>https://screenrant.com/spiderman-no-way-home-daily-bugle-identity-read/</w:t>
      </w:r>
      <w:proofErr w:type="gramStart"/>
      <w:r>
        <w:rPr>
          <w:rStyle w:val="Style13ptBold"/>
          <w:b w:val="0"/>
          <w:bCs/>
          <w:sz w:val="16"/>
          <w:szCs w:val="16"/>
        </w:rPr>
        <w:t>” )</w:t>
      </w:r>
      <w:proofErr w:type="gramEnd"/>
      <w:r>
        <w:rPr>
          <w:rStyle w:val="Style13ptBold"/>
          <w:b w:val="0"/>
          <w:bCs/>
          <w:sz w:val="16"/>
          <w:szCs w:val="16"/>
        </w:rPr>
        <w:t xml:space="preserve"> // 11/2024 // accessed 2/18/2022 // egg</w:t>
      </w:r>
    </w:p>
    <w:p w14:paraId="248E99D7" w14:textId="77777777" w:rsidR="0080306A" w:rsidRDefault="0080306A" w:rsidP="0080306A">
      <w:pPr>
        <w:rPr>
          <w:sz w:val="16"/>
        </w:rPr>
      </w:pPr>
      <w:r w:rsidRPr="008E3307">
        <w:rPr>
          <w:highlight w:val="cyan"/>
          <w:u w:val="single"/>
        </w:rPr>
        <w:t>Maniac. Menace. Mystery?</w:t>
      </w:r>
      <w:r w:rsidRPr="008E3307">
        <w:rPr>
          <w:u w:val="single"/>
        </w:rPr>
        <w:t xml:space="preserve"> No more! That's right, true Buglers! Ever since the masked marauder masquerading as </w:t>
      </w:r>
      <w:r w:rsidRPr="008E3307">
        <w:rPr>
          <w:highlight w:val="cyan"/>
          <w:u w:val="single"/>
        </w:rPr>
        <w:t>Spider-Man dangled with impunity above our city</w:t>
      </w:r>
      <w:r w:rsidRPr="008E3307">
        <w:rPr>
          <w:u w:val="single"/>
        </w:rPr>
        <w:t xml:space="preserve"> streets – without a permit, might I add – and took the law into his own web-covered hands, yours truly worked tirelessly to de-mask the myth and reveal the trut</w:t>
      </w:r>
      <w:r w:rsidRPr="00961F23">
        <w:rPr>
          <w:sz w:val="16"/>
        </w:rPr>
        <w:t xml:space="preserve">h. And now we have. Peter Parker. Just a boy. And now that the coward has been unmasked, will he do his civic duty and answer for his egregious crimes? Will he use his great power to join the police force? The fire department? Fat chance! </w:t>
      </w:r>
      <w:r w:rsidRPr="00961F23">
        <w:rPr>
          <w:highlight w:val="cyan"/>
          <w:u w:val="single"/>
        </w:rPr>
        <w:t>Will Peter Parker take responsibility</w:t>
      </w:r>
      <w:r w:rsidRPr="008E3307">
        <w:rPr>
          <w:u w:val="single"/>
        </w:rPr>
        <w:t xml:space="preserve"> for the vandalism and destruction of property those powers have left smoking in his wake? Ha! </w:t>
      </w:r>
      <w:r w:rsidRPr="00961F23">
        <w:rPr>
          <w:highlight w:val="cyan"/>
          <w:u w:val="single"/>
        </w:rPr>
        <w:t>Don't make me laugh</w:t>
      </w:r>
      <w:r w:rsidRPr="008E3307">
        <w:rPr>
          <w:u w:val="single"/>
        </w:rPr>
        <w:t xml:space="preserve">! Parker wore a mask because he </w:t>
      </w:r>
      <w:r w:rsidRPr="00961F23">
        <w:rPr>
          <w:highlight w:val="cyan"/>
          <w:u w:val="single"/>
        </w:rPr>
        <w:t>refuses to answer for his actions</w:t>
      </w:r>
      <w:r w:rsidRPr="008E3307">
        <w:rPr>
          <w:u w:val="single"/>
        </w:rPr>
        <w:t xml:space="preserve">. He kept his identity hidden because </w:t>
      </w:r>
      <w:r w:rsidRPr="00961F23">
        <w:rPr>
          <w:highlight w:val="cyan"/>
          <w:u w:val="single"/>
        </w:rPr>
        <w:t>he views himself as above the law</w:t>
      </w:r>
      <w:r w:rsidRPr="008E3307">
        <w:rPr>
          <w:u w:val="single"/>
        </w:rPr>
        <w:t xml:space="preserve">. But if the Constitution doesn't allow citizens to vote until they've reached the age of 18, why would we continue to let </w:t>
      </w:r>
      <w:r w:rsidRPr="00961F23">
        <w:rPr>
          <w:highlight w:val="cyan"/>
          <w:u w:val="single"/>
        </w:rPr>
        <w:t>a child decide who is saved and who is guilty</w:t>
      </w:r>
      <w:r w:rsidRPr="008E3307">
        <w:rPr>
          <w:u w:val="single"/>
        </w:rPr>
        <w:t>?</w:t>
      </w:r>
      <w:r w:rsidRPr="00961F23">
        <w:rPr>
          <w:sz w:val="16"/>
        </w:rPr>
        <w:t xml:space="preserve"> We know he's made mistakes before. </w:t>
      </w:r>
      <w:r w:rsidRPr="008E3307">
        <w:rPr>
          <w:u w:val="single"/>
        </w:rPr>
        <w:t xml:space="preserve">Just ask Quentin Beck. Oh, wait, you can't! </w:t>
      </w:r>
      <w:proofErr w:type="spellStart"/>
      <w:r w:rsidRPr="008E3307">
        <w:rPr>
          <w:u w:val="single"/>
        </w:rPr>
        <w:t>'Cause</w:t>
      </w:r>
      <w:proofErr w:type="spellEnd"/>
      <w:r w:rsidRPr="008E3307">
        <w:rPr>
          <w:u w:val="single"/>
        </w:rPr>
        <w:t xml:space="preserve"> </w:t>
      </w:r>
      <w:r w:rsidRPr="00961F23">
        <w:rPr>
          <w:highlight w:val="cyan"/>
          <w:u w:val="single"/>
        </w:rPr>
        <w:t>Spidey killed</w:t>
      </w:r>
      <w:r w:rsidRPr="008E3307">
        <w:rPr>
          <w:u w:val="single"/>
        </w:rPr>
        <w:t xml:space="preserve"> him! </w:t>
      </w:r>
      <w:proofErr w:type="gramStart"/>
      <w:r w:rsidRPr="008E3307">
        <w:rPr>
          <w:u w:val="single"/>
        </w:rPr>
        <w:t>So</w:t>
      </w:r>
      <w:proofErr w:type="gramEnd"/>
      <w:r w:rsidRPr="008E3307">
        <w:rPr>
          <w:u w:val="single"/>
        </w:rPr>
        <w:t xml:space="preserve"> if you don't want to be next, dear reader, join me in this call to the unmasked red-tight-wearing monster: </w:t>
      </w:r>
      <w:r w:rsidRPr="00961F23">
        <w:rPr>
          <w:highlight w:val="cyan"/>
          <w:u w:val="single"/>
        </w:rPr>
        <w:t>Peter Parker, we are the public</w:t>
      </w:r>
      <w:r w:rsidRPr="008E3307">
        <w:rPr>
          <w:u w:val="single"/>
        </w:rPr>
        <w:t xml:space="preserve">, and we will be </w:t>
      </w:r>
      <w:r w:rsidRPr="00961F23">
        <w:rPr>
          <w:highlight w:val="cyan"/>
          <w:u w:val="single"/>
        </w:rPr>
        <w:t>YOUR judge and YOUR jury</w:t>
      </w:r>
      <w:r w:rsidRPr="008E3307">
        <w:rPr>
          <w:u w:val="single"/>
        </w:rPr>
        <w:t>.</w:t>
      </w:r>
      <w:r w:rsidRPr="00961F23">
        <w:rPr>
          <w:sz w:val="16"/>
        </w:rPr>
        <w:t xml:space="preserve"> Call the tip line, folks. Let Parker know you're watching. </w:t>
      </w:r>
    </w:p>
    <w:p w14:paraId="0DB0969D" w14:textId="77777777" w:rsidR="0080306A" w:rsidRDefault="0080306A" w:rsidP="0080306A">
      <w:pPr>
        <w:rPr>
          <w:sz w:val="16"/>
        </w:rPr>
      </w:pPr>
    </w:p>
    <w:p w14:paraId="4A8EBFC7" w14:textId="77777777" w:rsidR="0080306A" w:rsidRDefault="0080306A" w:rsidP="0080306A">
      <w:pPr>
        <w:pStyle w:val="Heading4"/>
      </w:pPr>
      <w:r>
        <w:t xml:space="preserve">The events of No Way Home </w:t>
      </w:r>
      <w:proofErr w:type="gramStart"/>
      <w:r>
        <w:t>causes</w:t>
      </w:r>
      <w:proofErr w:type="gramEnd"/>
      <w:r>
        <w:t xml:space="preserve"> the Multiverse of Madness</w:t>
      </w:r>
    </w:p>
    <w:p w14:paraId="61601EB7" w14:textId="77777777" w:rsidR="0080306A" w:rsidRPr="00911777" w:rsidRDefault="0080306A" w:rsidP="0080306A">
      <w:pPr>
        <w:rPr>
          <w:rStyle w:val="Style13ptBold"/>
          <w:b w:val="0"/>
          <w:bCs/>
          <w:sz w:val="16"/>
          <w:szCs w:val="16"/>
        </w:rPr>
      </w:pPr>
      <w:r>
        <w:rPr>
          <w:rStyle w:val="Style13ptBold"/>
        </w:rPr>
        <w:t xml:space="preserve">Williams ‘21 </w:t>
      </w:r>
      <w:r>
        <w:rPr>
          <w:rStyle w:val="Style13ptBold"/>
          <w:b w:val="0"/>
          <w:bCs/>
          <w:sz w:val="16"/>
          <w:szCs w:val="16"/>
        </w:rPr>
        <w:t xml:space="preserve">(Dec. 17, 2021, Hannah Shaw-Williams </w:t>
      </w:r>
      <w:r w:rsidRPr="00911777">
        <w:rPr>
          <w:rStyle w:val="Style13ptBold"/>
          <w:b w:val="0"/>
          <w:bCs/>
          <w:sz w:val="16"/>
          <w:szCs w:val="16"/>
        </w:rPr>
        <w:t xml:space="preserve">has been covering the world of film, TV and video games for over a decade. She began her career writing for Bleeding Cool before joining the news team at Screen Rant, and then working her way up to editorial roles. Hannah now leads /Film's weekend coverage of all the latest releases (and some of the old classics). Before moving to writing full-time she worked as a sound recordist and boom operator, with credits on </w:t>
      </w:r>
      <w:proofErr w:type="gramStart"/>
      <w:r w:rsidRPr="00911777">
        <w:rPr>
          <w:rStyle w:val="Style13ptBold"/>
          <w:b w:val="0"/>
          <w:bCs/>
          <w:sz w:val="16"/>
          <w:szCs w:val="16"/>
        </w:rPr>
        <w:t>a number of</w:t>
      </w:r>
      <w:proofErr w:type="gramEnd"/>
      <w:r w:rsidRPr="00911777">
        <w:rPr>
          <w:rStyle w:val="Style13ptBold"/>
          <w:b w:val="0"/>
          <w:bCs/>
          <w:sz w:val="16"/>
          <w:szCs w:val="16"/>
        </w:rPr>
        <w:t xml:space="preserve"> shorts and indie films, as well as the BBC series "Merlin."</w:t>
      </w:r>
      <w:r>
        <w:rPr>
          <w:rStyle w:val="Style13ptBold"/>
          <w:b w:val="0"/>
          <w:bCs/>
          <w:sz w:val="16"/>
          <w:szCs w:val="16"/>
        </w:rPr>
        <w:t xml:space="preserve"> </w:t>
      </w:r>
      <w:hyperlink r:id="rId11" w:history="1">
        <w:r w:rsidRPr="00E01F91">
          <w:rPr>
            <w:rStyle w:val="Hyperlink"/>
            <w:bCs/>
            <w:sz w:val="16"/>
            <w:szCs w:val="16"/>
          </w:rPr>
          <w:t>https://www.slashfilm.com/710203/spider-man-no-way-home-ending-explained-it-takes-a-multiverse/</w:t>
        </w:r>
      </w:hyperlink>
      <w:r>
        <w:rPr>
          <w:rStyle w:val="Style13ptBold"/>
          <w:b w:val="0"/>
          <w:bCs/>
          <w:sz w:val="16"/>
          <w:szCs w:val="16"/>
        </w:rPr>
        <w:t xml:space="preserve"> // accessed 2/21/2022 // egg</w:t>
      </w:r>
    </w:p>
    <w:p w14:paraId="3F874220" w14:textId="77777777" w:rsidR="0080306A" w:rsidRDefault="0080306A" w:rsidP="0080306A">
      <w:pPr>
        <w:rPr>
          <w:sz w:val="16"/>
        </w:rPr>
      </w:pPr>
      <w:r w:rsidRPr="00ED39F4">
        <w:rPr>
          <w:rStyle w:val="StyleUnderline"/>
        </w:rPr>
        <w:t xml:space="preserve">It's not easy being Spider-Man. It's even less easy to be Spider-Man when the entire world knows your secret identity </w:t>
      </w:r>
      <w:proofErr w:type="gramStart"/>
      <w:r w:rsidRPr="00ED39F4">
        <w:rPr>
          <w:rStyle w:val="StyleUnderline"/>
        </w:rPr>
        <w:t>and also</w:t>
      </w:r>
      <w:proofErr w:type="gramEnd"/>
      <w:r w:rsidRPr="00ED39F4">
        <w:rPr>
          <w:rStyle w:val="StyleUnderline"/>
        </w:rPr>
        <w:t xml:space="preserve"> thinks you're a murderer, thanks to some deathbed slander from </w:t>
      </w:r>
      <w:proofErr w:type="spellStart"/>
      <w:r w:rsidRPr="00ED39F4">
        <w:rPr>
          <w:rStyle w:val="StyleUnderline"/>
        </w:rPr>
        <w:t>Mysterio</w:t>
      </w:r>
      <w:proofErr w:type="spellEnd"/>
      <w:r w:rsidRPr="00ED39F4">
        <w:rPr>
          <w:rStyle w:val="StyleUnderline"/>
        </w:rPr>
        <w:t xml:space="preserve"> and a </w:t>
      </w:r>
      <w:r w:rsidRPr="00E51FC6">
        <w:rPr>
          <w:rStyle w:val="StyleUnderline"/>
          <w:highlight w:val="cyan"/>
        </w:rPr>
        <w:t>smear campaign by the Daily Bugle</w:t>
      </w:r>
      <w:r w:rsidRPr="00ED39F4">
        <w:rPr>
          <w:rStyle w:val="StyleUnderline"/>
        </w:rPr>
        <w:t xml:space="preserve">. In "Spider-Man: No Way Home," Peter Parker draws the line when his superhero infamy begins to </w:t>
      </w:r>
      <w:r w:rsidRPr="002E7785">
        <w:rPr>
          <w:rStyle w:val="StyleUnderline"/>
          <w:highlight w:val="cyan"/>
        </w:rPr>
        <w:t>negatively impact</w:t>
      </w:r>
      <w:r w:rsidRPr="00ED39F4">
        <w:rPr>
          <w:rStyle w:val="StyleUnderline"/>
        </w:rPr>
        <w:t xml:space="preserve"> his friends' </w:t>
      </w:r>
      <w:proofErr w:type="gramStart"/>
      <w:r w:rsidRPr="002E7785">
        <w:rPr>
          <w:rStyle w:val="StyleUnderline"/>
          <w:highlight w:val="cyan"/>
        </w:rPr>
        <w:t>future</w:t>
      </w:r>
      <w:r w:rsidRPr="00ED39F4">
        <w:rPr>
          <w:rStyle w:val="StyleUnderline"/>
        </w:rPr>
        <w:t>s, and</w:t>
      </w:r>
      <w:proofErr w:type="gramEnd"/>
      <w:r w:rsidRPr="00ED39F4">
        <w:rPr>
          <w:rStyle w:val="StyleUnderline"/>
        </w:rPr>
        <w:t xml:space="preserve"> </w:t>
      </w:r>
      <w:r w:rsidRPr="00C63481">
        <w:rPr>
          <w:rStyle w:val="StyleUnderline"/>
          <w:highlight w:val="green"/>
        </w:rPr>
        <w:t>turns to Doctor Strange</w:t>
      </w:r>
      <w:r w:rsidRPr="00ED39F4">
        <w:rPr>
          <w:rStyle w:val="StyleUnderline"/>
        </w:rPr>
        <w:t xml:space="preserve"> to plead </w:t>
      </w:r>
      <w:r w:rsidRPr="00C63481">
        <w:rPr>
          <w:rStyle w:val="StyleUnderline"/>
          <w:highlight w:val="green"/>
        </w:rPr>
        <w:t>for</w:t>
      </w:r>
      <w:r w:rsidRPr="00ED39F4">
        <w:rPr>
          <w:rStyle w:val="StyleUnderline"/>
        </w:rPr>
        <w:t xml:space="preserve"> a </w:t>
      </w:r>
      <w:r w:rsidRPr="00C63481">
        <w:rPr>
          <w:rStyle w:val="StyleUnderline"/>
          <w:highlight w:val="green"/>
        </w:rPr>
        <w:t>spell</w:t>
      </w:r>
      <w:r w:rsidRPr="00ED39F4">
        <w:rPr>
          <w:rStyle w:val="StyleUnderline"/>
        </w:rPr>
        <w:t xml:space="preserve"> that will make the world forget he's Spider-Man again. As is usually the case with magic, this </w:t>
      </w:r>
      <w:r w:rsidRPr="00C63481">
        <w:rPr>
          <w:rStyle w:val="StyleUnderline"/>
          <w:highlight w:val="green"/>
        </w:rPr>
        <w:t>ends up causing</w:t>
      </w:r>
      <w:r w:rsidRPr="00ED39F4">
        <w:rPr>
          <w:rStyle w:val="StyleUnderline"/>
        </w:rPr>
        <w:t xml:space="preserve"> far </w:t>
      </w:r>
      <w:r w:rsidRPr="00C63481">
        <w:rPr>
          <w:rStyle w:val="StyleUnderline"/>
          <w:highlight w:val="green"/>
        </w:rPr>
        <w:t>more problems</w:t>
      </w:r>
      <w:r w:rsidRPr="00ED39F4">
        <w:rPr>
          <w:rStyle w:val="StyleUnderline"/>
        </w:rPr>
        <w:t xml:space="preserve"> than it fixes.</w:t>
      </w:r>
      <w:r w:rsidRPr="00ED39F4">
        <w:rPr>
          <w:sz w:val="16"/>
        </w:rPr>
        <w:t xml:space="preserve"> Director Jon Watts returns to helm "No Way Home" following the success of "Spider-Man: Homecoming" and "Spider-Man: Far </w:t>
      </w:r>
      <w:proofErr w:type="gramStart"/>
      <w:r w:rsidRPr="00ED39F4">
        <w:rPr>
          <w:sz w:val="16"/>
        </w:rPr>
        <w:t>From</w:t>
      </w:r>
      <w:proofErr w:type="gramEnd"/>
      <w:r w:rsidRPr="00ED39F4">
        <w:rPr>
          <w:sz w:val="16"/>
        </w:rPr>
        <w:t xml:space="preserve"> Home," and a massive amount of credit is due to screenwriters Chris McKenna and Erik Sommers for wrangling the chaotic raw material of the story into a surprisingly coherent script. Against all odds, "No Way Home" taking three different movie franchises and throwing them into a big mixer </w:t>
      </w:r>
      <w:proofErr w:type="gramStart"/>
      <w:r w:rsidRPr="00ED39F4">
        <w:rPr>
          <w:sz w:val="16"/>
        </w:rPr>
        <w:t>actually works</w:t>
      </w:r>
      <w:proofErr w:type="gramEnd"/>
      <w:r w:rsidRPr="00ED39F4">
        <w:rPr>
          <w:sz w:val="16"/>
        </w:rPr>
        <w:t xml:space="preserve">. And despite all the multiverse shenanigans, the movie's ending manages to wrap things up in a quiet and poignant way. </w:t>
      </w:r>
      <w:proofErr w:type="gramStart"/>
      <w:r w:rsidRPr="00ED39F4">
        <w:rPr>
          <w:sz w:val="16"/>
        </w:rPr>
        <w:t>Needless to say, from</w:t>
      </w:r>
      <w:proofErr w:type="gramEnd"/>
      <w:r w:rsidRPr="00ED39F4">
        <w:rPr>
          <w:sz w:val="16"/>
        </w:rPr>
        <w:t xml:space="preserve"> here on out there will be major spoilers for "Spider-Man: No Way Home." If you have arrived here by accident and would like to avoid spoilers, kindly follow Sorcerer Supreme Wong through the exit to your left. Sony Is everyone else still with me? Sony Okay, let's go! With Great Power... Sony Since the fellas in "Spider-Man: No Way Home" came up with a pretty good system for avoiding confusion (even if it took them a couple of tries to get it right), I shall henceforth use their system and refer to the Spider-Men as follows: Peter 1 — Marvel Cinematic Universe Spider-Man (Tom Holland) Peter 2 — "Spider-Man" Spider-Man (Tobey Maguire) Peter 3 — "Amazing Spider-Man" Spider-Man (Andrew Garfield) Intriguingly, "Spider-Man: No Way Home" reveals that Peters 2 and 3 have something in common that Peter 1 doesn't have: an Uncle Ben. When Peter 1 made his debut in "Captain America: Civil War," he appeared to make an oblique reference to the death of Uncle Ben as he explained his reasons for wanting to be a superhero to Tony Stark: "When you can do the things that I can, but you don't, and then the bad things happen? They happen because of you." At the time, this was simply read </w:t>
      </w:r>
      <w:proofErr w:type="gramStart"/>
      <w:r w:rsidRPr="00ED39F4">
        <w:rPr>
          <w:sz w:val="16"/>
        </w:rPr>
        <w:t>as a way to</w:t>
      </w:r>
      <w:proofErr w:type="gramEnd"/>
      <w:r w:rsidRPr="00ED39F4">
        <w:rPr>
          <w:sz w:val="16"/>
        </w:rPr>
        <w:t xml:space="preserve"> fast-forward through Spider-Man's origin story, since the spider bite and the death of Uncle Ben had </w:t>
      </w:r>
      <w:r w:rsidRPr="00ED39F4">
        <w:rPr>
          <w:sz w:val="16"/>
        </w:rPr>
        <w:lastRenderedPageBreak/>
        <w:t xml:space="preserve">already gotten the big-screen treatment twice since the turn of the millennium. But "Spider-Man: No Way Home" quietly retcons that hint of a haunted past in order to give Peter 1 his own "death of Uncle Ben" scene after all. Only this time, it's not Uncle Ben who tells Peter that "with great power comes great responsibility." And it's not Uncle Ben who dies and leaves Peter guilt-ridden and rageful. Sadly, it's time to say goodbye to Marisa Tomei's Aunt May, who gets side-swiped by Green Goblin's glider and then hit while she's down with the blast from one of the Goblin's grenades. There's a "she's okay!" fake-out (a rare cousin to the death fake-out) that lasts just long enough to make you think this movie won't have a major character body count, but then May succumbs to her injuries shortly after delivering the old "great power/great responsibility" chestnut. The context is not the same; whereas Peters 2 and 3 lost their Uncle Bens as a direct result of letting a thief go free, Peter 1 genuinely was trying to the heroic thing by protecting Green Goblin and the other lost supervillains. Had he simply allowed Doctor Strange to send them back and die, Aunt May would have lived — but at the cost of Peter's principles. It's a tough lesson that sometimes even trying your hardest to do the right thing isn't enough to guarantee a happy ending. There's a quote often misattributed to the philosopher Edmund Burke: "The only thing necessary for the triumph of evil is for good men to do nothing." It goes </w:t>
      </w:r>
      <w:proofErr w:type="gramStart"/>
      <w:r w:rsidRPr="00ED39F4">
        <w:rPr>
          <w:sz w:val="16"/>
        </w:rPr>
        <w:t>hand-in-hand</w:t>
      </w:r>
      <w:proofErr w:type="gramEnd"/>
      <w:r w:rsidRPr="00ED39F4">
        <w:rPr>
          <w:sz w:val="16"/>
        </w:rPr>
        <w:t xml:space="preserve"> with the idea that with great power comes great responsibility, but while it fits with the death of Uncle Ben in the two previous iterations of Spider-Man's origin story, it doesn't quite tally with the death of Aunt May in "No Way Home." There is an actual Edmund Burke quote, however, that feels a lot more appropriate: "When bad men combine, the good must associate; else they will fall, one by one, an unpitied sacrifice in a contemptible struggle." The pain of losing Aunt May is more than Peter can cope with alone. But between MJ and Ned rallying to his side and Spider-Men from other universes commiserating about their own personal tragedies, he's not alone. And that's just as well, because the bad men are combining. Let's Cure Some Ass! Sony From his very first appearance in "Captain America: Civil War," Peter 1's arc has been about taking the character from a place where he is safe and supported to a place where he is completely alone, with no one to rely upon but himself. "Spider-Man: Homecoming" laid out the roadmap for the rest of the trilogy when Peter started out with a shiny, high-tech Stark Industries suit, only to have it taken away from him, leaving him to head into the final battle wearing his ropey homemade costume, with no Avengers to back him up. "Spider-Man: Far </w:t>
      </w:r>
      <w:proofErr w:type="gramStart"/>
      <w:r w:rsidRPr="00ED39F4">
        <w:rPr>
          <w:sz w:val="16"/>
        </w:rPr>
        <w:t>From</w:t>
      </w:r>
      <w:proofErr w:type="gramEnd"/>
      <w:r w:rsidRPr="00ED39F4">
        <w:rPr>
          <w:sz w:val="16"/>
        </w:rPr>
        <w:t xml:space="preserve"> Home" continued to build upon the relationship between Tony Stark and Peter Parker even in the aftermath of Tony's death. Through the execution of his final wishes, we see that Tony, in lieu of being able to put a suit of armor around the world, tried to at least leave his young protégé with his own personal suit of armor. Unfortunately, Tony's background as an arms manufacturer meant that his idea of "armor" was an army of lethal drones. "Far From Home" demonstrated that while </w:t>
      </w:r>
      <w:proofErr w:type="spellStart"/>
      <w:r w:rsidRPr="00ED39F4">
        <w:rPr>
          <w:sz w:val="16"/>
        </w:rPr>
        <w:t>Mysterio</w:t>
      </w:r>
      <w:proofErr w:type="spellEnd"/>
      <w:r w:rsidRPr="00ED39F4">
        <w:rPr>
          <w:sz w:val="16"/>
        </w:rPr>
        <w:t xml:space="preserve"> wasn't the right person to wield that kind of firepower, neither is Peter Parker. Not yet, and maybe not ever. That brings us to "Spider-Man: No Way Home." It might seem an odd choice, given that Iron Man has been Peter's de facto father figure, to stage the movie's final battle on top of a giant replica of Captain America's shield, rather than a giant arc reactor or at the top of the building formerly known as Stark Tower. After all, aside from some mild bonding over their shared hometown, Peter and Cap never had a chance to get particularly close. But the fallen shield represents something bigger than Captain America: it represents all the lost leaders and fallen heroes of the MCU. Iron Man is dead, Black Widow is dead, Vision is dead, Captain America is gone, Nick Fury is off in space somewhere doing Top Secret Nick Fury Things, </w:t>
      </w:r>
      <w:proofErr w:type="spellStart"/>
      <w:r w:rsidRPr="00ED39F4">
        <w:rPr>
          <w:sz w:val="16"/>
        </w:rPr>
        <w:t>Mysterio</w:t>
      </w:r>
      <w:proofErr w:type="spellEnd"/>
      <w:r w:rsidRPr="00ED39F4">
        <w:rPr>
          <w:sz w:val="16"/>
        </w:rPr>
        <w:t xml:space="preserve"> turned out to be a fraud, and the remaining Avengers are once again scattered to the four winds. Aunt May was the last domino to fall: the cornerstone of support in Peter's life, who had been there for him long before he ever met Tony Stark or Nick Fury. There's no one left to mentor Peter, or to be his moral guide as he grapples with his powers, or to pull him back when he starts punching a little too </w:t>
      </w:r>
      <w:proofErr w:type="gramStart"/>
      <w:r w:rsidRPr="00ED39F4">
        <w:rPr>
          <w:sz w:val="16"/>
        </w:rPr>
        <w:t>hard, and</w:t>
      </w:r>
      <w:proofErr w:type="gramEnd"/>
      <w:r w:rsidRPr="00ED39F4">
        <w:rPr>
          <w:sz w:val="16"/>
        </w:rPr>
        <w:t xml:space="preserve"> persuade him it's better to cure than to kill. Well. Almost no one. Redemption for the Original Spider-Man Sony "Spider-Man: No Way Home" has a lot of villains in it, but whether by design or by accident, Green Goblin feels like the most full-realized (all credit to Willem Dafoe for coming back after 20 years without missing a single beat). It's easy to forget, after two decades brimming over with superhero movies, just how pivotal Peter Parker's final confrontation with the Green Goblin at the end of Sam Raimi's "Spider-Man" felt. It created a clear roadmap for compelling villains that the very best of the MCU movies made since have followed. First, and crucially: Norman Osborn wasn't a stranger, but the father of Peter's childhood best friend. With their masks off, the two of them got on very well; Peter saw Dr. Osborn as a role model and mentor, while Norman was impressed by Peter's love of science — to the point that Harry Osborn became jealous that his father liked Peter more than his own son. Throughout the MCU, a similar pattern emerges where the most interesting villains are those whom the hero cannot hurt without hurting </w:t>
      </w:r>
      <w:proofErr w:type="gramStart"/>
      <w:r w:rsidRPr="00ED39F4">
        <w:rPr>
          <w:sz w:val="16"/>
        </w:rPr>
        <w:t>themselves, or</w:t>
      </w:r>
      <w:proofErr w:type="gramEnd"/>
      <w:r w:rsidRPr="00ED39F4">
        <w:rPr>
          <w:sz w:val="16"/>
        </w:rPr>
        <w:t xml:space="preserve"> knowing that they are causing harm to their loved ones: Loki (Thor's adopted brother), </w:t>
      </w:r>
      <w:proofErr w:type="spellStart"/>
      <w:r w:rsidRPr="00ED39F4">
        <w:rPr>
          <w:sz w:val="16"/>
        </w:rPr>
        <w:t>Killmonger</w:t>
      </w:r>
      <w:proofErr w:type="spellEnd"/>
      <w:r w:rsidRPr="00ED39F4">
        <w:rPr>
          <w:sz w:val="16"/>
        </w:rPr>
        <w:t xml:space="preserve"> (Black Panther's cousin), </w:t>
      </w:r>
      <w:proofErr w:type="spellStart"/>
      <w:r w:rsidRPr="00ED39F4">
        <w:rPr>
          <w:sz w:val="16"/>
        </w:rPr>
        <w:t>Thanos</w:t>
      </w:r>
      <w:proofErr w:type="spellEnd"/>
      <w:r w:rsidRPr="00ED39F4">
        <w:rPr>
          <w:sz w:val="16"/>
        </w:rPr>
        <w:t xml:space="preserve"> (Gamora's adoptive father) — and, of course, Adrian </w:t>
      </w:r>
      <w:proofErr w:type="spellStart"/>
      <w:r w:rsidRPr="00ED39F4">
        <w:rPr>
          <w:sz w:val="16"/>
        </w:rPr>
        <w:t>Toomes</w:t>
      </w:r>
      <w:proofErr w:type="spellEnd"/>
      <w:r w:rsidRPr="00ED39F4">
        <w:rPr>
          <w:sz w:val="16"/>
        </w:rPr>
        <w:t xml:space="preserve">, AKA the Vulture. As "Spider-Man: Homecoming" approached its final act, it greatly complicated things by revealing that the villain was none other than the father of Peter Parker's prom date. Then there's the tragedy. As entertaining as Dafoe is when he lets his villain grin loose, Norman Osborn is </w:t>
      </w:r>
      <w:proofErr w:type="gramStart"/>
      <w:r w:rsidRPr="00ED39F4">
        <w:rPr>
          <w:sz w:val="16"/>
        </w:rPr>
        <w:t>actually a</w:t>
      </w:r>
      <w:proofErr w:type="gramEnd"/>
      <w:r w:rsidRPr="00ED39F4">
        <w:rPr>
          <w:sz w:val="16"/>
        </w:rPr>
        <w:t xml:space="preserve"> rather tragic character. "No Way Home" draws parallels between him and Doctor Otto Octavius, another scientist whose experiments led to him losing part of his mind and surrendering control to a darker half. In "Spider-Man," the scene where Norman's unravelling mind causes him to behave rudely at a dinner is arguably even more unsettling than scenes where he's whizzing around on a glider in a green costume. And at the end of the movie, Spider-Man still believes that Norman can be saved — right up until the Green Goblin is violently impaled on his own glider in a last-ditch effort to kill Spider-Man. Apparently not content with wrapping up one "Spider-Man" movie trilogy, "Spider-Man: No Way Home" also takes care to wrap up the unfinished business of the two previous iterations of the franchise. (Come on, that's just showing off.) As the Spider-Men are delegating the development of cures for their various supervillains, Peter 2 quietly reveals that he knows exactly how to cure Green Goblin because he's given it a great deal of thought over the two decades since Norman's death. When Peter 2 intercedes to stop Peter 1 from murdering Norman with the glider, he not only manages to save the very first enemy whom he ever watched die — he also figuratively returns to the night of Uncle Ben's </w:t>
      </w:r>
      <w:proofErr w:type="gramStart"/>
      <w:r w:rsidRPr="00ED39F4">
        <w:rPr>
          <w:sz w:val="16"/>
        </w:rPr>
        <w:t>death, and</w:t>
      </w:r>
      <w:proofErr w:type="gramEnd"/>
      <w:r w:rsidRPr="00ED39F4">
        <w:rPr>
          <w:sz w:val="16"/>
        </w:rPr>
        <w:t xml:space="preserve"> prevents his younger self from giving in to rage and killing for the sake of revenge. Redemption for the Amazing Spider-Man Sony One of the most interesting elements of Spider-Man Group Therapy is getting to find out what happened to Peter 2 and Peter 3 in the years since their respective "Spider-Man" movie franchises got the "Etch A Sketch" treatment (shake to </w:t>
      </w:r>
      <w:proofErr w:type="gramStart"/>
      <w:r w:rsidRPr="00ED39F4">
        <w:rPr>
          <w:sz w:val="16"/>
        </w:rPr>
        <w:lastRenderedPageBreak/>
        <w:t>erase, and</w:t>
      </w:r>
      <w:proofErr w:type="gramEnd"/>
      <w:r w:rsidRPr="00ED39F4">
        <w:rPr>
          <w:sz w:val="16"/>
        </w:rPr>
        <w:t xml:space="preserve"> start over). Tobey Maguire's "youth pastor fashion icon" Peter Parker 2 is the more well-adjusted of the two; he's had longer to mature as a person, and he has Mary Jane Watson by his side to keep his life as Peter Parker anchored. Yes, "Spider-Man: No Way Home" confirms that Maguire's Peter and Kirsten Dunst's MJ got their happy ending, even if it did take them a while to get there. Garfield's Spider-Man didn't get so lucky. </w:t>
      </w:r>
      <w:proofErr w:type="gramStart"/>
      <w:r w:rsidRPr="00ED39F4">
        <w:rPr>
          <w:sz w:val="16"/>
        </w:rPr>
        <w:t>Apparently</w:t>
      </w:r>
      <w:proofErr w:type="gramEnd"/>
      <w:r w:rsidRPr="00ED39F4">
        <w:rPr>
          <w:sz w:val="16"/>
        </w:rPr>
        <w:t xml:space="preserve"> the MJ of the "Amazing Spider-Man" universe never emerged (Shailene Woodley did film scenes as the character for "The Amazing Spider-Man 2," but they were left on the cutting room floor), and despite Peter 3 seeming to shake himself out of his depression at the end of the movie in order to fight Rhino, his grief wasn't magically cured. Whereas Peter 2 managed to find a balance between the two halves of his personality, Garfield's version of the character responds in the negative when asked if he has a significant other, telling Peter 2 that he simply doesn't have time for "Peter Parker stuff." In truth, he probably could make time for Peter Parker stuff, but chooses not to. Peter 3 confesses to Peter 1 that after Gwen's death he became angry and bitter, and after a while he stopped pulling his punches when beating up the bad guys. He embraced his identity as Spider-Man entirely and left Peter Parker to wither on the vine — fearful of getting close to anyone in case they ended up the same way as Gwen. For Peter 3, meeting Peter 1 allows him to reconnect with his own, younger self. And like Peter 2 and Green Goblin, Peter 3's trip through the multiverse offers him a chance for redemption. "Spider-Man: No Way Home" comes close to realizing another adaptation of the "Night Gwen Stacy Died" arc from the comics, only this time with MJ falling to her death instead of Gwen. Peter 1 is waylaid by the Green Goblin before he can catch her, but Peter 3 steps in and manages to successfully do what he failed to do years ago in his own universe: save Spider-Man's girlfriend from the jaws of death. It's a powerful moment for Garfield's character, whose eyes are full of tears as he checks to make sure that MJ is OK. When Peter 3 heads back home at the end of the movie, there's a strong sense that his encounter with the other Spider-Men has been healing for him, and perhaps he'll start to make a little more time for "Peter Parker stuff." The People in the Rifts Marvel Comics </w:t>
      </w:r>
      <w:r w:rsidRPr="00ED39F4">
        <w:rPr>
          <w:rStyle w:val="StyleUnderline"/>
        </w:rPr>
        <w:t xml:space="preserve">Thanks to some accidental intervention from Ned and his borrowed sling ring, </w:t>
      </w:r>
      <w:r w:rsidRPr="002202DA">
        <w:rPr>
          <w:rStyle w:val="StyleUnderline"/>
          <w:highlight w:val="cyan"/>
        </w:rPr>
        <w:t>Doctor Strange</w:t>
      </w:r>
      <w:r w:rsidRPr="00ED39F4">
        <w:rPr>
          <w:rStyle w:val="StyleUnderline"/>
        </w:rPr>
        <w:t xml:space="preserve"> returns from the Mirror Dimension in time for the final battle of "Spider-Man: No Way Home." Unfortunately, before he can press the button on his </w:t>
      </w:r>
      <w:r w:rsidRPr="002202DA">
        <w:rPr>
          <w:rStyle w:val="StyleUnderline"/>
          <w:highlight w:val="cyan"/>
        </w:rPr>
        <w:t>magic spell box</w:t>
      </w:r>
      <w:r w:rsidRPr="00ED39F4">
        <w:rPr>
          <w:rStyle w:val="StyleUnderline"/>
        </w:rPr>
        <w:t xml:space="preserve"> that will put everything back to normal, </w:t>
      </w:r>
      <w:r w:rsidRPr="002202DA">
        <w:rPr>
          <w:rStyle w:val="StyleUnderline"/>
          <w:highlight w:val="cyan"/>
        </w:rPr>
        <w:t>Green Goblin</w:t>
      </w:r>
      <w:r w:rsidRPr="00ED39F4">
        <w:rPr>
          <w:rStyle w:val="StyleUnderline"/>
        </w:rPr>
        <w:t xml:space="preserve"> blows up the box with one of his grenades and </w:t>
      </w:r>
      <w:r w:rsidRPr="002202DA">
        <w:rPr>
          <w:rStyle w:val="StyleUnderline"/>
          <w:highlight w:val="cyan"/>
        </w:rPr>
        <w:t>unleashes the spell</w:t>
      </w:r>
      <w:r w:rsidRPr="00ED39F4">
        <w:rPr>
          <w:rStyle w:val="StyleUnderline"/>
        </w:rPr>
        <w:t xml:space="preserve">. The sky cracks open as the spell tears rifts in the multiverse, and more people start to come through. The shapes of the people are hard to make out, but there's a moment where the camera lingers on the emerging shape of a guy with a spear, who could very well be </w:t>
      </w:r>
      <w:proofErr w:type="spellStart"/>
      <w:r w:rsidRPr="00ED39F4">
        <w:rPr>
          <w:rStyle w:val="StyleUnderline"/>
        </w:rPr>
        <w:t>Kraven</w:t>
      </w:r>
      <w:proofErr w:type="spellEnd"/>
      <w:r w:rsidRPr="00ED39F4">
        <w:rPr>
          <w:rStyle w:val="StyleUnderline"/>
        </w:rPr>
        <w:t xml:space="preserve"> the Hunter.</w:t>
      </w:r>
      <w:r w:rsidRPr="00ED39F4">
        <w:rPr>
          <w:sz w:val="16"/>
        </w:rPr>
        <w:t xml:space="preserve"> Aaron Taylor-Johnson is set to play the trophy hunter, who is one of Spider-Man's greatest enemies in the comics, in an upcoming movie, so this could be Sony's way of laying the groundwork for his arrival. </w:t>
      </w:r>
      <w:r w:rsidRPr="00ED39F4">
        <w:rPr>
          <w:rStyle w:val="StyleUnderline"/>
        </w:rPr>
        <w:t xml:space="preserve">The appearance of the rifts in the sky effectively gives both Sony and Marvel Studios a </w:t>
      </w:r>
      <w:r w:rsidRPr="00DB0024">
        <w:rPr>
          <w:rStyle w:val="StyleUnderline"/>
          <w:highlight w:val="cyan"/>
        </w:rPr>
        <w:t>blanket excuse</w:t>
      </w:r>
      <w:r w:rsidRPr="00ED39F4">
        <w:rPr>
          <w:rStyle w:val="StyleUnderline"/>
        </w:rPr>
        <w:t xml:space="preserve"> for </w:t>
      </w:r>
      <w:r w:rsidRPr="00DB0024">
        <w:rPr>
          <w:rStyle w:val="StyleUnderline"/>
          <w:highlight w:val="cyan"/>
        </w:rPr>
        <w:t>introducing</w:t>
      </w:r>
      <w:r w:rsidRPr="00ED39F4">
        <w:rPr>
          <w:rStyle w:val="StyleUnderline"/>
        </w:rPr>
        <w:t xml:space="preserve"> just about </w:t>
      </w:r>
      <w:r w:rsidRPr="00DB0024">
        <w:rPr>
          <w:rStyle w:val="StyleUnderline"/>
          <w:highlight w:val="cyan"/>
        </w:rPr>
        <w:t>any character</w:t>
      </w:r>
      <w:r w:rsidRPr="00ED39F4">
        <w:rPr>
          <w:rStyle w:val="StyleUnderline"/>
        </w:rPr>
        <w:t xml:space="preserve"> into the MCU: "Oh, they came through the multiverse rift and didn't get sent back with everyone else."</w:t>
      </w:r>
      <w:r w:rsidRPr="00ED39F4">
        <w:rPr>
          <w:sz w:val="16"/>
        </w:rPr>
        <w:t xml:space="preserve"> The other person in the rift who gets special attention is a broad and hulking shape that could be the Thing, given the upcoming MCU-based "Fantastic Four" reboot, but could also be Paul Giamatti's Rhino from "The Amazing Spider-Man 2." Like Maybe-</w:t>
      </w:r>
      <w:proofErr w:type="spellStart"/>
      <w:r w:rsidRPr="00ED39F4">
        <w:rPr>
          <w:sz w:val="16"/>
        </w:rPr>
        <w:t>Kraven</w:t>
      </w:r>
      <w:proofErr w:type="spellEnd"/>
      <w:r w:rsidRPr="00ED39F4">
        <w:rPr>
          <w:sz w:val="16"/>
        </w:rPr>
        <w:t xml:space="preserve">, this figure is left just vague enough that it's not certain who it </w:t>
      </w:r>
      <w:proofErr w:type="gramStart"/>
      <w:r w:rsidRPr="00ED39F4">
        <w:rPr>
          <w:sz w:val="16"/>
        </w:rPr>
        <w:t>actually is</w:t>
      </w:r>
      <w:proofErr w:type="gramEnd"/>
      <w:r w:rsidRPr="00ED39F4">
        <w:rPr>
          <w:sz w:val="16"/>
        </w:rPr>
        <w:t xml:space="preserve"> — leaving us to speculate about the possibilities over the next few years. What Will Happen to the 'Visitors'? Sony "Spider-Man: No Way Home" wisely doesn't get into the weeds of time manipulation on top of everything else, but it does establish that not </w:t>
      </w:r>
      <w:proofErr w:type="gramStart"/>
      <w:r w:rsidRPr="00ED39F4">
        <w:rPr>
          <w:sz w:val="16"/>
        </w:rPr>
        <w:t>all of</w:t>
      </w:r>
      <w:proofErr w:type="gramEnd"/>
      <w:r w:rsidRPr="00ED39F4">
        <w:rPr>
          <w:sz w:val="16"/>
        </w:rPr>
        <w:t xml:space="preserve"> the multiverse visitors came from the same time in their own universes. Villains like Doc </w:t>
      </w:r>
      <w:proofErr w:type="spellStart"/>
      <w:r w:rsidRPr="00ED39F4">
        <w:rPr>
          <w:sz w:val="16"/>
        </w:rPr>
        <w:t>Ock</w:t>
      </w:r>
      <w:proofErr w:type="spellEnd"/>
      <w:r w:rsidRPr="00ED39F4">
        <w:rPr>
          <w:sz w:val="16"/>
        </w:rPr>
        <w:t xml:space="preserve">, Green Goblin, and Electro are transported into the MCU from the moment just before they died, whereas Peter 2 and Peter 3 were plucked from their own versions of the present day (which, in the MCU, is 2023). After being reunited with his former enemy, Doc </w:t>
      </w:r>
      <w:proofErr w:type="spellStart"/>
      <w:r w:rsidRPr="00ED39F4">
        <w:rPr>
          <w:sz w:val="16"/>
        </w:rPr>
        <w:t>Ock</w:t>
      </w:r>
      <w:proofErr w:type="spellEnd"/>
      <w:r w:rsidRPr="00ED39F4">
        <w:rPr>
          <w:sz w:val="16"/>
        </w:rPr>
        <w:t xml:space="preserve"> observes that Peter 2 is now "grown up" compared to the last time he saw him. By curing the supervillains rather than killing them, it's strongly implied that Peter 1 has saved them — and, in so doing, has changed the timelines of their respective universes. It's unclear whether (for example) Peter 2 and the newly cured Norman Osborn will now return to the same universe, or whether Norman being cured will kick off a whole new timeline and give birth to a new universe. "Spider-Man: No Way Home" avoids tangling with this question (again, a wise decision), and instead simply settles for implying that </w:t>
      </w:r>
      <w:proofErr w:type="gramStart"/>
      <w:r w:rsidRPr="00ED39F4">
        <w:rPr>
          <w:sz w:val="16"/>
        </w:rPr>
        <w:t>all of</w:t>
      </w:r>
      <w:proofErr w:type="gramEnd"/>
      <w:r w:rsidRPr="00ED39F4">
        <w:rPr>
          <w:sz w:val="16"/>
        </w:rPr>
        <w:t xml:space="preserve"> the supervillains now have a second chance to be better people. Peter Who? </w:t>
      </w:r>
      <w:r w:rsidRPr="00ED39F4">
        <w:rPr>
          <w:rStyle w:val="StyleUnderline"/>
        </w:rPr>
        <w:t xml:space="preserve">Sony Saving the multiverse from total collapse comes at a price. Since the original spell was designed to make the whole world forget that Peter Parker is Spider-Man, the only way to repair the damage from it is to cast a spell that makes the world forget Peter Parker ever existed at all. </w:t>
      </w:r>
      <w:r w:rsidRPr="00ED39F4">
        <w:rPr>
          <w:sz w:val="16"/>
        </w:rPr>
        <w:t>This time around, Peter can't beg for exceptions for his girlfriend or his best friend, so instead he simply plans to find MJ and Ned in the aftermath and explain everything to them. Peter falters, however, when he sees MJ and Ned making plans for the next chapter of their lives: studying at MIT. And Peter comes to a full stop when MJ brushes back a strand of hair and reveals the band aid covering the cut over her eye that she got in the final battle. The injury is a reminder to Peter that being Spider-Man's girlfriend puts MJ in harm's way, and he decides he can't bear to see the people he loves put in danger like that again. With that decision, there's a danger of Peter 1 going down the same path that Peter 3 did: pouring all of his energy into being Spider-</w:t>
      </w:r>
      <w:proofErr w:type="gramStart"/>
      <w:r w:rsidRPr="00ED39F4">
        <w:rPr>
          <w:sz w:val="16"/>
        </w:rPr>
        <w:t>Man, and</w:t>
      </w:r>
      <w:proofErr w:type="gramEnd"/>
      <w:r w:rsidRPr="00ED39F4">
        <w:rPr>
          <w:sz w:val="16"/>
        </w:rPr>
        <w:t xml:space="preserve"> neglecting his life as Peter Parker. But the final (pre-credits) scene of "Spider-Man: No Way Home" has an optimistic tone. As Peter gets settled into his new apartment, he unpacks items of significance: the Lego Emperor Palpatine from the Death Star model that he was working on with Ned (which gets destroyed again in "No Way Home"), and a coffee cup from MJ's workplace that </w:t>
      </w:r>
      <w:proofErr w:type="gramStart"/>
      <w:r w:rsidRPr="00ED39F4">
        <w:rPr>
          <w:sz w:val="16"/>
        </w:rPr>
        <w:t>says</w:t>
      </w:r>
      <w:proofErr w:type="gramEnd"/>
      <w:r w:rsidRPr="00ED39F4">
        <w:rPr>
          <w:sz w:val="16"/>
        </w:rPr>
        <w:t xml:space="preserve"> "we are happy to serve you." </w:t>
      </w:r>
      <w:r w:rsidRPr="00ED39F4">
        <w:rPr>
          <w:sz w:val="16"/>
        </w:rPr>
        <w:lastRenderedPageBreak/>
        <w:t xml:space="preserve">Rather than being a painful memory that only he can remember, Peter's connection to MJ and Ned — even from afar — will inspire him to be the best, </w:t>
      </w:r>
      <w:proofErr w:type="gramStart"/>
      <w:r w:rsidRPr="00ED39F4">
        <w:rPr>
          <w:sz w:val="16"/>
        </w:rPr>
        <w:t>most friendliest</w:t>
      </w:r>
      <w:proofErr w:type="gramEnd"/>
      <w:r w:rsidRPr="00ED39F4">
        <w:rPr>
          <w:sz w:val="16"/>
        </w:rPr>
        <w:t xml:space="preserve"> friendly neighborhood Spider-Man he can be. </w:t>
      </w:r>
      <w:r w:rsidRPr="00ED39F4">
        <w:rPr>
          <w:rStyle w:val="StyleUnderline"/>
        </w:rPr>
        <w:t xml:space="preserve">The </w:t>
      </w:r>
      <w:r w:rsidRPr="00492760">
        <w:rPr>
          <w:rStyle w:val="StyleUnderline"/>
          <w:highlight w:val="cyan"/>
        </w:rPr>
        <w:t>Consequences for</w:t>
      </w:r>
      <w:r w:rsidRPr="00ED39F4">
        <w:rPr>
          <w:rStyle w:val="StyleUnderline"/>
        </w:rPr>
        <w:t xml:space="preserve"> Doctor Strange Sony While Doctor </w:t>
      </w:r>
      <w:proofErr w:type="spellStart"/>
      <w:r w:rsidRPr="00ED39F4">
        <w:rPr>
          <w:rStyle w:val="StyleUnderline"/>
        </w:rPr>
        <w:t>Strange's</w:t>
      </w:r>
      <w:proofErr w:type="spellEnd"/>
      <w:r w:rsidRPr="00ED39F4">
        <w:rPr>
          <w:rStyle w:val="StyleUnderline"/>
        </w:rPr>
        <w:t xml:space="preserve"> </w:t>
      </w:r>
      <w:r w:rsidRPr="00492760">
        <w:rPr>
          <w:rStyle w:val="StyleUnderline"/>
          <w:highlight w:val="cyan"/>
        </w:rPr>
        <w:t>final spell</w:t>
      </w:r>
      <w:r w:rsidRPr="00ED39F4">
        <w:rPr>
          <w:rStyle w:val="StyleUnderline"/>
        </w:rPr>
        <w:t xml:space="preserve"> of erasing Peter Parker from the entire world's memories appeared to have fixed the multiverse, it was less of a "fix" and more like, well... Sony Yes, as the post-credits stinger for "Spider-Man: No Way Home" indicates, the </w:t>
      </w:r>
      <w:r w:rsidRPr="00492760">
        <w:rPr>
          <w:rStyle w:val="StyleUnderline"/>
          <w:highlight w:val="cyan"/>
        </w:rPr>
        <w:t>multiverse is still</w:t>
      </w:r>
      <w:r w:rsidRPr="00ED39F4">
        <w:rPr>
          <w:rStyle w:val="StyleUnderline"/>
        </w:rPr>
        <w:t xml:space="preserve"> pretty </w:t>
      </w:r>
      <w:r>
        <w:rPr>
          <w:rStyle w:val="StyleUnderline"/>
        </w:rPr>
        <w:t>f****</w:t>
      </w:r>
      <w:r w:rsidRPr="00ED39F4">
        <w:rPr>
          <w:rStyle w:val="StyleUnderline"/>
        </w:rPr>
        <w:t xml:space="preserve"> up. In Doctor </w:t>
      </w:r>
      <w:proofErr w:type="spellStart"/>
      <w:r w:rsidRPr="00ED39F4">
        <w:rPr>
          <w:rStyle w:val="StyleUnderline"/>
        </w:rPr>
        <w:t>Strange's</w:t>
      </w:r>
      <w:proofErr w:type="spellEnd"/>
      <w:r w:rsidRPr="00ED39F4">
        <w:rPr>
          <w:rStyle w:val="StyleUnderline"/>
        </w:rPr>
        <w:t xml:space="preserve"> defense, he's not the only person who's been a bit irresponsible with the boundaries of reality this year. Wanda Maximoff is currently trying to lead a new life in isolation after accidentally enslaving the minds of an entire town into her bizarre sitcom reality in "</w:t>
      </w:r>
      <w:proofErr w:type="spellStart"/>
      <w:r w:rsidRPr="00ED39F4">
        <w:rPr>
          <w:rStyle w:val="StyleUnderline"/>
        </w:rPr>
        <w:t>WandaVision</w:t>
      </w:r>
      <w:proofErr w:type="spellEnd"/>
      <w:r w:rsidRPr="00ED39F4">
        <w:rPr>
          <w:rStyle w:val="StyleUnderline"/>
        </w:rPr>
        <w:t xml:space="preserve">." Meanwhile, the events of "Loki" </w:t>
      </w:r>
      <w:r w:rsidRPr="00C63481">
        <w:rPr>
          <w:rStyle w:val="StyleUnderline"/>
          <w:highlight w:val="green"/>
        </w:rPr>
        <w:t>cracked open</w:t>
      </w:r>
      <w:r w:rsidRPr="00ED39F4">
        <w:rPr>
          <w:rStyle w:val="StyleUnderline"/>
        </w:rPr>
        <w:t xml:space="preserve"> the "Sacred Timeline" into </w:t>
      </w:r>
      <w:r w:rsidRPr="00492760">
        <w:rPr>
          <w:rStyle w:val="StyleUnderline"/>
          <w:highlight w:val="cyan"/>
        </w:rPr>
        <w:t>infinite timelines</w:t>
      </w:r>
      <w:r w:rsidRPr="00ED39F4">
        <w:rPr>
          <w:rStyle w:val="StyleUnderline"/>
        </w:rPr>
        <w:t xml:space="preserve">, and Jonathan Majors' </w:t>
      </w:r>
      <w:r w:rsidRPr="00492760">
        <w:rPr>
          <w:rStyle w:val="StyleUnderline"/>
          <w:highlight w:val="cyan"/>
        </w:rPr>
        <w:t>Kang the Conqueror</w:t>
      </w:r>
      <w:r w:rsidRPr="00ED39F4">
        <w:rPr>
          <w:rStyle w:val="StyleUnderline"/>
        </w:rPr>
        <w:t xml:space="preserve"> will be making a </w:t>
      </w:r>
      <w:r w:rsidRPr="00492760">
        <w:rPr>
          <w:rStyle w:val="StyleUnderline"/>
          <w:highlight w:val="cyan"/>
        </w:rPr>
        <w:t>comeback</w:t>
      </w:r>
      <w:r w:rsidRPr="00ED39F4">
        <w:rPr>
          <w:rStyle w:val="StyleUnderline"/>
        </w:rPr>
        <w:t xml:space="preserve"> in "Ant-Man and the Wasp: </w:t>
      </w:r>
      <w:proofErr w:type="spellStart"/>
      <w:r w:rsidRPr="00ED39F4">
        <w:rPr>
          <w:rStyle w:val="StyleUnderline"/>
        </w:rPr>
        <w:t>Quantumania</w:t>
      </w:r>
      <w:proofErr w:type="spellEnd"/>
      <w:r w:rsidRPr="00ED39F4">
        <w:rPr>
          <w:rStyle w:val="StyleUnderline"/>
        </w:rPr>
        <w:t>."</w:t>
      </w:r>
      <w:r w:rsidRPr="00ED39F4">
        <w:rPr>
          <w:sz w:val="16"/>
        </w:rPr>
        <w:t xml:space="preserve"> It's going to take more than superglue and a few throw pillows to fix this mess Read More: </w:t>
      </w:r>
      <w:hyperlink r:id="rId12" w:history="1">
        <w:r w:rsidRPr="00E01F91">
          <w:rPr>
            <w:rStyle w:val="Hyperlink"/>
            <w:sz w:val="16"/>
          </w:rPr>
          <w:t>https://www.slashfilm.com/710203/spider-man-no-way-home-ending-explained-it-takes-a-multiverse/?utm_campaign=clip</w:t>
        </w:r>
      </w:hyperlink>
    </w:p>
    <w:p w14:paraId="430091D4" w14:textId="77777777" w:rsidR="0080306A" w:rsidRPr="00C63481" w:rsidRDefault="0080306A" w:rsidP="0080306A"/>
    <w:p w14:paraId="07E74172" w14:textId="77777777" w:rsidR="0080306A" w:rsidRDefault="0080306A" w:rsidP="0080306A">
      <w:pPr>
        <w:pStyle w:val="Heading4"/>
      </w:pPr>
      <w:r>
        <w:t xml:space="preserve">No Way Home didn’t </w:t>
      </w:r>
      <w:r w:rsidRPr="00BA48F3">
        <w:rPr>
          <w:u w:val="single"/>
        </w:rPr>
        <w:t>fix the multiverse</w:t>
      </w:r>
      <w:r>
        <w:t xml:space="preserve"> – it </w:t>
      </w:r>
      <w:r w:rsidRPr="00BA48F3">
        <w:rPr>
          <w:u w:val="single"/>
        </w:rPr>
        <w:t>directly</w:t>
      </w:r>
      <w:r>
        <w:t xml:space="preserve"> leads to Multiverse of Madness</w:t>
      </w:r>
    </w:p>
    <w:p w14:paraId="4DC65435" w14:textId="77777777" w:rsidR="0080306A" w:rsidRPr="00BA48F3" w:rsidRDefault="0080306A" w:rsidP="0080306A">
      <w:proofErr w:type="spellStart"/>
      <w:r w:rsidRPr="00BA48F3">
        <w:rPr>
          <w:rStyle w:val="Style13ptBold"/>
        </w:rPr>
        <w:t>Dumaraog</w:t>
      </w:r>
      <w:proofErr w:type="spellEnd"/>
      <w:r w:rsidRPr="00BA48F3">
        <w:rPr>
          <w:rStyle w:val="Style13ptBold"/>
        </w:rPr>
        <w:t xml:space="preserve"> 21</w:t>
      </w:r>
      <w:r>
        <w:t xml:space="preserve"> (BY ANA DUMARAOG PUBLISHED DEC 23, 2021, </w:t>
      </w:r>
      <w:r w:rsidRPr="00BA48F3">
        <w:t>Spider-Man: No Way Home Caused Doctor Strange 2, Confirmed</w:t>
      </w:r>
      <w:r>
        <w:t xml:space="preserve">, </w:t>
      </w:r>
      <w:proofErr w:type="spellStart"/>
      <w:r>
        <w:t>ScreenRant</w:t>
      </w:r>
      <w:proofErr w:type="spellEnd"/>
      <w:r>
        <w:t xml:space="preserve">, </w:t>
      </w:r>
      <w:hyperlink r:id="rId13" w:history="1">
        <w:r w:rsidRPr="00060FE7">
          <w:rPr>
            <w:rStyle w:val="Hyperlink"/>
          </w:rPr>
          <w:t>https://screenrant.com/spiderman-no-way-home-doctor-strange-cause-multiverse/)//ww</w:t>
        </w:r>
      </w:hyperlink>
      <w:r>
        <w:t xml:space="preserve"> </w:t>
      </w:r>
      <w:proofErr w:type="spellStart"/>
      <w:r>
        <w:t>pbj</w:t>
      </w:r>
      <w:proofErr w:type="spellEnd"/>
    </w:p>
    <w:p w14:paraId="4C994C05" w14:textId="77777777" w:rsidR="0080306A" w:rsidRPr="00BA48F3" w:rsidRDefault="0080306A" w:rsidP="0080306A">
      <w:pPr>
        <w:rPr>
          <w:sz w:val="16"/>
        </w:rPr>
      </w:pPr>
      <w:r w:rsidRPr="00BA48F3">
        <w:rPr>
          <w:sz w:val="16"/>
        </w:rPr>
        <w:t xml:space="preserve">The </w:t>
      </w:r>
      <w:r w:rsidRPr="005F245A">
        <w:rPr>
          <w:rStyle w:val="StyleUnderline"/>
          <w:highlight w:val="green"/>
        </w:rPr>
        <w:t>events of</w:t>
      </w:r>
      <w:r w:rsidRPr="00BA48F3">
        <w:rPr>
          <w:rStyle w:val="StyleUnderline"/>
        </w:rPr>
        <w:t xml:space="preserve"> Spider-Man: </w:t>
      </w:r>
      <w:r w:rsidRPr="005F245A">
        <w:rPr>
          <w:rStyle w:val="StyleUnderline"/>
          <w:highlight w:val="green"/>
        </w:rPr>
        <w:t xml:space="preserve">No Way Home </w:t>
      </w:r>
      <w:r w:rsidRPr="005F245A">
        <w:rPr>
          <w:rStyle w:val="Emphasis"/>
          <w:highlight w:val="green"/>
        </w:rPr>
        <w:t xml:space="preserve">directly </w:t>
      </w:r>
      <w:proofErr w:type="gramStart"/>
      <w:r w:rsidRPr="005F245A">
        <w:rPr>
          <w:rStyle w:val="Emphasis"/>
          <w:highlight w:val="green"/>
        </w:rPr>
        <w:t>lead</w:t>
      </w:r>
      <w:proofErr w:type="gramEnd"/>
      <w:r w:rsidRPr="005F245A">
        <w:rPr>
          <w:rStyle w:val="StyleUnderline"/>
          <w:highlight w:val="green"/>
        </w:rPr>
        <w:t xml:space="preserve"> to</w:t>
      </w:r>
      <w:r w:rsidRPr="00BA48F3">
        <w:rPr>
          <w:rStyle w:val="StyleUnderline"/>
        </w:rPr>
        <w:t xml:space="preserve"> Doctor </w:t>
      </w:r>
      <w:proofErr w:type="spellStart"/>
      <w:r w:rsidRPr="00BA48F3">
        <w:rPr>
          <w:rStyle w:val="StyleUnderline"/>
        </w:rPr>
        <w:t>Strange's</w:t>
      </w:r>
      <w:proofErr w:type="spellEnd"/>
      <w:r w:rsidRPr="00BA48F3">
        <w:rPr>
          <w:rStyle w:val="StyleUnderline"/>
        </w:rPr>
        <w:t xml:space="preserve"> problem in Doctor Strange in the </w:t>
      </w:r>
      <w:r w:rsidRPr="005F245A">
        <w:rPr>
          <w:rStyle w:val="StyleUnderline"/>
          <w:highlight w:val="green"/>
        </w:rPr>
        <w:t>Multiverse of Madness</w:t>
      </w:r>
      <w:r w:rsidRPr="00BA48F3">
        <w:rPr>
          <w:sz w:val="16"/>
        </w:rPr>
        <w:t xml:space="preserve">. Peter Parker's (Tom Holland) latest adventure involved Benedict Cumberbatch's sorcerer who attempted to undo </w:t>
      </w:r>
      <w:proofErr w:type="spellStart"/>
      <w:r w:rsidRPr="00BA48F3">
        <w:rPr>
          <w:sz w:val="16"/>
        </w:rPr>
        <w:t>Mysterio's</w:t>
      </w:r>
      <w:proofErr w:type="spellEnd"/>
      <w:r w:rsidRPr="00BA48F3">
        <w:rPr>
          <w:sz w:val="16"/>
        </w:rPr>
        <w:t xml:space="preserve"> (Jake Gyllenhaal) revelation about Spider-Man's </w:t>
      </w:r>
      <w:proofErr w:type="gramStart"/>
      <w:r w:rsidRPr="00BA48F3">
        <w:rPr>
          <w:sz w:val="16"/>
        </w:rPr>
        <w:t>true identity</w:t>
      </w:r>
      <w:proofErr w:type="gramEnd"/>
      <w:r w:rsidRPr="00BA48F3">
        <w:rPr>
          <w:sz w:val="16"/>
        </w:rPr>
        <w:t xml:space="preserve"> using sorcery. </w:t>
      </w:r>
      <w:r w:rsidRPr="00BA48F3">
        <w:rPr>
          <w:rStyle w:val="StyleUnderline"/>
        </w:rPr>
        <w:t xml:space="preserve">But after </w:t>
      </w:r>
      <w:r w:rsidRPr="005F245A">
        <w:rPr>
          <w:rStyle w:val="StyleUnderline"/>
          <w:highlight w:val="green"/>
        </w:rPr>
        <w:t>helping</w:t>
      </w:r>
      <w:r w:rsidRPr="00BA48F3">
        <w:rPr>
          <w:rStyle w:val="StyleUnderline"/>
        </w:rPr>
        <w:t xml:space="preserve"> the </w:t>
      </w:r>
      <w:r w:rsidRPr="005F245A">
        <w:rPr>
          <w:rStyle w:val="StyleUnderline"/>
          <w:highlight w:val="green"/>
        </w:rPr>
        <w:t>young Avenger</w:t>
      </w:r>
      <w:r w:rsidRPr="00BA48F3">
        <w:rPr>
          <w:rStyle w:val="StyleUnderline"/>
        </w:rPr>
        <w:t xml:space="preserve"> with his problem, Doctor </w:t>
      </w:r>
      <w:r w:rsidRPr="005F245A">
        <w:rPr>
          <w:rStyle w:val="StyleUnderline"/>
          <w:highlight w:val="green"/>
        </w:rPr>
        <w:t>Strange</w:t>
      </w:r>
      <w:r w:rsidRPr="00BA48F3">
        <w:rPr>
          <w:rStyle w:val="StyleUnderline"/>
        </w:rPr>
        <w:t xml:space="preserve"> is set for his </w:t>
      </w:r>
      <w:r w:rsidRPr="005F245A">
        <w:rPr>
          <w:rStyle w:val="StyleUnderline"/>
          <w:highlight w:val="green"/>
        </w:rPr>
        <w:t>own mission</w:t>
      </w:r>
      <w:r w:rsidRPr="00BA48F3">
        <w:rPr>
          <w:rStyle w:val="StyleUnderline"/>
        </w:rPr>
        <w:t xml:space="preserve"> in Doctor Strange in the Multiverse of Madness, which is apparently </w:t>
      </w:r>
      <w:r w:rsidRPr="005F245A">
        <w:rPr>
          <w:rStyle w:val="StyleUnderline"/>
          <w:highlight w:val="green"/>
        </w:rPr>
        <w:t>caused by</w:t>
      </w:r>
      <w:r w:rsidRPr="00BA48F3">
        <w:rPr>
          <w:rStyle w:val="StyleUnderline"/>
        </w:rPr>
        <w:t xml:space="preserve"> his </w:t>
      </w:r>
      <w:r w:rsidRPr="005F245A">
        <w:rPr>
          <w:rStyle w:val="StyleUnderline"/>
          <w:highlight w:val="green"/>
        </w:rPr>
        <w:t xml:space="preserve">attempt to </w:t>
      </w:r>
      <w:r w:rsidRPr="005F245A">
        <w:rPr>
          <w:rStyle w:val="Emphasis"/>
          <w:highlight w:val="green"/>
        </w:rPr>
        <w:t>resolve</w:t>
      </w:r>
      <w:r w:rsidRPr="00BA48F3">
        <w:rPr>
          <w:rStyle w:val="Emphasis"/>
        </w:rPr>
        <w:t xml:space="preserve"> the wall-crawler's </w:t>
      </w:r>
      <w:r w:rsidRPr="005F245A">
        <w:rPr>
          <w:rStyle w:val="Emphasis"/>
          <w:highlight w:val="green"/>
        </w:rPr>
        <w:t>identity dilemma</w:t>
      </w:r>
      <w:r w:rsidRPr="00BA48F3">
        <w:rPr>
          <w:rStyle w:val="Emphasis"/>
        </w:rPr>
        <w:t>.</w:t>
      </w:r>
      <w:r>
        <w:rPr>
          <w:rStyle w:val="Emphasis"/>
        </w:rPr>
        <w:t xml:space="preserve"> </w:t>
      </w:r>
      <w:r w:rsidRPr="00BA48F3">
        <w:rPr>
          <w:sz w:val="16"/>
        </w:rPr>
        <w:t xml:space="preserve">Originally set to be directed by Scott Derrickson, who helmed the first Doctor Strange movie, Sam Raimi took over the job after the original filmmaker exited the sequel due to creative differences with Marvel Studios. Doctor Strange in the Multiverse of Madness is expected to fully tackle the multiverse which was previously hinted at in a few projects in Phase 3 like in Ant-Man, Avengers: Endgame, and more recently in </w:t>
      </w:r>
      <w:proofErr w:type="spellStart"/>
      <w:r w:rsidRPr="00BA48F3">
        <w:rPr>
          <w:sz w:val="16"/>
        </w:rPr>
        <w:t>WandaVision</w:t>
      </w:r>
      <w:proofErr w:type="spellEnd"/>
      <w:r w:rsidRPr="00BA48F3">
        <w:rPr>
          <w:sz w:val="16"/>
        </w:rPr>
        <w:t xml:space="preserve">. Elizabeth Olsen's Wanda Maximoff/Scarlet Witch is confirmed to join Doctor </w:t>
      </w:r>
      <w:proofErr w:type="spellStart"/>
      <w:r w:rsidRPr="00BA48F3">
        <w:rPr>
          <w:sz w:val="16"/>
        </w:rPr>
        <w:t>Strange's</w:t>
      </w:r>
      <w:proofErr w:type="spellEnd"/>
      <w:r w:rsidRPr="00BA48F3">
        <w:rPr>
          <w:sz w:val="16"/>
        </w:rPr>
        <w:t xml:space="preserve"> next adventure. Meanwhile, Wong (Benedict Wong), Baron </w:t>
      </w:r>
      <w:proofErr w:type="spellStart"/>
      <w:r w:rsidRPr="00BA48F3">
        <w:rPr>
          <w:sz w:val="16"/>
        </w:rPr>
        <w:t>Mordo</w:t>
      </w:r>
      <w:proofErr w:type="spellEnd"/>
      <w:r w:rsidRPr="00BA48F3">
        <w:rPr>
          <w:sz w:val="16"/>
        </w:rPr>
        <w:t xml:space="preserve"> (Chiwetel Ejiofor), and Christine Palmer (Rachel McAdams) all return in the sequel, as well. Finally, the blockbuster will also debut Xochitl Gomez's latest MCU hero, America Chavez. Marvel Studios has been impressively able to keep Doctor Strange in the Multiverse of Madness's production tightly under wraps, with no set image leaking — at least thus far. Plot specifics are also scant </w:t>
      </w:r>
      <w:proofErr w:type="gramStart"/>
      <w:r w:rsidRPr="00BA48F3">
        <w:rPr>
          <w:sz w:val="16"/>
        </w:rPr>
        <w:t>at the moment</w:t>
      </w:r>
      <w:proofErr w:type="gramEnd"/>
      <w:r w:rsidRPr="00BA48F3">
        <w:rPr>
          <w:sz w:val="16"/>
        </w:rPr>
        <w:t xml:space="preserve">, but the </w:t>
      </w:r>
      <w:r w:rsidRPr="00BA48F3">
        <w:rPr>
          <w:rStyle w:val="StyleUnderline"/>
        </w:rPr>
        <w:t xml:space="preserve">movie’s first teaser confirms that it's directly caused by the events of Spider-Man: </w:t>
      </w:r>
      <w:r w:rsidRPr="00BA48F3">
        <w:rPr>
          <w:rStyle w:val="Emphasis"/>
        </w:rPr>
        <w:t>No Way Home</w:t>
      </w:r>
      <w:r w:rsidRPr="00BA48F3">
        <w:rPr>
          <w:sz w:val="16"/>
        </w:rPr>
        <w:t xml:space="preserve">. For context, </w:t>
      </w:r>
      <w:r w:rsidRPr="00BA48F3">
        <w:rPr>
          <w:rStyle w:val="StyleUnderline"/>
        </w:rPr>
        <w:t xml:space="preserve">Doctor </w:t>
      </w:r>
      <w:proofErr w:type="spellStart"/>
      <w:r w:rsidRPr="00BA48F3">
        <w:rPr>
          <w:rStyle w:val="StyleUnderline"/>
        </w:rPr>
        <w:t>Strange's</w:t>
      </w:r>
      <w:proofErr w:type="spellEnd"/>
      <w:r w:rsidRPr="00BA48F3">
        <w:rPr>
          <w:rStyle w:val="StyleUnderline"/>
        </w:rPr>
        <w:t xml:space="preserve"> decision to cast the dangerous spell to make everyone </w:t>
      </w:r>
      <w:r w:rsidRPr="00BA48F3">
        <w:rPr>
          <w:rStyle w:val="Emphasis"/>
        </w:rPr>
        <w:t>forget that Peter Parker is Spider-Man</w:t>
      </w:r>
      <w:r w:rsidRPr="00BA48F3">
        <w:rPr>
          <w:rStyle w:val="StyleUnderline"/>
        </w:rPr>
        <w:t xml:space="preserve"> went awry and resulted in various interdimensional beings </w:t>
      </w:r>
      <w:r w:rsidRPr="00BA48F3">
        <w:rPr>
          <w:rStyle w:val="Emphasis"/>
        </w:rPr>
        <w:t>descending to MCU's main universe</w:t>
      </w:r>
      <w:r w:rsidRPr="00BA48F3">
        <w:rPr>
          <w:sz w:val="16"/>
        </w:rPr>
        <w:t xml:space="preserve">. Ultimately, Doctor Strange was able to resolve the problem by casting a more powerful spell that essentially prevented the multiverse from collapsing in exchange for a bigger sacrifice from Peter. </w:t>
      </w:r>
      <w:proofErr w:type="gramStart"/>
      <w:r w:rsidRPr="00BA48F3">
        <w:rPr>
          <w:sz w:val="16"/>
        </w:rPr>
        <w:t>But,</w:t>
      </w:r>
      <w:proofErr w:type="gramEnd"/>
      <w:r w:rsidRPr="00BA48F3">
        <w:rPr>
          <w:sz w:val="16"/>
        </w:rPr>
        <w:t xml:space="preserve"> there seems to still be </w:t>
      </w:r>
      <w:r w:rsidRPr="00BA48F3">
        <w:rPr>
          <w:rStyle w:val="Emphasis"/>
        </w:rPr>
        <w:t>unknown ramifications</w:t>
      </w:r>
      <w:r w:rsidRPr="00BA48F3">
        <w:rPr>
          <w:rStyle w:val="StyleUnderline"/>
        </w:rPr>
        <w:t xml:space="preserve"> from the pair's actions which will materialize in Doctor Strange in the Multiverse of Madness</w:t>
      </w:r>
      <w:r w:rsidRPr="00BA48F3">
        <w:rPr>
          <w:sz w:val="16"/>
        </w:rPr>
        <w:t xml:space="preserve">. Despite the franchise’s interconnected storytelling, clear set-ups like this are </w:t>
      </w:r>
      <w:proofErr w:type="gramStart"/>
      <w:r w:rsidRPr="00BA48F3">
        <w:rPr>
          <w:sz w:val="16"/>
        </w:rPr>
        <w:t>actually rare</w:t>
      </w:r>
      <w:proofErr w:type="gramEnd"/>
      <w:r w:rsidRPr="00BA48F3">
        <w:rPr>
          <w:sz w:val="16"/>
        </w:rPr>
        <w:t xml:space="preserve">. Projects are mainly tied through MCU post-credits scenes, but in this instance, </w:t>
      </w:r>
      <w:r w:rsidRPr="00BA48F3">
        <w:rPr>
          <w:rStyle w:val="Emphasis"/>
        </w:rPr>
        <w:t>Spider-Man: No Way Home's story directly results in the events of the Doctor Strange sequel.</w:t>
      </w:r>
      <w:r>
        <w:rPr>
          <w:b/>
          <w:iCs/>
          <w:u w:val="single"/>
        </w:rPr>
        <w:t xml:space="preserve"> </w:t>
      </w:r>
      <w:r w:rsidRPr="00BA48F3">
        <w:rPr>
          <w:sz w:val="16"/>
        </w:rPr>
        <w:t xml:space="preserve">Doctor Strange casting a spell in No Way Home. Doctor Strange and the Multiverse of Madness' teaser also features Doctor Strange traveling to a parallel universe that is in the middle of chaos and destruction. It's uncertain what or who caused its destruction, but it's reminiscent of the Void in Loki, although it's unlikely that it's the same setting. Instead, it could be another dimension in the multiverse that has been negatively impacted by </w:t>
      </w:r>
      <w:proofErr w:type="spellStart"/>
      <w:r w:rsidRPr="00BA48F3">
        <w:rPr>
          <w:sz w:val="16"/>
        </w:rPr>
        <w:t>Shuma-Gorath's</w:t>
      </w:r>
      <w:proofErr w:type="spellEnd"/>
      <w:r w:rsidRPr="00BA48F3">
        <w:rPr>
          <w:sz w:val="16"/>
        </w:rPr>
        <w:t xml:space="preserve"> rampage — Doctor Strange and the Multiverse of Madness' rumored villain. It could establish just how dangerous the villain is, upping the stakes for Doctor Strange and his allies to protect the Sacred Timeline. This could also reaffirm Baron </w:t>
      </w:r>
      <w:proofErr w:type="spellStart"/>
      <w:r w:rsidRPr="00BA48F3">
        <w:rPr>
          <w:sz w:val="16"/>
        </w:rPr>
        <w:t>Mordo's</w:t>
      </w:r>
      <w:proofErr w:type="spellEnd"/>
      <w:r w:rsidRPr="00BA48F3">
        <w:rPr>
          <w:sz w:val="16"/>
        </w:rPr>
        <w:t xml:space="preserve"> belief that Doctor Strange isn't fit to be the next Sorcerer Supreme — </w:t>
      </w:r>
      <w:r w:rsidRPr="00BA48F3">
        <w:rPr>
          <w:sz w:val="16"/>
        </w:rPr>
        <w:lastRenderedPageBreak/>
        <w:t xml:space="preserve">something that he fully believes in when he said that the "wizard" is the world's biggest threat. Perhaps even Wong, who's been a loyal ally for a while, is finally convinced of the idea, especially since he explicitly warned him of casting the dangerous spell in Spider-Man: No Way Home. Given Doctor </w:t>
      </w:r>
      <w:proofErr w:type="spellStart"/>
      <w:r w:rsidRPr="00BA48F3">
        <w:rPr>
          <w:sz w:val="16"/>
        </w:rPr>
        <w:t>Strange's</w:t>
      </w:r>
      <w:proofErr w:type="spellEnd"/>
      <w:r w:rsidRPr="00BA48F3">
        <w:rPr>
          <w:sz w:val="16"/>
        </w:rPr>
        <w:t xml:space="preserve"> involvement in Spider-Man: No Way Home, the question now is </w:t>
      </w:r>
      <w:proofErr w:type="gramStart"/>
      <w:r w:rsidRPr="00BA48F3">
        <w:rPr>
          <w:sz w:val="16"/>
        </w:rPr>
        <w:t>whether or not</w:t>
      </w:r>
      <w:proofErr w:type="gramEnd"/>
      <w:r w:rsidRPr="00BA48F3">
        <w:rPr>
          <w:sz w:val="16"/>
        </w:rPr>
        <w:t xml:space="preserve"> Spider-Man will come to help the sorcerer in his own fight in Doctor Strange in the Multiverse of Madness. While it's Doctor Strange who cast the spell, Peter's repeated meddling was what caused it to go awry. Even if Doctor Strange doesn't have any recollection of his personal ties to the wall-crawler, Spider-Man could take the initiative to lend a helping hand to the only other MCU hero who assisted him during his biggest personal fight thus far.</w:t>
      </w:r>
    </w:p>
    <w:p w14:paraId="300642B2" w14:textId="77777777" w:rsidR="0080306A" w:rsidRPr="00D34E75" w:rsidRDefault="0080306A" w:rsidP="0080306A">
      <w:pPr>
        <w:pStyle w:val="Heading4"/>
      </w:pPr>
      <w:r w:rsidRPr="00D34E75">
        <w:t xml:space="preserve">Multiverse of Madness ends the multiverse – </w:t>
      </w:r>
      <w:r w:rsidRPr="00D34E75">
        <w:rPr>
          <w:u w:val="single"/>
        </w:rPr>
        <w:t>Kang</w:t>
      </w:r>
      <w:r w:rsidRPr="00D34E75">
        <w:t xml:space="preserve">, </w:t>
      </w:r>
      <w:r w:rsidRPr="00D34E75">
        <w:rPr>
          <w:u w:val="single"/>
        </w:rPr>
        <w:t>Timeline Changes</w:t>
      </w:r>
      <w:r w:rsidRPr="00D34E75">
        <w:t xml:space="preserve">, </w:t>
      </w:r>
      <w:proofErr w:type="spellStart"/>
      <w:r w:rsidRPr="00D34E75">
        <w:rPr>
          <w:u w:val="single"/>
        </w:rPr>
        <w:t>Shuma-Gorath</w:t>
      </w:r>
      <w:proofErr w:type="spellEnd"/>
      <w:r w:rsidRPr="00D34E75">
        <w:t xml:space="preserve">, </w:t>
      </w:r>
      <w:r w:rsidRPr="00D34E75">
        <w:rPr>
          <w:u w:val="single"/>
        </w:rPr>
        <w:t>Multiverse Collapse</w:t>
      </w:r>
      <w:r w:rsidRPr="00D34E75">
        <w:t xml:space="preserve">, </w:t>
      </w:r>
      <w:proofErr w:type="spellStart"/>
      <w:r w:rsidRPr="00D34E75">
        <w:rPr>
          <w:u w:val="single"/>
        </w:rPr>
        <w:t>Mordo</w:t>
      </w:r>
      <w:proofErr w:type="spellEnd"/>
      <w:r w:rsidRPr="00D34E75">
        <w:t>, and</w:t>
      </w:r>
      <w:r w:rsidRPr="00D34E75">
        <w:rPr>
          <w:u w:val="single"/>
        </w:rPr>
        <w:t xml:space="preserve"> Evil Strange</w:t>
      </w:r>
    </w:p>
    <w:p w14:paraId="7B396932" w14:textId="77777777" w:rsidR="0080306A" w:rsidRPr="001572DC" w:rsidRDefault="0080306A" w:rsidP="0080306A">
      <w:proofErr w:type="spellStart"/>
      <w:r w:rsidRPr="00D34E75">
        <w:rPr>
          <w:rStyle w:val="Style13ptBold"/>
        </w:rPr>
        <w:t>Curtice</w:t>
      </w:r>
      <w:proofErr w:type="spellEnd"/>
      <w:r w:rsidRPr="00D34E75">
        <w:rPr>
          <w:rStyle w:val="Style13ptBold"/>
        </w:rPr>
        <w:t xml:space="preserve"> 22</w:t>
      </w:r>
      <w:r>
        <w:t xml:space="preserve"> (CLAYTON CURTICE PUBLISHED JAN 15, 2022, </w:t>
      </w:r>
      <w:r w:rsidRPr="00D34E75">
        <w:t>MCU: 10 Biggest Reveals About Dr. Strange in the Multiverse of Madness (So Far)</w:t>
      </w:r>
      <w:r>
        <w:t xml:space="preserve">, Collider, </w:t>
      </w:r>
      <w:hyperlink r:id="rId14" w:history="1">
        <w:r w:rsidRPr="00060FE7">
          <w:rPr>
            <w:rStyle w:val="Hyperlink"/>
          </w:rPr>
          <w:t>https://collider.com/reveals-about-dr-strange-multiverse-madness/)//ww</w:t>
        </w:r>
      </w:hyperlink>
      <w:r>
        <w:t xml:space="preserve"> </w:t>
      </w:r>
      <w:proofErr w:type="spellStart"/>
      <w:r>
        <w:t>pbj</w:t>
      </w:r>
      <w:proofErr w:type="spellEnd"/>
    </w:p>
    <w:p w14:paraId="6485AEC1" w14:textId="77777777" w:rsidR="0080306A" w:rsidRDefault="0080306A" w:rsidP="0080306A">
      <w:pPr>
        <w:rPr>
          <w:sz w:val="16"/>
        </w:rPr>
      </w:pPr>
      <w:r w:rsidRPr="001572DC">
        <w:rPr>
          <w:rStyle w:val="Emphasis"/>
        </w:rPr>
        <w:t xml:space="preserve">Possible </w:t>
      </w:r>
      <w:r w:rsidRPr="00A70002">
        <w:rPr>
          <w:rStyle w:val="Emphasis"/>
          <w:highlight w:val="green"/>
        </w:rPr>
        <w:t>TVA Crossover</w:t>
      </w:r>
      <w:r>
        <w:rPr>
          <w:rStyle w:val="Emphasis"/>
        </w:rPr>
        <w:t xml:space="preserve"> </w:t>
      </w:r>
      <w:r w:rsidRPr="001572DC">
        <w:rPr>
          <w:sz w:val="16"/>
        </w:rPr>
        <w:t xml:space="preserve">There is a brief scene in the </w:t>
      </w:r>
      <w:r w:rsidRPr="00A70002">
        <w:rPr>
          <w:rStyle w:val="Emphasis"/>
          <w:highlight w:val="green"/>
        </w:rPr>
        <w:t>Multiverse of Madness trailer</w:t>
      </w:r>
      <w:r w:rsidRPr="001572DC">
        <w:rPr>
          <w:sz w:val="16"/>
        </w:rPr>
        <w:t xml:space="preserve"> where we see Wanda’s hand fill with a magic red orb and behind her is a </w:t>
      </w:r>
      <w:r w:rsidRPr="001572DC">
        <w:rPr>
          <w:rStyle w:val="StyleUnderline"/>
        </w:rPr>
        <w:t xml:space="preserve">pillar of </w:t>
      </w:r>
      <w:r w:rsidRPr="00A70002">
        <w:rPr>
          <w:rStyle w:val="Emphasis"/>
          <w:highlight w:val="green"/>
        </w:rPr>
        <w:t>golden light</w:t>
      </w:r>
      <w:r w:rsidRPr="001572DC">
        <w:rPr>
          <w:rStyle w:val="StyleUnderline"/>
        </w:rPr>
        <w:t xml:space="preserve"> in a similar </w:t>
      </w:r>
      <w:r w:rsidRPr="00A70002">
        <w:rPr>
          <w:rStyle w:val="StyleUnderline"/>
          <w:highlight w:val="green"/>
        </w:rPr>
        <w:t>shape to</w:t>
      </w:r>
      <w:r w:rsidRPr="001572DC">
        <w:rPr>
          <w:rStyle w:val="StyleUnderline"/>
        </w:rPr>
        <w:t xml:space="preserve"> a </w:t>
      </w:r>
      <w:r w:rsidRPr="00A70002">
        <w:rPr>
          <w:rStyle w:val="StyleUnderline"/>
          <w:highlight w:val="green"/>
        </w:rPr>
        <w:t>time door</w:t>
      </w:r>
      <w:r w:rsidRPr="001572DC">
        <w:rPr>
          <w:rStyle w:val="StyleUnderline"/>
        </w:rPr>
        <w:t xml:space="preserve"> from the Disney+ show Loki</w:t>
      </w:r>
      <w:r w:rsidRPr="001572DC">
        <w:rPr>
          <w:sz w:val="16"/>
        </w:rPr>
        <w:t xml:space="preserve">. It’s possible because the </w:t>
      </w:r>
      <w:r w:rsidRPr="001572DC">
        <w:rPr>
          <w:rStyle w:val="StyleUnderline"/>
        </w:rPr>
        <w:t>timeline has been shifted, we will see a member of the TVA within The Multiverse of Madness.</w:t>
      </w:r>
      <w:r>
        <w:rPr>
          <w:rStyle w:val="StyleUnderline"/>
        </w:rPr>
        <w:t xml:space="preserve"> </w:t>
      </w:r>
      <w:r w:rsidRPr="001572DC">
        <w:rPr>
          <w:sz w:val="16"/>
        </w:rPr>
        <w:t xml:space="preserve">There is already a season 2 of Loki in the works, so it may not be Loki himself, but one of the many Time-Variant cops or employees may make a cameo. This may be highly speculative, but it’s possible </w:t>
      </w:r>
      <w:r w:rsidRPr="00A70002">
        <w:rPr>
          <w:rStyle w:val="Emphasis"/>
          <w:highlight w:val="green"/>
        </w:rPr>
        <w:t>Kang</w:t>
      </w:r>
      <w:r w:rsidRPr="001572DC">
        <w:rPr>
          <w:rStyle w:val="Emphasis"/>
        </w:rPr>
        <w:t xml:space="preserve"> the Conqueror</w:t>
      </w:r>
      <w:r w:rsidRPr="001572DC">
        <w:rPr>
          <w:rStyle w:val="StyleUnderline"/>
        </w:rPr>
        <w:t xml:space="preserve"> has contributed to the </w:t>
      </w:r>
      <w:r w:rsidRPr="00A70002">
        <w:rPr>
          <w:rStyle w:val="Emphasis"/>
          <w:highlight w:val="green"/>
        </w:rPr>
        <w:t>collapse of the Multiverse</w:t>
      </w:r>
      <w:r w:rsidRPr="001572DC">
        <w:rPr>
          <w:rStyle w:val="StyleUnderline"/>
        </w:rPr>
        <w:t>.</w:t>
      </w:r>
      <w:r>
        <w:rPr>
          <w:rStyle w:val="StyleUnderline"/>
        </w:rPr>
        <w:t xml:space="preserve"> </w:t>
      </w:r>
      <w:r w:rsidRPr="001572DC">
        <w:rPr>
          <w:rStyle w:val="Emphasis"/>
        </w:rPr>
        <w:t>Time</w:t>
      </w:r>
      <w:r w:rsidRPr="001572DC">
        <w:rPr>
          <w:sz w:val="16"/>
        </w:rPr>
        <w:t xml:space="preserve"> Plays a Different Role In the opening shot of the trailer, we see Steven </w:t>
      </w:r>
      <w:proofErr w:type="spellStart"/>
      <w:r w:rsidRPr="001572DC">
        <w:rPr>
          <w:sz w:val="16"/>
        </w:rPr>
        <w:t>Strange’s</w:t>
      </w:r>
      <w:proofErr w:type="spellEnd"/>
      <w:r w:rsidRPr="001572DC">
        <w:rPr>
          <w:sz w:val="16"/>
        </w:rPr>
        <w:t xml:space="preserve"> </w:t>
      </w:r>
      <w:r w:rsidRPr="00A70002">
        <w:rPr>
          <w:rStyle w:val="Emphasis"/>
          <w:highlight w:val="green"/>
        </w:rPr>
        <w:t>broken watch</w:t>
      </w:r>
      <w:r w:rsidRPr="00A70002">
        <w:rPr>
          <w:rStyle w:val="StyleUnderline"/>
          <w:highlight w:val="green"/>
        </w:rPr>
        <w:t xml:space="preserve"> from</w:t>
      </w:r>
      <w:r w:rsidRPr="001572DC">
        <w:rPr>
          <w:rStyle w:val="StyleUnderline"/>
        </w:rPr>
        <w:t xml:space="preserve"> the </w:t>
      </w:r>
      <w:r w:rsidRPr="00A70002">
        <w:rPr>
          <w:rStyle w:val="StyleUnderline"/>
          <w:highlight w:val="green"/>
        </w:rPr>
        <w:t>first movie</w:t>
      </w:r>
      <w:r w:rsidRPr="001572DC">
        <w:rPr>
          <w:sz w:val="16"/>
        </w:rPr>
        <w:t xml:space="preserve">. He has kept it all these years most likely to </w:t>
      </w:r>
      <w:r w:rsidRPr="001572DC">
        <w:rPr>
          <w:rStyle w:val="StyleUnderline"/>
        </w:rPr>
        <w:t xml:space="preserve">indicate that </w:t>
      </w:r>
      <w:r w:rsidRPr="00A70002">
        <w:rPr>
          <w:rStyle w:val="StyleUnderline"/>
          <w:highlight w:val="green"/>
        </w:rPr>
        <w:t>time</w:t>
      </w:r>
      <w:r w:rsidRPr="001572DC">
        <w:rPr>
          <w:rStyle w:val="StyleUnderline"/>
        </w:rPr>
        <w:t xml:space="preserve"> now has </w:t>
      </w:r>
      <w:r w:rsidRPr="00A70002">
        <w:rPr>
          <w:rStyle w:val="StyleUnderline"/>
          <w:highlight w:val="green"/>
        </w:rPr>
        <w:t>shifted</w:t>
      </w:r>
      <w:r w:rsidRPr="001572DC">
        <w:rPr>
          <w:sz w:val="16"/>
        </w:rPr>
        <w:t xml:space="preserve">. We can fully expect that </w:t>
      </w:r>
      <w:r w:rsidRPr="001572DC">
        <w:rPr>
          <w:rStyle w:val="StyleUnderline"/>
        </w:rPr>
        <w:t xml:space="preserve">time is going to be </w:t>
      </w:r>
      <w:r w:rsidRPr="00A70002">
        <w:rPr>
          <w:rStyle w:val="Emphasis"/>
          <w:highlight w:val="green"/>
        </w:rPr>
        <w:t>altered and changed</w:t>
      </w:r>
      <w:r w:rsidRPr="001572DC">
        <w:rPr>
          <w:sz w:val="16"/>
        </w:rPr>
        <w:t xml:space="preserve"> in The Multiverse of Madness and </w:t>
      </w:r>
      <w:r w:rsidRPr="001572DC">
        <w:rPr>
          <w:rStyle w:val="StyleUnderline"/>
        </w:rPr>
        <w:t xml:space="preserve">most likely it will be </w:t>
      </w:r>
      <w:r w:rsidRPr="00A70002">
        <w:rPr>
          <w:rStyle w:val="Emphasis"/>
          <w:highlight w:val="green"/>
        </w:rPr>
        <w:t>permanent</w:t>
      </w:r>
      <w:r w:rsidRPr="001572DC">
        <w:rPr>
          <w:sz w:val="16"/>
        </w:rPr>
        <w:t xml:space="preserve">. However, we don’t know exactly what that entails, but the </w:t>
      </w:r>
      <w:r w:rsidRPr="00A70002">
        <w:rPr>
          <w:rStyle w:val="StyleUnderline"/>
          <w:highlight w:val="green"/>
        </w:rPr>
        <w:t>effects</w:t>
      </w:r>
      <w:r w:rsidRPr="001572DC">
        <w:rPr>
          <w:rStyle w:val="StyleUnderline"/>
        </w:rPr>
        <w:t xml:space="preserve"> may be visible </w:t>
      </w:r>
      <w:r w:rsidRPr="00A70002">
        <w:rPr>
          <w:rStyle w:val="StyleUnderline"/>
          <w:highlight w:val="green"/>
        </w:rPr>
        <w:t xml:space="preserve">in </w:t>
      </w:r>
      <w:r w:rsidRPr="00A70002">
        <w:rPr>
          <w:rStyle w:val="Emphasis"/>
          <w:highlight w:val="green"/>
        </w:rPr>
        <w:t>future Marvel projects</w:t>
      </w:r>
      <w:r w:rsidRPr="001572DC">
        <w:rPr>
          <w:rStyle w:val="StyleUnderline"/>
        </w:rPr>
        <w:t>.</w:t>
      </w:r>
      <w:r>
        <w:rPr>
          <w:rStyle w:val="StyleUnderline"/>
        </w:rPr>
        <w:t xml:space="preserve"> </w:t>
      </w:r>
      <w:r w:rsidRPr="001572DC">
        <w:rPr>
          <w:sz w:val="16"/>
        </w:rPr>
        <w:t xml:space="preserve">Christine is Getting Married There is a moment in the trailer where we see Christine (Rachel McAdams) walking down the aisle in a wedding dress. She is not walking toward Steven, but past him, which indicates she may be getting married to a different person. How </w:t>
      </w:r>
      <w:proofErr w:type="gramStart"/>
      <w:r w:rsidRPr="001572DC">
        <w:rPr>
          <w:sz w:val="16"/>
        </w:rPr>
        <w:t>this plays</w:t>
      </w:r>
      <w:proofErr w:type="gramEnd"/>
      <w:r w:rsidRPr="001572DC">
        <w:rPr>
          <w:sz w:val="16"/>
        </w:rPr>
        <w:t xml:space="preserve"> into the plot of the film is still not known, but it could be an alternate universe that Dr. Strange is witnessing. It could also be that Christine has moved on, because Steven has been off saving the world, and inadvertently destroying it. Wanda Has Answers In the end credit scene of </w:t>
      </w:r>
      <w:proofErr w:type="spellStart"/>
      <w:r w:rsidRPr="001572DC">
        <w:rPr>
          <w:sz w:val="16"/>
        </w:rPr>
        <w:t>WandaVision</w:t>
      </w:r>
      <w:proofErr w:type="spellEnd"/>
      <w:r w:rsidRPr="001572DC">
        <w:rPr>
          <w:sz w:val="16"/>
        </w:rPr>
        <w:t xml:space="preserve"> on Disney+, we see Wanda using her powers to search alternate dimensions for her children. This may be a hint as to why Strange needs her help in understanding the Multiverse. Wanda knows something deeper about the multiverse and Dr. Strange has probably seen it as well. Wanda will most likely play an important role in why time has been altered. </w:t>
      </w:r>
      <w:r w:rsidRPr="001572DC">
        <w:rPr>
          <w:rStyle w:val="Emphasis"/>
        </w:rPr>
        <w:t xml:space="preserve">A </w:t>
      </w:r>
      <w:r w:rsidRPr="00F86D5E">
        <w:rPr>
          <w:rStyle w:val="Emphasis"/>
          <w:highlight w:val="green"/>
        </w:rPr>
        <w:t>Cosmic Being Will Appear</w:t>
      </w:r>
      <w:r>
        <w:rPr>
          <w:rStyle w:val="Emphasis"/>
        </w:rPr>
        <w:t xml:space="preserve"> </w:t>
      </w:r>
      <w:r w:rsidRPr="001572DC">
        <w:rPr>
          <w:rStyle w:val="StyleUnderline"/>
        </w:rPr>
        <w:t xml:space="preserve">One of the </w:t>
      </w:r>
      <w:r w:rsidRPr="001572DC">
        <w:rPr>
          <w:rStyle w:val="Emphasis"/>
        </w:rPr>
        <w:t>most powerful beings in the universe</w:t>
      </w:r>
      <w:r w:rsidRPr="001572DC">
        <w:rPr>
          <w:rStyle w:val="StyleUnderline"/>
        </w:rPr>
        <w:t xml:space="preserve">, </w:t>
      </w:r>
      <w:proofErr w:type="spellStart"/>
      <w:r w:rsidRPr="00F86D5E">
        <w:rPr>
          <w:rStyle w:val="Emphasis"/>
          <w:highlight w:val="green"/>
        </w:rPr>
        <w:t>Shuma-Gorath</w:t>
      </w:r>
      <w:proofErr w:type="spellEnd"/>
      <w:r w:rsidRPr="00F86D5E">
        <w:rPr>
          <w:rStyle w:val="StyleUnderline"/>
          <w:highlight w:val="green"/>
        </w:rPr>
        <w:t xml:space="preserve"> can be spotted</w:t>
      </w:r>
      <w:r w:rsidRPr="001572DC">
        <w:rPr>
          <w:rStyle w:val="StyleUnderline"/>
        </w:rPr>
        <w:t xml:space="preserve"> throwing a bus at Dr. Strange in the trailer</w:t>
      </w:r>
      <w:r w:rsidRPr="001572DC">
        <w:rPr>
          <w:sz w:val="16"/>
        </w:rPr>
        <w:t xml:space="preserve">. The creature is a giant, one-eyed tentacle monster from another dimension, most likely coming to terrorize New York in search of a way to </w:t>
      </w:r>
      <w:r w:rsidRPr="00F86D5E">
        <w:rPr>
          <w:rStyle w:val="Emphasis"/>
          <w:highlight w:val="green"/>
        </w:rPr>
        <w:t>control the multiverse</w:t>
      </w:r>
      <w:r w:rsidRPr="001572DC">
        <w:rPr>
          <w:sz w:val="16"/>
        </w:rPr>
        <w:t xml:space="preserve">. These rumors are not yet confirmed, and the tentacle monster could possibly be a different terror that Marvel is using to wreak havoc on the people of New York. Even so, it seems Dr. Strange will be battling many villains in this film. America Chavez Will Debut We get a quick glimpse of America Chavez, who will be played by Xochitl Gomez, in the trailer, and it’s only of her back as she walks into a dilapidated room. However, it’s highly likely to be America Chavez based on her classic denim jacket with a large white star on the back. In the comics, America Chavez is hunted down by </w:t>
      </w:r>
      <w:proofErr w:type="spellStart"/>
      <w:r w:rsidRPr="001572DC">
        <w:rPr>
          <w:sz w:val="16"/>
        </w:rPr>
        <w:t>Shuma-Gorath</w:t>
      </w:r>
      <w:proofErr w:type="spellEnd"/>
      <w:r w:rsidRPr="001572DC">
        <w:rPr>
          <w:sz w:val="16"/>
        </w:rPr>
        <w:t xml:space="preserve"> for her time shifting </w:t>
      </w:r>
      <w:proofErr w:type="gramStart"/>
      <w:r w:rsidRPr="001572DC">
        <w:rPr>
          <w:sz w:val="16"/>
        </w:rPr>
        <w:t>abilities, and</w:t>
      </w:r>
      <w:proofErr w:type="gramEnd"/>
      <w:r w:rsidRPr="001572DC">
        <w:rPr>
          <w:sz w:val="16"/>
        </w:rPr>
        <w:t xml:space="preserve"> may be why the two of them are revealed in the trailer. America Chavez is originally part of the Young Avengers and </w:t>
      </w:r>
      <w:proofErr w:type="gramStart"/>
      <w:r w:rsidRPr="001572DC">
        <w:rPr>
          <w:sz w:val="16"/>
        </w:rPr>
        <w:t>has the ability to</w:t>
      </w:r>
      <w:proofErr w:type="gramEnd"/>
      <w:r w:rsidRPr="001572DC">
        <w:rPr>
          <w:sz w:val="16"/>
        </w:rPr>
        <w:t xml:space="preserve"> break open holes in reality. We have been introduced to other Young Avengers from Marvel's Disney+ shows, Loki with Kid Loki, and Hawkeye with Kate Bishop. Marvel </w:t>
      </w:r>
      <w:proofErr w:type="gramStart"/>
      <w:r w:rsidRPr="001572DC">
        <w:rPr>
          <w:sz w:val="16"/>
        </w:rPr>
        <w:t>definitely has</w:t>
      </w:r>
      <w:proofErr w:type="gramEnd"/>
      <w:r w:rsidRPr="001572DC">
        <w:rPr>
          <w:sz w:val="16"/>
        </w:rPr>
        <w:t xml:space="preserve"> a plan to unite all these characters at some point. Wong Is Sorcerer Supreme It’s revealed in Spider-Man: No Way Home that Wong has become the Sorcerer Supreme after half the population, including Strange, was snapped out of existence. We will most likely see him in this role in the Multiverse of Madness. He is wearing a new costume with a unique red and gold trim, which may indicate his higher status, but may also be Sam Raimi's was of indicating that he has just learned more and is a more powerful sorcerer. He has also been seen wielding a new sword, which may be an important piece to his new position as Sorcerer Supreme. </w:t>
      </w:r>
      <w:r w:rsidRPr="001572DC">
        <w:rPr>
          <w:rStyle w:val="Emphasis"/>
        </w:rPr>
        <w:t xml:space="preserve">The </w:t>
      </w:r>
      <w:r w:rsidRPr="00F86D5E">
        <w:rPr>
          <w:rStyle w:val="Emphasis"/>
          <w:highlight w:val="green"/>
        </w:rPr>
        <w:t>Universe is Falling Apart</w:t>
      </w:r>
      <w:r>
        <w:rPr>
          <w:rStyle w:val="Emphasis"/>
        </w:rPr>
        <w:t xml:space="preserve"> </w:t>
      </w:r>
      <w:r w:rsidRPr="001572DC">
        <w:rPr>
          <w:sz w:val="16"/>
        </w:rPr>
        <w:t xml:space="preserve">There is a scene at the beginning of the trailer where Steven Strange walks out of an alleyway to reveal that the </w:t>
      </w:r>
      <w:r w:rsidRPr="00F86D5E">
        <w:rPr>
          <w:rStyle w:val="Emphasis"/>
          <w:highlight w:val="green"/>
        </w:rPr>
        <w:t>city is collapsing</w:t>
      </w:r>
      <w:r w:rsidRPr="001572DC">
        <w:rPr>
          <w:sz w:val="16"/>
        </w:rPr>
        <w:t xml:space="preserve">. We will most likely be seeing multiple versions of New York in this film, but the </w:t>
      </w:r>
      <w:r w:rsidRPr="001572DC">
        <w:rPr>
          <w:rStyle w:val="StyleUnderline"/>
        </w:rPr>
        <w:t>original one may be in serious trouble.</w:t>
      </w:r>
      <w:r w:rsidRPr="001572DC">
        <w:rPr>
          <w:sz w:val="16"/>
        </w:rPr>
        <w:t xml:space="preserve"> </w:t>
      </w:r>
      <w:r w:rsidRPr="001572DC">
        <w:rPr>
          <w:rStyle w:val="StyleUnderline"/>
        </w:rPr>
        <w:t xml:space="preserve">From the </w:t>
      </w:r>
      <w:r w:rsidRPr="00F86D5E">
        <w:rPr>
          <w:rStyle w:val="StyleUnderline"/>
          <w:highlight w:val="green"/>
        </w:rPr>
        <w:t xml:space="preserve">events of </w:t>
      </w:r>
      <w:r w:rsidRPr="00F86D5E">
        <w:rPr>
          <w:rStyle w:val="Emphasis"/>
          <w:highlight w:val="green"/>
        </w:rPr>
        <w:t>No Way Home</w:t>
      </w:r>
      <w:r w:rsidRPr="001572DC">
        <w:rPr>
          <w:sz w:val="16"/>
        </w:rPr>
        <w:t xml:space="preserve"> when Peter Parker asked Strange to wipe everyone’s memory, we may be </w:t>
      </w:r>
      <w:r w:rsidRPr="001572DC">
        <w:rPr>
          <w:rStyle w:val="StyleUnderline"/>
        </w:rPr>
        <w:t xml:space="preserve">seeing the </w:t>
      </w:r>
      <w:r w:rsidRPr="00F86D5E">
        <w:rPr>
          <w:rStyle w:val="StyleUnderline"/>
          <w:highlight w:val="green"/>
        </w:rPr>
        <w:t>effects of</w:t>
      </w:r>
      <w:r w:rsidRPr="001572DC">
        <w:rPr>
          <w:rStyle w:val="StyleUnderline"/>
        </w:rPr>
        <w:t xml:space="preserve"> that </w:t>
      </w:r>
      <w:r w:rsidRPr="00F86D5E">
        <w:rPr>
          <w:rStyle w:val="StyleUnderline"/>
          <w:highlight w:val="green"/>
        </w:rPr>
        <w:t>spell</w:t>
      </w:r>
      <w:r w:rsidRPr="001572DC">
        <w:rPr>
          <w:rStyle w:val="StyleUnderline"/>
        </w:rPr>
        <w:t xml:space="preserve"> in this scene</w:t>
      </w:r>
      <w:r w:rsidRPr="001572DC">
        <w:rPr>
          <w:sz w:val="16"/>
        </w:rPr>
        <w:t xml:space="preserve">. </w:t>
      </w:r>
      <w:proofErr w:type="spellStart"/>
      <w:r w:rsidRPr="00F86D5E">
        <w:rPr>
          <w:rStyle w:val="Emphasis"/>
          <w:highlight w:val="green"/>
        </w:rPr>
        <w:t>Mordo</w:t>
      </w:r>
      <w:proofErr w:type="spellEnd"/>
      <w:r w:rsidRPr="00F86D5E">
        <w:rPr>
          <w:rStyle w:val="Emphasis"/>
          <w:highlight w:val="green"/>
        </w:rPr>
        <w:t xml:space="preserve"> returns</w:t>
      </w:r>
      <w:r>
        <w:rPr>
          <w:rStyle w:val="Emphasis"/>
        </w:rPr>
        <w:t xml:space="preserve"> </w:t>
      </w:r>
      <w:r w:rsidRPr="001572DC">
        <w:rPr>
          <w:sz w:val="16"/>
        </w:rPr>
        <w:t xml:space="preserve">Baron </w:t>
      </w:r>
      <w:proofErr w:type="spellStart"/>
      <w:r w:rsidRPr="001572DC">
        <w:rPr>
          <w:sz w:val="16"/>
        </w:rPr>
        <w:t>Mordo</w:t>
      </w:r>
      <w:proofErr w:type="spellEnd"/>
      <w:r w:rsidRPr="001572DC">
        <w:rPr>
          <w:sz w:val="16"/>
        </w:rPr>
        <w:t xml:space="preserve"> makes his return, and he also dawns a new look. He seems to have gained some power and knowledge and is ready to come back fighting. </w:t>
      </w:r>
      <w:proofErr w:type="spellStart"/>
      <w:r w:rsidRPr="001572DC">
        <w:rPr>
          <w:sz w:val="16"/>
        </w:rPr>
        <w:t>Mordo’s</w:t>
      </w:r>
      <w:proofErr w:type="spellEnd"/>
      <w:r w:rsidRPr="001572DC">
        <w:rPr>
          <w:sz w:val="16"/>
        </w:rPr>
        <w:t xml:space="preserve"> new style may indicate that he plays a larger role among the wizards in the sanctum. In the trailer, he </w:t>
      </w:r>
      <w:r w:rsidRPr="001572DC">
        <w:rPr>
          <w:sz w:val="16"/>
        </w:rPr>
        <w:lastRenderedPageBreak/>
        <w:t xml:space="preserve">seems to have learned a few new moves and is more confident in his abilities. It will be interesting to see how his character arc has progressed in this new movie. </w:t>
      </w:r>
      <w:r w:rsidRPr="00F86D5E">
        <w:rPr>
          <w:rStyle w:val="Emphasis"/>
          <w:highlight w:val="green"/>
        </w:rPr>
        <w:t>Evil Dr. Strange</w:t>
      </w:r>
      <w:r>
        <w:rPr>
          <w:rStyle w:val="Emphasis"/>
        </w:rPr>
        <w:t xml:space="preserve"> </w:t>
      </w:r>
      <w:r w:rsidRPr="001572DC">
        <w:rPr>
          <w:sz w:val="16"/>
        </w:rPr>
        <w:t>The biggest reveal so far has been the appearance of evil Dr. Strange. There is so much intrigue as to who he is and why he seems so dark and sinister. In an episode of the animated series What If…? on Disney+, we are introduced to an eviler, malevolent Dr. Strange, and fans are speculating that this might allude to the Strange we see in the trailer of Multiverse of Madness.</w:t>
      </w:r>
    </w:p>
    <w:p w14:paraId="778E0B3C" w14:textId="77777777" w:rsidR="0080306A" w:rsidRDefault="0080306A" w:rsidP="0080306A">
      <w:pPr>
        <w:rPr>
          <w:sz w:val="16"/>
        </w:rPr>
      </w:pPr>
    </w:p>
    <w:p w14:paraId="1F51F6EF" w14:textId="77777777" w:rsidR="0080306A" w:rsidRDefault="0080306A" w:rsidP="0080306A">
      <w:pPr>
        <w:pStyle w:val="Heading4"/>
      </w:pPr>
      <w:r>
        <w:t xml:space="preserve">Wanda Maximoff </w:t>
      </w:r>
      <w:r w:rsidRPr="00CD548D">
        <w:rPr>
          <w:u w:val="single"/>
        </w:rPr>
        <w:t>destroys the multiverse</w:t>
      </w:r>
      <w:r>
        <w:t xml:space="preserve"> in MoM – she’s a </w:t>
      </w:r>
      <w:r w:rsidRPr="00CD548D">
        <w:rPr>
          <w:u w:val="single"/>
        </w:rPr>
        <w:t>Nexus Being</w:t>
      </w:r>
    </w:p>
    <w:p w14:paraId="267AE54D" w14:textId="77777777" w:rsidR="0080306A" w:rsidRDefault="0080306A" w:rsidP="0080306A">
      <w:r w:rsidRPr="00CD548D">
        <w:rPr>
          <w:rStyle w:val="Style13ptBold"/>
        </w:rPr>
        <w:t>Hood 21</w:t>
      </w:r>
      <w:r>
        <w:t xml:space="preserve"> (</w:t>
      </w:r>
      <w:proofErr w:type="spellStart"/>
      <w:r w:rsidRPr="00CD548D">
        <w:t>WandaVision</w:t>
      </w:r>
      <w:proofErr w:type="spellEnd"/>
      <w:r w:rsidRPr="00CD548D">
        <w:t xml:space="preserve">: How Scarlet Witch Could Destroy </w:t>
      </w:r>
      <w:proofErr w:type="gramStart"/>
      <w:r w:rsidRPr="00CD548D">
        <w:t>The</w:t>
      </w:r>
      <w:proofErr w:type="gramEnd"/>
      <w:r w:rsidRPr="00CD548D">
        <w:t xml:space="preserve"> Multiverse</w:t>
      </w:r>
      <w:r>
        <w:t xml:space="preserve">, BY COOPER HOOD PUBLISHED APR 03, 2021, </w:t>
      </w:r>
      <w:proofErr w:type="spellStart"/>
      <w:r>
        <w:t>ScreenRant</w:t>
      </w:r>
      <w:proofErr w:type="spellEnd"/>
      <w:r>
        <w:t xml:space="preserve">, </w:t>
      </w:r>
      <w:hyperlink r:id="rId15" w:history="1">
        <w:r w:rsidRPr="00060FE7">
          <w:rPr>
            <w:rStyle w:val="Hyperlink"/>
          </w:rPr>
          <w:t>https://screenrant.com/wandavision-scarlet-witch-multiverse-destroy/)//ww</w:t>
        </w:r>
      </w:hyperlink>
      <w:r>
        <w:t xml:space="preserve"> </w:t>
      </w:r>
      <w:proofErr w:type="spellStart"/>
      <w:r>
        <w:t>pbj</w:t>
      </w:r>
      <w:proofErr w:type="spellEnd"/>
    </w:p>
    <w:p w14:paraId="53BB7078" w14:textId="77777777" w:rsidR="0080306A" w:rsidRDefault="0080306A" w:rsidP="0080306A">
      <w:pPr>
        <w:rPr>
          <w:sz w:val="16"/>
        </w:rPr>
      </w:pPr>
      <w:proofErr w:type="spellStart"/>
      <w:r w:rsidRPr="00CD548D">
        <w:rPr>
          <w:sz w:val="16"/>
        </w:rPr>
        <w:t>WandaVision</w:t>
      </w:r>
      <w:proofErr w:type="spellEnd"/>
      <w:r w:rsidRPr="00CD548D">
        <w:rPr>
          <w:sz w:val="16"/>
        </w:rPr>
        <w:t xml:space="preserve"> proved Wanda Maximoff is one of the Marvel Cinematic Universe's strongest beings, and </w:t>
      </w:r>
      <w:r w:rsidRPr="00873369">
        <w:rPr>
          <w:rStyle w:val="StyleUnderline"/>
          <w:highlight w:val="green"/>
        </w:rPr>
        <w:t>her power</w:t>
      </w:r>
      <w:r w:rsidRPr="00D34E75">
        <w:rPr>
          <w:rStyle w:val="StyleUnderline"/>
        </w:rPr>
        <w:t xml:space="preserve"> could </w:t>
      </w:r>
      <w:r w:rsidRPr="00873369">
        <w:rPr>
          <w:rStyle w:val="StyleUnderline"/>
          <w:highlight w:val="green"/>
        </w:rPr>
        <w:t>lead to</w:t>
      </w:r>
      <w:r w:rsidRPr="00D34E75">
        <w:rPr>
          <w:rStyle w:val="StyleUnderline"/>
        </w:rPr>
        <w:t xml:space="preserve"> the </w:t>
      </w:r>
      <w:r w:rsidRPr="00873369">
        <w:rPr>
          <w:rStyle w:val="Emphasis"/>
          <w:highlight w:val="green"/>
        </w:rPr>
        <w:t>destruction of the multiverse</w:t>
      </w:r>
      <w:r w:rsidRPr="00CD548D">
        <w:rPr>
          <w:sz w:val="16"/>
        </w:rPr>
        <w:t xml:space="preserve">. Elizabeth Olsen's MCU hero has gradually become more powerful as her story has continued. After nearly defeating </w:t>
      </w:r>
      <w:proofErr w:type="spellStart"/>
      <w:r w:rsidRPr="00CD548D">
        <w:rPr>
          <w:sz w:val="16"/>
        </w:rPr>
        <w:t>Thanos</w:t>
      </w:r>
      <w:proofErr w:type="spellEnd"/>
      <w:r w:rsidRPr="00CD548D">
        <w:rPr>
          <w:sz w:val="16"/>
        </w:rPr>
        <w:t xml:space="preserve"> by herself, </w:t>
      </w:r>
      <w:proofErr w:type="spellStart"/>
      <w:r w:rsidRPr="00CD548D">
        <w:rPr>
          <w:sz w:val="16"/>
        </w:rPr>
        <w:t>WandaVision</w:t>
      </w:r>
      <w:proofErr w:type="spellEnd"/>
      <w:r w:rsidRPr="00CD548D">
        <w:rPr>
          <w:sz w:val="16"/>
        </w:rPr>
        <w:t xml:space="preserve"> showed her truly become the Scarlet Witch. This came after </w:t>
      </w:r>
      <w:r w:rsidRPr="00873369">
        <w:rPr>
          <w:rStyle w:val="Emphasis"/>
          <w:highlight w:val="green"/>
        </w:rPr>
        <w:t>altering reality</w:t>
      </w:r>
      <w:r w:rsidRPr="00CD548D">
        <w:rPr>
          <w:sz w:val="16"/>
        </w:rPr>
        <w:t xml:space="preserve"> to the point where she controlled all of Westview. Wanda officially becoming Scarlet Witch is a moment Marvel fans have been waiting to see for years, but </w:t>
      </w:r>
      <w:proofErr w:type="spellStart"/>
      <w:r w:rsidRPr="00CD548D">
        <w:rPr>
          <w:sz w:val="16"/>
        </w:rPr>
        <w:t>WandaVision</w:t>
      </w:r>
      <w:proofErr w:type="spellEnd"/>
      <w:r w:rsidRPr="00CD548D">
        <w:rPr>
          <w:sz w:val="16"/>
        </w:rPr>
        <w:t xml:space="preserve"> also included another tease of how powerful and important she is. Episode 7's fake commercial </w:t>
      </w:r>
      <w:r w:rsidRPr="00D34E75">
        <w:rPr>
          <w:rStyle w:val="StyleUnderline"/>
        </w:rPr>
        <w:t xml:space="preserve">teased the existence of </w:t>
      </w:r>
      <w:r w:rsidRPr="00D34E75">
        <w:rPr>
          <w:rStyle w:val="Emphasis"/>
        </w:rPr>
        <w:t>Nexus Beings</w:t>
      </w:r>
      <w:r w:rsidRPr="00D34E75">
        <w:rPr>
          <w:rStyle w:val="StyleUnderline"/>
        </w:rPr>
        <w:t xml:space="preserve"> in the MCU</w:t>
      </w:r>
      <w:r w:rsidRPr="00CD548D">
        <w:rPr>
          <w:sz w:val="16"/>
        </w:rPr>
        <w:t xml:space="preserve">. Each universe has its own Nexus Being who can draw immense power from the multiverse. </w:t>
      </w:r>
      <w:proofErr w:type="spellStart"/>
      <w:r w:rsidRPr="00D34E75">
        <w:rPr>
          <w:rStyle w:val="StyleUnderline"/>
        </w:rPr>
        <w:t>WandaVision</w:t>
      </w:r>
      <w:proofErr w:type="spellEnd"/>
      <w:r w:rsidRPr="00D34E75">
        <w:rPr>
          <w:rStyle w:val="StyleUnderline"/>
        </w:rPr>
        <w:t xml:space="preserve"> sets up the potential for </w:t>
      </w:r>
      <w:r w:rsidRPr="00873369">
        <w:rPr>
          <w:rStyle w:val="StyleUnderline"/>
          <w:highlight w:val="green"/>
        </w:rPr>
        <w:t>Scarlet Witch</w:t>
      </w:r>
      <w:r w:rsidRPr="00D34E75">
        <w:rPr>
          <w:rStyle w:val="StyleUnderline"/>
        </w:rPr>
        <w:t xml:space="preserve"> to be a </w:t>
      </w:r>
      <w:r w:rsidRPr="00873369">
        <w:rPr>
          <w:rStyle w:val="StyleUnderline"/>
          <w:highlight w:val="green"/>
        </w:rPr>
        <w:t>Nexus Being in</w:t>
      </w:r>
      <w:r w:rsidRPr="00D34E75">
        <w:rPr>
          <w:rStyle w:val="StyleUnderline"/>
        </w:rPr>
        <w:t xml:space="preserve"> the main MCU </w:t>
      </w:r>
      <w:r w:rsidRPr="00873369">
        <w:rPr>
          <w:rStyle w:val="StyleUnderline"/>
          <w:highlight w:val="green"/>
        </w:rPr>
        <w:t>timeline</w:t>
      </w:r>
      <w:r w:rsidRPr="00CD548D">
        <w:rPr>
          <w:sz w:val="16"/>
        </w:rPr>
        <w:t xml:space="preserve">. But with the show's </w:t>
      </w:r>
      <w:r w:rsidRPr="00D34E75">
        <w:rPr>
          <w:rStyle w:val="StyleUnderline"/>
        </w:rPr>
        <w:t xml:space="preserve">ending also teasing a potentially </w:t>
      </w:r>
      <w:r w:rsidRPr="00873369">
        <w:rPr>
          <w:rStyle w:val="StyleUnderline"/>
          <w:highlight w:val="green"/>
        </w:rPr>
        <w:t>dark path</w:t>
      </w:r>
      <w:r w:rsidRPr="00D34E75">
        <w:rPr>
          <w:rStyle w:val="StyleUnderline"/>
        </w:rPr>
        <w:t xml:space="preserve"> ahead as she tries to understand her abilities, Scarlet Witch </w:t>
      </w:r>
      <w:r w:rsidRPr="00873369">
        <w:rPr>
          <w:rStyle w:val="StyleUnderline"/>
          <w:highlight w:val="green"/>
        </w:rPr>
        <w:t xml:space="preserve">could </w:t>
      </w:r>
      <w:r w:rsidRPr="00873369">
        <w:rPr>
          <w:rStyle w:val="Emphasis"/>
          <w:highlight w:val="green"/>
        </w:rPr>
        <w:t>destroy the multiverse</w:t>
      </w:r>
      <w:r w:rsidRPr="00D34E75">
        <w:rPr>
          <w:rStyle w:val="Emphasis"/>
        </w:rPr>
        <w:t xml:space="preserve"> instead</w:t>
      </w:r>
      <w:r w:rsidRPr="00D34E75">
        <w:rPr>
          <w:rStyle w:val="StyleUnderline"/>
        </w:rPr>
        <w:t>.</w:t>
      </w:r>
      <w:r w:rsidRPr="00CD548D">
        <w:rPr>
          <w:sz w:val="16"/>
        </w:rPr>
        <w:t xml:space="preserve"> If Scarlet Witch is a Nexus Being in the MCU, her </w:t>
      </w:r>
      <w:r w:rsidRPr="00D34E75">
        <w:rPr>
          <w:rStyle w:val="Emphasis"/>
        </w:rPr>
        <w:t>ties to the multiverse</w:t>
      </w:r>
      <w:r w:rsidRPr="00CD548D">
        <w:rPr>
          <w:sz w:val="16"/>
        </w:rPr>
        <w:t xml:space="preserve"> could be how she is so powerful. This has proven to be both a blessing and a curse already for Wanda, as she's hurt and helped people with these abilities. Now that she is studying the </w:t>
      </w:r>
      <w:proofErr w:type="spellStart"/>
      <w:r w:rsidRPr="00CD548D">
        <w:rPr>
          <w:sz w:val="16"/>
        </w:rPr>
        <w:t>Darkhold</w:t>
      </w:r>
      <w:proofErr w:type="spellEnd"/>
      <w:r w:rsidRPr="00CD548D">
        <w:rPr>
          <w:sz w:val="16"/>
        </w:rPr>
        <w:t xml:space="preserve"> (potentially at </w:t>
      </w:r>
      <w:proofErr w:type="spellStart"/>
      <w:r w:rsidRPr="00CD548D">
        <w:rPr>
          <w:sz w:val="16"/>
        </w:rPr>
        <w:t>Wundagore</w:t>
      </w:r>
      <w:proofErr w:type="spellEnd"/>
      <w:r w:rsidRPr="00CD548D">
        <w:rPr>
          <w:sz w:val="16"/>
        </w:rPr>
        <w:t xml:space="preserve"> Mountain), there is the potential that the evil influence of </w:t>
      </w:r>
      <w:proofErr w:type="spellStart"/>
      <w:r w:rsidRPr="00CD548D">
        <w:rPr>
          <w:sz w:val="16"/>
        </w:rPr>
        <w:t>Chthon</w:t>
      </w:r>
      <w:proofErr w:type="spellEnd"/>
      <w:r w:rsidRPr="00CD548D">
        <w:rPr>
          <w:sz w:val="16"/>
        </w:rPr>
        <w:t xml:space="preserve"> could affect Wanda. It is possible </w:t>
      </w:r>
      <w:proofErr w:type="spellStart"/>
      <w:r w:rsidRPr="00CD548D">
        <w:rPr>
          <w:sz w:val="16"/>
        </w:rPr>
        <w:t>Chthon</w:t>
      </w:r>
      <w:proofErr w:type="spellEnd"/>
      <w:r w:rsidRPr="00CD548D">
        <w:rPr>
          <w:sz w:val="16"/>
        </w:rPr>
        <w:t xml:space="preserve"> will possess Scarlet Witch and use her powers to fracture the multiverse, allowing him to regain power over multiple universes instead of </w:t>
      </w:r>
      <w:proofErr w:type="gramStart"/>
      <w:r w:rsidRPr="00CD548D">
        <w:rPr>
          <w:sz w:val="16"/>
        </w:rPr>
        <w:t>a single one</w:t>
      </w:r>
      <w:proofErr w:type="gramEnd"/>
      <w:r w:rsidRPr="00CD548D">
        <w:rPr>
          <w:sz w:val="16"/>
        </w:rPr>
        <w:t xml:space="preserve">. </w:t>
      </w:r>
      <w:r w:rsidRPr="00D34E75">
        <w:rPr>
          <w:rStyle w:val="Emphasis"/>
        </w:rPr>
        <w:t xml:space="preserve">The </w:t>
      </w:r>
      <w:r w:rsidRPr="00873369">
        <w:rPr>
          <w:rStyle w:val="Emphasis"/>
          <w:highlight w:val="green"/>
        </w:rPr>
        <w:t>destruction of the multiverse</w:t>
      </w:r>
      <w:r w:rsidRPr="00D34E75">
        <w:rPr>
          <w:rStyle w:val="Emphasis"/>
        </w:rPr>
        <w:t xml:space="preserve"> could </w:t>
      </w:r>
      <w:proofErr w:type="gramStart"/>
      <w:r w:rsidRPr="00D34E75">
        <w:rPr>
          <w:rStyle w:val="Emphasis"/>
        </w:rPr>
        <w:t>actually be</w:t>
      </w:r>
      <w:proofErr w:type="gramEnd"/>
      <w:r w:rsidRPr="00D34E75">
        <w:rPr>
          <w:rStyle w:val="Emphasis"/>
        </w:rPr>
        <w:t xml:space="preserve"> </w:t>
      </w:r>
      <w:r w:rsidRPr="00873369">
        <w:rPr>
          <w:rStyle w:val="Emphasis"/>
          <w:highlight w:val="green"/>
        </w:rPr>
        <w:t>what</w:t>
      </w:r>
      <w:r w:rsidRPr="00D34E75">
        <w:rPr>
          <w:rStyle w:val="Emphasis"/>
        </w:rPr>
        <w:t xml:space="preserve"> Doctor Strange in the </w:t>
      </w:r>
      <w:r w:rsidRPr="00873369">
        <w:rPr>
          <w:rStyle w:val="Emphasis"/>
          <w:highlight w:val="green"/>
        </w:rPr>
        <w:t>Multiverse of Madness is</w:t>
      </w:r>
      <w:r w:rsidRPr="00D34E75">
        <w:rPr>
          <w:rStyle w:val="Emphasis"/>
        </w:rPr>
        <w:t xml:space="preserve"> really </w:t>
      </w:r>
      <w:r w:rsidRPr="00873369">
        <w:rPr>
          <w:rStyle w:val="Emphasis"/>
          <w:highlight w:val="green"/>
        </w:rPr>
        <w:t>about</w:t>
      </w:r>
      <w:r w:rsidRPr="00CD548D">
        <w:rPr>
          <w:sz w:val="16"/>
        </w:rPr>
        <w:t xml:space="preserve">. Marvel Studios already confirmed Scarlet Witch has a significant role in the movie. While many hope that is because Doctor Strange will mentor the young witch, it is just as likely that the </w:t>
      </w:r>
      <w:r w:rsidRPr="00D34E75">
        <w:rPr>
          <w:rStyle w:val="StyleUnderline"/>
        </w:rPr>
        <w:t xml:space="preserve">future </w:t>
      </w:r>
      <w:r w:rsidRPr="00873369">
        <w:rPr>
          <w:rStyle w:val="StyleUnderline"/>
          <w:highlight w:val="green"/>
        </w:rPr>
        <w:t>Sorcerer Supreme</w:t>
      </w:r>
      <w:r w:rsidRPr="00D34E75">
        <w:rPr>
          <w:rStyle w:val="StyleUnderline"/>
        </w:rPr>
        <w:t xml:space="preserve"> will be tasked with </w:t>
      </w:r>
      <w:r w:rsidRPr="00873369">
        <w:rPr>
          <w:rStyle w:val="StyleUnderline"/>
          <w:highlight w:val="green"/>
        </w:rPr>
        <w:t>fighting Scarlet Witch</w:t>
      </w:r>
      <w:r w:rsidRPr="00D34E75">
        <w:rPr>
          <w:rStyle w:val="StyleUnderline"/>
        </w:rPr>
        <w:t xml:space="preserve"> instead.</w:t>
      </w:r>
      <w:r w:rsidRPr="00CD548D">
        <w:rPr>
          <w:sz w:val="16"/>
        </w:rPr>
        <w:t xml:space="preserve"> After all, Doctor Strange 2's title indicates that the </w:t>
      </w:r>
      <w:r w:rsidRPr="00873369">
        <w:rPr>
          <w:rStyle w:val="Emphasis"/>
          <w:highlight w:val="green"/>
        </w:rPr>
        <w:t>multiverse</w:t>
      </w:r>
      <w:r w:rsidRPr="00D34E75">
        <w:rPr>
          <w:rStyle w:val="Emphasis"/>
        </w:rPr>
        <w:t xml:space="preserve"> will be </w:t>
      </w:r>
      <w:r w:rsidRPr="00873369">
        <w:rPr>
          <w:rStyle w:val="Emphasis"/>
          <w:highlight w:val="green"/>
        </w:rPr>
        <w:t>in chaos</w:t>
      </w:r>
      <w:r w:rsidRPr="00D34E75">
        <w:rPr>
          <w:rStyle w:val="Emphasis"/>
        </w:rPr>
        <w:t xml:space="preserve"> during the movie</w:t>
      </w:r>
      <w:r w:rsidRPr="00CD548D">
        <w:rPr>
          <w:sz w:val="16"/>
        </w:rPr>
        <w:t xml:space="preserve">. We do not yet know why that is, but it stands to reason that </w:t>
      </w:r>
      <w:r w:rsidRPr="00D34E75">
        <w:rPr>
          <w:rStyle w:val="StyleUnderline"/>
        </w:rPr>
        <w:t xml:space="preserve">Scarlet Witch has something to do with it </w:t>
      </w:r>
      <w:r w:rsidRPr="00CD548D">
        <w:rPr>
          <w:sz w:val="16"/>
        </w:rPr>
        <w:t xml:space="preserve">- especially since </w:t>
      </w:r>
      <w:proofErr w:type="spellStart"/>
      <w:r w:rsidRPr="00CD548D">
        <w:rPr>
          <w:sz w:val="16"/>
        </w:rPr>
        <w:t>WandaVision</w:t>
      </w:r>
      <w:proofErr w:type="spellEnd"/>
      <w:r w:rsidRPr="00CD548D">
        <w:rPr>
          <w:sz w:val="16"/>
        </w:rPr>
        <w:t xml:space="preserve"> was said to set up the movie's events. </w:t>
      </w:r>
      <w:r w:rsidRPr="00CD548D">
        <w:rPr>
          <w:rStyle w:val="StyleUnderline"/>
        </w:rPr>
        <w:t xml:space="preserve">Scarlet Witch destroying the multiverse after </w:t>
      </w:r>
      <w:proofErr w:type="spellStart"/>
      <w:r w:rsidRPr="00CD548D">
        <w:rPr>
          <w:rStyle w:val="StyleUnderline"/>
        </w:rPr>
        <w:t>WandaVision</w:t>
      </w:r>
      <w:proofErr w:type="spellEnd"/>
      <w:r w:rsidRPr="00CD548D">
        <w:rPr>
          <w:rStyle w:val="StyleUnderline"/>
        </w:rPr>
        <w:t xml:space="preserve"> opens the door for the MCU to go in several different exciting directions</w:t>
      </w:r>
      <w:r w:rsidRPr="00CD548D">
        <w:rPr>
          <w:sz w:val="16"/>
        </w:rPr>
        <w:t>. Many had hoped the Disney+ series would directly bring mutants to the shared universe, but a shattered multiverse down the road could be how it happens. Perhaps this even provides a narrative way for Ryan Reynolds' Deadpool (and his supporting cast) to join the MCU. The multiverse collapsing could also provide a path for Sony and Marvel to continue sharing Tom Holland's Spider-Man, either by having him constantly go between universes, join the Sony universe exclusively for a few years, or fold Venom and other titles into the MCU.</w:t>
      </w:r>
    </w:p>
    <w:p w14:paraId="58D69FF5" w14:textId="77777777" w:rsidR="0080306A" w:rsidRDefault="0080306A" w:rsidP="0080306A">
      <w:pPr>
        <w:rPr>
          <w:sz w:val="16"/>
        </w:rPr>
      </w:pPr>
    </w:p>
    <w:p w14:paraId="3CC35737" w14:textId="77777777" w:rsidR="0080306A" w:rsidRDefault="0080306A" w:rsidP="0080306A">
      <w:pPr>
        <w:pStyle w:val="Heading4"/>
      </w:pPr>
      <w:r>
        <w:t xml:space="preserve">Put away your defense – she’s the </w:t>
      </w:r>
      <w:r w:rsidRPr="00C9283C">
        <w:rPr>
          <w:u w:val="single"/>
        </w:rPr>
        <w:t>strongest sorcerer</w:t>
      </w:r>
      <w:r>
        <w:t xml:space="preserve"> in the MCU</w:t>
      </w:r>
    </w:p>
    <w:p w14:paraId="2CF5B153" w14:textId="77777777" w:rsidR="0080306A" w:rsidRDefault="0080306A" w:rsidP="0080306A">
      <w:pPr>
        <w:rPr>
          <w:sz w:val="16"/>
        </w:rPr>
      </w:pPr>
      <w:proofErr w:type="spellStart"/>
      <w:r w:rsidRPr="00A70002">
        <w:rPr>
          <w:rStyle w:val="Style13ptBold"/>
        </w:rPr>
        <w:t>Mithaiwala</w:t>
      </w:r>
      <w:proofErr w:type="spellEnd"/>
      <w:r w:rsidRPr="00A70002">
        <w:rPr>
          <w:rStyle w:val="Style13ptBold"/>
        </w:rPr>
        <w:t xml:space="preserve"> 21</w:t>
      </w:r>
      <w:r>
        <w:t xml:space="preserve"> MANSOOR MITHAIWALA PUBLISHED MAR 06, 2021, </w:t>
      </w:r>
      <w:r w:rsidRPr="00A70002">
        <w:t>How Scarlet Witch Is More Powerful Than Doctor Strange</w:t>
      </w:r>
      <w:r>
        <w:t xml:space="preserve">, </w:t>
      </w:r>
      <w:proofErr w:type="spellStart"/>
      <w:r>
        <w:t>ScreenRant</w:t>
      </w:r>
      <w:proofErr w:type="spellEnd"/>
      <w:r>
        <w:t xml:space="preserve"> </w:t>
      </w:r>
      <w:r w:rsidRPr="00CD548D">
        <w:rPr>
          <w:sz w:val="16"/>
        </w:rPr>
        <w:t>https://screenrant.com/wandavision-scarlet-witch-doctor-strange-more-powerful/</w:t>
      </w:r>
    </w:p>
    <w:p w14:paraId="68A0768C" w14:textId="77777777" w:rsidR="0080306A" w:rsidRPr="00A70002" w:rsidRDefault="0080306A" w:rsidP="0080306A">
      <w:pPr>
        <w:rPr>
          <w:sz w:val="16"/>
        </w:rPr>
      </w:pPr>
      <w:r w:rsidRPr="00A70002">
        <w:rPr>
          <w:sz w:val="16"/>
        </w:rPr>
        <w:t xml:space="preserve">In the </w:t>
      </w:r>
      <w:proofErr w:type="spellStart"/>
      <w:r w:rsidRPr="00A70002">
        <w:rPr>
          <w:sz w:val="16"/>
        </w:rPr>
        <w:t>WandaVision</w:t>
      </w:r>
      <w:proofErr w:type="spellEnd"/>
      <w:r w:rsidRPr="00A70002">
        <w:rPr>
          <w:sz w:val="16"/>
        </w:rPr>
        <w:t xml:space="preserve"> series finale, Agatha Harkness subtly confirms </w:t>
      </w:r>
      <w:r w:rsidRPr="00900F20">
        <w:rPr>
          <w:rStyle w:val="StyleUnderline"/>
          <w:highlight w:val="green"/>
        </w:rPr>
        <w:t>Scarlet Witch</w:t>
      </w:r>
      <w:r w:rsidRPr="00A70002">
        <w:rPr>
          <w:rStyle w:val="StyleUnderline"/>
        </w:rPr>
        <w:t xml:space="preserve"> is the </w:t>
      </w:r>
      <w:r w:rsidRPr="00900F20">
        <w:rPr>
          <w:rStyle w:val="StyleUnderline"/>
          <w:highlight w:val="green"/>
        </w:rPr>
        <w:t>strongest sorcerer</w:t>
      </w:r>
      <w:r w:rsidRPr="00A70002">
        <w:rPr>
          <w:rStyle w:val="StyleUnderline"/>
        </w:rPr>
        <w:t xml:space="preserve"> in the Marvel Cinematic Universe,</w:t>
      </w:r>
      <w:r w:rsidRPr="00A70002">
        <w:rPr>
          <w:sz w:val="16"/>
        </w:rPr>
        <w:t xml:space="preserve"> saying that she could </w:t>
      </w:r>
      <w:r w:rsidRPr="00900F20">
        <w:rPr>
          <w:rStyle w:val="Emphasis"/>
          <w:highlight w:val="green"/>
        </w:rPr>
        <w:t>beat</w:t>
      </w:r>
      <w:r w:rsidRPr="00A70002">
        <w:rPr>
          <w:rStyle w:val="Emphasis"/>
        </w:rPr>
        <w:t xml:space="preserve"> the </w:t>
      </w:r>
      <w:r w:rsidRPr="00900F20">
        <w:rPr>
          <w:rStyle w:val="Emphasis"/>
          <w:highlight w:val="green"/>
        </w:rPr>
        <w:t>Sorcerer Supreme</w:t>
      </w:r>
      <w:r w:rsidRPr="00A70002">
        <w:rPr>
          <w:sz w:val="16"/>
        </w:rPr>
        <w:t xml:space="preserve"> - and there's good evidence to prove why that's true and not an exaggeration. One of the many mysteries </w:t>
      </w:r>
      <w:proofErr w:type="gramStart"/>
      <w:r w:rsidRPr="00A70002">
        <w:rPr>
          <w:sz w:val="16"/>
        </w:rPr>
        <w:t>going</w:t>
      </w:r>
      <w:proofErr w:type="gramEnd"/>
      <w:r w:rsidRPr="00A70002">
        <w:rPr>
          <w:sz w:val="16"/>
        </w:rPr>
        <w:t xml:space="preserve"> into the final episode was the identity of Agatha's magic book, which was confirmed to be the </w:t>
      </w:r>
      <w:proofErr w:type="spellStart"/>
      <w:r w:rsidRPr="00A70002">
        <w:rPr>
          <w:sz w:val="16"/>
        </w:rPr>
        <w:t>Darkhold</w:t>
      </w:r>
      <w:proofErr w:type="spellEnd"/>
      <w:r w:rsidRPr="00A70002">
        <w:rPr>
          <w:sz w:val="16"/>
        </w:rPr>
        <w:t xml:space="preserve"> - the book of the damned - and its chapter on the Scarlet Witch explained how powerful the character's magic is. Viewers have seen Wanda Maximoff take on </w:t>
      </w:r>
      <w:proofErr w:type="gramStart"/>
      <w:r w:rsidRPr="00A70002">
        <w:rPr>
          <w:sz w:val="16"/>
        </w:rPr>
        <w:t>a number of</w:t>
      </w:r>
      <w:proofErr w:type="gramEnd"/>
      <w:r w:rsidRPr="00A70002">
        <w:rPr>
          <w:sz w:val="16"/>
        </w:rPr>
        <w:t xml:space="preserve"> people - superheroes and supervillains - and come out on top. Her power was put on full display in Avengers: Infinity War when she defeated a swarm of Outriders in </w:t>
      </w:r>
      <w:r w:rsidRPr="00A70002">
        <w:rPr>
          <w:sz w:val="16"/>
        </w:rPr>
        <w:lastRenderedPageBreak/>
        <w:t xml:space="preserve">Wakanda; then shortly thereafter, </w:t>
      </w:r>
      <w:r w:rsidRPr="00A70002">
        <w:rPr>
          <w:rStyle w:val="Emphasis"/>
        </w:rPr>
        <w:t xml:space="preserve">she managed to </w:t>
      </w:r>
      <w:r w:rsidRPr="00900F20">
        <w:rPr>
          <w:rStyle w:val="Emphasis"/>
          <w:highlight w:val="green"/>
        </w:rPr>
        <w:t xml:space="preserve">hold back </w:t>
      </w:r>
      <w:proofErr w:type="spellStart"/>
      <w:r w:rsidRPr="00900F20">
        <w:rPr>
          <w:rStyle w:val="Emphasis"/>
          <w:highlight w:val="green"/>
        </w:rPr>
        <w:t>Thanos</w:t>
      </w:r>
      <w:proofErr w:type="spellEnd"/>
      <w:r w:rsidRPr="00A70002">
        <w:rPr>
          <w:sz w:val="16"/>
        </w:rPr>
        <w:t xml:space="preserve"> - a villain Iron Man could only hurt enough to produce a drop of blood, and </w:t>
      </w:r>
      <w:r w:rsidRPr="00A70002">
        <w:rPr>
          <w:rStyle w:val="StyleUnderline"/>
        </w:rPr>
        <w:t xml:space="preserve">who was </w:t>
      </w:r>
      <w:r w:rsidRPr="00900F20">
        <w:rPr>
          <w:rStyle w:val="StyleUnderline"/>
          <w:highlight w:val="green"/>
        </w:rPr>
        <w:t xml:space="preserve">wielding </w:t>
      </w:r>
      <w:r w:rsidRPr="00900F20">
        <w:rPr>
          <w:rStyle w:val="Emphasis"/>
          <w:highlight w:val="green"/>
        </w:rPr>
        <w:t>five</w:t>
      </w:r>
      <w:r w:rsidRPr="00A70002">
        <w:rPr>
          <w:rStyle w:val="Emphasis"/>
        </w:rPr>
        <w:t xml:space="preserve"> of the six </w:t>
      </w:r>
      <w:r w:rsidRPr="00900F20">
        <w:rPr>
          <w:rStyle w:val="Emphasis"/>
          <w:highlight w:val="green"/>
        </w:rPr>
        <w:t>Infinity</w:t>
      </w:r>
      <w:r w:rsidRPr="00900F20">
        <w:rPr>
          <w:rStyle w:val="StyleUnderline"/>
          <w:highlight w:val="green"/>
        </w:rPr>
        <w:t xml:space="preserve"> Stones</w:t>
      </w:r>
      <w:r w:rsidRPr="00A70002">
        <w:rPr>
          <w:rStyle w:val="StyleUnderline"/>
        </w:rPr>
        <w:t xml:space="preserve"> by that point</w:t>
      </w:r>
      <w:r w:rsidRPr="00A70002">
        <w:rPr>
          <w:sz w:val="16"/>
        </w:rPr>
        <w:t xml:space="preserve"> - </w:t>
      </w:r>
      <w:r w:rsidRPr="00A70002">
        <w:rPr>
          <w:rStyle w:val="Emphasis"/>
        </w:rPr>
        <w:t xml:space="preserve">while seemingly </w:t>
      </w:r>
      <w:r w:rsidRPr="00900F20">
        <w:rPr>
          <w:rStyle w:val="Emphasis"/>
          <w:highlight w:val="green"/>
        </w:rPr>
        <w:t>using</w:t>
      </w:r>
      <w:r w:rsidRPr="00A70002">
        <w:rPr>
          <w:rStyle w:val="Emphasis"/>
        </w:rPr>
        <w:t xml:space="preserve"> only </w:t>
      </w:r>
      <w:r w:rsidRPr="00900F20">
        <w:rPr>
          <w:rStyle w:val="Emphasis"/>
          <w:highlight w:val="green"/>
        </w:rPr>
        <w:t xml:space="preserve">half </w:t>
      </w:r>
      <w:r w:rsidRPr="00900F20">
        <w:rPr>
          <w:rStyle w:val="Emphasis"/>
        </w:rPr>
        <w:t xml:space="preserve">of </w:t>
      </w:r>
      <w:r w:rsidRPr="00900F20">
        <w:rPr>
          <w:rStyle w:val="Emphasis"/>
          <w:highlight w:val="green"/>
        </w:rPr>
        <w:t>her power</w:t>
      </w:r>
      <w:r w:rsidRPr="00A70002">
        <w:rPr>
          <w:sz w:val="16"/>
        </w:rPr>
        <w:t xml:space="preserve">; the other half being used to destroy the Mind Stone. Then in Avengers: Endgame, Wanda came close to killing </w:t>
      </w:r>
      <w:proofErr w:type="spellStart"/>
      <w:r w:rsidRPr="00A70002">
        <w:rPr>
          <w:sz w:val="16"/>
        </w:rPr>
        <w:t>Thanos</w:t>
      </w:r>
      <w:proofErr w:type="spellEnd"/>
      <w:r w:rsidRPr="00A70002">
        <w:rPr>
          <w:sz w:val="16"/>
        </w:rPr>
        <w:t xml:space="preserve"> - that is, until he forced his ship to execute an aerial bombardment on the Avengers compound. </w:t>
      </w:r>
      <w:proofErr w:type="gramStart"/>
      <w:r w:rsidRPr="00A70002">
        <w:rPr>
          <w:sz w:val="16"/>
        </w:rPr>
        <w:t>All of</w:t>
      </w:r>
      <w:proofErr w:type="gramEnd"/>
      <w:r w:rsidRPr="00A70002">
        <w:rPr>
          <w:sz w:val="16"/>
        </w:rPr>
        <w:t xml:space="preserve"> that proved Wanda was a powerful superhero, but </w:t>
      </w:r>
      <w:proofErr w:type="spellStart"/>
      <w:r w:rsidRPr="00A70002">
        <w:rPr>
          <w:sz w:val="16"/>
        </w:rPr>
        <w:t>WandaVision</w:t>
      </w:r>
      <w:proofErr w:type="spellEnd"/>
      <w:r w:rsidRPr="00A70002">
        <w:rPr>
          <w:sz w:val="16"/>
        </w:rPr>
        <w:t xml:space="preserve"> has now explained just how powerful. Although specific details haven't been revealed about Scarlet Witch's powers, the </w:t>
      </w:r>
      <w:r w:rsidRPr="00A70002">
        <w:rPr>
          <w:rStyle w:val="StyleUnderline"/>
        </w:rPr>
        <w:t>implications are the same as they were in the comics</w:t>
      </w:r>
      <w:r w:rsidRPr="00A70002">
        <w:rPr>
          <w:sz w:val="16"/>
        </w:rPr>
        <w:t xml:space="preserve">. In both versions, Wanda uses Chaos Magic, a primordial form of magic that </w:t>
      </w:r>
      <w:proofErr w:type="gramStart"/>
      <w:r w:rsidRPr="00A70002">
        <w:rPr>
          <w:sz w:val="16"/>
        </w:rPr>
        <w:t>dates back to</w:t>
      </w:r>
      <w:proofErr w:type="gramEnd"/>
      <w:r w:rsidRPr="00A70002">
        <w:rPr>
          <w:sz w:val="16"/>
        </w:rPr>
        <w:t xml:space="preserve"> the Earth's formation, and it's a type of magic that was harnessed by </w:t>
      </w:r>
      <w:proofErr w:type="spellStart"/>
      <w:r w:rsidRPr="00A70002">
        <w:rPr>
          <w:sz w:val="16"/>
        </w:rPr>
        <w:t>Chthon</w:t>
      </w:r>
      <w:proofErr w:type="spellEnd"/>
      <w:r w:rsidRPr="00A70002">
        <w:rPr>
          <w:sz w:val="16"/>
        </w:rPr>
        <w:t xml:space="preserve">, an Elder God. With the Mind Stone augmenting her abilities, </w:t>
      </w:r>
      <w:r w:rsidRPr="00A70002">
        <w:rPr>
          <w:rStyle w:val="StyleUnderline"/>
        </w:rPr>
        <w:t xml:space="preserve">Wanda </w:t>
      </w:r>
      <w:r w:rsidRPr="00900F20">
        <w:rPr>
          <w:rStyle w:val="StyleUnderline"/>
          <w:highlight w:val="green"/>
        </w:rPr>
        <w:t>doesn't need to perform</w:t>
      </w:r>
      <w:r w:rsidRPr="00A70002">
        <w:rPr>
          <w:rStyle w:val="StyleUnderline"/>
        </w:rPr>
        <w:t xml:space="preserve"> </w:t>
      </w:r>
      <w:r w:rsidRPr="00A70002">
        <w:rPr>
          <w:rStyle w:val="Emphasis"/>
        </w:rPr>
        <w:t xml:space="preserve">any </w:t>
      </w:r>
      <w:r w:rsidRPr="00900F20">
        <w:rPr>
          <w:rStyle w:val="Emphasis"/>
          <w:highlight w:val="green"/>
        </w:rPr>
        <w:t>incantations or learn</w:t>
      </w:r>
      <w:r w:rsidRPr="00A70002">
        <w:rPr>
          <w:rStyle w:val="Emphasis"/>
        </w:rPr>
        <w:t xml:space="preserve"> any </w:t>
      </w:r>
      <w:r w:rsidRPr="00900F20">
        <w:rPr>
          <w:rStyle w:val="Emphasis"/>
          <w:highlight w:val="green"/>
        </w:rPr>
        <w:t>spells</w:t>
      </w:r>
      <w:r w:rsidRPr="00A70002">
        <w:rPr>
          <w:rStyle w:val="StyleUnderline"/>
        </w:rPr>
        <w:t xml:space="preserve"> to use her powers.</w:t>
      </w:r>
      <w:r w:rsidRPr="00A70002">
        <w:rPr>
          <w:sz w:val="16"/>
        </w:rPr>
        <w:t xml:space="preserve"> </w:t>
      </w:r>
      <w:r w:rsidRPr="00A70002">
        <w:rPr>
          <w:rStyle w:val="StyleUnderline"/>
        </w:rPr>
        <w:t>She's not like Doctor Strange</w:t>
      </w:r>
      <w:r w:rsidRPr="00A70002">
        <w:rPr>
          <w:sz w:val="16"/>
        </w:rPr>
        <w:t xml:space="preserve"> or Agatha Harkness - </w:t>
      </w:r>
      <w:r w:rsidRPr="00A70002">
        <w:rPr>
          <w:rStyle w:val="StyleUnderline"/>
        </w:rPr>
        <w:t xml:space="preserve">their powers are learned and can be classified primarily as either Eldritch Magic or </w:t>
      </w:r>
      <w:proofErr w:type="spellStart"/>
      <w:r w:rsidRPr="00A70002">
        <w:rPr>
          <w:rStyle w:val="StyleUnderline"/>
        </w:rPr>
        <w:t>Darkhold</w:t>
      </w:r>
      <w:proofErr w:type="spellEnd"/>
      <w:r w:rsidRPr="00A70002">
        <w:rPr>
          <w:rStyle w:val="StyleUnderline"/>
        </w:rPr>
        <w:t xml:space="preserve"> Magic</w:t>
      </w:r>
      <w:r w:rsidRPr="00A70002">
        <w:rPr>
          <w:sz w:val="16"/>
        </w:rPr>
        <w:t xml:space="preserve">. Instead, all she </w:t>
      </w:r>
      <w:proofErr w:type="gramStart"/>
      <w:r w:rsidRPr="00A70002">
        <w:rPr>
          <w:sz w:val="16"/>
        </w:rPr>
        <w:t>has to</w:t>
      </w:r>
      <w:proofErr w:type="gramEnd"/>
      <w:r w:rsidRPr="00A70002">
        <w:rPr>
          <w:sz w:val="16"/>
        </w:rPr>
        <w:t xml:space="preserve"> do is </w:t>
      </w:r>
      <w:r w:rsidRPr="00900F20">
        <w:rPr>
          <w:rStyle w:val="Emphasis"/>
          <w:highlight w:val="green"/>
        </w:rPr>
        <w:t>rely on herself</w:t>
      </w:r>
      <w:r w:rsidRPr="00A70002">
        <w:rPr>
          <w:sz w:val="16"/>
        </w:rPr>
        <w:t xml:space="preserve">, and her </w:t>
      </w:r>
      <w:r w:rsidRPr="00A70002">
        <w:rPr>
          <w:rStyle w:val="StyleUnderline"/>
        </w:rPr>
        <w:t>emotions, to intensify her powers</w:t>
      </w:r>
      <w:r w:rsidRPr="00A70002">
        <w:rPr>
          <w:sz w:val="16"/>
        </w:rPr>
        <w:t xml:space="preserve">. </w:t>
      </w:r>
      <w:proofErr w:type="spellStart"/>
      <w:r w:rsidRPr="00A70002">
        <w:rPr>
          <w:sz w:val="16"/>
        </w:rPr>
        <w:t>WandaVision</w:t>
      </w:r>
      <w:proofErr w:type="spellEnd"/>
      <w:r w:rsidRPr="00A70002">
        <w:rPr>
          <w:sz w:val="16"/>
        </w:rPr>
        <w:t xml:space="preserve"> Scarlet Witch </w:t>
      </w:r>
      <w:proofErr w:type="spellStart"/>
      <w:r w:rsidRPr="00A70002">
        <w:rPr>
          <w:sz w:val="16"/>
        </w:rPr>
        <w:t>Darkhold</w:t>
      </w:r>
      <w:proofErr w:type="spellEnd"/>
      <w:r w:rsidRPr="00A70002">
        <w:rPr>
          <w:sz w:val="16"/>
        </w:rPr>
        <w:t xml:space="preserve"> In addition to showcasing Wanda's powers in Infinity War and Endgame, </w:t>
      </w:r>
      <w:proofErr w:type="spellStart"/>
      <w:r w:rsidRPr="00A70002">
        <w:rPr>
          <w:sz w:val="16"/>
        </w:rPr>
        <w:t>WandaVision</w:t>
      </w:r>
      <w:proofErr w:type="spellEnd"/>
      <w:r w:rsidRPr="00A70002">
        <w:rPr>
          <w:sz w:val="16"/>
        </w:rPr>
        <w:t xml:space="preserve"> has highlighted Wanda's magic in such a way that it can be easily compared to other sorcerers, particularly Agatha Harkness and Doctor Strange. As Agatha so curiously noted, </w:t>
      </w:r>
      <w:r w:rsidRPr="00A70002">
        <w:rPr>
          <w:rStyle w:val="StyleUnderline"/>
        </w:rPr>
        <w:t xml:space="preserve">Wanda can </w:t>
      </w:r>
      <w:r w:rsidRPr="00900F20">
        <w:rPr>
          <w:rStyle w:val="StyleUnderline"/>
          <w:highlight w:val="green"/>
        </w:rPr>
        <w:t>warp reality</w:t>
      </w:r>
      <w:r w:rsidRPr="00A70002">
        <w:rPr>
          <w:rStyle w:val="StyleUnderline"/>
        </w:rPr>
        <w:t xml:space="preserve"> on a </w:t>
      </w:r>
      <w:r w:rsidRPr="00900F20">
        <w:rPr>
          <w:rStyle w:val="StyleUnderline"/>
          <w:highlight w:val="green"/>
        </w:rPr>
        <w:t>massive scale</w:t>
      </w:r>
      <w:r w:rsidRPr="00A70002">
        <w:rPr>
          <w:rStyle w:val="StyleUnderline"/>
        </w:rPr>
        <w:t xml:space="preserve"> </w:t>
      </w:r>
      <w:r w:rsidRPr="00A70002">
        <w:rPr>
          <w:rStyle w:val="Emphasis"/>
        </w:rPr>
        <w:t>without giving it much thought</w:t>
      </w:r>
      <w:r w:rsidRPr="00A70002">
        <w:rPr>
          <w:sz w:val="16"/>
        </w:rPr>
        <w:t>; she didn't even know what she was doing at the time when her sitcom-</w:t>
      </w:r>
      <w:proofErr w:type="spellStart"/>
      <w:r w:rsidRPr="00A70002">
        <w:rPr>
          <w:sz w:val="16"/>
        </w:rPr>
        <w:t>esque</w:t>
      </w:r>
      <w:proofErr w:type="spellEnd"/>
      <w:r w:rsidRPr="00A70002">
        <w:rPr>
          <w:sz w:val="16"/>
        </w:rPr>
        <w:t xml:space="preserve"> Westview was created. Scarlet Witch was able to take on Agatha directly and best her in battle, and, interestingly, </w:t>
      </w:r>
      <w:r w:rsidRPr="00A70002">
        <w:rPr>
          <w:rStyle w:val="StyleUnderline"/>
        </w:rPr>
        <w:t xml:space="preserve">she's been shown to outmatch Doctor </w:t>
      </w:r>
      <w:proofErr w:type="spellStart"/>
      <w:r w:rsidRPr="00A70002">
        <w:rPr>
          <w:rStyle w:val="StyleUnderline"/>
        </w:rPr>
        <w:t>Strange's</w:t>
      </w:r>
      <w:proofErr w:type="spellEnd"/>
      <w:r w:rsidRPr="00A70002">
        <w:rPr>
          <w:rStyle w:val="StyleUnderline"/>
        </w:rPr>
        <w:t xml:space="preserve"> projection trick.</w:t>
      </w:r>
      <w:r w:rsidRPr="00A70002">
        <w:rPr>
          <w:sz w:val="16"/>
        </w:rPr>
        <w:t xml:space="preserve"> In 2016's Doctor Strange, the hero used </w:t>
      </w:r>
      <w:r w:rsidRPr="00900F20">
        <w:rPr>
          <w:rStyle w:val="Emphasis"/>
          <w:highlight w:val="green"/>
        </w:rPr>
        <w:t>projection</w:t>
      </w:r>
      <w:r w:rsidRPr="00A70002">
        <w:rPr>
          <w:sz w:val="16"/>
        </w:rPr>
        <w:t xml:space="preserve"> to learn more about </w:t>
      </w:r>
      <w:proofErr w:type="spellStart"/>
      <w:r w:rsidRPr="00A70002">
        <w:rPr>
          <w:sz w:val="16"/>
        </w:rPr>
        <w:t>sorcerery</w:t>
      </w:r>
      <w:proofErr w:type="spellEnd"/>
      <w:r w:rsidRPr="00A70002">
        <w:rPr>
          <w:sz w:val="16"/>
        </w:rPr>
        <w:t xml:space="preserve"> while he slept; in </w:t>
      </w:r>
      <w:proofErr w:type="spellStart"/>
      <w:r w:rsidRPr="00A70002">
        <w:rPr>
          <w:sz w:val="16"/>
        </w:rPr>
        <w:t>WandaVision's</w:t>
      </w:r>
      <w:proofErr w:type="spellEnd"/>
      <w:r w:rsidRPr="00A70002">
        <w:rPr>
          <w:sz w:val="16"/>
        </w:rPr>
        <w:t xml:space="preserve"> post-credits scene, </w:t>
      </w:r>
      <w:r w:rsidRPr="00A70002">
        <w:rPr>
          <w:rStyle w:val="Emphasis"/>
        </w:rPr>
        <w:t xml:space="preserve">Scarlet Witch does that </w:t>
      </w:r>
      <w:r w:rsidRPr="00900F20">
        <w:rPr>
          <w:rStyle w:val="Emphasis"/>
          <w:highlight w:val="green"/>
        </w:rPr>
        <w:t>while awake</w:t>
      </w:r>
      <w:r w:rsidRPr="00A70002">
        <w:rPr>
          <w:rStyle w:val="Emphasis"/>
        </w:rPr>
        <w:t>.</w:t>
      </w:r>
      <w:r w:rsidRPr="00A70002">
        <w:rPr>
          <w:sz w:val="16"/>
        </w:rPr>
        <w:t xml:space="preserve"> Comparing one form of magic to another isn't a direct science; there's nuance to each type and each character who utilizes them. Both Agatha Harkness and the Ancient One used dark magic to prolong their lives, and the Masters of the Mystic Arts use all sorts of spells to defend themselves and the world. But then there's </w:t>
      </w:r>
      <w:r w:rsidRPr="00A70002">
        <w:rPr>
          <w:rStyle w:val="StyleUnderline"/>
        </w:rPr>
        <w:t xml:space="preserve">Scarlet Witch, who can </w:t>
      </w:r>
      <w:r w:rsidRPr="00900F20">
        <w:rPr>
          <w:rStyle w:val="StyleUnderline"/>
          <w:highlight w:val="green"/>
        </w:rPr>
        <w:t>easily do everything</w:t>
      </w:r>
      <w:r w:rsidRPr="00A70002">
        <w:rPr>
          <w:sz w:val="16"/>
        </w:rPr>
        <w:t xml:space="preserve">. By comparison, it would be like Hawkeye mastering archery through dedication versus someone whose skill amplifies their natural ability to hit any target without looking. Of course, while </w:t>
      </w:r>
      <w:proofErr w:type="spellStart"/>
      <w:r w:rsidRPr="00A70002">
        <w:rPr>
          <w:sz w:val="16"/>
        </w:rPr>
        <w:t>WandaVision</w:t>
      </w:r>
      <w:proofErr w:type="spellEnd"/>
      <w:r w:rsidRPr="00A70002">
        <w:rPr>
          <w:sz w:val="16"/>
        </w:rPr>
        <w:t xml:space="preserve"> name-drops the Sorcerer Supreme, it's unclear if Doctor Strange is at that level yet. If he's not, he will be soon - and even then, Wanda is still more powerful than the Ancient One ever was.</w:t>
      </w:r>
    </w:p>
    <w:p w14:paraId="6EF0B7F1" w14:textId="77777777" w:rsidR="0080306A" w:rsidRDefault="0080306A" w:rsidP="0080306A">
      <w:pPr>
        <w:rPr>
          <w:sz w:val="16"/>
        </w:rPr>
      </w:pPr>
    </w:p>
    <w:p w14:paraId="23CD85A6" w14:textId="77777777" w:rsidR="0080306A" w:rsidRDefault="0080306A" w:rsidP="0080306A">
      <w:pPr>
        <w:pStyle w:val="Heading4"/>
      </w:pPr>
      <w:r>
        <w:t xml:space="preserve">No, she’s </w:t>
      </w:r>
      <w:r w:rsidRPr="00873369">
        <w:rPr>
          <w:u w:val="single"/>
        </w:rPr>
        <w:t>not the hero</w:t>
      </w:r>
      <w:r>
        <w:t xml:space="preserve"> – her MCU trajectory </w:t>
      </w:r>
      <w:r w:rsidRPr="00C9283C">
        <w:rPr>
          <w:u w:val="single"/>
        </w:rPr>
        <w:t>proves</w:t>
      </w:r>
      <w:r>
        <w:t xml:space="preserve"> she’ll destroy the multiverse to find her children</w:t>
      </w:r>
    </w:p>
    <w:p w14:paraId="1E8CF6C4" w14:textId="77777777" w:rsidR="0080306A" w:rsidRPr="00873369" w:rsidRDefault="0080306A" w:rsidP="0080306A">
      <w:r w:rsidRPr="00873369">
        <w:rPr>
          <w:rStyle w:val="Style13ptBold"/>
        </w:rPr>
        <w:t>Sara Salamat</w:t>
      </w:r>
      <w:r>
        <w:t xml:space="preserve">, </w:t>
      </w:r>
      <w:r w:rsidRPr="00873369">
        <w:t>Is Wanda Maximoff the real villain in Doctor Strange 2?</w:t>
      </w:r>
      <w:r>
        <w:t xml:space="preserve">, 2022, </w:t>
      </w:r>
      <w:proofErr w:type="spellStart"/>
      <w:r>
        <w:t>Fansided</w:t>
      </w:r>
      <w:proofErr w:type="spellEnd"/>
      <w:r>
        <w:t xml:space="preserve">, </w:t>
      </w:r>
      <w:hyperlink r:id="rId16" w:history="1">
        <w:r w:rsidRPr="00060FE7">
          <w:rPr>
            <w:rStyle w:val="Hyperlink"/>
          </w:rPr>
          <w:t>https://bamsmackpow.com/2022/02/13/doctor-strange-2-in-the-multiverse-of-madness-is-wanda-maximoff-evil-villain/)//ww</w:t>
        </w:r>
      </w:hyperlink>
      <w:r>
        <w:t xml:space="preserve"> </w:t>
      </w:r>
      <w:proofErr w:type="spellStart"/>
      <w:r>
        <w:t>pbj</w:t>
      </w:r>
      <w:proofErr w:type="spellEnd"/>
    </w:p>
    <w:p w14:paraId="20E37F4B" w14:textId="77777777" w:rsidR="0080306A" w:rsidRDefault="0080306A" w:rsidP="0080306A">
      <w:pPr>
        <w:rPr>
          <w:sz w:val="16"/>
        </w:rPr>
      </w:pPr>
      <w:r w:rsidRPr="00CD548D">
        <w:rPr>
          <w:sz w:val="16"/>
        </w:rPr>
        <w:t xml:space="preserve">With the latest Doctor Strange in the Multiverse of Madness trailer, we can’t help but wonder if Wanda Maximoff is the true villain of the movie? Marvel has released the second official trailer for Doctor Strange in the Multiverse of Madness. The Marvel Cinematic Universe movie is set to release on May 6th of this year and the trailer was packed with shocks, cameos and plot hints, but the real spotlight falls on Doctor Strange and Wanda Maximoff, a.k.a. the Scarlet Witch. It’s safe to say that Wanda Maximoff had a lot to think about at the end of </w:t>
      </w:r>
      <w:proofErr w:type="spellStart"/>
      <w:r w:rsidRPr="00CD548D">
        <w:rPr>
          <w:sz w:val="16"/>
        </w:rPr>
        <w:t>WandaVision</w:t>
      </w:r>
      <w:proofErr w:type="spellEnd"/>
      <w:r w:rsidRPr="00CD548D">
        <w:rPr>
          <w:sz w:val="16"/>
        </w:rPr>
        <w:t xml:space="preserve"> last year. </w:t>
      </w:r>
      <w:r w:rsidRPr="00CD548D">
        <w:rPr>
          <w:rStyle w:val="StyleUnderline"/>
        </w:rPr>
        <w:t xml:space="preserve">From her </w:t>
      </w:r>
      <w:r w:rsidRPr="00873369">
        <w:rPr>
          <w:rStyle w:val="StyleUnderline"/>
          <w:highlight w:val="green"/>
        </w:rPr>
        <w:t>internalized grief</w:t>
      </w:r>
      <w:r w:rsidRPr="00CD548D">
        <w:rPr>
          <w:rStyle w:val="StyleUnderline"/>
        </w:rPr>
        <w:t xml:space="preserve">, to </w:t>
      </w:r>
      <w:r w:rsidRPr="00873369">
        <w:rPr>
          <w:rStyle w:val="StyleUnderline"/>
          <w:highlight w:val="green"/>
        </w:rPr>
        <w:t>trapping</w:t>
      </w:r>
      <w:r w:rsidRPr="00CD548D">
        <w:rPr>
          <w:rStyle w:val="StyleUnderline"/>
        </w:rPr>
        <w:t xml:space="preserve"> the </w:t>
      </w:r>
      <w:r w:rsidRPr="00873369">
        <w:rPr>
          <w:rStyle w:val="StyleUnderline"/>
          <w:highlight w:val="green"/>
        </w:rPr>
        <w:t>citizens</w:t>
      </w:r>
      <w:r w:rsidRPr="00CD548D">
        <w:rPr>
          <w:rStyle w:val="StyleUnderline"/>
        </w:rPr>
        <w:t xml:space="preserve"> of Westview, to </w:t>
      </w:r>
      <w:r w:rsidRPr="00873369">
        <w:rPr>
          <w:rStyle w:val="StyleUnderline"/>
          <w:highlight w:val="green"/>
        </w:rPr>
        <w:t>unlocking her abilities</w:t>
      </w:r>
      <w:r w:rsidRPr="00CD548D">
        <w:rPr>
          <w:rStyle w:val="StyleUnderline"/>
        </w:rPr>
        <w:t xml:space="preserve"> as the Scarlet Witch </w:t>
      </w:r>
      <w:r w:rsidRPr="00CD548D">
        <w:rPr>
          <w:sz w:val="16"/>
        </w:rPr>
        <w:t xml:space="preserve">— our beloved Wanda has </w:t>
      </w:r>
      <w:r w:rsidRPr="00873369">
        <w:rPr>
          <w:rStyle w:val="Emphasis"/>
          <w:highlight w:val="green"/>
        </w:rPr>
        <w:t>been through a lot</w:t>
      </w:r>
      <w:r w:rsidRPr="00CD548D">
        <w:rPr>
          <w:sz w:val="16"/>
        </w:rPr>
        <w:t>. Is Elizabeth Olsen’s Scarlet Witch the villain of Doctor Strange 2? “</w:t>
      </w:r>
      <w:r w:rsidRPr="00A70002">
        <w:rPr>
          <w:rStyle w:val="StyleUnderline"/>
        </w:rPr>
        <w:t>You break the rules, and you become a hero,” Wanda says to Strange, “I do it and I become the enemy. That doesn’t seem fair.”</w:t>
      </w:r>
      <w:r w:rsidRPr="00CD548D">
        <w:rPr>
          <w:sz w:val="16"/>
        </w:rPr>
        <w:t xml:space="preserve"> After the first Doctor Strange in the Multiverse of Madness teaser, which came in place of the end credits of Spider-Man: No Way Home, fans had suspicions that Wanda would be key to assisting Strange in exploring the multiverse, and to reverse any and all damage — but after the most recent trailer, it seems that </w:t>
      </w:r>
      <w:r w:rsidRPr="00873369">
        <w:rPr>
          <w:rStyle w:val="StyleUnderline"/>
          <w:highlight w:val="green"/>
        </w:rPr>
        <w:t>Wanda</w:t>
      </w:r>
      <w:r w:rsidRPr="00CD548D">
        <w:rPr>
          <w:rStyle w:val="StyleUnderline"/>
        </w:rPr>
        <w:t xml:space="preserve"> might be taking up more of a </w:t>
      </w:r>
      <w:r w:rsidRPr="00873369">
        <w:rPr>
          <w:rStyle w:val="StyleUnderline"/>
          <w:highlight w:val="green"/>
        </w:rPr>
        <w:t>villain role</w:t>
      </w:r>
      <w:r w:rsidRPr="00CD548D">
        <w:rPr>
          <w:sz w:val="16"/>
        </w:rPr>
        <w:t xml:space="preserve">, suggesting that those rumors about her being the </w:t>
      </w:r>
      <w:r w:rsidRPr="00CD548D">
        <w:rPr>
          <w:rStyle w:val="Emphasis"/>
        </w:rPr>
        <w:t xml:space="preserve">film’s </w:t>
      </w:r>
      <w:r w:rsidRPr="00873369">
        <w:rPr>
          <w:rStyle w:val="Emphasis"/>
          <w:highlight w:val="green"/>
        </w:rPr>
        <w:t>antagonist</w:t>
      </w:r>
      <w:r w:rsidRPr="00CD548D">
        <w:rPr>
          <w:sz w:val="16"/>
        </w:rPr>
        <w:t xml:space="preserve"> just might be true. Wanda Maximoff, (played by Elizabeth Olsen), seems to still be in a fragile state, still recovering from everything that happened to her, Vision and the world in the past five years. But is that proof that she’s going down a dark path? </w:t>
      </w:r>
      <w:r w:rsidRPr="00CD548D">
        <w:rPr>
          <w:rStyle w:val="Emphasis"/>
        </w:rPr>
        <w:t xml:space="preserve">Making Wanda a villain is logically the </w:t>
      </w:r>
      <w:r w:rsidRPr="00873369">
        <w:rPr>
          <w:rStyle w:val="Emphasis"/>
          <w:highlight w:val="green"/>
        </w:rPr>
        <w:t>next step in her arc</w:t>
      </w:r>
      <w:r w:rsidRPr="00CD548D">
        <w:rPr>
          <w:sz w:val="16"/>
        </w:rPr>
        <w:t xml:space="preserve"> Given the context of all she has endured: tremendous </w:t>
      </w:r>
      <w:r w:rsidRPr="00CD548D">
        <w:rPr>
          <w:rStyle w:val="StyleUnderline"/>
        </w:rPr>
        <w:t xml:space="preserve">loss with </w:t>
      </w:r>
      <w:r w:rsidRPr="00873369">
        <w:rPr>
          <w:rStyle w:val="StyleUnderline"/>
          <w:highlight w:val="green"/>
        </w:rPr>
        <w:t>little support from</w:t>
      </w:r>
      <w:r w:rsidRPr="00CD548D">
        <w:rPr>
          <w:rStyle w:val="StyleUnderline"/>
        </w:rPr>
        <w:t xml:space="preserve"> her </w:t>
      </w:r>
      <w:r w:rsidRPr="00873369">
        <w:rPr>
          <w:rStyle w:val="StyleUnderline"/>
          <w:highlight w:val="green"/>
        </w:rPr>
        <w:t>friends</w:t>
      </w:r>
      <w:r w:rsidRPr="00CD548D">
        <w:rPr>
          <w:sz w:val="16"/>
        </w:rPr>
        <w:t xml:space="preserve">, (the Avengers), this is the </w:t>
      </w:r>
      <w:r w:rsidRPr="00873369">
        <w:rPr>
          <w:rStyle w:val="StyleUnderline"/>
          <w:highlight w:val="green"/>
        </w:rPr>
        <w:t>perfect recipe for villain origin</w:t>
      </w:r>
      <w:r w:rsidRPr="00CD548D">
        <w:rPr>
          <w:rStyle w:val="StyleUnderline"/>
        </w:rPr>
        <w:t xml:space="preserve"> story</w:t>
      </w:r>
      <w:r w:rsidRPr="00CD548D">
        <w:rPr>
          <w:sz w:val="16"/>
        </w:rPr>
        <w:t xml:space="preserve">. Even in the </w:t>
      </w:r>
      <w:r w:rsidRPr="00873369">
        <w:rPr>
          <w:rStyle w:val="StyleUnderline"/>
          <w:highlight w:val="green"/>
        </w:rPr>
        <w:t>comics, Wanda</w:t>
      </w:r>
      <w:r w:rsidRPr="00CD548D">
        <w:rPr>
          <w:rStyle w:val="StyleUnderline"/>
        </w:rPr>
        <w:t xml:space="preserve"> has been </w:t>
      </w:r>
      <w:r w:rsidRPr="00873369">
        <w:rPr>
          <w:rStyle w:val="StyleUnderline"/>
          <w:highlight w:val="green"/>
        </w:rPr>
        <w:t>teetering</w:t>
      </w:r>
      <w:r w:rsidRPr="00CD548D">
        <w:rPr>
          <w:rStyle w:val="StyleUnderline"/>
        </w:rPr>
        <w:t xml:space="preserve"> on the fence </w:t>
      </w:r>
      <w:r w:rsidRPr="00873369">
        <w:rPr>
          <w:rStyle w:val="StyleUnderline"/>
          <w:highlight w:val="green"/>
        </w:rPr>
        <w:lastRenderedPageBreak/>
        <w:t>about being a villain</w:t>
      </w:r>
      <w:r w:rsidRPr="00CD548D">
        <w:rPr>
          <w:rStyle w:val="StyleUnderline"/>
        </w:rPr>
        <w:t xml:space="preserve"> vs hero for ages</w:t>
      </w:r>
      <w:r w:rsidRPr="00CD548D">
        <w:rPr>
          <w:sz w:val="16"/>
        </w:rPr>
        <w:t xml:space="preserve"> — experiencing this much heartache and death. All in all, Wanda was already a force to be reckoned with, and after tapping into her Chaos Magic and becoming the Scarlet Witch, it’s safe to say the multiverse better watch out.</w:t>
      </w:r>
    </w:p>
    <w:p w14:paraId="52971BAA" w14:textId="77777777" w:rsidR="0080306A" w:rsidRDefault="0080306A" w:rsidP="0080306A">
      <w:pPr>
        <w:pStyle w:val="Heading4"/>
      </w:pPr>
      <w:r>
        <w:t xml:space="preserve">Independently, </w:t>
      </w:r>
      <w:proofErr w:type="spellStart"/>
      <w:r>
        <w:t>Shuma-Gorath</w:t>
      </w:r>
      <w:proofErr w:type="spellEnd"/>
      <w:r>
        <w:t xml:space="preserve"> </w:t>
      </w:r>
      <w:r w:rsidRPr="00694F09">
        <w:rPr>
          <w:u w:val="single"/>
        </w:rPr>
        <w:t>ends the multiverse</w:t>
      </w:r>
    </w:p>
    <w:p w14:paraId="0A0D242D" w14:textId="77777777" w:rsidR="0080306A" w:rsidRPr="00694F09" w:rsidRDefault="0080306A" w:rsidP="0080306A">
      <w:r w:rsidRPr="00694F09">
        <w:rPr>
          <w:rStyle w:val="Style13ptBold"/>
        </w:rPr>
        <w:t>Marvel Fandom</w:t>
      </w:r>
      <w:r>
        <w:t xml:space="preserve"> (</w:t>
      </w:r>
      <w:proofErr w:type="spellStart"/>
      <w:r>
        <w:t>Shuma-Gorath</w:t>
      </w:r>
      <w:proofErr w:type="spellEnd"/>
      <w:r>
        <w:t xml:space="preserve">, Marvel Fandom, no date, </w:t>
      </w:r>
      <w:hyperlink r:id="rId17" w:anchor=":~:text=The%20power%20of%20Shuma%2DGorath,he%20fires%20at%20the%20reality.)//egg" w:history="1">
        <w:r w:rsidRPr="00E01F91">
          <w:rPr>
            <w:rStyle w:val="Hyperlink"/>
          </w:rPr>
          <w:t>https://marvel.fandom.com/wiki/Shuma-Gorath_(Multiverse)#:~:text=The%20power%20of%20Shuma%2DGorath,he%20fires%20at%20the%20reality.)//egg</w:t>
        </w:r>
      </w:hyperlink>
    </w:p>
    <w:p w14:paraId="3531768A" w14:textId="77777777" w:rsidR="0080306A" w:rsidRPr="00694F09" w:rsidRDefault="0080306A" w:rsidP="0080306A">
      <w:pPr>
        <w:rPr>
          <w:sz w:val="16"/>
        </w:rPr>
      </w:pPr>
      <w:r w:rsidRPr="00694F09">
        <w:rPr>
          <w:sz w:val="16"/>
        </w:rPr>
        <w:t xml:space="preserve">Powers </w:t>
      </w:r>
      <w:proofErr w:type="spellStart"/>
      <w:r w:rsidRPr="00381F62">
        <w:rPr>
          <w:rStyle w:val="StyleUnderline"/>
          <w:highlight w:val="cyan"/>
        </w:rPr>
        <w:t>Shuma-Gorath</w:t>
      </w:r>
      <w:proofErr w:type="spellEnd"/>
      <w:r w:rsidRPr="00694F09">
        <w:rPr>
          <w:rStyle w:val="StyleUnderline"/>
        </w:rPr>
        <w:t xml:space="preserve"> was a powerful, sometimes stated to </w:t>
      </w:r>
      <w:r w:rsidRPr="00381F62">
        <w:rPr>
          <w:rStyle w:val="StyleUnderline"/>
        </w:rPr>
        <w:t>be</w:t>
      </w:r>
      <w:r w:rsidRPr="00381F62">
        <w:rPr>
          <w:rStyle w:val="StyleUnderline"/>
          <w:highlight w:val="cyan"/>
        </w:rPr>
        <w:t xml:space="preserve"> </w:t>
      </w:r>
      <w:r w:rsidRPr="00381F62">
        <w:rPr>
          <w:rStyle w:val="Emphasis"/>
          <w:highlight w:val="cyan"/>
        </w:rPr>
        <w:t>omnipotent</w:t>
      </w:r>
      <w:r w:rsidRPr="00694F09">
        <w:rPr>
          <w:sz w:val="16"/>
        </w:rPr>
        <w:t xml:space="preserve">,[20] and ancient demon that possesses </w:t>
      </w:r>
      <w:r w:rsidRPr="00694F09">
        <w:rPr>
          <w:rStyle w:val="Emphasis"/>
        </w:rPr>
        <w:t xml:space="preserve">vast </w:t>
      </w:r>
      <w:r w:rsidRPr="00381F62">
        <w:rPr>
          <w:rStyle w:val="Emphasis"/>
          <w:highlight w:val="cyan"/>
        </w:rPr>
        <w:t>supernatural powers</w:t>
      </w:r>
      <w:r w:rsidRPr="00694F09">
        <w:rPr>
          <w:sz w:val="16"/>
        </w:rPr>
        <w:t xml:space="preserve">, and is stated to be the "archetypal Class Three demon".[52] He is considered to be one of the </w:t>
      </w:r>
      <w:r w:rsidRPr="00694F09">
        <w:rPr>
          <w:rStyle w:val="StyleUnderline"/>
        </w:rPr>
        <w:t>primal power of Chaos</w:t>
      </w:r>
      <w:r w:rsidRPr="00694F09">
        <w:rPr>
          <w:sz w:val="16"/>
        </w:rPr>
        <w:t xml:space="preserve">.[9] He was stated to be the greatest of the Old Ones.[6] </w:t>
      </w:r>
      <w:r w:rsidRPr="00694F09">
        <w:rPr>
          <w:rStyle w:val="StyleUnderline"/>
        </w:rPr>
        <w:t xml:space="preserve">In his native dimension he </w:t>
      </w:r>
      <w:r w:rsidRPr="00C0674A">
        <w:rPr>
          <w:rStyle w:val="StyleUnderline"/>
          <w:highlight w:val="cyan"/>
        </w:rPr>
        <w:t>is virtually unstoppable</w:t>
      </w:r>
      <w:r w:rsidRPr="00694F09">
        <w:rPr>
          <w:rStyle w:val="StyleUnderline"/>
        </w:rPr>
        <w:t xml:space="preserve">.[citation needed] Given his past reformations, it is </w:t>
      </w:r>
      <w:r w:rsidRPr="00F86A12">
        <w:rPr>
          <w:rStyle w:val="Emphasis"/>
          <w:highlight w:val="cyan"/>
        </w:rPr>
        <w:t>unknown</w:t>
      </w:r>
      <w:r w:rsidRPr="00694F09">
        <w:rPr>
          <w:rStyle w:val="Emphasis"/>
        </w:rPr>
        <w:t xml:space="preserve"> if he </w:t>
      </w:r>
      <w:r w:rsidRPr="00F86A12">
        <w:rPr>
          <w:rStyle w:val="Emphasis"/>
          <w:highlight w:val="cyan"/>
        </w:rPr>
        <w:t>can</w:t>
      </w:r>
      <w:r w:rsidRPr="00694F09">
        <w:rPr>
          <w:rStyle w:val="Emphasis"/>
        </w:rPr>
        <w:t xml:space="preserve"> ever truly </w:t>
      </w:r>
      <w:r w:rsidRPr="00F86A12">
        <w:rPr>
          <w:rStyle w:val="Emphasis"/>
          <w:highlight w:val="cyan"/>
        </w:rPr>
        <w:t>be killed</w:t>
      </w:r>
      <w:r w:rsidRPr="00694F09">
        <w:rPr>
          <w:rStyle w:val="StyleUnderline"/>
        </w:rPr>
        <w:t>.</w:t>
      </w:r>
      <w:r>
        <w:rPr>
          <w:rStyle w:val="StyleUnderline"/>
        </w:rPr>
        <w:t xml:space="preserve"> </w:t>
      </w:r>
      <w:r w:rsidRPr="00694F09">
        <w:rPr>
          <w:sz w:val="16"/>
        </w:rPr>
        <w:t xml:space="preserve">Among his many mystical powers is the </w:t>
      </w:r>
      <w:r w:rsidRPr="00694F09">
        <w:rPr>
          <w:rStyle w:val="StyleUnderline"/>
        </w:rPr>
        <w:t xml:space="preserve">ability to communicate with and </w:t>
      </w:r>
      <w:r w:rsidRPr="00F86A12">
        <w:rPr>
          <w:rStyle w:val="Emphasis"/>
          <w:highlight w:val="cyan"/>
        </w:rPr>
        <w:t>control</w:t>
      </w:r>
      <w:r w:rsidRPr="00F86A12">
        <w:rPr>
          <w:rStyle w:val="StyleUnderline"/>
          <w:highlight w:val="cyan"/>
        </w:rPr>
        <w:t xml:space="preserve"> others</w:t>
      </w:r>
      <w:r w:rsidRPr="00694F09">
        <w:rPr>
          <w:rStyle w:val="StyleUnderline"/>
        </w:rPr>
        <w:t xml:space="preserve"> both within his vicinity and </w:t>
      </w:r>
      <w:r w:rsidRPr="00F86A12">
        <w:rPr>
          <w:rStyle w:val="StyleUnderline"/>
          <w:highlight w:val="cyan"/>
        </w:rPr>
        <w:t>across dimensional barriers</w:t>
      </w:r>
      <w:r w:rsidRPr="00694F09">
        <w:rPr>
          <w:sz w:val="16"/>
        </w:rPr>
        <w:t xml:space="preserve">. He can create and direct powerful blasts of mystical energy (usually from his eye and/or tentacles) </w:t>
      </w:r>
      <w:r w:rsidRPr="00694F09">
        <w:rPr>
          <w:rStyle w:val="StyleUnderline"/>
        </w:rPr>
        <w:t xml:space="preserve">and affect </w:t>
      </w:r>
      <w:r w:rsidRPr="00F86A12">
        <w:rPr>
          <w:rStyle w:val="StyleUnderline"/>
          <w:highlight w:val="cyan"/>
        </w:rPr>
        <w:t>transmutations on a planetary scale</w:t>
      </w:r>
      <w:r w:rsidRPr="00694F09">
        <w:rPr>
          <w:rStyle w:val="StyleUnderline"/>
        </w:rPr>
        <w:t>.[</w:t>
      </w:r>
      <w:r w:rsidRPr="00694F09">
        <w:rPr>
          <w:sz w:val="16"/>
        </w:rPr>
        <w:t xml:space="preserve">53] </w:t>
      </w:r>
      <w:r w:rsidRPr="00694F09">
        <w:rPr>
          <w:rStyle w:val="StyleUnderline"/>
        </w:rPr>
        <w:t xml:space="preserve">His skin is rubbery and armored, making him </w:t>
      </w:r>
      <w:r w:rsidRPr="00F86A12">
        <w:rPr>
          <w:rStyle w:val="Emphasis"/>
          <w:highlight w:val="cyan"/>
        </w:rPr>
        <w:t>difficult to damage</w:t>
      </w:r>
      <w:r w:rsidRPr="00694F09">
        <w:rPr>
          <w:rStyle w:val="StyleUnderline"/>
        </w:rPr>
        <w:t xml:space="preserve"> except by the most powerful magics</w:t>
      </w:r>
      <w:r w:rsidRPr="00694F09">
        <w:rPr>
          <w:sz w:val="16"/>
        </w:rPr>
        <w:t xml:space="preserve">. Though he often appears as a scaly being with six to eight tentacles and a great, central eye, during the </w:t>
      </w:r>
      <w:proofErr w:type="spellStart"/>
      <w:r w:rsidRPr="00694F09">
        <w:rPr>
          <w:sz w:val="16"/>
        </w:rPr>
        <w:t>Hyborean</w:t>
      </w:r>
      <w:proofErr w:type="spellEnd"/>
      <w:r w:rsidRPr="00694F09">
        <w:rPr>
          <w:sz w:val="16"/>
        </w:rPr>
        <w:t xml:space="preserve"> Age he was also seen to have numerous pincers, claws, and insectoid limbs, in addition to a large, fanged maw. Similarly, he has been depicted as either greenish or purple in color. It is stated by The Vision that </w:t>
      </w:r>
      <w:proofErr w:type="spellStart"/>
      <w:r w:rsidRPr="00694F09">
        <w:rPr>
          <w:sz w:val="16"/>
        </w:rPr>
        <w:t>Shuma-Gorath</w:t>
      </w:r>
      <w:proofErr w:type="spellEnd"/>
      <w:r w:rsidRPr="00694F09">
        <w:rPr>
          <w:sz w:val="16"/>
        </w:rPr>
        <w:t xml:space="preserve"> exists on many planes and thus his true form cannot be seen by humans. </w:t>
      </w:r>
      <w:r w:rsidRPr="00694F09">
        <w:rPr>
          <w:rStyle w:val="StyleUnderline"/>
        </w:rPr>
        <w:t>Presumably, he can alter the form people see him as to his will</w:t>
      </w:r>
      <w:r w:rsidRPr="00694F09">
        <w:rPr>
          <w:sz w:val="16"/>
        </w:rPr>
        <w:t xml:space="preserve">. According to </w:t>
      </w:r>
      <w:proofErr w:type="spellStart"/>
      <w:r w:rsidRPr="00694F09">
        <w:rPr>
          <w:sz w:val="16"/>
        </w:rPr>
        <w:t>Shuma-Gorath</w:t>
      </w:r>
      <w:proofErr w:type="spellEnd"/>
      <w:r w:rsidRPr="00694F09">
        <w:rPr>
          <w:sz w:val="16"/>
        </w:rPr>
        <w:t xml:space="preserve"> himself, he is nothing except his power and his form is merely a shell that contains it.[53] His size seems to be related to his power, as he is truly gigantic in his home dimension. On Earth he has always appeared substantially smaller, though it is confirmed that only the smallest part of </w:t>
      </w:r>
      <w:proofErr w:type="spellStart"/>
      <w:r w:rsidRPr="00694F09">
        <w:rPr>
          <w:sz w:val="16"/>
        </w:rPr>
        <w:t>Shuma-Gorath's</w:t>
      </w:r>
      <w:proofErr w:type="spellEnd"/>
      <w:r w:rsidRPr="00694F09">
        <w:rPr>
          <w:sz w:val="16"/>
        </w:rPr>
        <w:t xml:space="preserve"> essence manifests on Earth when he is invoked, thus he has only been seen at full power within his home dimension. </w:t>
      </w:r>
      <w:r w:rsidRPr="00694F09">
        <w:rPr>
          <w:rStyle w:val="StyleUnderline"/>
        </w:rPr>
        <w:t xml:space="preserve">The power of </w:t>
      </w:r>
      <w:proofErr w:type="spellStart"/>
      <w:r w:rsidRPr="00694F09">
        <w:rPr>
          <w:rStyle w:val="StyleUnderline"/>
        </w:rPr>
        <w:t>Shuma-Gorath</w:t>
      </w:r>
      <w:proofErr w:type="spellEnd"/>
      <w:r w:rsidRPr="00694F09">
        <w:rPr>
          <w:rStyle w:val="StyleUnderline"/>
        </w:rPr>
        <w:t xml:space="preserve"> is such that he can </w:t>
      </w:r>
      <w:r w:rsidRPr="00F86A12">
        <w:rPr>
          <w:rStyle w:val="Emphasis"/>
          <w:highlight w:val="cyan"/>
        </w:rPr>
        <w:t>destroy multiple galaxies</w:t>
      </w:r>
      <w:r w:rsidRPr="00694F09">
        <w:rPr>
          <w:rStyle w:val="StyleUnderline"/>
        </w:rPr>
        <w:t xml:space="preserve"> solely </w:t>
      </w:r>
      <w:r w:rsidRPr="00F86A12">
        <w:rPr>
          <w:rStyle w:val="StyleUnderline"/>
          <w:highlight w:val="cyan"/>
        </w:rPr>
        <w:t>through</w:t>
      </w:r>
      <w:r w:rsidRPr="00694F09">
        <w:rPr>
          <w:rStyle w:val="StyleUnderline"/>
        </w:rPr>
        <w:t xml:space="preserve"> his </w:t>
      </w:r>
      <w:r w:rsidRPr="00F86A12">
        <w:rPr>
          <w:rStyle w:val="StyleUnderline"/>
          <w:highlight w:val="cyan"/>
        </w:rPr>
        <w:t>aura</w:t>
      </w:r>
      <w:r w:rsidRPr="00694F09">
        <w:rPr>
          <w:rStyle w:val="StyleUnderline"/>
        </w:rPr>
        <w:t>-pressure</w:t>
      </w:r>
      <w:r w:rsidRPr="00694F09">
        <w:rPr>
          <w:sz w:val="16"/>
        </w:rPr>
        <w:t xml:space="preserve">.[54] </w:t>
      </w:r>
      <w:proofErr w:type="spellStart"/>
      <w:r w:rsidRPr="00694F09">
        <w:rPr>
          <w:sz w:val="16"/>
        </w:rPr>
        <w:t>Shuma-Gorath</w:t>
      </w:r>
      <w:proofErr w:type="spellEnd"/>
      <w:r w:rsidRPr="00694F09">
        <w:rPr>
          <w:sz w:val="16"/>
        </w:rPr>
        <w:t xml:space="preserve"> also </w:t>
      </w:r>
      <w:proofErr w:type="gramStart"/>
      <w:r w:rsidRPr="00694F09">
        <w:rPr>
          <w:sz w:val="16"/>
        </w:rPr>
        <w:t>has the ability to</w:t>
      </w:r>
      <w:proofErr w:type="gramEnd"/>
      <w:r w:rsidRPr="00694F09">
        <w:rPr>
          <w:sz w:val="16"/>
        </w:rPr>
        <w:t xml:space="preserve"> </w:t>
      </w:r>
      <w:r w:rsidRPr="00F86A12">
        <w:rPr>
          <w:rStyle w:val="StyleUnderline"/>
          <w:highlight w:val="cyan"/>
        </w:rPr>
        <w:t>destroy realities</w:t>
      </w:r>
      <w:r w:rsidRPr="00694F09">
        <w:rPr>
          <w:rStyle w:val="StyleUnderline"/>
        </w:rPr>
        <w:t xml:space="preserve"> by using all of his tentacles to </w:t>
      </w:r>
      <w:r w:rsidRPr="00F86A12">
        <w:rPr>
          <w:rStyle w:val="StyleUnderline"/>
          <w:highlight w:val="cyan"/>
        </w:rPr>
        <w:t>create a ball of energy</w:t>
      </w:r>
      <w:r w:rsidRPr="00694F09">
        <w:rPr>
          <w:rStyle w:val="StyleUnderline"/>
        </w:rPr>
        <w:t xml:space="preserve"> which he fires at the reality</w:t>
      </w:r>
      <w:r w:rsidRPr="00694F09">
        <w:rPr>
          <w:sz w:val="16"/>
        </w:rPr>
        <w:t xml:space="preserve">.[42][43] </w:t>
      </w:r>
      <w:proofErr w:type="spellStart"/>
      <w:r w:rsidRPr="00694F09">
        <w:rPr>
          <w:sz w:val="16"/>
        </w:rPr>
        <w:t>Shuma-Gorath's</w:t>
      </w:r>
      <w:proofErr w:type="spellEnd"/>
      <w:r w:rsidRPr="00694F09">
        <w:rPr>
          <w:sz w:val="16"/>
        </w:rPr>
        <w:t xml:space="preserve"> name is often invoked across many dimensions by beings seeking dark power. Physical Strength </w:t>
      </w:r>
      <w:r w:rsidRPr="00694F09">
        <w:rPr>
          <w:rStyle w:val="Emphasis"/>
        </w:rPr>
        <w:t xml:space="preserve">Superhuman with an </w:t>
      </w:r>
      <w:r w:rsidRPr="00F86A12">
        <w:rPr>
          <w:rStyle w:val="Emphasis"/>
          <w:highlight w:val="cyan"/>
        </w:rPr>
        <w:t>unknown upper limit</w:t>
      </w:r>
      <w:r w:rsidRPr="00F86A12">
        <w:rPr>
          <w:sz w:val="16"/>
          <w:highlight w:val="cyan"/>
        </w:rPr>
        <w:t>.</w:t>
      </w:r>
    </w:p>
    <w:p w14:paraId="459D5BB5" w14:textId="77777777" w:rsidR="0080306A" w:rsidRDefault="0080306A" w:rsidP="0080306A">
      <w:pPr>
        <w:pStyle w:val="Heading3"/>
      </w:pPr>
      <w:r>
        <w:lastRenderedPageBreak/>
        <w:t>Framing</w:t>
      </w:r>
    </w:p>
    <w:p w14:paraId="40D404D9" w14:textId="77777777" w:rsidR="0080306A" w:rsidRPr="00F216BE" w:rsidRDefault="0080306A" w:rsidP="0080306A">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20CAC75C" w14:textId="77777777" w:rsidR="0080306A" w:rsidRPr="00F216BE" w:rsidRDefault="0080306A" w:rsidP="0080306A">
      <w:pPr>
        <w:keepNext/>
        <w:keepLines/>
        <w:spacing w:before="40"/>
        <w:outlineLvl w:val="3"/>
        <w:rPr>
          <w:rFonts w:eastAsiaTheme="majorEastAsia"/>
          <w:b/>
          <w:iCs/>
          <w:sz w:val="26"/>
        </w:rPr>
      </w:pPr>
      <w:r w:rsidRPr="00F216BE">
        <w:rPr>
          <w:rFonts w:eastAsiaTheme="majorEastAsia"/>
          <w:b/>
          <w:iCs/>
          <w:sz w:val="26"/>
        </w:rPr>
        <w:t xml:space="preserve">Pleasure and pain are </w:t>
      </w:r>
      <w:r w:rsidRPr="00F216BE">
        <w:rPr>
          <w:rFonts w:eastAsiaTheme="majorEastAsia"/>
          <w:b/>
          <w:iCs/>
          <w:sz w:val="26"/>
          <w:u w:val="single"/>
        </w:rPr>
        <w:t>intrinsic value</w:t>
      </w:r>
      <w:r w:rsidRPr="00F216BE">
        <w:rPr>
          <w:rFonts w:eastAsiaTheme="majorEastAsia"/>
          <w:b/>
          <w:iCs/>
          <w:sz w:val="26"/>
        </w:rPr>
        <w:t xml:space="preserve"> and </w:t>
      </w:r>
      <w:r w:rsidRPr="00F216BE">
        <w:rPr>
          <w:rFonts w:eastAsiaTheme="majorEastAsia"/>
          <w:b/>
          <w:iCs/>
          <w:sz w:val="26"/>
          <w:u w:val="single"/>
        </w:rPr>
        <w:t>disvalue</w:t>
      </w:r>
    </w:p>
    <w:p w14:paraId="1E4ED5B0" w14:textId="77777777" w:rsidR="0080306A" w:rsidRPr="00F216BE" w:rsidRDefault="0080306A" w:rsidP="0080306A">
      <w:pPr>
        <w:rPr>
          <w:b/>
          <w:bCs/>
          <w:sz w:val="26"/>
        </w:rPr>
      </w:pPr>
      <w:r w:rsidRPr="00F216BE">
        <w:rPr>
          <w:b/>
          <w:bCs/>
          <w:sz w:val="26"/>
        </w:rPr>
        <w:t>Blum et al. 18</w:t>
      </w:r>
    </w:p>
    <w:p w14:paraId="51687C6E" w14:textId="77777777" w:rsidR="0080306A" w:rsidRPr="00F216BE" w:rsidRDefault="0080306A" w:rsidP="0080306A">
      <w:pPr>
        <w:rPr>
          <w:sz w:val="16"/>
          <w:szCs w:val="16"/>
        </w:rPr>
      </w:pPr>
      <w:r w:rsidRPr="00F216BE">
        <w:rPr>
          <w:sz w:val="16"/>
          <w:szCs w:val="16"/>
        </w:rPr>
        <w:t xml:space="preserve">Kenneth Blum, 1Department of Psychiatry, </w:t>
      </w:r>
      <w:proofErr w:type="spellStart"/>
      <w:r w:rsidRPr="00F216BE">
        <w:rPr>
          <w:sz w:val="16"/>
          <w:szCs w:val="16"/>
        </w:rPr>
        <w:t>Boonshoft</w:t>
      </w:r>
      <w:proofErr w:type="spellEnd"/>
      <w:r w:rsidRPr="00F216BE">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216BE">
        <w:rPr>
          <w:sz w:val="16"/>
          <w:szCs w:val="16"/>
        </w:rPr>
        <w:t>Geneus</w:t>
      </w:r>
      <w:proofErr w:type="spellEnd"/>
      <w:r w:rsidRPr="00F216BE">
        <w:rPr>
          <w:sz w:val="16"/>
          <w:szCs w:val="16"/>
        </w:rPr>
        <w:t xml:space="preserve"> Health LLC, San Antonio, TX, USA 6Department of Addiction Research &amp; Therapy, </w:t>
      </w:r>
      <w:proofErr w:type="spellStart"/>
      <w:r w:rsidRPr="00F216BE">
        <w:rPr>
          <w:sz w:val="16"/>
          <w:szCs w:val="16"/>
        </w:rPr>
        <w:t>Nupathways</w:t>
      </w:r>
      <w:proofErr w:type="spellEnd"/>
      <w:r w:rsidRPr="00F216BE">
        <w:rPr>
          <w:sz w:val="16"/>
          <w:szCs w:val="16"/>
        </w:rPr>
        <w:t xml:space="preserve"> Inc., </w:t>
      </w:r>
      <w:proofErr w:type="spellStart"/>
      <w:r w:rsidRPr="00F216BE">
        <w:rPr>
          <w:sz w:val="16"/>
          <w:szCs w:val="16"/>
        </w:rPr>
        <w:t>Innsbrook</w:t>
      </w:r>
      <w:proofErr w:type="spellEnd"/>
      <w:r w:rsidRPr="00F216BE">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216BE">
        <w:rPr>
          <w:sz w:val="16"/>
          <w:szCs w:val="16"/>
        </w:rPr>
        <w:t>Eötvös</w:t>
      </w:r>
      <w:proofErr w:type="spellEnd"/>
      <w:r w:rsidRPr="00F216BE">
        <w:rPr>
          <w:sz w:val="16"/>
          <w:szCs w:val="16"/>
        </w:rPr>
        <w:t xml:space="preserve"> </w:t>
      </w:r>
      <w:proofErr w:type="spellStart"/>
      <w:r w:rsidRPr="00F216BE">
        <w:rPr>
          <w:sz w:val="16"/>
          <w:szCs w:val="16"/>
        </w:rPr>
        <w:t>Loránd</w:t>
      </w:r>
      <w:proofErr w:type="spellEnd"/>
      <w:r w:rsidRPr="00F216BE">
        <w:rPr>
          <w:sz w:val="16"/>
          <w:szCs w:val="16"/>
        </w:rPr>
        <w:t xml:space="preserve"> University, Budapest, Hungary 10Division of Addiction Research, Dominion Diagnostics, LLC. North Kingston, RI, USA 11Victory Nutrition International, </w:t>
      </w:r>
      <w:proofErr w:type="spellStart"/>
      <w:r w:rsidRPr="00F216BE">
        <w:rPr>
          <w:sz w:val="16"/>
          <w:szCs w:val="16"/>
        </w:rPr>
        <w:t>Lederach</w:t>
      </w:r>
      <w:proofErr w:type="spellEnd"/>
      <w:r w:rsidRPr="00F216BE">
        <w:rPr>
          <w:sz w:val="16"/>
          <w:szCs w:val="16"/>
        </w:rPr>
        <w:t xml:space="preserve">, PA., USA 12National Human Genome Center at Howard University, Washington, DC., USA, Marjorie </w:t>
      </w:r>
      <w:proofErr w:type="spellStart"/>
      <w:r w:rsidRPr="00F216BE">
        <w:rPr>
          <w:sz w:val="16"/>
          <w:szCs w:val="16"/>
        </w:rPr>
        <w:t>Gondré</w:t>
      </w:r>
      <w:proofErr w:type="spellEnd"/>
      <w:r w:rsidRPr="00F216BE">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216BE">
        <w:rPr>
          <w:sz w:val="16"/>
          <w:szCs w:val="16"/>
        </w:rPr>
        <w:t>Modestino</w:t>
      </w:r>
      <w:proofErr w:type="spellEnd"/>
      <w:r w:rsidRPr="00F216BE">
        <w:rPr>
          <w:sz w:val="16"/>
          <w:szCs w:val="16"/>
        </w:rPr>
        <w:t xml:space="preserve">, 14Department of Psychology, Curry College, Milton, MA, USA, Rajendra D </w:t>
      </w:r>
      <w:proofErr w:type="spellStart"/>
      <w:r w:rsidRPr="00F216BE">
        <w:rPr>
          <w:sz w:val="16"/>
          <w:szCs w:val="16"/>
        </w:rPr>
        <w:t>Badgaiyan</w:t>
      </w:r>
      <w:proofErr w:type="spellEnd"/>
      <w:r w:rsidRPr="00F216BE">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F216BE">
          <w:rPr>
            <w:sz w:val="16"/>
            <w:szCs w:val="16"/>
          </w:rPr>
          <w:t>https://www.ncbi.nlm.nih.gov/pmc/articles/PMC6446569/</w:t>
        </w:r>
      </w:hyperlink>
      <w:r w:rsidRPr="00F216BE">
        <w:rPr>
          <w:sz w:val="16"/>
          <w:szCs w:val="16"/>
        </w:rPr>
        <w:t>, R.S.</w:t>
      </w:r>
    </w:p>
    <w:p w14:paraId="307A6A58" w14:textId="77777777" w:rsidR="0080306A" w:rsidRPr="00F216BE" w:rsidRDefault="0080306A" w:rsidP="0080306A">
      <w:pPr>
        <w:rPr>
          <w:sz w:val="16"/>
        </w:rPr>
      </w:pPr>
      <w:r w:rsidRPr="00F216BE">
        <w:rPr>
          <w:b/>
          <w:bCs/>
          <w:highlight w:val="green"/>
          <w:u w:val="single"/>
        </w:rPr>
        <w:t>Pleasure</w:t>
      </w:r>
      <w:r w:rsidRPr="00F216BE">
        <w:rPr>
          <w:u w:val="single"/>
        </w:rPr>
        <w:t xml:space="preserve"> is not only</w:t>
      </w:r>
      <w:r w:rsidRPr="00F216BE">
        <w:rPr>
          <w:sz w:val="16"/>
        </w:rPr>
        <w:t xml:space="preserve"> one of the three </w:t>
      </w:r>
      <w:r w:rsidRPr="00F216BE">
        <w:rPr>
          <w:u w:val="single"/>
        </w:rPr>
        <w:t xml:space="preserve">primary reward </w:t>
      </w:r>
      <w:proofErr w:type="gramStart"/>
      <w:r w:rsidRPr="00F216BE">
        <w:rPr>
          <w:u w:val="single"/>
        </w:rPr>
        <w:t>functions</w:t>
      </w:r>
      <w:proofErr w:type="gramEnd"/>
      <w:r w:rsidRPr="00F216BE">
        <w:rPr>
          <w:sz w:val="16"/>
        </w:rPr>
        <w:t xml:space="preserve"> but </w:t>
      </w:r>
      <w:r w:rsidRPr="00F216BE">
        <w:rPr>
          <w:u w:val="single"/>
        </w:rPr>
        <w:t xml:space="preserve">it also </w:t>
      </w:r>
      <w:r w:rsidRPr="00F216BE">
        <w:rPr>
          <w:b/>
          <w:bCs/>
          <w:highlight w:val="green"/>
          <w:u w:val="single"/>
        </w:rPr>
        <w:t>defines reward.</w:t>
      </w:r>
      <w:r w:rsidRPr="00F216BE">
        <w:rPr>
          <w:sz w:val="16"/>
        </w:rPr>
        <w:t xml:space="preserve"> As homeostasis explains the </w:t>
      </w:r>
      <w:r w:rsidRPr="00F216BE">
        <w:rPr>
          <w:u w:val="single"/>
        </w:rPr>
        <w:t>functions of</w:t>
      </w:r>
      <w:r w:rsidRPr="00F216BE">
        <w:rPr>
          <w:sz w:val="16"/>
        </w:rPr>
        <w:t xml:space="preserve"> only a limited number of </w:t>
      </w:r>
      <w:r w:rsidRPr="00F216BE">
        <w:rPr>
          <w:u w:val="single"/>
        </w:rPr>
        <w:t>rewards, the</w:t>
      </w:r>
      <w:r w:rsidRPr="00F216BE">
        <w:rPr>
          <w:sz w:val="16"/>
        </w:rPr>
        <w:t xml:space="preserve"> principal </w:t>
      </w:r>
      <w:r w:rsidRPr="00F216BE">
        <w:rPr>
          <w:highlight w:val="green"/>
          <w:u w:val="single"/>
        </w:rPr>
        <w:t>reason why particular stimuli</w:t>
      </w:r>
      <w:r w:rsidRPr="00F216BE">
        <w:rPr>
          <w:u w:val="single"/>
        </w:rPr>
        <w:t xml:space="preserve">, objects, events, situations, and activities </w:t>
      </w:r>
      <w:r w:rsidRPr="00F216BE">
        <w:rPr>
          <w:highlight w:val="green"/>
          <w:u w:val="single"/>
        </w:rPr>
        <w:t>are rewarding</w:t>
      </w:r>
      <w:r w:rsidRPr="00F216BE">
        <w:rPr>
          <w:sz w:val="16"/>
        </w:rPr>
        <w:t xml:space="preserve"> may be </w:t>
      </w:r>
      <w:r w:rsidRPr="00F216BE">
        <w:rPr>
          <w:highlight w:val="green"/>
          <w:u w:val="single"/>
        </w:rPr>
        <w:t>due to pleasure.</w:t>
      </w:r>
      <w:r w:rsidRPr="00F216BE">
        <w:rPr>
          <w:sz w:val="16"/>
        </w:rPr>
        <w:t xml:space="preserve"> This applies </w:t>
      </w:r>
      <w:proofErr w:type="gramStart"/>
      <w:r w:rsidRPr="00F216BE">
        <w:rPr>
          <w:sz w:val="16"/>
        </w:rPr>
        <w:t>first of all</w:t>
      </w:r>
      <w:proofErr w:type="gramEnd"/>
      <w:r w:rsidRPr="00F216BE">
        <w:rPr>
          <w:sz w:val="16"/>
        </w:rPr>
        <w:t xml:space="preserve"> to sex and to the primary homeostatic rewards of food and liquid and extends to money, taste, beauty, social encounters and nonmaterial, internally set, and intrinsic rewards. </w:t>
      </w:r>
      <w:r w:rsidRPr="00F216BE">
        <w:rPr>
          <w:highlight w:val="green"/>
          <w:u w:val="single"/>
        </w:rPr>
        <w:t>Pleasure</w:t>
      </w:r>
      <w:r w:rsidRPr="00F216BE">
        <w:rPr>
          <w:u w:val="single"/>
        </w:rPr>
        <w:t>, as the primary effect of rewards</w:t>
      </w:r>
      <w:r w:rsidRPr="00F216BE">
        <w:rPr>
          <w:sz w:val="16"/>
        </w:rPr>
        <w:t xml:space="preserve">, drives the prime reward functions of learning, approach behavior, and decision making and </w:t>
      </w:r>
      <w:r w:rsidRPr="00F216BE">
        <w:rPr>
          <w:highlight w:val="green"/>
          <w:u w:val="single"/>
        </w:rPr>
        <w:t xml:space="preserve">provides the </w:t>
      </w:r>
      <w:r w:rsidRPr="00F216BE">
        <w:rPr>
          <w:b/>
          <w:bCs/>
          <w:highlight w:val="green"/>
          <w:u w:val="single"/>
        </w:rPr>
        <w:t>basis for hedonic theories</w:t>
      </w:r>
      <w:r w:rsidRPr="00F216BE">
        <w:rPr>
          <w:u w:val="single"/>
        </w:rPr>
        <w:t xml:space="preserve"> of reward function. </w:t>
      </w:r>
      <w:r w:rsidRPr="00F216BE">
        <w:rPr>
          <w:highlight w:val="green"/>
          <w:u w:val="single"/>
        </w:rPr>
        <w:t>We are attracted by</w:t>
      </w:r>
      <w:r w:rsidRPr="00F216BE">
        <w:rPr>
          <w:sz w:val="16"/>
        </w:rPr>
        <w:t xml:space="preserve"> most </w:t>
      </w:r>
      <w:r w:rsidRPr="00F216BE">
        <w:rPr>
          <w:highlight w:val="green"/>
          <w:u w:val="single"/>
        </w:rPr>
        <w:t>rewards</w:t>
      </w:r>
      <w:r w:rsidRPr="00F216BE">
        <w:rPr>
          <w:u w:val="single"/>
        </w:rPr>
        <w:t xml:space="preserve"> and exert intense efforts to obtain them</w:t>
      </w:r>
      <w:r w:rsidRPr="00F216BE">
        <w:rPr>
          <w:sz w:val="16"/>
        </w:rPr>
        <w:t xml:space="preserve">, just </w:t>
      </w:r>
      <w:r w:rsidRPr="00F216BE">
        <w:rPr>
          <w:highlight w:val="green"/>
          <w:u w:val="single"/>
        </w:rPr>
        <w:t>because they are enjoyable</w:t>
      </w:r>
      <w:r w:rsidRPr="00F216B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216BE">
        <w:rPr>
          <w:u w:val="single"/>
        </w:rPr>
        <w:t>using both humans and detailed invasive brain analysis of animals has discovered some critical ways that the brain processes pleasure</w:t>
      </w:r>
      <w:r w:rsidRPr="00F216BE">
        <w:rPr>
          <w:sz w:val="16"/>
        </w:rPr>
        <w:t xml:space="preserve"> [14]. </w:t>
      </w:r>
      <w:r w:rsidRPr="00F216BE">
        <w:rPr>
          <w:u w:val="single"/>
        </w:rPr>
        <w:t>Pleasure as a hallmark of reward is sufficient for defining a reward</w:t>
      </w:r>
      <w:r w:rsidRPr="00F216BE">
        <w:rPr>
          <w:sz w:val="16"/>
        </w:rPr>
        <w:t xml:space="preserve">, but it may not be necessary. </w:t>
      </w:r>
      <w:r w:rsidRPr="00F216BE">
        <w:rPr>
          <w:u w:val="single"/>
        </w:rPr>
        <w:t>A reward may generate positive</w:t>
      </w:r>
      <w:r w:rsidRPr="00F216BE">
        <w:rPr>
          <w:sz w:val="16"/>
        </w:rPr>
        <w:t xml:space="preserve"> learning and approach </w:t>
      </w:r>
      <w:r w:rsidRPr="00F216BE">
        <w:rPr>
          <w:u w:val="single"/>
        </w:rPr>
        <w:t>behavior</w:t>
      </w:r>
      <w:r w:rsidRPr="00F216BE">
        <w:rPr>
          <w:sz w:val="16"/>
        </w:rPr>
        <w:t xml:space="preserve"> simply </w:t>
      </w:r>
      <w:r w:rsidRPr="00F216BE">
        <w:rPr>
          <w:u w:val="single"/>
        </w:rPr>
        <w:t>because it contains substances that are essential for body function.</w:t>
      </w:r>
      <w:r w:rsidRPr="00F216B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216BE">
        <w:rPr>
          <w:u w:val="single"/>
        </w:rPr>
        <w:t>evolution and its basic principles found</w:t>
      </w:r>
      <w:r w:rsidRPr="00F216BE">
        <w:rPr>
          <w:sz w:val="16"/>
        </w:rPr>
        <w:t xml:space="preserve"> various </w:t>
      </w:r>
      <w:r w:rsidRPr="00F216BE">
        <w:rPr>
          <w:u w:val="single"/>
        </w:rPr>
        <w:t>mechanisms that steer behavior and biological development.</w:t>
      </w:r>
      <w:r w:rsidRPr="00F216B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F216BE">
        <w:rPr>
          <w:sz w:val="16"/>
        </w:rPr>
        <w:lastRenderedPageBreak/>
        <w:t xml:space="preserve">desperately search for it. It is well established that modern biological theory conjectures that </w:t>
      </w:r>
      <w:r w:rsidRPr="00F216BE">
        <w:rPr>
          <w:b/>
          <w:bCs/>
          <w:highlight w:val="green"/>
          <w:u w:val="single"/>
        </w:rPr>
        <w:t>organisms are</w:t>
      </w:r>
      <w:r w:rsidRPr="00F216BE">
        <w:rPr>
          <w:u w:val="single"/>
        </w:rPr>
        <w:t xml:space="preserve"> the </w:t>
      </w:r>
      <w:r w:rsidRPr="00F216BE">
        <w:rPr>
          <w:b/>
          <w:bCs/>
          <w:highlight w:val="green"/>
          <w:u w:val="single"/>
        </w:rPr>
        <w:t>result of evolutionary competition.</w:t>
      </w:r>
      <w:r w:rsidRPr="00F216BE">
        <w:rPr>
          <w:sz w:val="16"/>
        </w:rPr>
        <w:t xml:space="preserve"> In fact, Richard </w:t>
      </w:r>
      <w:r w:rsidRPr="00F216BE">
        <w:rPr>
          <w:u w:val="single"/>
        </w:rPr>
        <w:t>Dawkins stresses gene survival and propagation as the basic mechanism of life</w:t>
      </w:r>
      <w:r w:rsidRPr="00F216BE">
        <w:rPr>
          <w:sz w:val="16"/>
        </w:rPr>
        <w:t xml:space="preserve"> [20]. Only genes that lead to </w:t>
      </w:r>
      <w:r w:rsidRPr="00F216BE">
        <w:rPr>
          <w:u w:val="single"/>
        </w:rPr>
        <w:t>the fittest phenotype will make it.</w:t>
      </w:r>
      <w:r w:rsidRPr="00F216BE">
        <w:rPr>
          <w:sz w:val="16"/>
        </w:rPr>
        <w:t xml:space="preserve"> It is noteworthy that the phenotype is selected based on behavior that maximizes gene propagation. To do so, the phenotype must survive and generate offspring, and be better at it than its competitors. Thus, </w:t>
      </w:r>
      <w:r w:rsidRPr="00F216BE">
        <w:rPr>
          <w:u w:val="single"/>
        </w:rPr>
        <w:t xml:space="preserve">the ultimate, distal function of </w:t>
      </w:r>
      <w:r w:rsidRPr="00F216BE">
        <w:rPr>
          <w:highlight w:val="green"/>
          <w:u w:val="single"/>
        </w:rPr>
        <w:t>rewards</w:t>
      </w:r>
      <w:r w:rsidRPr="00F216BE">
        <w:rPr>
          <w:u w:val="single"/>
        </w:rPr>
        <w:t xml:space="preserve"> is to </w:t>
      </w:r>
      <w:r w:rsidRPr="00F216BE">
        <w:rPr>
          <w:highlight w:val="green"/>
          <w:u w:val="single"/>
        </w:rPr>
        <w:t>increase evolutionary fitness</w:t>
      </w:r>
      <w:r w:rsidRPr="00F216B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216BE">
        <w:rPr>
          <w:u w:val="single"/>
        </w:rPr>
        <w:t>Behavioral reward functions have evolved to help individuals to survive and propagate their genes</w:t>
      </w:r>
      <w:r w:rsidRPr="00F216BE">
        <w:rPr>
          <w:sz w:val="16"/>
        </w:rPr>
        <w:t xml:space="preserve">. Apparently, </w:t>
      </w:r>
      <w:r w:rsidRPr="00F216BE">
        <w:rPr>
          <w:u w:val="single"/>
        </w:rPr>
        <w:t>people need to live well and long enough to reproduce.</w:t>
      </w:r>
      <w:r w:rsidRPr="00F216B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216BE">
        <w:rPr>
          <w:u w:val="single"/>
        </w:rPr>
        <w:t>any small edge will ultimately result in evolutionary advantage</w:t>
      </w:r>
      <w:r w:rsidRPr="00F216B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216BE">
        <w:rPr>
          <w:u w:val="single"/>
        </w:rPr>
        <w:t>Thus</w:t>
      </w:r>
      <w:proofErr w:type="gramEnd"/>
      <w:r w:rsidRPr="00F216BE">
        <w:rPr>
          <w:u w:val="single"/>
        </w:rPr>
        <w:t xml:space="preserve"> the distal reward function in gene propagation and evolutionary fitness defines the proximal reward functions that we see</w:t>
      </w:r>
      <w:r w:rsidRPr="00F216BE">
        <w:rPr>
          <w:sz w:val="16"/>
        </w:rPr>
        <w:t xml:space="preserve"> in everyday behavior. </w:t>
      </w:r>
      <w:r w:rsidRPr="00F216BE">
        <w:rPr>
          <w:highlight w:val="green"/>
          <w:u w:val="single"/>
        </w:rPr>
        <w:t>That is why foods, drinks, mates, and offspring are rewarding.</w:t>
      </w:r>
      <w:r w:rsidRPr="00F216BE">
        <w:rPr>
          <w:u w:val="single"/>
        </w:rPr>
        <w:t xml:space="preserve"> </w:t>
      </w:r>
      <w:r w:rsidRPr="00F216BE">
        <w:rPr>
          <w:sz w:val="16"/>
        </w:rPr>
        <w:t xml:space="preserve">There have been theories linking pleasure as a required component of health benefits </w:t>
      </w:r>
      <w:proofErr w:type="spellStart"/>
      <w:r w:rsidRPr="00F216BE">
        <w:rPr>
          <w:sz w:val="16"/>
        </w:rPr>
        <w:t>salutogenesis</w:t>
      </w:r>
      <w:proofErr w:type="spellEnd"/>
      <w:r w:rsidRPr="00F216BE">
        <w:rPr>
          <w:sz w:val="16"/>
        </w:rPr>
        <w:t>, (</w:t>
      </w:r>
      <w:proofErr w:type="spellStart"/>
      <w:r w:rsidRPr="00F216BE">
        <w:rPr>
          <w:sz w:val="16"/>
        </w:rPr>
        <w:t>salugenesis</w:t>
      </w:r>
      <w:proofErr w:type="spellEnd"/>
      <w:r w:rsidRPr="00F216BE">
        <w:rPr>
          <w:sz w:val="16"/>
        </w:rPr>
        <w:t xml:space="preserve">). In essence, under these terms, </w:t>
      </w:r>
      <w:r w:rsidRPr="00F216BE">
        <w:rPr>
          <w:u w:val="single"/>
        </w:rPr>
        <w:t>pleasure is described as a state or feeling of happiness and satisfaction resulting from an experience that one enjoys.</w:t>
      </w:r>
      <w:r w:rsidRPr="00F216B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216BE">
        <w:rPr>
          <w:sz w:val="16"/>
        </w:rPr>
        <w:t>morphinergic</w:t>
      </w:r>
      <w:proofErr w:type="spellEnd"/>
      <w:r w:rsidRPr="00F216B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216BE">
        <w:rPr>
          <w:sz w:val="16"/>
        </w:rPr>
        <w:t>hypodopaminergia</w:t>
      </w:r>
      <w:proofErr w:type="spellEnd"/>
      <w:r w:rsidRPr="00F216BE">
        <w:rPr>
          <w:sz w:val="16"/>
        </w:rPr>
        <w:t xml:space="preserve"> [24]. Most would agree that pleasurable activities can stimulate personal growth and may help to induce healthy behavioral changes, including stress management [25]. The work of </w:t>
      </w:r>
      <w:proofErr w:type="spellStart"/>
      <w:r w:rsidRPr="00F216BE">
        <w:rPr>
          <w:sz w:val="16"/>
        </w:rPr>
        <w:t>Esch</w:t>
      </w:r>
      <w:proofErr w:type="spellEnd"/>
      <w:r w:rsidRPr="00F216B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F216BE">
        <w:rPr>
          <w:sz w:val="16"/>
        </w:rPr>
        <w:t>As</w:t>
      </w:r>
      <w:proofErr w:type="gramEnd"/>
      <w:r w:rsidRPr="00F216B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216BE">
        <w:rPr>
          <w:sz w:val="16"/>
        </w:rPr>
        <w:t>all of</w:t>
      </w:r>
      <w:proofErr w:type="gramEnd"/>
      <w:r w:rsidRPr="00F216BE">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F216BE">
        <w:rPr>
          <w:u w:val="single"/>
        </w:rPr>
        <w:t>pathways for ordinary liking and pleasure</w:t>
      </w:r>
      <w:r w:rsidRPr="00F216BE">
        <w:rPr>
          <w:sz w:val="16"/>
        </w:rPr>
        <w:t xml:space="preserve">, which </w:t>
      </w:r>
      <w:r w:rsidRPr="00F216BE">
        <w:rPr>
          <w:u w:val="single"/>
        </w:rPr>
        <w:t>are limited in scope</w:t>
      </w:r>
      <w:r w:rsidRPr="00F216BE">
        <w:rPr>
          <w:sz w:val="16"/>
        </w:rPr>
        <w:t xml:space="preserve"> as described above in this commentary. However, </w:t>
      </w:r>
      <w:r w:rsidRPr="00F216BE">
        <w:rPr>
          <w:u w:val="single"/>
        </w:rPr>
        <w:t xml:space="preserve">there are </w:t>
      </w:r>
      <w:r w:rsidRPr="00F216BE">
        <w:rPr>
          <w:b/>
          <w:bCs/>
          <w:highlight w:val="green"/>
          <w:u w:val="single"/>
        </w:rPr>
        <w:t>many brain regions</w:t>
      </w:r>
      <w:r w:rsidRPr="00F216BE">
        <w:rPr>
          <w:sz w:val="16"/>
        </w:rPr>
        <w:t xml:space="preserve">, often termed hot and cold spots, </w:t>
      </w:r>
      <w:r w:rsidRPr="00F216BE">
        <w:rPr>
          <w:u w:val="single"/>
        </w:rPr>
        <w:t xml:space="preserve">that significantly </w:t>
      </w:r>
      <w:r w:rsidRPr="00F216BE">
        <w:rPr>
          <w:b/>
          <w:bCs/>
          <w:highlight w:val="green"/>
          <w:u w:val="single"/>
        </w:rPr>
        <w:t>modulate</w:t>
      </w:r>
      <w:r w:rsidRPr="00F216BE">
        <w:rPr>
          <w:sz w:val="16"/>
        </w:rPr>
        <w:t xml:space="preserve"> (increase or decrease) </w:t>
      </w:r>
      <w:r w:rsidRPr="00F216BE">
        <w:rPr>
          <w:u w:val="single"/>
        </w:rPr>
        <w:t xml:space="preserve">our </w:t>
      </w:r>
      <w:r w:rsidRPr="00F216BE">
        <w:rPr>
          <w:b/>
          <w:bCs/>
          <w:highlight w:val="green"/>
          <w:u w:val="single"/>
        </w:rPr>
        <w:t>pleasure or</w:t>
      </w:r>
      <w:r w:rsidRPr="00F216BE">
        <w:rPr>
          <w:u w:val="single"/>
        </w:rPr>
        <w:t xml:space="preserve"> even </w:t>
      </w:r>
      <w:r w:rsidRPr="00F216BE">
        <w:rPr>
          <w:b/>
          <w:bCs/>
          <w:highlight w:val="green"/>
          <w:u w:val="single"/>
        </w:rPr>
        <w:t>produce the opposite</w:t>
      </w:r>
      <w:r w:rsidRPr="00F216BE">
        <w:rPr>
          <w:sz w:val="16"/>
        </w:rPr>
        <w:t xml:space="preserve"> of pleasure— that is </w:t>
      </w:r>
      <w:r w:rsidRPr="00F216BE">
        <w:rPr>
          <w:u w:val="single"/>
        </w:rPr>
        <w:t>disgust and fear</w:t>
      </w:r>
      <w:r w:rsidRPr="00F216BE">
        <w:rPr>
          <w:sz w:val="16"/>
        </w:rPr>
        <w:t xml:space="preserve"> [39]. </w:t>
      </w:r>
      <w:r w:rsidRPr="00F216BE">
        <w:rPr>
          <w:u w:val="single"/>
        </w:rPr>
        <w:t>One</w:t>
      </w:r>
      <w:r w:rsidRPr="00F216BE">
        <w:rPr>
          <w:sz w:val="16"/>
        </w:rPr>
        <w:t xml:space="preserve"> specific </w:t>
      </w:r>
      <w:r w:rsidRPr="00F216BE">
        <w:rPr>
          <w:u w:val="single"/>
        </w:rPr>
        <w:t>region</w:t>
      </w:r>
      <w:r w:rsidRPr="00F216BE">
        <w:rPr>
          <w:sz w:val="16"/>
        </w:rPr>
        <w:t xml:space="preserve"> of the nucleus </w:t>
      </w:r>
      <w:proofErr w:type="spellStart"/>
      <w:r w:rsidRPr="00F216BE">
        <w:rPr>
          <w:sz w:val="16"/>
        </w:rPr>
        <w:t>accumbens</w:t>
      </w:r>
      <w:proofErr w:type="spellEnd"/>
      <w:r w:rsidRPr="00F216BE">
        <w:rPr>
          <w:sz w:val="16"/>
        </w:rPr>
        <w:t xml:space="preserve"> </w:t>
      </w:r>
      <w:r w:rsidRPr="00F216BE">
        <w:rPr>
          <w:u w:val="single"/>
        </w:rPr>
        <w:t xml:space="preserve">is organized like a computer keyboard, with </w:t>
      </w:r>
      <w:proofErr w:type="gramStart"/>
      <w:r w:rsidRPr="00F216BE">
        <w:rPr>
          <w:u w:val="single"/>
        </w:rPr>
        <w:t>particular stimulus</w:t>
      </w:r>
      <w:proofErr w:type="gramEnd"/>
      <w:r w:rsidRPr="00F216BE">
        <w:rPr>
          <w:u w:val="single"/>
        </w:rPr>
        <w:t xml:space="preserve"> triggers in rows</w:t>
      </w:r>
      <w:r w:rsidRPr="00F216BE">
        <w:rPr>
          <w:sz w:val="16"/>
        </w:rPr>
        <w:t xml:space="preserve">— producing an increase and decrease of pleasure and disgust. Moreover, </w:t>
      </w:r>
      <w:r w:rsidRPr="00F216BE">
        <w:rPr>
          <w:u w:val="single"/>
        </w:rPr>
        <w:t>the cortex has unique roles in the cognitive evaluation of our feelings of pleasure</w:t>
      </w:r>
      <w:r w:rsidRPr="00F216BE">
        <w:rPr>
          <w:sz w:val="16"/>
        </w:rPr>
        <w:t xml:space="preserve"> [40]. Importantly, the interplay of these multiple triggers and the higher brain centers in the prefrontal cortex are very intricate and are just being uncovered. Desire and reward centers It </w:t>
      </w:r>
      <w:proofErr w:type="gramStart"/>
      <w:r w:rsidRPr="00F216BE">
        <w:rPr>
          <w:sz w:val="16"/>
        </w:rPr>
        <w:t>is</w:t>
      </w:r>
      <w:proofErr w:type="gramEnd"/>
      <w:r w:rsidRPr="00F216BE">
        <w:rPr>
          <w:sz w:val="16"/>
        </w:rPr>
        <w:t xml:space="preserve"> surprising that many different sources of pleasure activate the same circuits between the </w:t>
      </w:r>
      <w:proofErr w:type="spellStart"/>
      <w:r w:rsidRPr="00F216BE">
        <w:rPr>
          <w:sz w:val="16"/>
        </w:rPr>
        <w:t>mesocorticolimbic</w:t>
      </w:r>
      <w:proofErr w:type="spellEnd"/>
      <w:r w:rsidRPr="00F216BE">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F216BE">
        <w:rPr>
          <w:sz w:val="16"/>
        </w:rPr>
        <w:t>accumbens</w:t>
      </w:r>
      <w:proofErr w:type="spellEnd"/>
      <w:r w:rsidRPr="00F216BE">
        <w:rPr>
          <w:sz w:val="16"/>
        </w:rPr>
        <w:t xml:space="preserve"> (Figure 2). It is the cornerstone target to all addictions. The VTA is encompassed with neurons using glutamate, GABA, and dopamine. The nucleus </w:t>
      </w:r>
      <w:proofErr w:type="spellStart"/>
      <w:r w:rsidRPr="00F216BE">
        <w:rPr>
          <w:sz w:val="16"/>
        </w:rPr>
        <w:t>accumbens</w:t>
      </w:r>
      <w:proofErr w:type="spellEnd"/>
      <w:r w:rsidRPr="00F216BE">
        <w:rPr>
          <w:sz w:val="16"/>
        </w:rPr>
        <w:t xml:space="preserve"> (</w:t>
      </w:r>
      <w:proofErr w:type="spellStart"/>
      <w:r w:rsidRPr="00F216BE">
        <w:rPr>
          <w:sz w:val="16"/>
        </w:rPr>
        <w:t>NAc</w:t>
      </w:r>
      <w:proofErr w:type="spellEnd"/>
      <w:r w:rsidRPr="00F216BE">
        <w:rPr>
          <w:sz w:val="16"/>
        </w:rPr>
        <w:t xml:space="preserve">) is located within the ventral striatum and is divided into two </w:t>
      </w:r>
      <w:r w:rsidRPr="00F216BE">
        <w:rPr>
          <w:sz w:val="16"/>
        </w:rPr>
        <w:lastRenderedPageBreak/>
        <w:t xml:space="preserve">sub-regions—the motor and limbic regions associated with its core and shell, respectively. The </w:t>
      </w:r>
      <w:proofErr w:type="spellStart"/>
      <w:r w:rsidRPr="00F216BE">
        <w:rPr>
          <w:sz w:val="16"/>
        </w:rPr>
        <w:t>NAc</w:t>
      </w:r>
      <w:proofErr w:type="spellEnd"/>
      <w:r w:rsidRPr="00F216BE">
        <w:rPr>
          <w:sz w:val="16"/>
        </w:rPr>
        <w:t xml:space="preserve"> has spiny neurons that receive dopamine from the VTA and glutamate (a dopamine driver) from the hippocampus, amygdala and medial prefrontal cortex. Subsequently, the </w:t>
      </w:r>
      <w:proofErr w:type="spellStart"/>
      <w:r w:rsidRPr="00F216BE">
        <w:rPr>
          <w:sz w:val="16"/>
        </w:rPr>
        <w:t>NAc</w:t>
      </w:r>
      <w:proofErr w:type="spellEnd"/>
      <w:r w:rsidRPr="00F216BE">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216BE">
        <w:rPr>
          <w:sz w:val="16"/>
        </w:rPr>
        <w:t>hypodopaminergia</w:t>
      </w:r>
      <w:proofErr w:type="spellEnd"/>
      <w:r w:rsidRPr="00F216BE">
        <w:rPr>
          <w:sz w:val="16"/>
        </w:rPr>
        <w:t xml:space="preserve"> in the “Brain Reward Cascade” that contribute to addiction and compulsive behaviors [3,6,41]. Furthermore, ordinary </w:t>
      </w:r>
      <w:r w:rsidRPr="00F216BE">
        <w:rPr>
          <w:u w:val="single"/>
        </w:rPr>
        <w:t>“</w:t>
      </w:r>
      <w:r w:rsidRPr="00F216BE">
        <w:rPr>
          <w:highlight w:val="green"/>
          <w:u w:val="single"/>
        </w:rPr>
        <w:t>liking</w:t>
      </w:r>
      <w:r w:rsidRPr="00F216BE">
        <w:rPr>
          <w:u w:val="single"/>
        </w:rPr>
        <w:t xml:space="preserve">” of </w:t>
      </w:r>
      <w:r w:rsidRPr="00F216BE">
        <w:rPr>
          <w:highlight w:val="green"/>
          <w:u w:val="single"/>
        </w:rPr>
        <w:t>something</w:t>
      </w:r>
      <w:r w:rsidRPr="00F216BE">
        <w:rPr>
          <w:u w:val="single"/>
        </w:rPr>
        <w:t xml:space="preserve">, or pure pleasure, is </w:t>
      </w:r>
      <w:r w:rsidRPr="00F216BE">
        <w:rPr>
          <w:highlight w:val="green"/>
          <w:u w:val="single"/>
        </w:rPr>
        <w:t>represented by</w:t>
      </w:r>
      <w:r w:rsidRPr="00F216BE">
        <w:rPr>
          <w:sz w:val="16"/>
        </w:rPr>
        <w:t xml:space="preserve"> small </w:t>
      </w:r>
      <w:r w:rsidRPr="00F216BE">
        <w:rPr>
          <w:highlight w:val="green"/>
          <w:u w:val="single"/>
        </w:rPr>
        <w:t>regions</w:t>
      </w:r>
      <w:r w:rsidRPr="00F216BE">
        <w:rPr>
          <w:sz w:val="16"/>
        </w:rPr>
        <w:t xml:space="preserve"> mainly </w:t>
      </w:r>
      <w:r w:rsidRPr="00F216BE">
        <w:rPr>
          <w:highlight w:val="green"/>
          <w:u w:val="single"/>
        </w:rPr>
        <w:t>in the limbic system</w:t>
      </w:r>
      <w:r w:rsidRPr="00F216BE">
        <w:rPr>
          <w:sz w:val="16"/>
        </w:rPr>
        <w:t xml:space="preserve"> (old reptilian part of the brain). These may be </w:t>
      </w:r>
      <w:r w:rsidRPr="00F216BE">
        <w:rPr>
          <w:u w:val="single"/>
        </w:rPr>
        <w:t>part of larger neural circuits.</w:t>
      </w:r>
      <w:r w:rsidRPr="00F216BE">
        <w:rPr>
          <w:sz w:val="16"/>
        </w:rPr>
        <w:t xml:space="preserve"> In Latin, </w:t>
      </w:r>
      <w:proofErr w:type="spellStart"/>
      <w:r w:rsidRPr="00F216BE">
        <w:rPr>
          <w:sz w:val="16"/>
        </w:rPr>
        <w:t>hedus</w:t>
      </w:r>
      <w:proofErr w:type="spellEnd"/>
      <w:r w:rsidRPr="00F216BE">
        <w:rPr>
          <w:sz w:val="16"/>
        </w:rPr>
        <w:t xml:space="preserve"> is the term for “sweet”; and in Greek, </w:t>
      </w:r>
      <w:proofErr w:type="spellStart"/>
      <w:r w:rsidRPr="00F216BE">
        <w:rPr>
          <w:sz w:val="16"/>
        </w:rPr>
        <w:t>hodone</w:t>
      </w:r>
      <w:proofErr w:type="spellEnd"/>
      <w:r w:rsidRPr="00F216B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F216BE">
        <w:rPr>
          <w:sz w:val="16"/>
        </w:rPr>
        <w:t>In an attempt to</w:t>
      </w:r>
      <w:proofErr w:type="gramEnd"/>
      <w:r w:rsidRPr="00F216BE">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216BE">
        <w:rPr>
          <w:sz w:val="16"/>
        </w:rPr>
        <w:t>a majority of</w:t>
      </w:r>
      <w:proofErr w:type="gramEnd"/>
      <w:r w:rsidRPr="00F216BE">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F216BE">
        <w:rPr>
          <w:sz w:val="16"/>
        </w:rPr>
        <w:t>networks, and</w:t>
      </w:r>
      <w:proofErr w:type="gramEnd"/>
      <w:r w:rsidRPr="00F216BE">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F216BE">
        <w:rPr>
          <w:sz w:val="16"/>
        </w:rPr>
        <w:t>NAc</w:t>
      </w:r>
      <w:proofErr w:type="spellEnd"/>
      <w:r w:rsidRPr="00F216BE">
        <w:rPr>
          <w:sz w:val="16"/>
        </w:rPr>
        <w:t xml:space="preserve">. This activation of the brain reward networks (producing the ecstatic “high” that users seek). Although these circuits were initially thought to encode a set point of hedonic tone, it is now </w:t>
      </w:r>
      <w:proofErr w:type="gramStart"/>
      <w:r w:rsidRPr="00F216BE">
        <w:rPr>
          <w:sz w:val="16"/>
        </w:rPr>
        <w:t>being considered to be</w:t>
      </w:r>
      <w:proofErr w:type="gramEnd"/>
      <w:r w:rsidRPr="00F216BE">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216BE">
        <w:rPr>
          <w:sz w:val="16"/>
        </w:rPr>
        <w:t>), and</w:t>
      </w:r>
      <w:proofErr w:type="gramEnd"/>
      <w:r w:rsidRPr="00F216BE">
        <w:rPr>
          <w:sz w:val="16"/>
        </w:rPr>
        <w:t xml:space="preserve"> may have an additive effect on vulnerability to various addictions [48]. In this regard, </w:t>
      </w:r>
      <w:proofErr w:type="spellStart"/>
      <w:r w:rsidRPr="00F216BE">
        <w:rPr>
          <w:sz w:val="16"/>
        </w:rPr>
        <w:t>Vanyukov</w:t>
      </w:r>
      <w:proofErr w:type="spellEnd"/>
      <w:r w:rsidRPr="00F216BE">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F216BE">
        <w:rPr>
          <w:sz w:val="16"/>
        </w:rPr>
        <w:t>similar to</w:t>
      </w:r>
      <w:proofErr w:type="gramEnd"/>
      <w:r w:rsidRPr="00F216BE">
        <w:rPr>
          <w:sz w:val="16"/>
        </w:rPr>
        <w:t xml:space="preserve"> our own, the disparity between other primates and those of human cognitive abilities tells us that surface similarity is not the whole story. </w:t>
      </w:r>
      <w:r w:rsidRPr="00F216BE">
        <w:rPr>
          <w:u w:val="single"/>
        </w:rPr>
        <w:t>Sousa et al.</w:t>
      </w:r>
      <w:r w:rsidRPr="00F216BE">
        <w:rPr>
          <w:sz w:val="16"/>
        </w:rPr>
        <w:t xml:space="preserve"> [50] small case </w:t>
      </w:r>
      <w:r w:rsidRPr="00F216BE">
        <w:rPr>
          <w:u w:val="single"/>
        </w:rPr>
        <w:t xml:space="preserve">found various </w:t>
      </w:r>
      <w:r w:rsidRPr="00F216BE">
        <w:rPr>
          <w:highlight w:val="green"/>
          <w:u w:val="single"/>
        </w:rPr>
        <w:t>differentially expressed genes</w:t>
      </w:r>
      <w:r w:rsidRPr="00F216BE">
        <w:rPr>
          <w:u w:val="single"/>
        </w:rPr>
        <w:t xml:space="preserve">, to </w:t>
      </w:r>
      <w:r w:rsidRPr="00F216BE">
        <w:rPr>
          <w:highlight w:val="green"/>
          <w:u w:val="single"/>
        </w:rPr>
        <w:t>associate with pleasure</w:t>
      </w:r>
      <w:r w:rsidRPr="00F216BE">
        <w:rPr>
          <w:u w:val="single"/>
        </w:rPr>
        <w:t xml:space="preserve"> related </w:t>
      </w:r>
      <w:r w:rsidRPr="00F216BE">
        <w:rPr>
          <w:highlight w:val="green"/>
          <w:u w:val="single"/>
        </w:rPr>
        <w:t>systems.</w:t>
      </w:r>
      <w:r w:rsidRPr="00F216B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F216BE">
        <w:rPr>
          <w:sz w:val="16"/>
        </w:rPr>
        <w:t>Nenad</w:t>
      </w:r>
      <w:proofErr w:type="spellEnd"/>
      <w:r w:rsidRPr="00F216BE">
        <w:rPr>
          <w:sz w:val="16"/>
        </w:rPr>
        <w:t xml:space="preserve"> </w:t>
      </w:r>
      <w:proofErr w:type="spellStart"/>
      <w:r w:rsidRPr="00F216BE">
        <w:rPr>
          <w:sz w:val="16"/>
        </w:rPr>
        <w:t>Sestan</w:t>
      </w:r>
      <w:proofErr w:type="spellEnd"/>
      <w:r w:rsidRPr="00F216B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216BE">
        <w:rPr>
          <w:sz w:val="16"/>
        </w:rPr>
        <w:t>Sestan</w:t>
      </w:r>
      <w:proofErr w:type="spellEnd"/>
      <w:r w:rsidRPr="00F216B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216BE">
        <w:rPr>
          <w:highlight w:val="green"/>
          <w:u w:val="single"/>
        </w:rPr>
        <w:t>researchers examined</w:t>
      </w:r>
      <w:r w:rsidRPr="00F216BE">
        <w:rPr>
          <w:u w:val="single"/>
        </w:rPr>
        <w:t xml:space="preserve"> 247 specimens of </w:t>
      </w:r>
      <w:r w:rsidRPr="00F216BE">
        <w:rPr>
          <w:highlight w:val="green"/>
          <w:u w:val="single"/>
        </w:rPr>
        <w:t>neural tissue</w:t>
      </w:r>
      <w:r w:rsidRPr="00F216BE">
        <w:rPr>
          <w:u w:val="single"/>
        </w:rPr>
        <w:t xml:space="preserve"> from six humans, five chimpanzees, and five macaque monkeys.</w:t>
      </w:r>
      <w:r w:rsidRPr="00F216BE">
        <w:rPr>
          <w:sz w:val="16"/>
        </w:rPr>
        <w:t xml:space="preserve"> Moreover, these </w:t>
      </w:r>
      <w:r w:rsidRPr="00F216BE">
        <w:rPr>
          <w:u w:val="single"/>
        </w:rPr>
        <w:t>investigators analyzed which genes were turned on or off in 16 regions of the brain.</w:t>
      </w:r>
      <w:r w:rsidRPr="00F216BE">
        <w:rPr>
          <w:sz w:val="16"/>
        </w:rPr>
        <w:t xml:space="preserve"> While </w:t>
      </w:r>
      <w:r w:rsidRPr="00F216BE">
        <w:rPr>
          <w:u w:val="single"/>
        </w:rPr>
        <w:t xml:space="preserve">the differences among species were subtle, </w:t>
      </w:r>
      <w:r w:rsidRPr="00F216BE">
        <w:rPr>
          <w:b/>
          <w:bCs/>
          <w:highlight w:val="green"/>
          <w:u w:val="single"/>
        </w:rPr>
        <w:t>there was</w:t>
      </w:r>
      <w:r w:rsidRPr="00F216BE">
        <w:rPr>
          <w:u w:val="single"/>
        </w:rPr>
        <w:t xml:space="preserve"> a </w:t>
      </w:r>
      <w:r w:rsidRPr="00F216BE">
        <w:rPr>
          <w:b/>
          <w:bCs/>
          <w:highlight w:val="green"/>
          <w:u w:val="single"/>
        </w:rPr>
        <w:t>remarkable contrast in</w:t>
      </w:r>
      <w:r w:rsidRPr="00F216BE">
        <w:rPr>
          <w:u w:val="single"/>
        </w:rPr>
        <w:t xml:space="preserve"> the</w:t>
      </w:r>
      <w:r w:rsidRPr="00F216BE">
        <w:rPr>
          <w:b/>
          <w:bCs/>
          <w:u w:val="single"/>
        </w:rPr>
        <w:t xml:space="preserve"> </w:t>
      </w:r>
      <w:r w:rsidRPr="00F216BE">
        <w:rPr>
          <w:b/>
          <w:bCs/>
          <w:highlight w:val="green"/>
          <w:u w:val="single"/>
        </w:rPr>
        <w:t>neocortices</w:t>
      </w:r>
      <w:r w:rsidRPr="00F216BE">
        <w:rPr>
          <w:sz w:val="16"/>
        </w:rPr>
        <w:t xml:space="preserve">, specifically </w:t>
      </w:r>
      <w:r w:rsidRPr="00F216BE">
        <w:rPr>
          <w:u w:val="single"/>
        </w:rPr>
        <w:t xml:space="preserve">in an </w:t>
      </w:r>
      <w:r w:rsidRPr="00F216BE">
        <w:rPr>
          <w:highlight w:val="green"/>
          <w:u w:val="single"/>
        </w:rPr>
        <w:t>area of the brain</w:t>
      </w:r>
      <w:r w:rsidRPr="00F216BE">
        <w:rPr>
          <w:u w:val="single"/>
        </w:rPr>
        <w:t xml:space="preserve"> that is much </w:t>
      </w:r>
      <w:r w:rsidRPr="00F216BE">
        <w:rPr>
          <w:highlight w:val="green"/>
          <w:u w:val="single"/>
        </w:rPr>
        <w:t>more developed in humans</w:t>
      </w:r>
      <w:r w:rsidRPr="00F216BE">
        <w:rPr>
          <w:u w:val="single"/>
        </w:rPr>
        <w:t xml:space="preserve"> than in chimpanzees.</w:t>
      </w:r>
      <w:r w:rsidRPr="00F216BE">
        <w:rPr>
          <w:sz w:val="16"/>
        </w:rPr>
        <w:t xml:space="preserve"> In fact, these researchers found that a gene called </w:t>
      </w:r>
      <w:r w:rsidRPr="00F216BE">
        <w:rPr>
          <w:u w:val="single"/>
        </w:rPr>
        <w:t>tyrosine hydroxylase (</w:t>
      </w:r>
      <w:r w:rsidRPr="00F216BE">
        <w:rPr>
          <w:highlight w:val="green"/>
          <w:u w:val="single"/>
        </w:rPr>
        <w:t>TH</w:t>
      </w:r>
      <w:r w:rsidRPr="00F216BE">
        <w:rPr>
          <w:u w:val="single"/>
        </w:rPr>
        <w:t xml:space="preserve">) for the enzyme, </w:t>
      </w:r>
      <w:r w:rsidRPr="00F216BE">
        <w:rPr>
          <w:highlight w:val="green"/>
          <w:u w:val="single"/>
        </w:rPr>
        <w:lastRenderedPageBreak/>
        <w:t xml:space="preserve">responsible </w:t>
      </w:r>
      <w:proofErr w:type="gramStart"/>
      <w:r w:rsidRPr="00F216BE">
        <w:rPr>
          <w:highlight w:val="green"/>
          <w:u w:val="single"/>
        </w:rPr>
        <w:t>for</w:t>
      </w:r>
      <w:r w:rsidRPr="00F216BE">
        <w:rPr>
          <w:u w:val="single"/>
        </w:rPr>
        <w:t xml:space="preserve"> the </w:t>
      </w:r>
      <w:r w:rsidRPr="00F216BE">
        <w:rPr>
          <w:highlight w:val="green"/>
          <w:u w:val="single"/>
        </w:rPr>
        <w:t>production of</w:t>
      </w:r>
      <w:proofErr w:type="gramEnd"/>
      <w:r w:rsidRPr="00F216BE">
        <w:rPr>
          <w:highlight w:val="green"/>
          <w:u w:val="single"/>
        </w:rPr>
        <w:t xml:space="preserve"> dopamine</w:t>
      </w:r>
      <w:r w:rsidRPr="00F216BE">
        <w:rPr>
          <w:sz w:val="16"/>
        </w:rPr>
        <w:t xml:space="preserve">, was </w:t>
      </w:r>
      <w:r w:rsidRPr="00F216BE">
        <w:rPr>
          <w:u w:val="single"/>
        </w:rPr>
        <w:t>expressed in the neocortex of humans, but not chimpanzees.</w:t>
      </w:r>
      <w:r w:rsidRPr="00F216BE">
        <w:rPr>
          <w:sz w:val="16"/>
        </w:rPr>
        <w:t xml:space="preserve"> As discussed earlier, </w:t>
      </w:r>
      <w:r w:rsidRPr="00F216BE">
        <w:rPr>
          <w:u w:val="single"/>
        </w:rPr>
        <w:t>dopamine is</w:t>
      </w:r>
      <w:r w:rsidRPr="00F216BE">
        <w:rPr>
          <w:sz w:val="16"/>
        </w:rPr>
        <w:t xml:space="preserve"> best </w:t>
      </w:r>
      <w:r w:rsidRPr="00F216BE">
        <w:rPr>
          <w:u w:val="single"/>
        </w:rPr>
        <w:t>known for its</w:t>
      </w:r>
      <w:r w:rsidRPr="00F216BE">
        <w:rPr>
          <w:sz w:val="16"/>
        </w:rPr>
        <w:t xml:space="preserve"> essential </w:t>
      </w:r>
      <w:r w:rsidRPr="00F216BE">
        <w:rPr>
          <w:u w:val="single"/>
        </w:rPr>
        <w:t>role within the brain’s reward system; the</w:t>
      </w:r>
      <w:r w:rsidRPr="00F216BE">
        <w:rPr>
          <w:sz w:val="16"/>
        </w:rPr>
        <w:t xml:space="preserve"> very </w:t>
      </w:r>
      <w:r w:rsidRPr="00F216BE">
        <w:rPr>
          <w:u w:val="single"/>
        </w:rPr>
        <w:t>system that responds to everything from sex, to gambling, to food, and to addictive drugs.</w:t>
      </w:r>
      <w:r w:rsidRPr="00F216B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F216BE">
        <w:rPr>
          <w:highlight w:val="green"/>
          <w:u w:val="single"/>
        </w:rPr>
        <w:t>dopamine plays</w:t>
      </w:r>
      <w:r w:rsidRPr="00F216BE">
        <w:rPr>
          <w:u w:val="single"/>
        </w:rPr>
        <w:t xml:space="preserve"> a substantial </w:t>
      </w:r>
      <w:r w:rsidRPr="00F216BE">
        <w:rPr>
          <w:highlight w:val="green"/>
          <w:u w:val="single"/>
        </w:rPr>
        <w:t>role in</w:t>
      </w:r>
      <w:r w:rsidRPr="00F216BE">
        <w:rPr>
          <w:u w:val="single"/>
        </w:rPr>
        <w:t xml:space="preserve"> humans’ </w:t>
      </w:r>
      <w:r w:rsidRPr="00F216BE">
        <w:rPr>
          <w:highlight w:val="green"/>
          <w:u w:val="single"/>
        </w:rPr>
        <w:t>ability to pursue</w:t>
      </w:r>
      <w:r w:rsidRPr="00F216BE">
        <w:rPr>
          <w:u w:val="single"/>
        </w:rPr>
        <w:t xml:space="preserve"> various </w:t>
      </w:r>
      <w:r w:rsidRPr="00F216BE">
        <w:rPr>
          <w:highlight w:val="green"/>
          <w:u w:val="single"/>
        </w:rPr>
        <w:t>rewards that are</w:t>
      </w:r>
      <w:r w:rsidRPr="00F216BE">
        <w:rPr>
          <w:u w:val="single"/>
        </w:rPr>
        <w:t xml:space="preserve"> perhaps months or even </w:t>
      </w:r>
      <w:r w:rsidRPr="00F216BE">
        <w:rPr>
          <w:highlight w:val="green"/>
          <w:u w:val="single"/>
        </w:rPr>
        <w:t>years away</w:t>
      </w:r>
      <w:r w:rsidRPr="00F216B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216BE">
        <w:rPr>
          <w:sz w:val="16"/>
        </w:rPr>
        <w:t>alterlife</w:t>
      </w:r>
      <w:proofErr w:type="spellEnd"/>
      <w:r w:rsidRPr="00F216BE">
        <w:rPr>
          <w:sz w:val="16"/>
        </w:rPr>
        <w:t xml:space="preserve">. </w:t>
      </w:r>
      <w:r w:rsidRPr="00F216BE">
        <w:rPr>
          <w:u w:val="single"/>
        </w:rPr>
        <w:t>This may explain what often motivates people to work for things that have no apparent short-term benefit</w:t>
      </w:r>
      <w:r w:rsidRPr="00F216B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216BE">
        <w:rPr>
          <w:sz w:val="16"/>
        </w:rPr>
        <w:t>shilting</w:t>
      </w:r>
      <w:proofErr w:type="spellEnd"/>
      <w:r w:rsidRPr="00F216B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4E7866" w14:textId="77777777" w:rsidR="0080306A" w:rsidRPr="00F216BE" w:rsidRDefault="0080306A" w:rsidP="0080306A">
      <w:pPr>
        <w:keepNext/>
        <w:keepLines/>
        <w:spacing w:before="40"/>
        <w:outlineLvl w:val="3"/>
        <w:rPr>
          <w:rFonts w:eastAsia="MS Gothic"/>
          <w:b/>
          <w:iCs/>
          <w:sz w:val="26"/>
        </w:rPr>
      </w:pPr>
      <w:r w:rsidRPr="00F216BE">
        <w:rPr>
          <w:rFonts w:eastAsia="MS Gothic"/>
          <w:b/>
          <w:iCs/>
          <w:sz w:val="26"/>
        </w:rPr>
        <w:t>Actor Spec— States must use util. Any other standard dooms the moral theory</w:t>
      </w:r>
    </w:p>
    <w:p w14:paraId="546DD75E" w14:textId="77777777" w:rsidR="0080306A" w:rsidRPr="00F216BE" w:rsidRDefault="0080306A" w:rsidP="0080306A">
      <w:pPr>
        <w:rPr>
          <w:rFonts w:eastAsia="Cambria"/>
          <w:sz w:val="16"/>
          <w:szCs w:val="16"/>
        </w:rPr>
      </w:pPr>
      <w:proofErr w:type="spellStart"/>
      <w:r w:rsidRPr="00F216BE">
        <w:rPr>
          <w:rFonts w:eastAsia="Cambria"/>
          <w:b/>
          <w:sz w:val="26"/>
          <w:szCs w:val="26"/>
        </w:rPr>
        <w:t>Goodin</w:t>
      </w:r>
      <w:proofErr w:type="spellEnd"/>
      <w:r w:rsidRPr="00F216BE">
        <w:rPr>
          <w:rFonts w:eastAsia="Cambria"/>
          <w:b/>
          <w:sz w:val="26"/>
          <w:szCs w:val="26"/>
        </w:rPr>
        <w:t xml:space="preserve"> 90.</w:t>
      </w:r>
      <w:r w:rsidRPr="00F216BE">
        <w:rPr>
          <w:rFonts w:eastAsia="Cambria"/>
          <w:sz w:val="16"/>
          <w:szCs w:val="16"/>
        </w:rPr>
        <w:t xml:space="preserve"> Robert </w:t>
      </w:r>
      <w:proofErr w:type="spellStart"/>
      <w:r w:rsidRPr="00F216BE">
        <w:rPr>
          <w:rFonts w:eastAsia="Cambria"/>
          <w:sz w:val="16"/>
          <w:szCs w:val="16"/>
        </w:rPr>
        <w:t>Goodin</w:t>
      </w:r>
      <w:proofErr w:type="spellEnd"/>
      <w:r w:rsidRPr="00F216BE">
        <w:rPr>
          <w:rFonts w:eastAsia="Cambria"/>
          <w:sz w:val="16"/>
          <w:szCs w:val="16"/>
        </w:rPr>
        <w:t xml:space="preserve"> 90, [professor of philosophy at the Australian National University college of arts and social sciences], “The Utilitarian Response,” </w:t>
      </w:r>
      <w:proofErr w:type="spellStart"/>
      <w:r w:rsidRPr="00F216BE">
        <w:rPr>
          <w:rFonts w:eastAsia="Cambria"/>
          <w:sz w:val="16"/>
          <w:szCs w:val="16"/>
        </w:rPr>
        <w:t>pgs</w:t>
      </w:r>
      <w:proofErr w:type="spellEnd"/>
      <w:r w:rsidRPr="00F216BE">
        <w:rPr>
          <w:rFonts w:eastAsia="Cambria"/>
          <w:sz w:val="16"/>
          <w:szCs w:val="16"/>
        </w:rPr>
        <w:t xml:space="preserve"> 141-142 //RS</w:t>
      </w:r>
    </w:p>
    <w:p w14:paraId="14EC03B9" w14:textId="77777777" w:rsidR="0080306A" w:rsidRDefault="0080306A" w:rsidP="0080306A">
      <w:pPr>
        <w:rPr>
          <w:rFonts w:eastAsia="Cambria"/>
          <w:sz w:val="16"/>
          <w:szCs w:val="16"/>
        </w:rPr>
      </w:pPr>
      <w:r w:rsidRPr="00F216BE">
        <w:rPr>
          <w:rFonts w:eastAsia="Cambria"/>
          <w:sz w:val="16"/>
          <w:szCs w:val="16"/>
        </w:rPr>
        <w:t xml:space="preserve">My larger argument turns on the proposition that </w:t>
      </w:r>
      <w:r w:rsidRPr="00F216BE">
        <w:rPr>
          <w:rFonts w:eastAsia="Cambria"/>
          <w:u w:val="single"/>
        </w:rPr>
        <w:t>there is something special about the situation of public officials that makes utilitarianism more probable for them than private individuals.</w:t>
      </w:r>
      <w:r w:rsidRPr="00F216B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216BE">
        <w:rPr>
          <w:rFonts w:eastAsia="Cambria"/>
          <w:highlight w:val="green"/>
          <w:u w:val="single"/>
        </w:rPr>
        <w:t>Public officials</w:t>
      </w:r>
      <w:r w:rsidRPr="00F216BE">
        <w:rPr>
          <w:rFonts w:eastAsia="Cambria"/>
          <w:u w:val="single"/>
        </w:rPr>
        <w:t xml:space="preserve"> are obliged to </w:t>
      </w:r>
      <w:r w:rsidRPr="00F216BE">
        <w:rPr>
          <w:rFonts w:eastAsia="Cambria"/>
          <w:highlight w:val="green"/>
          <w:u w:val="single"/>
        </w:rPr>
        <w:t>make</w:t>
      </w:r>
      <w:r w:rsidRPr="00F216BE">
        <w:rPr>
          <w:rFonts w:eastAsia="Cambria"/>
          <w:u w:val="single"/>
        </w:rPr>
        <w:t xml:space="preserve"> their </w:t>
      </w:r>
      <w:r w:rsidRPr="00F216BE">
        <w:rPr>
          <w:rFonts w:eastAsia="Cambria"/>
          <w:highlight w:val="green"/>
          <w:u w:val="single"/>
        </w:rPr>
        <w:t>choices under uncertainty</w:t>
      </w:r>
      <w:r w:rsidRPr="00F216BE">
        <w:rPr>
          <w:rFonts w:eastAsia="Cambria"/>
          <w:u w:val="single"/>
        </w:rPr>
        <w:t xml:space="preserve">, and uncertainty of a very special sort at that. </w:t>
      </w:r>
      <w:r w:rsidRPr="00F216BE">
        <w:rPr>
          <w:rFonts w:eastAsia="Cambria"/>
          <w:sz w:val="16"/>
          <w:szCs w:val="16"/>
        </w:rPr>
        <w:t xml:space="preserve">All choices – public and private alike – are made under some degree of uncertainty, of course. But </w:t>
      </w:r>
      <w:proofErr w:type="gramStart"/>
      <w:r w:rsidRPr="00F216BE">
        <w:rPr>
          <w:rFonts w:eastAsia="Cambria"/>
          <w:sz w:val="16"/>
          <w:szCs w:val="16"/>
        </w:rPr>
        <w:t>in the nature of things</w:t>
      </w:r>
      <w:proofErr w:type="gramEnd"/>
      <w:r w:rsidRPr="00F216BE">
        <w:rPr>
          <w:rFonts w:eastAsia="Cambria"/>
          <w:sz w:val="16"/>
          <w:szCs w:val="16"/>
        </w:rPr>
        <w:t xml:space="preserve">, </w:t>
      </w:r>
      <w:r w:rsidRPr="00F216BE">
        <w:rPr>
          <w:rFonts w:eastAsia="Cambria"/>
          <w:highlight w:val="green"/>
          <w:u w:val="single"/>
        </w:rPr>
        <w:t>private individuals</w:t>
      </w:r>
      <w:r w:rsidRPr="00F216BE">
        <w:rPr>
          <w:rFonts w:eastAsia="Cambria"/>
          <w:u w:val="single"/>
        </w:rPr>
        <w:t xml:space="preserve"> will usually </w:t>
      </w:r>
      <w:r w:rsidRPr="00F216BE">
        <w:rPr>
          <w:rFonts w:eastAsia="Cambria"/>
          <w:highlight w:val="green"/>
          <w:u w:val="single"/>
        </w:rPr>
        <w:t>have</w:t>
      </w:r>
      <w:r w:rsidRPr="00F216BE">
        <w:rPr>
          <w:rFonts w:eastAsia="Cambria"/>
          <w:u w:val="single"/>
        </w:rPr>
        <w:t xml:space="preserve"> more complete </w:t>
      </w:r>
      <w:r w:rsidRPr="00F216BE">
        <w:rPr>
          <w:rFonts w:eastAsia="Cambria"/>
          <w:highlight w:val="green"/>
          <w:u w:val="single"/>
        </w:rPr>
        <w:t>information on</w:t>
      </w:r>
      <w:r w:rsidRPr="00F216BE">
        <w:rPr>
          <w:rFonts w:eastAsia="Cambria"/>
          <w:u w:val="single"/>
        </w:rPr>
        <w:t xml:space="preserve"> the peculiarities of </w:t>
      </w:r>
      <w:r w:rsidRPr="00F216BE">
        <w:rPr>
          <w:rFonts w:eastAsia="Cambria"/>
          <w:highlight w:val="green"/>
          <w:u w:val="single"/>
        </w:rPr>
        <w:t>their own circumstances</w:t>
      </w:r>
      <w:r w:rsidRPr="00F216BE">
        <w:rPr>
          <w:rFonts w:eastAsia="Cambria"/>
          <w:u w:val="single"/>
        </w:rPr>
        <w:t xml:space="preserve"> and on the ramifications that alternative possible choices might have for them. </w:t>
      </w:r>
      <w:r w:rsidRPr="00F216BE">
        <w:rPr>
          <w:rFonts w:eastAsia="Cambria"/>
          <w:highlight w:val="green"/>
          <w:u w:val="single"/>
        </w:rPr>
        <w:t>Public officials</w:t>
      </w:r>
      <w:r w:rsidRPr="00F216BE">
        <w:rPr>
          <w:rFonts w:eastAsia="Cambria"/>
          <w:sz w:val="16"/>
          <w:szCs w:val="16"/>
        </w:rPr>
        <w:t xml:space="preserve">, in contrast, </w:t>
      </w:r>
      <w:r w:rsidRPr="00F216BE">
        <w:rPr>
          <w:rFonts w:eastAsia="Cambria"/>
          <w:highlight w:val="green"/>
          <w:u w:val="single"/>
        </w:rPr>
        <w:t>are</w:t>
      </w:r>
      <w:r w:rsidRPr="00F216BE">
        <w:rPr>
          <w:rFonts w:eastAsia="Cambria"/>
          <w:u w:val="single"/>
        </w:rPr>
        <w:t xml:space="preserve"> relatively </w:t>
      </w:r>
      <w:r w:rsidRPr="00F216BE">
        <w:rPr>
          <w:rFonts w:eastAsia="Cambria"/>
          <w:highlight w:val="green"/>
          <w:u w:val="single"/>
        </w:rPr>
        <w:t>poorly informed as to the effects</w:t>
      </w:r>
      <w:r w:rsidRPr="00F216BE">
        <w:rPr>
          <w:rFonts w:eastAsia="Cambria"/>
          <w:u w:val="single"/>
        </w:rPr>
        <w:t xml:space="preserve"> that </w:t>
      </w:r>
      <w:r w:rsidRPr="00F216BE">
        <w:rPr>
          <w:rFonts w:eastAsia="Cambria"/>
          <w:highlight w:val="green"/>
          <w:u w:val="single"/>
        </w:rPr>
        <w:t>their choices will have on individuals</w:t>
      </w:r>
      <w:r w:rsidRPr="00F216BE">
        <w:rPr>
          <w:rFonts w:eastAsia="Cambria"/>
          <w:u w:val="single"/>
        </w:rPr>
        <w:t xml:space="preserve">, one by one. What </w:t>
      </w:r>
      <w:r w:rsidRPr="00F216BE">
        <w:rPr>
          <w:rFonts w:eastAsia="Cambria"/>
          <w:highlight w:val="green"/>
          <w:u w:val="single"/>
        </w:rPr>
        <w:t>they typically</w:t>
      </w:r>
      <w:r w:rsidRPr="00F216BE">
        <w:rPr>
          <w:rFonts w:eastAsia="Cambria"/>
          <w:u w:val="single"/>
        </w:rPr>
        <w:t xml:space="preserve"> do </w:t>
      </w:r>
      <w:r w:rsidRPr="00F216BE">
        <w:rPr>
          <w:rFonts w:eastAsia="Cambria"/>
          <w:highlight w:val="green"/>
          <w:u w:val="single"/>
        </w:rPr>
        <w:t>know</w:t>
      </w:r>
      <w:r w:rsidRPr="00F216BE">
        <w:rPr>
          <w:rFonts w:eastAsia="Cambria"/>
          <w:u w:val="single"/>
        </w:rPr>
        <w:t xml:space="preserve"> are generalities: </w:t>
      </w:r>
      <w:r w:rsidRPr="00F216BE">
        <w:rPr>
          <w:rFonts w:eastAsia="Cambria"/>
          <w:highlight w:val="green"/>
          <w:u w:val="single"/>
        </w:rPr>
        <w:t>averages and aggregates</w:t>
      </w:r>
      <w:r w:rsidRPr="00F216BE">
        <w:rPr>
          <w:rFonts w:eastAsia="Cambria"/>
          <w:u w:val="single"/>
        </w:rPr>
        <w:t>.</w:t>
      </w:r>
      <w:r w:rsidRPr="00F216BE">
        <w:rPr>
          <w:rFonts w:eastAsia="Cambria"/>
          <w:sz w:val="16"/>
          <w:szCs w:val="16"/>
        </w:rPr>
        <w:t xml:space="preserve"> They know what will happen most often to most people as a result of their various possible choices, but that is all. </w:t>
      </w:r>
      <w:r w:rsidRPr="00F216BE">
        <w:rPr>
          <w:rFonts w:eastAsia="Cambria"/>
          <w:highlight w:val="green"/>
          <w:u w:val="single"/>
        </w:rPr>
        <w:t>That is enough to</w:t>
      </w:r>
      <w:r w:rsidRPr="00F216BE">
        <w:rPr>
          <w:rFonts w:eastAsia="Cambria"/>
          <w:u w:val="single"/>
        </w:rPr>
        <w:t xml:space="preserve"> allow public </w:t>
      </w:r>
      <w:proofErr w:type="gramStart"/>
      <w:r w:rsidRPr="00F216BE">
        <w:rPr>
          <w:rFonts w:eastAsia="Cambria"/>
          <w:u w:val="single"/>
        </w:rPr>
        <w:t>policy-makers</w:t>
      </w:r>
      <w:proofErr w:type="gramEnd"/>
      <w:r w:rsidRPr="00F216BE">
        <w:rPr>
          <w:rFonts w:eastAsia="Cambria"/>
          <w:u w:val="single"/>
        </w:rPr>
        <w:t xml:space="preserve"> to </w:t>
      </w:r>
      <w:r w:rsidRPr="00F216BE">
        <w:rPr>
          <w:rFonts w:eastAsia="Cambria"/>
          <w:highlight w:val="green"/>
          <w:u w:val="single"/>
        </w:rPr>
        <w:t>use</w:t>
      </w:r>
      <w:r w:rsidRPr="00F216BE">
        <w:rPr>
          <w:rFonts w:eastAsia="Cambria"/>
          <w:u w:val="single"/>
        </w:rPr>
        <w:t xml:space="preserve"> the </w:t>
      </w:r>
      <w:r w:rsidRPr="00F216BE">
        <w:rPr>
          <w:rFonts w:eastAsia="Cambria"/>
          <w:highlight w:val="green"/>
          <w:u w:val="single"/>
        </w:rPr>
        <w:t>utilitarian calculus</w:t>
      </w:r>
      <w:r w:rsidRPr="00F216BE">
        <w:rPr>
          <w:rFonts w:eastAsia="Cambria"/>
          <w:sz w:val="16"/>
          <w:szCs w:val="16"/>
        </w:rPr>
        <w:t xml:space="preserve"> – assuming they want to use it at all – to choose general rules or conduct.</w:t>
      </w:r>
      <w:r>
        <w:rPr>
          <w:rFonts w:eastAsia="Cambria"/>
          <w:sz w:val="16"/>
          <w:szCs w:val="16"/>
        </w:rPr>
        <w:t xml:space="preserve"> </w:t>
      </w:r>
    </w:p>
    <w:p w14:paraId="3D578A21" w14:textId="77777777" w:rsidR="0080306A" w:rsidRPr="00C05CBA" w:rsidRDefault="0080306A" w:rsidP="0080306A">
      <w:pPr>
        <w:spacing w:after="40" w:line="276" w:lineRule="auto"/>
        <w:rPr>
          <w:rFonts w:eastAsia="Times New Roman" w:cs="Calibri"/>
          <w:b/>
          <w:bCs/>
          <w:color w:val="000000" w:themeColor="text1"/>
          <w:sz w:val="26"/>
          <w:szCs w:val="26"/>
        </w:rPr>
      </w:pPr>
      <w:r>
        <w:rPr>
          <w:rFonts w:eastAsia="Times New Roman" w:cs="Calibri"/>
          <w:b/>
          <w:bCs/>
          <w:color w:val="000000" w:themeColor="text1"/>
          <w:sz w:val="26"/>
          <w:szCs w:val="26"/>
        </w:rPr>
        <w:t xml:space="preserve">There are an infinite number of things that negate so </w:t>
      </w:r>
      <w:proofErr w:type="spellStart"/>
      <w:r>
        <w:rPr>
          <w:rFonts w:eastAsia="Times New Roman" w:cs="Calibri"/>
          <w:b/>
          <w:bCs/>
          <w:color w:val="000000" w:themeColor="text1"/>
          <w:sz w:val="26"/>
          <w:szCs w:val="26"/>
        </w:rPr>
        <w:t>its</w:t>
      </w:r>
      <w:proofErr w:type="spellEnd"/>
      <w:r>
        <w:rPr>
          <w:rFonts w:eastAsia="Times New Roman" w:cs="Calibri"/>
          <w:b/>
          <w:bCs/>
          <w:color w:val="000000" w:themeColor="text1"/>
          <w:sz w:val="26"/>
          <w:szCs w:val="26"/>
        </w:rPr>
        <w:t xml:space="preserve"> impossible to affirm under all of them – just proving that we affirm under our index is sufficient to win.</w:t>
      </w:r>
    </w:p>
    <w:p w14:paraId="625AD71F" w14:textId="77777777" w:rsidR="0080306A" w:rsidRPr="002F2E5D" w:rsidRDefault="0080306A" w:rsidP="0080306A"/>
    <w:p w14:paraId="51FBB6DF" w14:textId="77777777" w:rsidR="0080306A" w:rsidRDefault="0080306A" w:rsidP="0080306A">
      <w:pPr>
        <w:pStyle w:val="Heading3"/>
      </w:pPr>
      <w:proofErr w:type="spellStart"/>
      <w:r>
        <w:lastRenderedPageBreak/>
        <w:t>Underview</w:t>
      </w:r>
      <w:proofErr w:type="spellEnd"/>
    </w:p>
    <w:p w14:paraId="3AE6621E" w14:textId="77777777" w:rsidR="0080306A" w:rsidRPr="00C309D4" w:rsidRDefault="0080306A" w:rsidP="0080306A">
      <w:pPr>
        <w:pStyle w:val="Heading4"/>
      </w:pPr>
      <w:r w:rsidRPr="00C309D4">
        <w:t xml:space="preserve">Objective reality is </w:t>
      </w:r>
      <w:r w:rsidRPr="00C309D4">
        <w:rPr>
          <w:u w:val="single"/>
        </w:rPr>
        <w:t>inconclusive</w:t>
      </w:r>
      <w:r w:rsidRPr="00C309D4">
        <w:t xml:space="preserve"> – the future is based off of different perceptions of the world, so </w:t>
      </w:r>
      <w:r>
        <w:rPr>
          <w:u w:val="single"/>
        </w:rPr>
        <w:t>our</w:t>
      </w:r>
      <w:r w:rsidRPr="00C309D4">
        <w:rPr>
          <w:u w:val="single"/>
        </w:rPr>
        <w:t xml:space="preserve"> reading</w:t>
      </w:r>
      <w:r w:rsidRPr="00C309D4">
        <w:t xml:space="preserve"> is best.</w:t>
      </w:r>
    </w:p>
    <w:p w14:paraId="334EDD89" w14:textId="77777777" w:rsidR="0080306A" w:rsidRPr="00E75494" w:rsidRDefault="0080306A" w:rsidP="0080306A">
      <w:r w:rsidRPr="00E75494">
        <w:rPr>
          <w:rStyle w:val="Style13ptBold"/>
        </w:rPr>
        <w:t>MIT Technology Review ’19</w:t>
      </w:r>
      <w:r>
        <w:t xml:space="preserve"> (</w:t>
      </w:r>
      <w:r w:rsidRPr="00E75494">
        <w:t xml:space="preserve">Emerging Technology from the </w:t>
      </w:r>
      <w:proofErr w:type="spellStart"/>
      <w:r w:rsidRPr="00E75494">
        <w:t>arXiv</w:t>
      </w:r>
      <w:proofErr w:type="spellEnd"/>
      <w:r w:rsidRPr="00E75494">
        <w:t xml:space="preserve"> archive page</w:t>
      </w:r>
      <w:r>
        <w:t xml:space="preserve">; Covers latest ideas from blog post about </w:t>
      </w:r>
      <w:proofErr w:type="spellStart"/>
      <w:r>
        <w:t>arXiv</w:t>
      </w:r>
      <w:proofErr w:type="spellEnd"/>
      <w:r>
        <w:t>; 03/12/2019; “</w:t>
      </w:r>
      <w:r w:rsidRPr="00E75494">
        <w:t xml:space="preserve">Emerging Technology from the </w:t>
      </w:r>
      <w:proofErr w:type="spellStart"/>
      <w:r w:rsidRPr="00E75494">
        <w:t>arXiv</w:t>
      </w:r>
      <w:proofErr w:type="spellEnd"/>
      <w:r w:rsidRPr="00E75494">
        <w:t xml:space="preserve"> archive page</w:t>
      </w:r>
      <w:r>
        <w:t xml:space="preserve">”; </w:t>
      </w:r>
      <w:hyperlink r:id="rId19" w:history="1">
        <w:r w:rsidRPr="002E156E">
          <w:rPr>
            <w:rStyle w:val="Hyperlink"/>
          </w:rPr>
          <w:t>https://www.technologyreview.com/2019/03/12/136684/a-quantum-experiment-suggests-theres-no-such-thing-as-objective-reality/</w:t>
        </w:r>
      </w:hyperlink>
      <w:r>
        <w:t xml:space="preserve">; </w:t>
      </w:r>
      <w:r>
        <w:rPr>
          <w:i/>
        </w:rPr>
        <w:t>MIT Technology Review</w:t>
      </w:r>
      <w:r>
        <w:t xml:space="preserve">; accessed: 11/19/2020; </w:t>
      </w:r>
      <w:proofErr w:type="spellStart"/>
      <w:r>
        <w:t>MohulA</w:t>
      </w:r>
      <w:proofErr w:type="spellEnd"/>
      <w:r>
        <w:t>)</w:t>
      </w:r>
    </w:p>
    <w:p w14:paraId="739592EE" w14:textId="77777777" w:rsidR="0080306A" w:rsidRPr="00443346" w:rsidRDefault="0080306A" w:rsidP="0080306A">
      <w:pPr>
        <w:rPr>
          <w:sz w:val="16"/>
        </w:rPr>
      </w:pPr>
      <w:r w:rsidRPr="00E75494">
        <w:rPr>
          <w:sz w:val="16"/>
        </w:rPr>
        <w:t xml:space="preserve">Back </w:t>
      </w:r>
      <w:r w:rsidRPr="00E75494">
        <w:rPr>
          <w:rStyle w:val="StyleUnderline"/>
        </w:rPr>
        <w:t>in 1961, the Nobel Prize–winning physicist Eugene Wigner outlined a thought experiment that demonstrated</w:t>
      </w:r>
      <w:r w:rsidRPr="00E75494">
        <w:rPr>
          <w:sz w:val="16"/>
        </w:rPr>
        <w:t xml:space="preserve"> one of the </w:t>
      </w:r>
      <w:r w:rsidRPr="00E75494">
        <w:rPr>
          <w:rStyle w:val="StyleUnderline"/>
        </w:rPr>
        <w:t xml:space="preserve">lesser-known </w:t>
      </w:r>
      <w:r w:rsidRPr="00E75494">
        <w:rPr>
          <w:rStyle w:val="Emphasis"/>
        </w:rPr>
        <w:t>paradoxes of quantum mechanics</w:t>
      </w:r>
      <w:r w:rsidRPr="00E75494">
        <w:rPr>
          <w:sz w:val="16"/>
        </w:rPr>
        <w:t xml:space="preserve">. The experiment shows how </w:t>
      </w:r>
      <w:r w:rsidRPr="00E75494">
        <w:rPr>
          <w:rStyle w:val="StyleUnderline"/>
        </w:rPr>
        <w:t xml:space="preserve">the strange nature of the </w:t>
      </w:r>
      <w:r w:rsidRPr="00D25C5C">
        <w:rPr>
          <w:rStyle w:val="StyleUnderline"/>
          <w:highlight w:val="green"/>
        </w:rPr>
        <w:t>universe allows</w:t>
      </w:r>
      <w:r w:rsidRPr="00E75494">
        <w:rPr>
          <w:sz w:val="16"/>
        </w:rPr>
        <w:t xml:space="preserve"> two </w:t>
      </w:r>
      <w:r w:rsidRPr="00D25C5C">
        <w:rPr>
          <w:rStyle w:val="Emphasis"/>
          <w:highlight w:val="green"/>
        </w:rPr>
        <w:t>observers</w:t>
      </w:r>
      <w:r w:rsidRPr="00E75494">
        <w:rPr>
          <w:sz w:val="16"/>
        </w:rPr>
        <w:t>—say, Wigner and Wigner’s friend—</w:t>
      </w:r>
      <w:r w:rsidRPr="00D25C5C">
        <w:rPr>
          <w:rStyle w:val="Emphasis"/>
          <w:highlight w:val="green"/>
        </w:rPr>
        <w:t>to experience</w:t>
      </w:r>
      <w:r w:rsidRPr="00D25C5C">
        <w:rPr>
          <w:rStyle w:val="StyleUnderline"/>
          <w:highlight w:val="green"/>
        </w:rPr>
        <w:t xml:space="preserve"> </w:t>
      </w:r>
      <w:r w:rsidRPr="00D25C5C">
        <w:rPr>
          <w:rStyle w:val="Emphasis"/>
          <w:highlight w:val="green"/>
        </w:rPr>
        <w:t>different realities</w:t>
      </w:r>
      <w:r w:rsidRPr="00E75494">
        <w:rPr>
          <w:rStyle w:val="StyleUnderline"/>
        </w:rPr>
        <w:t>.</w:t>
      </w:r>
      <w:r>
        <w:rPr>
          <w:rStyle w:val="StyleUnderline"/>
        </w:rPr>
        <w:t xml:space="preserve"> </w:t>
      </w:r>
      <w:r w:rsidRPr="00E75494">
        <w:rPr>
          <w:sz w:val="16"/>
        </w:rPr>
        <w:t xml:space="preserve">Since then, physicists have used </w:t>
      </w:r>
      <w:r w:rsidRPr="00E75494">
        <w:rPr>
          <w:rStyle w:val="StyleUnderline"/>
        </w:rPr>
        <w:t>the</w:t>
      </w:r>
      <w:r w:rsidRPr="00E75494">
        <w:rPr>
          <w:sz w:val="16"/>
        </w:rPr>
        <w:t xml:space="preserve"> “Wigner’s Friend” </w:t>
      </w:r>
      <w:r w:rsidRPr="00E75494">
        <w:rPr>
          <w:rStyle w:val="StyleUnderline"/>
        </w:rPr>
        <w:t>thought experiment</w:t>
      </w:r>
      <w:r w:rsidRPr="00E75494">
        <w:rPr>
          <w:sz w:val="16"/>
        </w:rPr>
        <w:t xml:space="preserve"> to </w:t>
      </w:r>
      <w:r w:rsidRPr="00E75494">
        <w:rPr>
          <w:rStyle w:val="StyleUnderline"/>
        </w:rPr>
        <w:t>explore the nature of measurement</w:t>
      </w:r>
      <w:r w:rsidRPr="00E75494">
        <w:rPr>
          <w:sz w:val="16"/>
        </w:rPr>
        <w:t xml:space="preserve"> and to argue over whether objective facts can exist. That’s important </w:t>
      </w:r>
      <w:r w:rsidRPr="00325CCC">
        <w:rPr>
          <w:sz w:val="16"/>
        </w:rPr>
        <w:t xml:space="preserve">because </w:t>
      </w:r>
      <w:r w:rsidRPr="00325CCC">
        <w:rPr>
          <w:rStyle w:val="StyleUnderline"/>
        </w:rPr>
        <w:t xml:space="preserve">scientists carry out experiments to establish objective facts. But if they experience different realities, the argument goes, </w:t>
      </w:r>
      <w:r w:rsidRPr="00325CCC">
        <w:rPr>
          <w:rStyle w:val="Emphasis"/>
        </w:rPr>
        <w:t>how can they agree on what these facts might</w:t>
      </w:r>
      <w:r w:rsidRPr="00E75494">
        <w:rPr>
          <w:rStyle w:val="Emphasis"/>
        </w:rPr>
        <w:t xml:space="preserve"> be?</w:t>
      </w:r>
      <w:r>
        <w:rPr>
          <w:rStyle w:val="Emphasis"/>
        </w:rPr>
        <w:t xml:space="preserve"> </w:t>
      </w:r>
      <w:r w:rsidRPr="00E75494">
        <w:rPr>
          <w:sz w:val="16"/>
        </w:rPr>
        <w:t xml:space="preserve">That’s provided some entertaining fodder for after-dinner conversation, but Wigner’s thought experiment has never been more than that—just a thought experiment. Last year, however, physicists noticed that </w:t>
      </w:r>
      <w:r w:rsidRPr="00E75494">
        <w:rPr>
          <w:rStyle w:val="StyleUnderline"/>
        </w:rPr>
        <w:t>recent advances in quantum technologies</w:t>
      </w:r>
      <w:r w:rsidRPr="00E75494">
        <w:rPr>
          <w:sz w:val="16"/>
        </w:rPr>
        <w:t xml:space="preserve"> have </w:t>
      </w:r>
      <w:r w:rsidRPr="00E75494">
        <w:rPr>
          <w:rStyle w:val="StyleUnderline"/>
        </w:rPr>
        <w:t>made it possible to reproduce</w:t>
      </w:r>
      <w:r w:rsidRPr="00E75494">
        <w:rPr>
          <w:sz w:val="16"/>
        </w:rPr>
        <w:t xml:space="preserve"> the Wigner’s Friend test in a </w:t>
      </w:r>
      <w:r w:rsidRPr="00E75494">
        <w:rPr>
          <w:rStyle w:val="StyleUnderline"/>
        </w:rPr>
        <w:t>real experiment</w:t>
      </w:r>
      <w:r w:rsidRPr="00E75494">
        <w:rPr>
          <w:sz w:val="16"/>
        </w:rPr>
        <w:t xml:space="preserve">. In other words, </w:t>
      </w:r>
      <w:r w:rsidRPr="00D25C5C">
        <w:rPr>
          <w:rStyle w:val="Emphasis"/>
          <w:highlight w:val="green"/>
        </w:rPr>
        <w:t>it ought to be possible to create different realities and compare them</w:t>
      </w:r>
      <w:r w:rsidRPr="00E75494">
        <w:rPr>
          <w:sz w:val="16"/>
        </w:rPr>
        <w:t xml:space="preserve"> in the lab to find out whether they can be reconciled. And today, Massimiliano </w:t>
      </w:r>
      <w:proofErr w:type="spellStart"/>
      <w:r w:rsidRPr="00E75494">
        <w:rPr>
          <w:sz w:val="16"/>
        </w:rPr>
        <w:t>Proietti</w:t>
      </w:r>
      <w:proofErr w:type="spellEnd"/>
      <w:r w:rsidRPr="00E75494">
        <w:rPr>
          <w:sz w:val="16"/>
        </w:rPr>
        <w:t xml:space="preserve"> at Heriot-Watt University in Edinburgh and a few colleagues say they have performed </w:t>
      </w:r>
      <w:r w:rsidRPr="00E75494">
        <w:rPr>
          <w:rStyle w:val="StyleUnderline"/>
        </w:rPr>
        <w:t>this experiment</w:t>
      </w:r>
      <w:r w:rsidRPr="00E75494">
        <w:rPr>
          <w:sz w:val="16"/>
        </w:rPr>
        <w:t xml:space="preserve"> for the first time: they have </w:t>
      </w:r>
      <w:r w:rsidRPr="00E75494">
        <w:rPr>
          <w:rStyle w:val="StyleUnderline"/>
        </w:rPr>
        <w:t>created different realities and compared them</w:t>
      </w:r>
      <w:r w:rsidRPr="00E75494">
        <w:rPr>
          <w:sz w:val="16"/>
        </w:rPr>
        <w:t>. Their conclusion is that Wigner was correct—</w:t>
      </w:r>
      <w:r w:rsidRPr="00E75494">
        <w:rPr>
          <w:rStyle w:val="StyleUnderline"/>
        </w:rPr>
        <w:t xml:space="preserve">these realities can be made irreconcilable so that </w:t>
      </w:r>
      <w:r w:rsidRPr="00D25C5C">
        <w:rPr>
          <w:rStyle w:val="Emphasis"/>
          <w:highlight w:val="green"/>
        </w:rPr>
        <w:t>it is impossible to agree on objective facts</w:t>
      </w:r>
      <w:r w:rsidRPr="00D25C5C">
        <w:rPr>
          <w:rStyle w:val="StyleUnderline"/>
          <w:highlight w:val="green"/>
        </w:rPr>
        <w:t xml:space="preserve"> about</w:t>
      </w:r>
      <w:r w:rsidRPr="00E75494">
        <w:rPr>
          <w:rStyle w:val="StyleUnderline"/>
        </w:rPr>
        <w:t xml:space="preserve"> an experiment.</w:t>
      </w:r>
      <w:r>
        <w:rPr>
          <w:rStyle w:val="StyleUnderline"/>
        </w:rPr>
        <w:t xml:space="preserve"> </w:t>
      </w:r>
      <w:r w:rsidRPr="00E75494">
        <w:rPr>
          <w:sz w:val="16"/>
        </w:rPr>
        <w:t xml:space="preserve">Wigner’s </w:t>
      </w:r>
      <w:r w:rsidRPr="00325CCC">
        <w:rPr>
          <w:sz w:val="16"/>
        </w:rPr>
        <w:t xml:space="preserve">original </w:t>
      </w:r>
      <w:r w:rsidRPr="00325CCC">
        <w:rPr>
          <w:rStyle w:val="StyleUnderline"/>
        </w:rPr>
        <w:t>thought experiment</w:t>
      </w:r>
      <w:r w:rsidRPr="00325CCC">
        <w:rPr>
          <w:sz w:val="16"/>
        </w:rPr>
        <w:t xml:space="preserve"> is straightforward</w:t>
      </w:r>
      <w:r w:rsidRPr="00E75494">
        <w:rPr>
          <w:sz w:val="16"/>
        </w:rPr>
        <w:t xml:space="preserve"> in principle. It begins with a single polarized photon that, when measured, </w:t>
      </w:r>
      <w:r w:rsidRPr="00E75494">
        <w:rPr>
          <w:rStyle w:val="StyleUnderline"/>
        </w:rPr>
        <w:t>can have either a horizontal polarization or a vertical polarization</w:t>
      </w:r>
      <w:r w:rsidRPr="00E75494">
        <w:rPr>
          <w:sz w:val="16"/>
        </w:rPr>
        <w:t xml:space="preserve">. But before the measurement, </w:t>
      </w:r>
      <w:r w:rsidRPr="00D25C5C">
        <w:rPr>
          <w:rStyle w:val="StyleUnderline"/>
          <w:highlight w:val="green"/>
        </w:rPr>
        <w:t>according to</w:t>
      </w:r>
      <w:r w:rsidRPr="00E75494">
        <w:rPr>
          <w:rStyle w:val="StyleUnderline"/>
        </w:rPr>
        <w:t xml:space="preserve"> the </w:t>
      </w:r>
      <w:r w:rsidRPr="00D25C5C">
        <w:rPr>
          <w:rStyle w:val="StyleUnderline"/>
          <w:highlight w:val="green"/>
        </w:rPr>
        <w:t>laws of quantum mechanics</w:t>
      </w:r>
      <w:r w:rsidRPr="00E75494">
        <w:rPr>
          <w:rStyle w:val="StyleUnderline"/>
        </w:rPr>
        <w:t xml:space="preserve">, the </w:t>
      </w:r>
      <w:r w:rsidRPr="00D25C5C">
        <w:rPr>
          <w:rStyle w:val="StyleUnderline"/>
          <w:highlight w:val="green"/>
        </w:rPr>
        <w:t xml:space="preserve">photon exists in both </w:t>
      </w:r>
      <w:r w:rsidRPr="00D25C5C">
        <w:rPr>
          <w:rStyle w:val="Emphasis"/>
          <w:highlight w:val="green"/>
        </w:rPr>
        <w:t>polarization states at the same time</w:t>
      </w:r>
      <w:r w:rsidRPr="00E75494">
        <w:rPr>
          <w:sz w:val="16"/>
        </w:rPr>
        <w:t>—</w:t>
      </w:r>
      <w:r w:rsidRPr="00E75494">
        <w:rPr>
          <w:rStyle w:val="Emphasis"/>
        </w:rPr>
        <w:t xml:space="preserve">a so-called </w:t>
      </w:r>
      <w:r w:rsidRPr="00D25C5C">
        <w:rPr>
          <w:rStyle w:val="Emphasis"/>
          <w:highlight w:val="green"/>
        </w:rPr>
        <w:t>superposition</w:t>
      </w:r>
      <w:r w:rsidRPr="00E75494">
        <w:rPr>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75494">
        <w:rPr>
          <w:rStyle w:val="StyleUnderline"/>
        </w:rPr>
        <w:t>Wigner can even perform an experiment to determine whether this superposition exists or not</w:t>
      </w:r>
      <w:r w:rsidRPr="00E75494">
        <w:rPr>
          <w:sz w:val="16"/>
        </w:rPr>
        <w:t xml:space="preserve">. </w:t>
      </w:r>
      <w:r w:rsidRPr="00E75494">
        <w:rPr>
          <w:rStyle w:val="StyleUnderline"/>
        </w:rPr>
        <w:t>This</w:t>
      </w:r>
      <w:r w:rsidRPr="00E75494">
        <w:rPr>
          <w:sz w:val="16"/>
        </w:rPr>
        <w:t xml:space="preserve"> is a kind of </w:t>
      </w:r>
      <w:r w:rsidRPr="00E75494">
        <w:rPr>
          <w:rStyle w:val="StyleUnderline"/>
        </w:rPr>
        <w:t>interference experiment showing that the photon and the measurement are indeed in a superposition.</w:t>
      </w:r>
      <w:r>
        <w:rPr>
          <w:rStyle w:val="StyleUnderline"/>
        </w:rPr>
        <w:t xml:space="preserve"> </w:t>
      </w:r>
      <w:r w:rsidRPr="00E75494">
        <w:rPr>
          <w:sz w:val="16"/>
        </w:rPr>
        <w:t xml:space="preserve">From Wigner’s point of view, </w:t>
      </w:r>
      <w:r w:rsidRPr="00D25C5C">
        <w:rPr>
          <w:rStyle w:val="Emphasis"/>
          <w:highlight w:val="green"/>
        </w:rPr>
        <w:t>this is a “fact”—the superposition exists</w:t>
      </w:r>
      <w:r w:rsidRPr="00E75494">
        <w:rPr>
          <w:sz w:val="16"/>
        </w:rPr>
        <w:t xml:space="preserve">. And this fact suggests that a </w:t>
      </w:r>
      <w:r w:rsidRPr="00E75494">
        <w:rPr>
          <w:rStyle w:val="StyleUnderline"/>
        </w:rPr>
        <w:t>measurement cannot have taken place</w:t>
      </w:r>
      <w:r w:rsidRPr="00E75494">
        <w:rPr>
          <w:sz w:val="16"/>
        </w:rPr>
        <w:t xml:space="preserve">. But this is in stark contrast to the point of view of </w:t>
      </w:r>
      <w:r w:rsidRPr="00E75494">
        <w:rPr>
          <w:rStyle w:val="StyleUnderline"/>
        </w:rPr>
        <w:t>the friend, who has indeed measured the photon’s polarization and recorded it.</w:t>
      </w:r>
      <w:r w:rsidRPr="00E75494">
        <w:rPr>
          <w:sz w:val="16"/>
        </w:rPr>
        <w:t xml:space="preserve"> The friend </w:t>
      </w:r>
      <w:r w:rsidRPr="00E75494">
        <w:rPr>
          <w:rStyle w:val="StyleUnderline"/>
        </w:rPr>
        <w:t>can</w:t>
      </w:r>
      <w:r w:rsidRPr="00E75494">
        <w:rPr>
          <w:sz w:val="16"/>
        </w:rPr>
        <w:t xml:space="preserve"> even </w:t>
      </w:r>
      <w:r w:rsidRPr="00E75494">
        <w:rPr>
          <w:rStyle w:val="StyleUnderline"/>
        </w:rPr>
        <w:t>call</w:t>
      </w:r>
      <w:r w:rsidRPr="00E75494">
        <w:rPr>
          <w:sz w:val="16"/>
        </w:rPr>
        <w:t xml:space="preserve"> Wigner </w:t>
      </w:r>
      <w:r w:rsidRPr="00E75494">
        <w:rPr>
          <w:rStyle w:val="StyleUnderline"/>
        </w:rPr>
        <w:t>and say the measurement has been done</w:t>
      </w:r>
      <w:r w:rsidRPr="00E75494">
        <w:rPr>
          <w:sz w:val="16"/>
        </w:rPr>
        <w:t xml:space="preserve"> (provided the outcome is not revealed). </w:t>
      </w:r>
      <w:proofErr w:type="gramStart"/>
      <w:r w:rsidRPr="00E75494">
        <w:rPr>
          <w:sz w:val="16"/>
        </w:rPr>
        <w:t>So</w:t>
      </w:r>
      <w:proofErr w:type="gramEnd"/>
      <w:r w:rsidRPr="00E75494">
        <w:rPr>
          <w:sz w:val="16"/>
        </w:rPr>
        <w:t xml:space="preserve"> </w:t>
      </w:r>
      <w:r w:rsidRPr="00E75494">
        <w:rPr>
          <w:rStyle w:val="Emphasis"/>
        </w:rPr>
        <w:t xml:space="preserve">the </w:t>
      </w:r>
      <w:r w:rsidRPr="00D25C5C">
        <w:rPr>
          <w:rStyle w:val="Emphasis"/>
          <w:highlight w:val="green"/>
        </w:rPr>
        <w:t>two realities are at odds</w:t>
      </w:r>
      <w:r w:rsidRPr="00E75494">
        <w:rPr>
          <w:sz w:val="16"/>
        </w:rPr>
        <w:t xml:space="preserve"> with each other. “</w:t>
      </w:r>
      <w:r w:rsidRPr="00325CCC">
        <w:rPr>
          <w:rStyle w:val="Emphasis"/>
        </w:rPr>
        <w:t>This</w:t>
      </w:r>
      <w:r w:rsidRPr="00E75494">
        <w:rPr>
          <w:rStyle w:val="Emphasis"/>
        </w:rPr>
        <w:t xml:space="preserve"> calls into </w:t>
      </w:r>
      <w:r w:rsidRPr="00325CCC">
        <w:rPr>
          <w:rStyle w:val="Emphasis"/>
        </w:rPr>
        <w:t>question the objective status</w:t>
      </w:r>
      <w:r w:rsidRPr="00E75494">
        <w:rPr>
          <w:sz w:val="16"/>
        </w:rPr>
        <w:t xml:space="preserve"> of the facts established by the two observers,” say </w:t>
      </w:r>
      <w:proofErr w:type="spellStart"/>
      <w:r w:rsidRPr="00E75494">
        <w:rPr>
          <w:sz w:val="16"/>
        </w:rPr>
        <w:t>Proietti</w:t>
      </w:r>
      <w:proofErr w:type="spellEnd"/>
      <w:r w:rsidRPr="00E75494">
        <w:rPr>
          <w:sz w:val="16"/>
        </w:rPr>
        <w:t xml:space="preserve"> and co. That’s the theory, but last year </w:t>
      </w:r>
      <w:proofErr w:type="spellStart"/>
      <w:r w:rsidRPr="00E75494">
        <w:rPr>
          <w:sz w:val="16"/>
        </w:rPr>
        <w:t>Caslav</w:t>
      </w:r>
      <w:proofErr w:type="spellEnd"/>
      <w:r w:rsidRPr="00E75494">
        <w:rPr>
          <w:sz w:val="16"/>
        </w:rPr>
        <w:t xml:space="preserve"> </w:t>
      </w:r>
      <w:proofErr w:type="spellStart"/>
      <w:r w:rsidRPr="00E75494">
        <w:rPr>
          <w:sz w:val="16"/>
        </w:rPr>
        <w:t>Brukner</w:t>
      </w:r>
      <w:proofErr w:type="spellEnd"/>
      <w:r w:rsidRPr="00E75494">
        <w:rPr>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E75494">
        <w:rPr>
          <w:sz w:val="16"/>
        </w:rPr>
        <w:t>Proietti</w:t>
      </w:r>
      <w:proofErr w:type="spellEnd"/>
      <w:r w:rsidRPr="00E75494">
        <w:rPr>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E75494">
        <w:rPr>
          <w:rStyle w:val="Emphasis"/>
        </w:rPr>
        <w:t xml:space="preserve">both </w:t>
      </w:r>
      <w:r w:rsidRPr="00D25C5C">
        <w:rPr>
          <w:rStyle w:val="Emphasis"/>
          <w:highlight w:val="green"/>
        </w:rPr>
        <w:t>realities can coexist even though they produce irreconcilable outcomes</w:t>
      </w:r>
      <w:r w:rsidRPr="00E75494">
        <w:rPr>
          <w:sz w:val="16"/>
        </w:rPr>
        <w:t xml:space="preserve">, just as Wigner predicted. </w:t>
      </w:r>
      <w:r w:rsidRPr="00E75494">
        <w:rPr>
          <w:rStyle w:val="StyleUnderline"/>
        </w:rPr>
        <w:t>That raises some fascinating questions that are forcing physicists to reconsider the nature of reality.</w:t>
      </w:r>
      <w:r>
        <w:rPr>
          <w:rStyle w:val="StyleUnderline"/>
        </w:rPr>
        <w:t xml:space="preserve"> </w:t>
      </w:r>
      <w:r w:rsidRPr="00E75494">
        <w:rPr>
          <w:rStyle w:val="StyleUnderline"/>
        </w:rPr>
        <w:t xml:space="preserve">The idea that observers can ultimately reconcile their measurements of </w:t>
      </w:r>
      <w:proofErr w:type="gramStart"/>
      <w:r w:rsidRPr="00E75494">
        <w:rPr>
          <w:rStyle w:val="StyleUnderline"/>
        </w:rPr>
        <w:t xml:space="preserve">some </w:t>
      </w:r>
      <w:r w:rsidRPr="00E75494">
        <w:rPr>
          <w:rStyle w:val="StyleUnderline"/>
        </w:rPr>
        <w:lastRenderedPageBreak/>
        <w:t>kind of fundamental</w:t>
      </w:r>
      <w:proofErr w:type="gramEnd"/>
      <w:r w:rsidRPr="00E75494">
        <w:rPr>
          <w:rStyle w:val="StyleUnderline"/>
        </w:rPr>
        <w:t xml:space="preserve"> reality is based on several assumptions</w:t>
      </w:r>
      <w:r w:rsidRPr="00E75494">
        <w:rPr>
          <w:sz w:val="16"/>
        </w:rPr>
        <w:t xml:space="preserve">. </w:t>
      </w:r>
      <w:r w:rsidRPr="00E75494">
        <w:rPr>
          <w:rStyle w:val="StyleUnderline"/>
        </w:rPr>
        <w:t xml:space="preserve">The first is that universal facts </w:t>
      </w:r>
      <w:proofErr w:type="gramStart"/>
      <w:r w:rsidRPr="00E75494">
        <w:rPr>
          <w:rStyle w:val="StyleUnderline"/>
        </w:rPr>
        <w:t>actually exist</w:t>
      </w:r>
      <w:proofErr w:type="gramEnd"/>
      <w:r w:rsidRPr="00E75494">
        <w:rPr>
          <w:rStyle w:val="StyleUnderline"/>
        </w:rPr>
        <w:t xml:space="preserve"> and that observers can agree on them.</w:t>
      </w:r>
      <w:r>
        <w:rPr>
          <w:rStyle w:val="StyleUnderline"/>
        </w:rPr>
        <w:t xml:space="preserve"> </w:t>
      </w:r>
      <w:r w:rsidRPr="00E75494">
        <w:rPr>
          <w:sz w:val="16"/>
        </w:rPr>
        <w:t xml:space="preserve">But </w:t>
      </w:r>
      <w:r w:rsidRPr="00E75494">
        <w:rPr>
          <w:rStyle w:val="Emphasis"/>
        </w:rPr>
        <w:t>there are other assumptions too</w:t>
      </w:r>
      <w:r w:rsidRPr="00E75494">
        <w:rPr>
          <w:sz w:val="16"/>
        </w:rPr>
        <w:t xml:space="preserve">. </w:t>
      </w:r>
      <w:r w:rsidRPr="00E75494">
        <w:rPr>
          <w:rStyle w:val="StyleUnderline"/>
        </w:rPr>
        <w:t>One is that observers have the freedom to make whatever observations they want</w:t>
      </w:r>
      <w:r w:rsidRPr="00E75494">
        <w:rPr>
          <w:sz w:val="16"/>
        </w:rPr>
        <w:t xml:space="preserve">. </w:t>
      </w:r>
      <w:r w:rsidRPr="00E75494">
        <w:rPr>
          <w:rStyle w:val="StyleUnderline"/>
        </w:rPr>
        <w:t>And another is that the choices one observer makes do not influence the choices other observers make</w:t>
      </w:r>
      <w:r w:rsidRPr="00E75494">
        <w:rPr>
          <w:sz w:val="16"/>
        </w:rPr>
        <w:t xml:space="preserve">—an assumption that physicists call locality. If there is an objective reality that everyone can agree on, then these assumptions all hold. But </w:t>
      </w:r>
      <w:proofErr w:type="spellStart"/>
      <w:r w:rsidRPr="00E75494">
        <w:rPr>
          <w:sz w:val="16"/>
        </w:rPr>
        <w:t>Proietti</w:t>
      </w:r>
      <w:proofErr w:type="spellEnd"/>
      <w:r w:rsidRPr="00E75494">
        <w:rPr>
          <w:sz w:val="16"/>
        </w:rPr>
        <w:t xml:space="preserve"> and </w:t>
      </w:r>
      <w:proofErr w:type="spellStart"/>
      <w:r w:rsidRPr="00E75494">
        <w:rPr>
          <w:sz w:val="16"/>
        </w:rPr>
        <w:t>co’s</w:t>
      </w:r>
      <w:proofErr w:type="spellEnd"/>
      <w:r w:rsidRPr="00E75494">
        <w:rPr>
          <w:sz w:val="16"/>
        </w:rPr>
        <w:t xml:space="preserve"> result suggests that </w:t>
      </w:r>
      <w:r w:rsidRPr="00D25C5C">
        <w:rPr>
          <w:rStyle w:val="Emphasis"/>
          <w:highlight w:val="green"/>
        </w:rPr>
        <w:t>objective reality does not exist</w:t>
      </w:r>
      <w:r w:rsidRPr="00E75494">
        <w:rPr>
          <w:sz w:val="16"/>
        </w:rPr>
        <w:t xml:space="preserve">. In other words, the experiment suggests that </w:t>
      </w:r>
      <w:r w:rsidRPr="00E75494">
        <w:rPr>
          <w:rStyle w:val="StyleUnderline"/>
        </w:rPr>
        <w:t>one or more of the assumptions—</w:t>
      </w:r>
      <w:r w:rsidRPr="00D25C5C">
        <w:rPr>
          <w:rStyle w:val="Emphasis"/>
          <w:highlight w:val="green"/>
        </w:rPr>
        <w:t>the idea that there is a reality we can agree on</w:t>
      </w:r>
      <w:r w:rsidRPr="00D25C5C">
        <w:rPr>
          <w:rStyle w:val="StyleUnderline"/>
          <w:highlight w:val="green"/>
        </w:rPr>
        <w:t>,</w:t>
      </w:r>
      <w:r w:rsidRPr="00E75494">
        <w:rPr>
          <w:rStyle w:val="StyleUnderline"/>
        </w:rPr>
        <w:t xml:space="preserve"> the idea that </w:t>
      </w:r>
      <w:r w:rsidRPr="00325CCC">
        <w:rPr>
          <w:rStyle w:val="StyleUnderline"/>
        </w:rPr>
        <w:t xml:space="preserve">we have </w:t>
      </w:r>
      <w:r w:rsidRPr="00325CCC">
        <w:rPr>
          <w:rStyle w:val="Emphasis"/>
        </w:rPr>
        <w:t>freedom of choice</w:t>
      </w:r>
      <w:r w:rsidRPr="00325CCC">
        <w:rPr>
          <w:rStyle w:val="StyleUnderline"/>
        </w:rPr>
        <w:t>, or the idea of locality—must be</w:t>
      </w:r>
      <w:r w:rsidRPr="00D25C5C">
        <w:rPr>
          <w:rStyle w:val="StyleUnderline"/>
          <w:highlight w:val="green"/>
        </w:rPr>
        <w:t xml:space="preserve"> </w:t>
      </w:r>
      <w:r w:rsidRPr="00D25C5C">
        <w:rPr>
          <w:rStyle w:val="Emphasis"/>
          <w:highlight w:val="green"/>
        </w:rPr>
        <w:t>wrong</w:t>
      </w:r>
      <w:r w:rsidRPr="00E75494">
        <w:rPr>
          <w:rStyle w:val="StyleUnderline"/>
        </w:rPr>
        <w:t>.</w:t>
      </w:r>
      <w:r>
        <w:rPr>
          <w:rStyle w:val="StyleUnderline"/>
        </w:rPr>
        <w:t xml:space="preserve"> </w:t>
      </w:r>
      <w:r w:rsidRPr="00E75494">
        <w:rPr>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75494">
        <w:rPr>
          <w:rStyle w:val="StyleUnderline"/>
        </w:rPr>
        <w:t>The scientific method relies on facts, established through repeated measurements</w:t>
      </w:r>
      <w:r w:rsidRPr="00E75494">
        <w:rPr>
          <w:sz w:val="16"/>
        </w:rPr>
        <w:t xml:space="preserve"> </w:t>
      </w:r>
      <w:r w:rsidRPr="00E75494">
        <w:rPr>
          <w:rStyle w:val="StyleUnderline"/>
        </w:rPr>
        <w:t>and agreed upon universally,</w:t>
      </w:r>
      <w:r w:rsidRPr="00E75494">
        <w:rPr>
          <w:sz w:val="16"/>
        </w:rPr>
        <w:t xml:space="preserve"> independently of who observed them,” say </w:t>
      </w:r>
      <w:proofErr w:type="spellStart"/>
      <w:r w:rsidRPr="00E75494">
        <w:rPr>
          <w:sz w:val="16"/>
        </w:rPr>
        <w:t>Proietti</w:t>
      </w:r>
      <w:proofErr w:type="spellEnd"/>
      <w:r w:rsidRPr="00E75494">
        <w:rPr>
          <w:sz w:val="16"/>
        </w:rPr>
        <w:t xml:space="preserve"> and co. And yet </w:t>
      </w:r>
      <w:r w:rsidRPr="00E75494">
        <w:rPr>
          <w:rStyle w:val="StyleUnderline"/>
        </w:rPr>
        <w:t>in the same paper, they undermine this idea, perhaps fatally.</w:t>
      </w:r>
      <w:r>
        <w:rPr>
          <w:rStyle w:val="StyleUnderline"/>
        </w:rPr>
        <w:t xml:space="preserve"> </w:t>
      </w:r>
      <w:r w:rsidRPr="00E75494">
        <w:rPr>
          <w:sz w:val="16"/>
        </w:rPr>
        <w:t>The next step is to go further: to construct experiments creating increasingly bizarre alternate realities that cannot be reconciled. Where this will take us is anybody’s guess. But Wigner, and his friend, would surely not be surprised.</w:t>
      </w:r>
    </w:p>
    <w:p w14:paraId="050084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FB77" w14:textId="77777777" w:rsidR="00B83FE1" w:rsidRDefault="00B83FE1" w:rsidP="00326885">
      <w:pPr>
        <w:spacing w:after="0" w:line="240" w:lineRule="auto"/>
      </w:pPr>
      <w:r>
        <w:separator/>
      </w:r>
    </w:p>
  </w:endnote>
  <w:endnote w:type="continuationSeparator" w:id="0">
    <w:p w14:paraId="730B3FD2" w14:textId="77777777" w:rsidR="00B83FE1" w:rsidRDefault="00B83FE1" w:rsidP="00326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07E5F" w14:textId="77777777" w:rsidR="00B83FE1" w:rsidRDefault="00B83FE1" w:rsidP="00326885">
      <w:pPr>
        <w:spacing w:after="0" w:line="240" w:lineRule="auto"/>
      </w:pPr>
      <w:r>
        <w:separator/>
      </w:r>
    </w:p>
  </w:footnote>
  <w:footnote w:type="continuationSeparator" w:id="0">
    <w:p w14:paraId="1DA75036" w14:textId="77777777" w:rsidR="00B83FE1" w:rsidRDefault="00B83FE1" w:rsidP="00326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7D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DB5"/>
    <w:rsid w:val="00100B28"/>
    <w:rsid w:val="0011380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88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E7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06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FE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4A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21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56F6"/>
    <w:rsid w:val="00FB329D"/>
    <w:rsid w:val="00FC27E3"/>
    <w:rsid w:val="00FC573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3BED7"/>
  <w14:defaultImageDpi w14:val="300"/>
  <w15:docId w15:val="{667201B4-6634-D545-ACD9-393C1B57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30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7D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7D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7D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D7D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7D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7DB5"/>
  </w:style>
  <w:style w:type="character" w:customStyle="1" w:styleId="Heading1Char">
    <w:name w:val="Heading 1 Char"/>
    <w:aliases w:val="Pocket Char"/>
    <w:basedOn w:val="DefaultParagraphFont"/>
    <w:link w:val="Heading1"/>
    <w:uiPriority w:val="9"/>
    <w:rsid w:val="000D7D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7D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7DB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D7D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7DB5"/>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Minimized Char"/>
    <w:basedOn w:val="DefaultParagraphFont"/>
    <w:uiPriority w:val="1"/>
    <w:qFormat/>
    <w:rsid w:val="000D7DB5"/>
    <w:rPr>
      <w:b w:val="0"/>
      <w:sz w:val="22"/>
      <w:u w:val="single"/>
    </w:rPr>
  </w:style>
  <w:style w:type="character" w:styleId="Emphasis">
    <w:name w:val="Emphasis"/>
    <w:aliases w:val="Minimized,Evidence,minimized,Highlighted,tag2,Size 10,emphasis in card,Underlined,CD Card,ED - Tag,emphasis,Bold Underline,Emphasis!!,small,Qualifications,bold underline,normal card text,qualifications in card,qualifications,Shrunk,Style1,Box,B"/>
    <w:basedOn w:val="DefaultParagraphFont"/>
    <w:link w:val="textbold"/>
    <w:uiPriority w:val="20"/>
    <w:qFormat/>
    <w:rsid w:val="000D7D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7DB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D7DB5"/>
    <w:rPr>
      <w:color w:val="auto"/>
      <w:u w:val="none"/>
    </w:rPr>
  </w:style>
  <w:style w:type="paragraph" w:styleId="DocumentMap">
    <w:name w:val="Document Map"/>
    <w:basedOn w:val="Normal"/>
    <w:link w:val="DocumentMapChar"/>
    <w:uiPriority w:val="99"/>
    <w:semiHidden/>
    <w:unhideWhenUsed/>
    <w:rsid w:val="000D7D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7DB5"/>
    <w:rPr>
      <w:rFonts w:ascii="Lucida Grande" w:hAnsi="Lucida Grande" w:cs="Lucida Grande"/>
    </w:rPr>
  </w:style>
  <w:style w:type="paragraph" w:customStyle="1" w:styleId="textbold">
    <w:name w:val="text bold"/>
    <w:basedOn w:val="Normal"/>
    <w:link w:val="Emphasis"/>
    <w:uiPriority w:val="20"/>
    <w:qFormat/>
    <w:rsid w:val="0080306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8030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Header">
    <w:name w:val="header"/>
    <w:basedOn w:val="Normal"/>
    <w:link w:val="HeaderChar"/>
    <w:uiPriority w:val="99"/>
    <w:unhideWhenUsed/>
    <w:rsid w:val="00326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885"/>
    <w:rPr>
      <w:rFonts w:ascii="Calibri" w:hAnsi="Calibri"/>
      <w:sz w:val="22"/>
    </w:rPr>
  </w:style>
  <w:style w:type="paragraph" w:styleId="Footer">
    <w:name w:val="footer"/>
    <w:basedOn w:val="Normal"/>
    <w:link w:val="FooterChar"/>
    <w:uiPriority w:val="99"/>
    <w:unhideWhenUsed/>
    <w:rsid w:val="00326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88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reenrant.com/spiderman-no-way-home-doctor-strange-cause-multiverse/)//ww"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lashfilm.com/710203/spider-man-no-way-home-ending-explained-it-takes-a-multiverse/?utm_campaign=clip" TargetMode="External"/><Relationship Id="rId17" Type="http://schemas.openxmlformats.org/officeDocument/2006/relationships/hyperlink" Target="https://marvel.fandom.com/wiki/Shuma-Gorath_(Multiverse)" TargetMode="External"/><Relationship Id="rId2" Type="http://schemas.openxmlformats.org/officeDocument/2006/relationships/customXml" Target="../customXml/item2.xml"/><Relationship Id="rId16" Type="http://schemas.openxmlformats.org/officeDocument/2006/relationships/hyperlink" Target="https://bamsmackpow.com/2022/02/13/doctor-strange-2-in-the-multiverse-of-madness-is-wanda-maximoff-evil-villain/)//w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ashfilm.com/710203/spider-man-no-way-home-ending-explained-it-takes-a-multiverse/" TargetMode="External"/><Relationship Id="rId5" Type="http://schemas.openxmlformats.org/officeDocument/2006/relationships/numbering" Target="numbering.xml"/><Relationship Id="rId15" Type="http://schemas.openxmlformats.org/officeDocument/2006/relationships/hyperlink" Target="https://screenrant.com/wandavision-scarlet-witch-multiverse-destroy/)//ww" TargetMode="External"/><Relationship Id="rId10" Type="http://schemas.openxmlformats.org/officeDocument/2006/relationships/endnotes" Target="endnotes.xml"/><Relationship Id="rId19"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llider.com/reveals-about-dr-strange-multiverse-madness/)//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18</Pages>
  <Words>11878</Words>
  <Characters>61291</Characters>
  <Application>Microsoft Office Word</Application>
  <DocSecurity>0</DocSecurity>
  <Lines>721</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8</cp:revision>
  <dcterms:created xsi:type="dcterms:W3CDTF">2022-03-10T14:45:00Z</dcterms:created>
  <dcterms:modified xsi:type="dcterms:W3CDTF">2022-03-10T16:36:00Z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