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B4E01" w14:textId="71CD7A76" w:rsidR="004916DD" w:rsidRDefault="00B564A7" w:rsidP="00B55AD5">
      <w:bookmarkStart w:id="0" w:name="_Hlk100401989"/>
      <w:r>
        <w:t xml:space="preserve">If </w:t>
      </w:r>
      <w:proofErr w:type="spellStart"/>
      <w:r>
        <w:t>africa</w:t>
      </w:r>
      <w:proofErr w:type="spellEnd"/>
      <w:r>
        <w:t xml:space="preserve"> mining</w:t>
      </w:r>
    </w:p>
    <w:p w14:paraId="72DFF933" w14:textId="15680EF1" w:rsidR="004916DD" w:rsidRDefault="004916DD" w:rsidP="00B55AD5"/>
    <w:p w14:paraId="5411FF4D" w14:textId="7FC41520" w:rsidR="004916DD" w:rsidRDefault="004916DD" w:rsidP="00B55AD5">
      <w:proofErr w:type="spellStart"/>
      <w:r>
        <w:t>Jcpoa</w:t>
      </w:r>
      <w:proofErr w:type="spellEnd"/>
    </w:p>
    <w:p w14:paraId="680A2510" w14:textId="543E0C73" w:rsidR="004916DD" w:rsidRDefault="004916DD" w:rsidP="00B55AD5">
      <w:r>
        <w:t>T</w:t>
      </w:r>
    </w:p>
    <w:p w14:paraId="6B7085FF" w14:textId="436D535F" w:rsidR="004916DD" w:rsidRDefault="004916DD" w:rsidP="00B55AD5">
      <w:r>
        <w:t>CP</w:t>
      </w:r>
    </w:p>
    <w:p w14:paraId="3AAE959D" w14:textId="1BEC9DE9" w:rsidR="00B6397F" w:rsidRDefault="00B6397F" w:rsidP="00B6397F">
      <w:pPr>
        <w:pStyle w:val="Heading2"/>
        <w:rPr>
          <w:rFonts w:eastAsia="MS Gothic"/>
        </w:rPr>
      </w:pPr>
      <w:r>
        <w:rPr>
          <w:rFonts w:eastAsia="MS Gothic"/>
        </w:rPr>
        <w:t>2NR</w:t>
      </w:r>
    </w:p>
    <w:p w14:paraId="7BF08BA0" w14:textId="77777777" w:rsidR="00B6397F" w:rsidRDefault="00B6397F" w:rsidP="005575DA">
      <w:pPr>
        <w:keepNext/>
        <w:keepLines/>
        <w:pageBreakBefore/>
        <w:spacing w:before="40" w:after="0"/>
        <w:jc w:val="center"/>
        <w:outlineLvl w:val="2"/>
        <w:rPr>
          <w:rFonts w:ascii="Calibri" w:eastAsia="MS Gothic" w:hAnsi="Calibri" w:cs="Calibri"/>
          <w:b/>
          <w:sz w:val="32"/>
          <w:szCs w:val="24"/>
          <w:u w:val="single"/>
        </w:rPr>
      </w:pPr>
    </w:p>
    <w:p w14:paraId="63CB42C4" w14:textId="77777777" w:rsidR="00B6397F" w:rsidRPr="000B3E5E" w:rsidRDefault="00B6397F" w:rsidP="00B6397F">
      <w:pPr>
        <w:keepNext/>
        <w:keepLines/>
        <w:pageBreakBefore/>
        <w:spacing w:before="40" w:after="0"/>
        <w:jc w:val="center"/>
        <w:outlineLvl w:val="1"/>
        <w:rPr>
          <w:rFonts w:eastAsia="MS Gothic" w:cs="Times New Roman"/>
          <w:b/>
          <w:sz w:val="44"/>
          <w:szCs w:val="26"/>
          <w:u w:val="double"/>
        </w:rPr>
      </w:pPr>
      <w:r w:rsidRPr="000B3E5E">
        <w:rPr>
          <w:rFonts w:eastAsia="MS Gothic" w:cs="Times New Roman"/>
          <w:b/>
          <w:sz w:val="44"/>
          <w:szCs w:val="26"/>
          <w:u w:val="double"/>
        </w:rPr>
        <w:t>Case</w:t>
      </w:r>
    </w:p>
    <w:p w14:paraId="07CD5716" w14:textId="77777777" w:rsidR="00B6397F" w:rsidRPr="000B3E5E" w:rsidRDefault="00B6397F" w:rsidP="00B6397F">
      <w:pPr>
        <w:keepNext/>
        <w:keepLines/>
        <w:pageBreakBefore/>
        <w:spacing w:before="40" w:after="0"/>
        <w:jc w:val="center"/>
        <w:outlineLvl w:val="2"/>
        <w:rPr>
          <w:rFonts w:eastAsia="MS Gothic" w:cs="Times New Roman"/>
          <w:b/>
          <w:sz w:val="32"/>
          <w:szCs w:val="24"/>
          <w:u w:val="single"/>
        </w:rPr>
      </w:pPr>
      <w:r w:rsidRPr="000B3E5E">
        <w:rPr>
          <w:rFonts w:eastAsia="MS Gothic" w:cs="Times New Roman"/>
          <w:b/>
          <w:sz w:val="32"/>
          <w:szCs w:val="24"/>
          <w:u w:val="single"/>
        </w:rPr>
        <w:t xml:space="preserve">1NC – cosmic colonialism </w:t>
      </w:r>
    </w:p>
    <w:p w14:paraId="6B92A076" w14:textId="77777777" w:rsidR="00B6397F" w:rsidRPr="000B3E5E" w:rsidRDefault="00B6397F" w:rsidP="00B6397F">
      <w:pPr>
        <w:numPr>
          <w:ilvl w:val="0"/>
          <w:numId w:val="12"/>
        </w:numPr>
        <w:autoSpaceDE w:val="0"/>
        <w:autoSpaceDN w:val="0"/>
        <w:adjustRightInd w:val="0"/>
        <w:spacing w:after="0" w:line="240" w:lineRule="auto"/>
        <w:contextualSpacing/>
        <w:rPr>
          <w:rFonts w:ascii="AppleSystemUIFontBold" w:eastAsia="Cambria" w:hAnsi="AppleSystemUIFontBold" w:cs="AppleSystemUIFontBold"/>
          <w:b/>
          <w:bCs/>
          <w:sz w:val="26"/>
          <w:szCs w:val="26"/>
        </w:rPr>
      </w:pPr>
      <w:r w:rsidRPr="000B3E5E">
        <w:rPr>
          <w:rFonts w:ascii="AppleSystemUIFontBold" w:eastAsia="Cambria" w:hAnsi="AppleSystemUIFontBold" w:cs="AppleSystemUIFontBold"/>
          <w:b/>
          <w:bCs/>
          <w:sz w:val="26"/>
          <w:szCs w:val="26"/>
        </w:rPr>
        <w:t xml:space="preserve">Doesn’t solve all of space exploration or launches – public sector still exists or is even stronger post plan which still would have missions which hurts the ozone which the </w:t>
      </w:r>
      <w:proofErr w:type="spellStart"/>
      <w:r w:rsidRPr="000B3E5E">
        <w:rPr>
          <w:rFonts w:ascii="AppleSystemUIFontBold" w:eastAsia="Cambria" w:hAnsi="AppleSystemUIFontBold" w:cs="AppleSystemUIFontBold"/>
          <w:b/>
          <w:bCs/>
          <w:sz w:val="26"/>
          <w:szCs w:val="26"/>
        </w:rPr>
        <w:t>aff</w:t>
      </w:r>
      <w:proofErr w:type="spellEnd"/>
      <w:r w:rsidRPr="000B3E5E">
        <w:rPr>
          <w:rFonts w:ascii="AppleSystemUIFontBold" w:eastAsia="Cambria" w:hAnsi="AppleSystemUIFontBold" w:cs="AppleSystemUIFontBold"/>
          <w:b/>
          <w:bCs/>
          <w:sz w:val="26"/>
          <w:szCs w:val="26"/>
        </w:rPr>
        <w:t xml:space="preserve"> doesn’t solve</w:t>
      </w:r>
    </w:p>
    <w:p w14:paraId="7322B4EB" w14:textId="77777777" w:rsidR="00B6397F" w:rsidRPr="000B3E5E" w:rsidRDefault="00B6397F" w:rsidP="00B6397F">
      <w:pPr>
        <w:keepNext/>
        <w:keepLines/>
        <w:numPr>
          <w:ilvl w:val="0"/>
          <w:numId w:val="12"/>
        </w:numPr>
        <w:spacing w:before="40" w:after="0"/>
        <w:outlineLvl w:val="3"/>
        <w:rPr>
          <w:rFonts w:eastAsia="MS Gothic" w:cs="Times New Roman"/>
          <w:b/>
          <w:iCs/>
          <w:sz w:val="26"/>
        </w:rPr>
      </w:pPr>
      <w:r w:rsidRPr="000B3E5E">
        <w:rPr>
          <w:rFonts w:eastAsia="MS Gothic" w:cs="Times New Roman"/>
          <w:b/>
          <w:iCs/>
          <w:sz w:val="26"/>
        </w:rPr>
        <w:t xml:space="preserve">Framing issue for the cap debate – their Shammas and Holen evidence proves the link but does not justify why capitalism is unsustainable – don’t do that work for them or let them shift or read </w:t>
      </w:r>
      <w:proofErr w:type="spellStart"/>
      <w:r w:rsidRPr="000B3E5E">
        <w:rPr>
          <w:rFonts w:eastAsia="MS Gothic" w:cs="Times New Roman"/>
          <w:b/>
          <w:iCs/>
          <w:sz w:val="26"/>
        </w:rPr>
        <w:t>ev</w:t>
      </w:r>
      <w:proofErr w:type="spellEnd"/>
      <w:r w:rsidRPr="000B3E5E">
        <w:rPr>
          <w:rFonts w:eastAsia="MS Gothic" w:cs="Times New Roman"/>
          <w:b/>
          <w:iCs/>
          <w:sz w:val="26"/>
        </w:rPr>
        <w:t xml:space="preserve"> in the 1ar </w:t>
      </w:r>
    </w:p>
    <w:p w14:paraId="15838480" w14:textId="77777777" w:rsidR="00B6397F" w:rsidRPr="000B3E5E" w:rsidRDefault="00B6397F" w:rsidP="00B6397F">
      <w:pPr>
        <w:keepNext/>
        <w:keepLines/>
        <w:numPr>
          <w:ilvl w:val="0"/>
          <w:numId w:val="12"/>
        </w:numPr>
        <w:spacing w:before="40" w:after="0"/>
        <w:outlineLvl w:val="3"/>
        <w:rPr>
          <w:rFonts w:eastAsia="MS Gothic" w:cs="Times New Roman"/>
          <w:b/>
          <w:iCs/>
          <w:sz w:val="26"/>
        </w:rPr>
      </w:pPr>
      <w:r w:rsidRPr="000B3E5E">
        <w:rPr>
          <w:rFonts w:eastAsia="MS Gothic" w:cs="Times New Roman"/>
          <w:b/>
          <w:iCs/>
          <w:sz w:val="26"/>
        </w:rPr>
        <w:t>Growth is sustainable – yes absolute decoupling</w:t>
      </w:r>
    </w:p>
    <w:p w14:paraId="717ECFFB" w14:textId="77777777" w:rsidR="00B6397F" w:rsidRPr="000B3E5E" w:rsidRDefault="00B6397F" w:rsidP="00B6397F">
      <w:pPr>
        <w:rPr>
          <w:rFonts w:eastAsia="Cambria"/>
          <w:b/>
          <w:bCs/>
          <w:sz w:val="26"/>
        </w:rPr>
      </w:pPr>
      <w:proofErr w:type="spellStart"/>
      <w:r w:rsidRPr="000B3E5E">
        <w:rPr>
          <w:rFonts w:eastAsia="Cambria"/>
          <w:b/>
          <w:bCs/>
          <w:sz w:val="26"/>
        </w:rPr>
        <w:t>Hausfather</w:t>
      </w:r>
      <w:proofErr w:type="spellEnd"/>
      <w:r w:rsidRPr="000B3E5E">
        <w:rPr>
          <w:rFonts w:eastAsia="Cambria"/>
          <w:b/>
          <w:bCs/>
          <w:sz w:val="26"/>
        </w:rPr>
        <w:t xml:space="preserve"> 4/6 </w:t>
      </w:r>
      <w:r w:rsidRPr="000B3E5E">
        <w:rPr>
          <w:rFonts w:eastAsia="Cambria"/>
          <w:bCs/>
          <w:sz w:val="16"/>
          <w:szCs w:val="16"/>
        </w:rPr>
        <w:t xml:space="preserve">[(Zeke, </w:t>
      </w:r>
      <w:r w:rsidRPr="000B3E5E">
        <w:rPr>
          <w:rFonts w:eastAsia="Cambria"/>
          <w:b/>
          <w:bCs/>
          <w:sz w:val="16"/>
          <w:szCs w:val="16"/>
        </w:rPr>
        <w:t>c</w:t>
      </w:r>
      <w:r w:rsidRPr="000B3E5E">
        <w:rPr>
          <w:rFonts w:eastAsia="Cambria"/>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0B3E5E">
        <w:rPr>
          <w:rFonts w:eastAsia="Cambria"/>
          <w:bCs/>
          <w:sz w:val="16"/>
          <w:szCs w:val="16"/>
        </w:rPr>
        <w:t>) “</w:t>
      </w:r>
      <w:r w:rsidRPr="000B3E5E">
        <w:rPr>
          <w:rFonts w:eastAsia="Cambria"/>
          <w:szCs w:val="16"/>
        </w:rPr>
        <w:t>Absolute Decoupling of Economic Growth and Emissions in 32 Countries,” Breakthrough Institute, 4/6/2021] JL</w:t>
      </w:r>
    </w:p>
    <w:p w14:paraId="28FDB3D7" w14:textId="77777777" w:rsidR="00B6397F" w:rsidRPr="000B3E5E" w:rsidRDefault="00B6397F" w:rsidP="00B6397F">
      <w:pPr>
        <w:rPr>
          <w:rFonts w:eastAsia="Cambria"/>
          <w:sz w:val="12"/>
        </w:rPr>
      </w:pPr>
      <w:r w:rsidRPr="000B3E5E">
        <w:rPr>
          <w:rFonts w:eastAsia="Cambria"/>
          <w:u w:val="single"/>
        </w:rPr>
        <w:t xml:space="preserve">The past 30 years have seen </w:t>
      </w:r>
      <w:r w:rsidRPr="000B3E5E">
        <w:rPr>
          <w:rFonts w:eastAsia="Cambria"/>
          <w:b/>
          <w:iCs/>
          <w:u w:val="single"/>
        </w:rPr>
        <w:t xml:space="preserve">immense progress in improving the quality of life </w:t>
      </w:r>
      <w:r w:rsidRPr="000B3E5E">
        <w:rPr>
          <w:rFonts w:eastAsia="Cambria"/>
          <w:u w:val="single"/>
        </w:rPr>
        <w:t>for much of humanity</w:t>
      </w:r>
      <w:r w:rsidRPr="000B3E5E">
        <w:rPr>
          <w:rFonts w:eastAsia="Cambria"/>
          <w:sz w:val="12"/>
        </w:rPr>
        <w:t xml:space="preserve">. Extreme </w:t>
      </w:r>
      <w:r w:rsidRPr="000B3E5E">
        <w:rPr>
          <w:rFonts w:eastAsia="Cambria"/>
          <w:b/>
          <w:iCs/>
          <w:highlight w:val="green"/>
          <w:u w:val="single"/>
        </w:rPr>
        <w:t>poverty</w:t>
      </w:r>
      <w:r w:rsidRPr="000B3E5E">
        <w:rPr>
          <w:rFonts w:eastAsia="Cambria"/>
          <w:sz w:val="12"/>
        </w:rPr>
        <w:t xml:space="preserve"> — the number of people living on less than $1.90 per day — </w:t>
      </w:r>
      <w:r w:rsidRPr="000B3E5E">
        <w:rPr>
          <w:rFonts w:eastAsia="Cambria"/>
          <w:b/>
          <w:iCs/>
          <w:highlight w:val="green"/>
          <w:u w:val="single"/>
        </w:rPr>
        <w:t>has fallen by</w:t>
      </w:r>
      <w:r w:rsidRPr="000B3E5E">
        <w:rPr>
          <w:rFonts w:eastAsia="Cambria"/>
          <w:sz w:val="12"/>
        </w:rPr>
        <w:t xml:space="preserve"> nearly </w:t>
      </w:r>
      <w:r w:rsidRPr="000B3E5E">
        <w:rPr>
          <w:rFonts w:eastAsia="Cambria"/>
          <w:b/>
          <w:iCs/>
          <w:highlight w:val="green"/>
          <w:u w:val="single"/>
        </w:rPr>
        <w:t>two-thirds</w:t>
      </w:r>
      <w:r w:rsidRPr="000B3E5E">
        <w:rPr>
          <w:rFonts w:eastAsia="Cambria"/>
          <w:sz w:val="12"/>
        </w:rPr>
        <w:t xml:space="preserve">, from 1.9 billion to around 650 million. </w:t>
      </w:r>
      <w:r w:rsidRPr="000B3E5E">
        <w:rPr>
          <w:rFonts w:eastAsia="Cambria"/>
          <w:highlight w:val="green"/>
          <w:u w:val="single"/>
        </w:rPr>
        <w:t>Life expectancy has risen</w:t>
      </w:r>
      <w:r w:rsidRPr="000B3E5E">
        <w:rPr>
          <w:rFonts w:eastAsia="Cambria"/>
          <w:u w:val="single"/>
        </w:rPr>
        <w:t> in most of the world, along with literacy and access to education, while infant mortality has fallen</w:t>
      </w:r>
      <w:r w:rsidRPr="000B3E5E">
        <w:rPr>
          <w:rFonts w:eastAsia="Cambria"/>
          <w:sz w:val="12"/>
        </w:rPr>
        <w:t xml:space="preserve">. Despite perceptions to the contrary, </w:t>
      </w:r>
      <w:r w:rsidRPr="000B3E5E">
        <w:rPr>
          <w:rFonts w:eastAsia="Cambria"/>
          <w:u w:val="single"/>
        </w:rPr>
        <w:t>the average person born today is likely to have access to more opportunities and have a better quality of life than at any other point in human history</w:t>
      </w:r>
      <w:r w:rsidRPr="000B3E5E">
        <w:rPr>
          <w:rFonts w:eastAsia="Cambria"/>
          <w:sz w:val="12"/>
        </w:rPr>
        <w:t xml:space="preserve">. Much of </w:t>
      </w:r>
      <w:r w:rsidRPr="000B3E5E">
        <w:rPr>
          <w:rFonts w:eastAsia="Cambria"/>
          <w:u w:val="single"/>
        </w:rPr>
        <w:t xml:space="preserve">this increase in human wellbeing has been </w:t>
      </w:r>
      <w:r w:rsidRPr="000B3E5E">
        <w:rPr>
          <w:rFonts w:eastAsia="Cambria"/>
          <w:highlight w:val="green"/>
          <w:u w:val="single"/>
        </w:rPr>
        <w:t>propelled by</w:t>
      </w:r>
      <w:r w:rsidRPr="000B3E5E">
        <w:rPr>
          <w:rFonts w:eastAsia="Cambria"/>
          <w:u w:val="single"/>
        </w:rPr>
        <w:t xml:space="preserve"> rapid economic </w:t>
      </w:r>
      <w:r w:rsidRPr="000B3E5E">
        <w:rPr>
          <w:rFonts w:eastAsia="Cambria"/>
          <w:highlight w:val="green"/>
          <w:u w:val="single"/>
        </w:rPr>
        <w:t>growth</w:t>
      </w:r>
      <w:r w:rsidRPr="000B3E5E">
        <w:rPr>
          <w:rFonts w:eastAsia="Cambria"/>
          <w:u w:val="single"/>
        </w:rPr>
        <w:t> driven largely by state-led industrial policy</w:t>
      </w:r>
      <w:r w:rsidRPr="000B3E5E">
        <w:rPr>
          <w:rFonts w:eastAsia="Cambria"/>
          <w:sz w:val="12"/>
        </w:rPr>
        <w:t>, particularly in poor-to-middle income countries.</w:t>
      </w:r>
    </w:p>
    <w:p w14:paraId="27E90910" w14:textId="77777777" w:rsidR="00B6397F" w:rsidRPr="000B3E5E" w:rsidRDefault="00B6397F" w:rsidP="00B6397F">
      <w:pPr>
        <w:rPr>
          <w:rFonts w:eastAsia="Cambria"/>
          <w:sz w:val="12"/>
        </w:rPr>
      </w:pPr>
      <w:r w:rsidRPr="000B3E5E">
        <w:rPr>
          <w:rFonts w:eastAsia="Cambria"/>
          <w:sz w:val="12"/>
        </w:rPr>
        <w:t>However, this growth has come at a cost: between 1990 and 2019, global emissions of CO</w:t>
      </w:r>
      <w:r w:rsidRPr="000B3E5E">
        <w:rPr>
          <w:rFonts w:eastAsia="Cambria"/>
          <w:sz w:val="12"/>
          <w:vertAlign w:val="subscript"/>
        </w:rPr>
        <w:t>2</w:t>
      </w:r>
      <w:r w:rsidRPr="000B3E5E">
        <w:rPr>
          <w:rFonts w:eastAsia="Cambria"/>
          <w:sz w:val="12"/>
        </w:rPr>
        <w:t> increased by 56%. Historically, economic growth has been closely linked to increased energy consumption — and increased CO</w:t>
      </w:r>
      <w:r w:rsidRPr="000B3E5E">
        <w:rPr>
          <w:rFonts w:eastAsia="Cambria"/>
          <w:sz w:val="12"/>
          <w:vertAlign w:val="subscript"/>
        </w:rPr>
        <w:t>2</w:t>
      </w:r>
      <w:r w:rsidRPr="000B3E5E">
        <w:rPr>
          <w:rFonts w:eastAsia="Cambria"/>
          <w:sz w:val="12"/>
        </w:rPr>
        <w:t> emissions in particular — leading </w:t>
      </w:r>
      <w:r w:rsidRPr="000B3E5E">
        <w:rPr>
          <w:rFonts w:eastAsia="Cambria"/>
          <w:u w:val="single"/>
        </w:rPr>
        <w:t>some</w:t>
      </w:r>
      <w:r w:rsidRPr="000B3E5E">
        <w:rPr>
          <w:rFonts w:eastAsia="Cambria"/>
          <w:sz w:val="12"/>
        </w:rPr>
        <w:t xml:space="preserve"> to </w:t>
      </w:r>
      <w:r w:rsidRPr="000B3E5E">
        <w:rPr>
          <w:rFonts w:eastAsia="Cambria"/>
          <w:u w:val="single"/>
        </w:rPr>
        <w:t>argue that a more prosperous world is one that necessarily has more impacts on our natural environment and climate</w:t>
      </w:r>
      <w:r w:rsidRPr="000B3E5E">
        <w:rPr>
          <w:rFonts w:eastAsia="Cambria"/>
          <w:sz w:val="12"/>
        </w:rPr>
        <w:t>. There is a lively academic debate about our ability to “absolutely decouple” emissions and growth — that is, the extent to which the adoption of clean energy technology can allow emissions to decline while economic growth continues.</w:t>
      </w:r>
    </w:p>
    <w:p w14:paraId="320D6901" w14:textId="77777777" w:rsidR="00B6397F" w:rsidRPr="000B3E5E" w:rsidRDefault="00B6397F" w:rsidP="00B6397F">
      <w:pPr>
        <w:rPr>
          <w:rFonts w:eastAsia="Cambria"/>
          <w:sz w:val="12"/>
        </w:rPr>
      </w:pPr>
      <w:r w:rsidRPr="000B3E5E">
        <w:rPr>
          <w:rFonts w:eastAsia="Cambria"/>
          <w:u w:val="single"/>
        </w:rPr>
        <w:t>Over the past 15 years, however, something has begun to change</w:t>
      </w:r>
      <w:r w:rsidRPr="000B3E5E">
        <w:rPr>
          <w:rFonts w:eastAsia="Cambria"/>
          <w:sz w:val="12"/>
        </w:rPr>
        <w:t xml:space="preserve">. Rather than a 21st century dominated by coal that energy modelers foresaw, </w:t>
      </w:r>
      <w:r w:rsidRPr="000B3E5E">
        <w:rPr>
          <w:rFonts w:eastAsia="Cambria"/>
          <w:u w:val="single"/>
        </w:rPr>
        <w:t xml:space="preserve">global </w:t>
      </w:r>
      <w:r w:rsidRPr="000B3E5E">
        <w:rPr>
          <w:rFonts w:eastAsia="Cambria"/>
          <w:b/>
          <w:iCs/>
          <w:highlight w:val="green"/>
          <w:u w:val="single"/>
        </w:rPr>
        <w:t>coal use</w:t>
      </w:r>
      <w:r w:rsidRPr="000B3E5E">
        <w:rPr>
          <w:rFonts w:eastAsia="Cambria"/>
          <w:u w:val="single"/>
        </w:rPr>
        <w:t xml:space="preserve"> peaked in 2013 and </w:t>
      </w:r>
      <w:r w:rsidRPr="000B3E5E">
        <w:rPr>
          <w:rFonts w:eastAsia="Cambria"/>
          <w:b/>
          <w:iCs/>
          <w:highlight w:val="green"/>
          <w:u w:val="single"/>
        </w:rPr>
        <w:t>is</w:t>
      </w:r>
      <w:r w:rsidRPr="000B3E5E">
        <w:rPr>
          <w:rFonts w:eastAsia="Cambria"/>
          <w:b/>
          <w:iCs/>
          <w:u w:val="single"/>
        </w:rPr>
        <w:t xml:space="preserve"> now </w:t>
      </w:r>
      <w:r w:rsidRPr="000B3E5E">
        <w:rPr>
          <w:rFonts w:eastAsia="Cambria"/>
          <w:b/>
          <w:iCs/>
          <w:highlight w:val="green"/>
          <w:u w:val="single"/>
        </w:rPr>
        <w:t>in structural decline</w:t>
      </w:r>
      <w:r w:rsidRPr="000B3E5E">
        <w:rPr>
          <w:rFonts w:eastAsia="Cambria"/>
          <w:sz w:val="12"/>
        </w:rPr>
        <w:t xml:space="preserve">. </w:t>
      </w:r>
      <w:r w:rsidRPr="000B3E5E">
        <w:rPr>
          <w:rFonts w:eastAsia="Cambria"/>
          <w:u w:val="single"/>
        </w:rPr>
        <w:t>We have succeeded in making clean energy cheap, with solar power and battery storage costs falling 10-fold since 2009</w:t>
      </w:r>
      <w:r w:rsidRPr="000B3E5E">
        <w:rPr>
          <w:rFonts w:eastAsia="Cambria"/>
          <w:sz w:val="12"/>
        </w:rPr>
        <w:t xml:space="preserve">. </w:t>
      </w:r>
      <w:r w:rsidRPr="000B3E5E">
        <w:rPr>
          <w:rFonts w:eastAsia="Cambria"/>
          <w:u w:val="single"/>
        </w:rPr>
        <w:t>The world produced more electricity from clean energy — solar, wind, hydro, and nuclear — than from coal over the past two years</w:t>
      </w:r>
      <w:r w:rsidRPr="000B3E5E">
        <w:rPr>
          <w:rFonts w:eastAsia="Cambria"/>
          <w:sz w:val="12"/>
        </w:rPr>
        <w:t xml:space="preserve">. And, according to some major oil companies, </w:t>
      </w:r>
      <w:r w:rsidRPr="000B3E5E">
        <w:rPr>
          <w:rFonts w:eastAsia="Cambria"/>
          <w:b/>
          <w:iCs/>
          <w:highlight w:val="green"/>
          <w:u w:val="single"/>
        </w:rPr>
        <w:t>peak</w:t>
      </w:r>
      <w:r w:rsidRPr="000B3E5E">
        <w:rPr>
          <w:rFonts w:eastAsia="Cambria"/>
          <w:b/>
          <w:iCs/>
          <w:u w:val="single"/>
        </w:rPr>
        <w:t xml:space="preserve"> </w:t>
      </w:r>
      <w:r w:rsidRPr="000B3E5E">
        <w:rPr>
          <w:rFonts w:eastAsia="Cambria"/>
          <w:b/>
          <w:iCs/>
          <w:highlight w:val="green"/>
          <w:u w:val="single"/>
        </w:rPr>
        <w:t>oil is upon us</w:t>
      </w:r>
      <w:r w:rsidRPr="000B3E5E">
        <w:rPr>
          <w:rFonts w:eastAsia="Cambria"/>
          <w:u w:val="single"/>
        </w:rPr>
        <w:t xml:space="preserve"> — not because we have run out of cheap oil to produce, but </w:t>
      </w:r>
      <w:r w:rsidRPr="000B3E5E">
        <w:rPr>
          <w:rFonts w:eastAsia="Cambria"/>
          <w:b/>
          <w:iCs/>
          <w:u w:val="single"/>
        </w:rPr>
        <w:t xml:space="preserve">because </w:t>
      </w:r>
      <w:r w:rsidRPr="000B3E5E">
        <w:rPr>
          <w:rFonts w:eastAsia="Cambria"/>
          <w:b/>
          <w:iCs/>
          <w:highlight w:val="green"/>
          <w:u w:val="single"/>
        </w:rPr>
        <w:t xml:space="preserve">demand is </w:t>
      </w:r>
      <w:proofErr w:type="gramStart"/>
      <w:r w:rsidRPr="000B3E5E">
        <w:rPr>
          <w:rFonts w:eastAsia="Cambria"/>
          <w:b/>
          <w:iCs/>
          <w:highlight w:val="green"/>
          <w:u w:val="single"/>
        </w:rPr>
        <w:t>falling</w:t>
      </w:r>
      <w:proofErr w:type="gramEnd"/>
      <w:r w:rsidRPr="000B3E5E">
        <w:rPr>
          <w:rFonts w:eastAsia="Cambria"/>
          <w:b/>
          <w:iCs/>
          <w:u w:val="single"/>
        </w:rPr>
        <w:t xml:space="preserve"> and companies expect further decline </w:t>
      </w:r>
      <w:r w:rsidRPr="000B3E5E">
        <w:rPr>
          <w:rFonts w:eastAsia="Cambria"/>
          <w:b/>
          <w:iCs/>
          <w:highlight w:val="green"/>
          <w:u w:val="single"/>
        </w:rPr>
        <w:t>as consumers</w:t>
      </w:r>
      <w:r w:rsidRPr="000B3E5E">
        <w:rPr>
          <w:rFonts w:eastAsia="Cambria"/>
          <w:b/>
          <w:iCs/>
          <w:u w:val="single"/>
        </w:rPr>
        <w:t xml:space="preserve"> increasingly </w:t>
      </w:r>
      <w:r w:rsidRPr="000B3E5E">
        <w:rPr>
          <w:rFonts w:eastAsia="Cambria"/>
          <w:b/>
          <w:iCs/>
          <w:highlight w:val="green"/>
          <w:u w:val="single"/>
        </w:rPr>
        <w:t>shift to e</w:t>
      </w:r>
      <w:r w:rsidRPr="000B3E5E">
        <w:rPr>
          <w:rFonts w:eastAsia="Cambria"/>
          <w:b/>
          <w:iCs/>
          <w:u w:val="single"/>
        </w:rPr>
        <w:t xml:space="preserve">lectric </w:t>
      </w:r>
      <w:r w:rsidRPr="000B3E5E">
        <w:rPr>
          <w:rFonts w:eastAsia="Cambria"/>
          <w:b/>
          <w:iCs/>
          <w:highlight w:val="green"/>
          <w:u w:val="single"/>
        </w:rPr>
        <w:t>v</w:t>
      </w:r>
      <w:r w:rsidRPr="000B3E5E">
        <w:rPr>
          <w:rFonts w:eastAsia="Cambria"/>
          <w:b/>
          <w:iCs/>
          <w:u w:val="single"/>
        </w:rPr>
        <w:t>ehicles</w:t>
      </w:r>
      <w:r w:rsidRPr="000B3E5E">
        <w:rPr>
          <w:rFonts w:eastAsia="Cambria"/>
          <w:sz w:val="12"/>
        </w:rPr>
        <w:t>.</w:t>
      </w:r>
    </w:p>
    <w:p w14:paraId="47821C10" w14:textId="77777777" w:rsidR="00B6397F" w:rsidRPr="000B3E5E" w:rsidRDefault="00B6397F" w:rsidP="00B6397F">
      <w:pPr>
        <w:rPr>
          <w:rFonts w:eastAsia="Cambria"/>
          <w:sz w:val="12"/>
        </w:rPr>
      </w:pPr>
      <w:r w:rsidRPr="000B3E5E">
        <w:rPr>
          <w:rFonts w:eastAsia="Cambria"/>
          <w:u w:val="single"/>
        </w:rPr>
        <w:t xml:space="preserve">The world has long been experiencing a relative decoupling between economic growth and CO2 emissions, with the </w:t>
      </w:r>
      <w:r w:rsidRPr="000B3E5E">
        <w:rPr>
          <w:rFonts w:eastAsia="Cambria"/>
          <w:b/>
          <w:iCs/>
          <w:u w:val="single"/>
        </w:rPr>
        <w:t>emissions per unit of GDP falling for the past 60 years</w:t>
      </w:r>
      <w:r w:rsidRPr="000B3E5E">
        <w:rPr>
          <w:rFonts w:eastAsia="Cambria"/>
          <w:sz w:val="12"/>
        </w:rPr>
        <w:t xml:space="preserve">. This is the case </w:t>
      </w:r>
      <w:r w:rsidRPr="000B3E5E">
        <w:rPr>
          <w:rFonts w:eastAsia="Cambria"/>
          <w:u w:val="single"/>
        </w:rPr>
        <w:t>even in countries like India and China that have been undergoing rapid economic growth</w:t>
      </w:r>
      <w:r w:rsidRPr="000B3E5E">
        <w:rPr>
          <w:rFonts w:eastAsia="Cambria"/>
          <w:sz w:val="12"/>
        </w:rPr>
        <w:t>. But relative decoupling alone is inadequate in a world where global CO</w:t>
      </w:r>
      <w:r w:rsidRPr="000B3E5E">
        <w:rPr>
          <w:rFonts w:eastAsia="Cambria"/>
          <w:sz w:val="12"/>
          <w:vertAlign w:val="subscript"/>
        </w:rPr>
        <w:t>2 </w:t>
      </w:r>
      <w:r w:rsidRPr="000B3E5E">
        <w:rPr>
          <w:rFonts w:eastAsia="Cambria"/>
          <w:sz w:val="12"/>
        </w:rPr>
        <w:t>emissions need to peak and decline in the next decade to give us any chance at limiting warming to well below 2</w:t>
      </w:r>
      <w:r w:rsidRPr="000B3E5E">
        <w:rPr>
          <w:rFonts w:ascii="Cambria Math" w:eastAsia="Cambria" w:hAnsi="Cambria Math" w:cs="Cambria Math"/>
          <w:sz w:val="12"/>
        </w:rPr>
        <w:t>℃</w:t>
      </w:r>
      <w:r w:rsidRPr="000B3E5E">
        <w:rPr>
          <w:rFonts w:eastAsia="Cambria"/>
          <w:sz w:val="12"/>
        </w:rPr>
        <w:t>, in line with Paris Agreement targets.</w:t>
      </w:r>
    </w:p>
    <w:p w14:paraId="657B5D57" w14:textId="77777777" w:rsidR="00B6397F" w:rsidRPr="000B3E5E" w:rsidRDefault="00B6397F" w:rsidP="00B6397F">
      <w:pPr>
        <w:rPr>
          <w:rFonts w:eastAsia="Cambria"/>
          <w:sz w:val="12"/>
        </w:rPr>
      </w:pPr>
      <w:r w:rsidRPr="000B3E5E">
        <w:rPr>
          <w:rFonts w:eastAsia="Cambria"/>
          <w:sz w:val="12"/>
        </w:rPr>
        <w:t xml:space="preserve">Thankfully, there is increasing evidence that </w:t>
      </w:r>
      <w:r w:rsidRPr="000B3E5E">
        <w:rPr>
          <w:rFonts w:eastAsia="Cambria"/>
          <w:b/>
          <w:iCs/>
          <w:highlight w:val="green"/>
          <w:u w:val="single"/>
        </w:rPr>
        <w:t>the world is on track to absolutely decouple</w:t>
      </w:r>
      <w:r w:rsidRPr="000B3E5E">
        <w:rPr>
          <w:rFonts w:eastAsia="Cambria"/>
          <w:b/>
          <w:iCs/>
          <w:u w:val="single"/>
        </w:rPr>
        <w:t xml:space="preserve"> CO2 emissions and economic growth</w:t>
      </w:r>
      <w:r w:rsidRPr="000B3E5E">
        <w:rPr>
          <w:rFonts w:eastAsia="Cambria"/>
          <w:sz w:val="12"/>
        </w:rPr>
        <w:t xml:space="preserve"> — </w:t>
      </w:r>
      <w:r w:rsidRPr="000B3E5E">
        <w:rPr>
          <w:rFonts w:eastAsia="Cambria"/>
          <w:u w:val="single"/>
        </w:rPr>
        <w:t xml:space="preserve">with global </w:t>
      </w:r>
      <w:r w:rsidRPr="000B3E5E">
        <w:rPr>
          <w:rFonts w:eastAsia="Cambria"/>
          <w:b/>
          <w:iCs/>
          <w:u w:val="single"/>
        </w:rPr>
        <w:t>CO2 </w:t>
      </w:r>
      <w:r w:rsidRPr="000B3E5E">
        <w:rPr>
          <w:rFonts w:eastAsia="Cambria"/>
          <w:b/>
          <w:iCs/>
          <w:highlight w:val="green"/>
          <w:u w:val="single"/>
        </w:rPr>
        <w:t>emissions</w:t>
      </w:r>
      <w:r w:rsidRPr="000B3E5E">
        <w:rPr>
          <w:rFonts w:eastAsia="Cambria"/>
          <w:b/>
          <w:iCs/>
          <w:u w:val="single"/>
        </w:rPr>
        <w:t xml:space="preserve"> potentially having </w:t>
      </w:r>
      <w:r w:rsidRPr="000B3E5E">
        <w:rPr>
          <w:rFonts w:eastAsia="Cambria"/>
          <w:b/>
          <w:iCs/>
          <w:highlight w:val="green"/>
          <w:u w:val="single"/>
        </w:rPr>
        <w:t>peaked in 2019</w:t>
      </w:r>
      <w:r w:rsidRPr="000B3E5E">
        <w:rPr>
          <w:rFonts w:eastAsia="Cambria"/>
          <w:u w:val="single"/>
        </w:rPr>
        <w:t> and unlikely to increase substantially</w:t>
      </w:r>
      <w:r w:rsidRPr="000B3E5E">
        <w:rPr>
          <w:rFonts w:eastAsia="Cambria"/>
          <w:sz w:val="12"/>
        </w:rPr>
        <w:t xml:space="preserve"> in the coming decade. While an emissions peak is just the first and easiest step towards eventually reaching the net-zero emissions required to stop the world from continuing to warm, it demonstrates that </w:t>
      </w:r>
      <w:r w:rsidRPr="000B3E5E">
        <w:rPr>
          <w:rFonts w:eastAsia="Cambria"/>
          <w:u w:val="single"/>
        </w:rPr>
        <w:t>linkages between emissions and economic activity are not an immutable law</w:t>
      </w:r>
      <w:r w:rsidRPr="000B3E5E">
        <w:rPr>
          <w:rFonts w:eastAsia="Cambria"/>
          <w:sz w:val="12"/>
        </w:rPr>
        <w:t>, but rather simply a result of our current means of energy production.</w:t>
      </w:r>
    </w:p>
    <w:p w14:paraId="48B8B00A" w14:textId="77777777" w:rsidR="00B6397F" w:rsidRPr="000B3E5E" w:rsidRDefault="00B6397F" w:rsidP="00B6397F">
      <w:pPr>
        <w:rPr>
          <w:rFonts w:eastAsia="Cambria"/>
          <w:sz w:val="12"/>
        </w:rPr>
      </w:pPr>
      <w:r w:rsidRPr="000B3E5E">
        <w:rPr>
          <w:rFonts w:eastAsia="Cambria"/>
          <w:u w:val="single"/>
        </w:rPr>
        <w:t>In recent years we have seen more and more examples of absolute decoupling — economic growth accompanied by falling CO2 emissions</w:t>
      </w:r>
      <w:r w:rsidRPr="000B3E5E">
        <w:rPr>
          <w:rFonts w:eastAsia="Cambria"/>
          <w:sz w:val="12"/>
        </w:rPr>
        <w:t xml:space="preserve">. Since 2005, </w:t>
      </w:r>
      <w:r w:rsidRPr="000B3E5E">
        <w:rPr>
          <w:rFonts w:eastAsia="Cambria"/>
          <w:b/>
          <w:iCs/>
          <w:highlight w:val="green"/>
          <w:u w:val="single"/>
        </w:rPr>
        <w:t>32 countries</w:t>
      </w:r>
      <w:r w:rsidRPr="000B3E5E">
        <w:rPr>
          <w:rFonts w:eastAsia="Cambria"/>
          <w:b/>
          <w:iCs/>
          <w:u w:val="single"/>
        </w:rPr>
        <w:t xml:space="preserve"> with a population of at least one million people have </w:t>
      </w:r>
      <w:proofErr w:type="gramStart"/>
      <w:r w:rsidRPr="000B3E5E">
        <w:rPr>
          <w:rFonts w:eastAsia="Cambria"/>
          <w:b/>
          <w:iCs/>
          <w:highlight w:val="green"/>
          <w:u w:val="single"/>
        </w:rPr>
        <w:t>absolutely decoupled</w:t>
      </w:r>
      <w:proofErr w:type="gramEnd"/>
      <w:r w:rsidRPr="000B3E5E">
        <w:rPr>
          <w:rFonts w:eastAsia="Cambria"/>
          <w:b/>
          <w:iCs/>
          <w:u w:val="single"/>
        </w:rPr>
        <w:t xml:space="preserve"> emissions from economic growth</w:t>
      </w:r>
      <w:r w:rsidRPr="000B3E5E">
        <w:rPr>
          <w:rFonts w:eastAsia="Cambria"/>
          <w:sz w:val="12"/>
        </w:rPr>
        <w:t xml:space="preserve">, both for terrestrial emissions (those within national borders) and consumption emissions (emissions embodied in the goods consumed in a country). This includes </w:t>
      </w:r>
      <w:r w:rsidRPr="000B3E5E">
        <w:rPr>
          <w:rFonts w:eastAsia="Cambria"/>
          <w:u w:val="singl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0B3E5E">
        <w:rPr>
          <w:rFonts w:eastAsia="Cambria"/>
          <w:sz w:val="12"/>
        </w:rPr>
        <w:t>. Figure 1, below, shows the declines in territorial emissions (blue) and increases in GDP (red).</w:t>
      </w:r>
      <w:r w:rsidRPr="000B3E5E">
        <w:rPr>
          <w:rFonts w:eastAsia="Cambria"/>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70465CE0" w14:textId="77777777" w:rsidR="00B6397F" w:rsidRPr="000B3E5E" w:rsidRDefault="00B6397F" w:rsidP="00B6397F">
      <w:pPr>
        <w:rPr>
          <w:rFonts w:eastAsia="Cambria"/>
          <w:sz w:val="12"/>
        </w:rPr>
      </w:pPr>
      <w:r w:rsidRPr="000B3E5E">
        <w:rPr>
          <w:rFonts w:eastAsia="Cambria"/>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0B3E5E">
        <w:rPr>
          <w:rFonts w:eastAsia="Cambria"/>
          <w:u w:val="single"/>
        </w:rPr>
        <w:t>there are plenty of examples of countries (e.g., Singapore, Romania, and Ireland) experiencing both extremely rapid economic growth and large reductions in CO2 emissions.</w:t>
      </w:r>
    </w:p>
    <w:p w14:paraId="5665F722" w14:textId="77777777" w:rsidR="00B6397F" w:rsidRPr="000B3E5E" w:rsidRDefault="00B6397F" w:rsidP="00B6397F">
      <w:pPr>
        <w:rPr>
          <w:rFonts w:eastAsia="Cambria"/>
          <w:sz w:val="12"/>
        </w:rPr>
      </w:pPr>
      <w:r w:rsidRPr="000B3E5E">
        <w:rPr>
          <w:rFonts w:eastAsia="Cambria"/>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0B3E5E">
        <w:rPr>
          <w:rFonts w:eastAsia="Cambria"/>
          <w:u w:val="single"/>
        </w:rPr>
        <w:t xml:space="preserve">After 2005, however, structural changes in China and a growing domestic market led to a reversal of these trends; </w:t>
      </w:r>
      <w:r w:rsidRPr="000B3E5E">
        <w:rPr>
          <w:rFonts w:eastAsia="Cambria"/>
          <w:b/>
          <w:iCs/>
          <w:u w:val="single"/>
        </w:rPr>
        <w:t xml:space="preserve">the </w:t>
      </w:r>
      <w:proofErr w:type="gramStart"/>
      <w:r w:rsidRPr="000B3E5E">
        <w:rPr>
          <w:rFonts w:eastAsia="Cambria"/>
          <w:b/>
          <w:iCs/>
          <w:u w:val="single"/>
        </w:rPr>
        <w:t>amount</w:t>
      </w:r>
      <w:proofErr w:type="gramEnd"/>
      <w:r w:rsidRPr="000B3E5E">
        <w:rPr>
          <w:rFonts w:eastAsia="Cambria"/>
          <w:b/>
          <w:iCs/>
          <w:u w:val="single"/>
        </w:rPr>
        <w:t xml:space="preserve"> of emissions “exported” from developed countries to developing countries has actually declined over the past 15 years</w:t>
      </w:r>
      <w:r w:rsidRPr="000B3E5E">
        <w:rPr>
          <w:rFonts w:eastAsia="Cambria"/>
          <w:sz w:val="12"/>
        </w:rPr>
        <w:t>.</w:t>
      </w:r>
    </w:p>
    <w:p w14:paraId="20C6B3A3" w14:textId="77777777" w:rsidR="00B6397F" w:rsidRPr="000B3E5E" w:rsidRDefault="00B6397F" w:rsidP="00B6397F">
      <w:pPr>
        <w:rPr>
          <w:rFonts w:eastAsia="Cambria"/>
          <w:sz w:val="12"/>
          <w:szCs w:val="12"/>
        </w:rPr>
      </w:pPr>
      <w:r w:rsidRPr="000B3E5E">
        <w:rPr>
          <w:rFonts w:eastAsia="Cambria"/>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0B3E5E">
        <w:rPr>
          <w:rFonts w:eastAsia="Cambria"/>
          <w:sz w:val="12"/>
          <w:szCs w:val="12"/>
        </w:rPr>
        <w:br/>
        <w:t xml:space="preserve">There is a </w:t>
      </w:r>
      <w:proofErr w:type="gramStart"/>
      <w:r w:rsidRPr="000B3E5E">
        <w:rPr>
          <w:rFonts w:eastAsia="Cambria"/>
          <w:sz w:val="12"/>
          <w:szCs w:val="12"/>
        </w:rPr>
        <w:t>pretty wide</w:t>
      </w:r>
      <w:proofErr w:type="gramEnd"/>
      <w:r w:rsidRPr="000B3E5E">
        <w:rPr>
          <w:rFonts w:eastAsia="Cambria"/>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0B3E5E">
        <w:rPr>
          <w:rFonts w:eastAsia="Cambria"/>
          <w:sz w:val="10"/>
          <w:szCs w:val="12"/>
        </w:rPr>
        <w:br/>
      </w:r>
      <w:r w:rsidRPr="000B3E5E">
        <w:rPr>
          <w:rFonts w:eastAsia="Cambria"/>
          <w:b/>
          <w:iCs/>
          <w:u w:val="single"/>
        </w:rPr>
        <w:t xml:space="preserve">Absolute decoupling is possible. </w:t>
      </w:r>
      <w:r w:rsidRPr="000B3E5E">
        <w:rPr>
          <w:rFonts w:eastAsia="Cambria"/>
          <w:b/>
          <w:iCs/>
          <w:highlight w:val="green"/>
          <w:u w:val="single"/>
        </w:rPr>
        <w:t>There is no physical law requiring</w:t>
      </w:r>
      <w:r w:rsidRPr="000B3E5E">
        <w:rPr>
          <w:rFonts w:eastAsia="Cambria"/>
          <w:b/>
          <w:iCs/>
          <w:u w:val="single"/>
        </w:rPr>
        <w:t xml:space="preserve"> economic </w:t>
      </w:r>
      <w:r w:rsidRPr="000B3E5E">
        <w:rPr>
          <w:rFonts w:eastAsia="Cambria"/>
          <w:b/>
          <w:iCs/>
          <w:highlight w:val="green"/>
          <w:u w:val="single"/>
        </w:rPr>
        <w:t>growth</w:t>
      </w:r>
      <w:r w:rsidRPr="000B3E5E">
        <w:rPr>
          <w:rFonts w:eastAsia="Cambria"/>
          <w:b/>
          <w:iCs/>
          <w:u w:val="single"/>
        </w:rPr>
        <w:t xml:space="preserve"> — and broader increases in human wellbeing — </w:t>
      </w:r>
      <w:r w:rsidRPr="000B3E5E">
        <w:rPr>
          <w:rFonts w:eastAsia="Cambria"/>
          <w:b/>
          <w:iCs/>
          <w:highlight w:val="green"/>
          <w:u w:val="single"/>
        </w:rPr>
        <w:t>to</w:t>
      </w:r>
      <w:r w:rsidRPr="000B3E5E">
        <w:rPr>
          <w:rFonts w:eastAsia="Cambria"/>
          <w:b/>
          <w:iCs/>
          <w:u w:val="single"/>
        </w:rPr>
        <w:t xml:space="preserve"> necessarily </w:t>
      </w:r>
      <w:r w:rsidRPr="000B3E5E">
        <w:rPr>
          <w:rFonts w:eastAsia="Cambria"/>
          <w:b/>
          <w:iCs/>
          <w:highlight w:val="green"/>
          <w:u w:val="single"/>
        </w:rPr>
        <w:t>be linked to</w:t>
      </w:r>
      <w:r w:rsidRPr="000B3E5E">
        <w:rPr>
          <w:rFonts w:eastAsia="Cambria"/>
          <w:b/>
          <w:iCs/>
          <w:u w:val="single"/>
        </w:rPr>
        <w:t xml:space="preserve"> CO2 </w:t>
      </w:r>
      <w:r w:rsidRPr="000B3E5E">
        <w:rPr>
          <w:rFonts w:eastAsia="Cambria"/>
          <w:b/>
          <w:iCs/>
          <w:highlight w:val="green"/>
          <w:u w:val="single"/>
        </w:rPr>
        <w:t>emissions</w:t>
      </w:r>
      <w:r w:rsidRPr="000B3E5E">
        <w:rPr>
          <w:rFonts w:eastAsia="Cambria"/>
          <w:u w:val="single"/>
        </w:rPr>
        <w:t xml:space="preserve">. </w:t>
      </w:r>
      <w:proofErr w:type="gramStart"/>
      <w:r w:rsidRPr="000B3E5E">
        <w:rPr>
          <w:rFonts w:eastAsia="Cambria"/>
          <w:u w:val="single"/>
        </w:rPr>
        <w:t>All of</w:t>
      </w:r>
      <w:proofErr w:type="gramEnd"/>
      <w:r w:rsidRPr="000B3E5E">
        <w:rPr>
          <w:rFonts w:eastAsia="Cambria"/>
          <w:u w:val="single"/>
        </w:rPr>
        <w:t xml:space="preserve"> the </w:t>
      </w:r>
      <w:r w:rsidRPr="000B3E5E">
        <w:rPr>
          <w:rFonts w:eastAsia="Cambria"/>
          <w:highlight w:val="green"/>
          <w:u w:val="single"/>
        </w:rPr>
        <w:t>services</w:t>
      </w:r>
      <w:r w:rsidRPr="000B3E5E">
        <w:rPr>
          <w:rFonts w:eastAsia="Cambria"/>
          <w:u w:val="single"/>
        </w:rPr>
        <w:t xml:space="preserve"> that we rely on today that emit fossil fuels — electricity, transportation, heating, food — </w:t>
      </w:r>
      <w:r w:rsidRPr="000B3E5E">
        <w:rPr>
          <w:rFonts w:eastAsia="Cambria"/>
          <w:highlight w:val="green"/>
          <w:u w:val="single"/>
        </w:rPr>
        <w:t>can</w:t>
      </w:r>
      <w:r w:rsidRPr="000B3E5E">
        <w:rPr>
          <w:rFonts w:eastAsia="Cambria"/>
          <w:u w:val="single"/>
        </w:rPr>
        <w:t xml:space="preserve"> in principle </w:t>
      </w:r>
      <w:r w:rsidRPr="000B3E5E">
        <w:rPr>
          <w:rFonts w:eastAsia="Cambria"/>
          <w:highlight w:val="green"/>
          <w:u w:val="single"/>
        </w:rPr>
        <w:t>be replaced by</w:t>
      </w:r>
      <w:r w:rsidRPr="000B3E5E">
        <w:rPr>
          <w:rFonts w:eastAsia="Cambria"/>
          <w:u w:val="single"/>
        </w:rPr>
        <w:t xml:space="preserve"> near-</w:t>
      </w:r>
      <w:r w:rsidRPr="000B3E5E">
        <w:rPr>
          <w:rFonts w:eastAsia="Cambria"/>
          <w:highlight w:val="green"/>
          <w:u w:val="single"/>
        </w:rPr>
        <w:t>zero carbon alternatives</w:t>
      </w:r>
      <w:r w:rsidRPr="000B3E5E">
        <w:rPr>
          <w:rFonts w:eastAsia="Cambria"/>
          <w:sz w:val="10"/>
        </w:rPr>
        <w:t xml:space="preserve">, </w:t>
      </w:r>
      <w:r w:rsidRPr="000B3E5E">
        <w:rPr>
          <w:rFonts w:eastAsia="Cambria"/>
          <w:sz w:val="12"/>
          <w:szCs w:val="12"/>
        </w:rPr>
        <w:t>though these are more mature in some sectors (electricity, transportation, buildings) than in others (industrial processes, agriculture).</w:t>
      </w:r>
    </w:p>
    <w:p w14:paraId="01E6375B" w14:textId="77777777" w:rsidR="00B6397F" w:rsidRPr="000B3E5E" w:rsidRDefault="00B6397F" w:rsidP="00B6397F">
      <w:pPr>
        <w:rPr>
          <w:rFonts w:eastAsia="Cambria"/>
          <w:sz w:val="12"/>
        </w:rPr>
      </w:pPr>
      <w:r w:rsidRPr="000B3E5E">
        <w:rPr>
          <w:rFonts w:eastAsia="Cambria"/>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0B3E5E">
        <w:rPr>
          <w:rFonts w:eastAsia="Cambria"/>
          <w:u w:val="single"/>
        </w:rPr>
        <w:t xml:space="preserve">it is possible to envision a world that is prosperous, equal, and at net-zero emissions; indeed, </w:t>
      </w:r>
      <w:proofErr w:type="gramStart"/>
      <w:r w:rsidRPr="000B3E5E">
        <w:rPr>
          <w:rFonts w:eastAsia="Cambria"/>
          <w:u w:val="single"/>
        </w:rPr>
        <w:t>all of</w:t>
      </w:r>
      <w:proofErr w:type="gramEnd"/>
      <w:r w:rsidRPr="000B3E5E">
        <w:rPr>
          <w:rFonts w:eastAsia="Cambria"/>
          <w:u w:val="single"/>
        </w:rPr>
        <w:t xml:space="preserve"> the future emissions </w:t>
      </w:r>
      <w:r w:rsidRPr="000B3E5E">
        <w:rPr>
          <w:rFonts w:eastAsia="Cambria"/>
          <w:highlight w:val="green"/>
          <w:u w:val="single"/>
        </w:rPr>
        <w:t>scenarios used by the</w:t>
      </w:r>
      <w:r w:rsidRPr="000B3E5E">
        <w:rPr>
          <w:rFonts w:eastAsia="Cambria"/>
          <w:u w:val="single"/>
        </w:rPr>
        <w:t xml:space="preserve"> Intergovernmental Panel on Climate Change (</w:t>
      </w:r>
      <w:r w:rsidRPr="000B3E5E">
        <w:rPr>
          <w:rFonts w:eastAsia="Cambria"/>
          <w:highlight w:val="green"/>
          <w:u w:val="single"/>
        </w:rPr>
        <w:t>IPCC) do</w:t>
      </w:r>
      <w:r w:rsidRPr="000B3E5E">
        <w:rPr>
          <w:rFonts w:eastAsia="Cambria"/>
          <w:u w:val="single"/>
        </w:rPr>
        <w:t xml:space="preserve"> just that</w:t>
      </w:r>
      <w:r w:rsidRPr="000B3E5E">
        <w:rPr>
          <w:rFonts w:eastAsia="Cambria"/>
          <w:sz w:val="12"/>
        </w:rPr>
        <w:t>.</w:t>
      </w:r>
    </w:p>
    <w:p w14:paraId="77E647F1" w14:textId="77777777" w:rsidR="00B6397F" w:rsidRPr="000B3E5E" w:rsidRDefault="00B6397F" w:rsidP="00B6397F">
      <w:pPr>
        <w:keepNext/>
        <w:keepLines/>
        <w:numPr>
          <w:ilvl w:val="0"/>
          <w:numId w:val="12"/>
        </w:numPr>
        <w:spacing w:before="40" w:after="0"/>
        <w:outlineLvl w:val="3"/>
        <w:rPr>
          <w:rFonts w:eastAsia="MS Gothic" w:cs="Times New Roman"/>
          <w:b/>
          <w:iCs/>
          <w:sz w:val="26"/>
        </w:rPr>
      </w:pPr>
      <w:r w:rsidRPr="000B3E5E">
        <w:rPr>
          <w:rFonts w:eastAsia="MS Gothic" w:cs="Times New Roman"/>
          <w:b/>
          <w:iCs/>
          <w:sz w:val="26"/>
        </w:rPr>
        <w:t>Capitalism solves environmental crisis - industrial development, technological advances, and any alternative fails</w:t>
      </w:r>
    </w:p>
    <w:p w14:paraId="5862D6FF" w14:textId="77777777" w:rsidR="00B6397F" w:rsidRPr="000B3E5E" w:rsidRDefault="00B6397F" w:rsidP="00B6397F">
      <w:pPr>
        <w:spacing w:after="0" w:line="240" w:lineRule="auto"/>
        <w:rPr>
          <w:rFonts w:eastAsia="Cambria"/>
        </w:rPr>
      </w:pPr>
      <w:r w:rsidRPr="000B3E5E">
        <w:rPr>
          <w:rFonts w:eastAsia="Cambria"/>
          <w:b/>
          <w:bCs/>
          <w:sz w:val="26"/>
        </w:rPr>
        <w:t xml:space="preserve">Zitelmann 20 </w:t>
      </w:r>
      <w:r w:rsidRPr="000B3E5E">
        <w:rPr>
          <w:rFonts w:eastAsia="Cambria"/>
        </w:rPr>
        <w:t xml:space="preserve">[(Dr. Rainer, a historian and sociologist. He is also a world-renowned author, successful businessman and real estate investor. Zitelmann has written a total of 24 books and has a doctorate in political science and sociology) “‘System Change Not Climate Change’: Capitalism </w:t>
      </w:r>
      <w:proofErr w:type="gramStart"/>
      <w:r w:rsidRPr="000B3E5E">
        <w:rPr>
          <w:rFonts w:eastAsia="Cambria"/>
        </w:rPr>
        <w:t>And</w:t>
      </w:r>
      <w:proofErr w:type="gramEnd"/>
      <w:r w:rsidRPr="000B3E5E">
        <w:rPr>
          <w:rFonts w:eastAsia="Cambria"/>
        </w:rPr>
        <w:t xml:space="preserve"> Environmental Destruction” Forbes, 7/13/2020] BC</w:t>
      </w:r>
    </w:p>
    <w:p w14:paraId="62DEDB83" w14:textId="77777777" w:rsidR="00B6397F" w:rsidRPr="000B3E5E" w:rsidRDefault="00B6397F" w:rsidP="00B6397F">
      <w:pPr>
        <w:rPr>
          <w:rFonts w:eastAsia="Cambria"/>
        </w:rPr>
      </w:pPr>
      <w:r w:rsidRPr="000B3E5E">
        <w:rPr>
          <w:rFonts w:eastAsia="Cambria"/>
        </w:rPr>
        <w:t xml:space="preserve">The Price </w:t>
      </w:r>
      <w:proofErr w:type="gramStart"/>
      <w:r w:rsidRPr="000B3E5E">
        <w:rPr>
          <w:rFonts w:eastAsia="Cambria"/>
        </w:rPr>
        <w:t>Of</w:t>
      </w:r>
      <w:proofErr w:type="gramEnd"/>
      <w:r w:rsidRPr="000B3E5E">
        <w:rPr>
          <w:rFonts w:eastAsia="Cambria"/>
        </w:rPr>
        <w:t xml:space="preserve"> Growth—Destruction Of The Environment?</w:t>
      </w:r>
    </w:p>
    <w:p w14:paraId="1A98197E" w14:textId="77777777" w:rsidR="00B6397F" w:rsidRPr="000B3E5E" w:rsidRDefault="00B6397F" w:rsidP="00B6397F">
      <w:pPr>
        <w:rPr>
          <w:rFonts w:eastAsia="Cambria"/>
        </w:rPr>
      </w:pPr>
      <w:r w:rsidRPr="000B3E5E">
        <w:rPr>
          <w:rFonts w:eastAsia="Cambria"/>
        </w:rPr>
        <w:t xml:space="preserve">But isn’t there a price for this growth: environment devastation? Of course, </w:t>
      </w:r>
      <w:r w:rsidRPr="000B3E5E">
        <w:rPr>
          <w:rFonts w:eastAsia="Cambria"/>
          <w:u w:val="single"/>
        </w:rPr>
        <w:t>nobody would deny that industrialization causes environmental problems</w:t>
      </w:r>
      <w:r w:rsidRPr="000B3E5E">
        <w:rPr>
          <w:rFonts w:eastAsia="Cambria"/>
        </w:rPr>
        <w:t xml:space="preserve">. </w:t>
      </w:r>
      <w:r w:rsidRPr="000B3E5E">
        <w:rPr>
          <w:rFonts w:eastAsia="Cambria"/>
          <w:b/>
          <w:iCs/>
          <w:u w:val="single"/>
        </w:rPr>
        <w:t xml:space="preserve">But </w:t>
      </w:r>
      <w:r w:rsidRPr="000B3E5E">
        <w:rPr>
          <w:rFonts w:eastAsia="Cambria"/>
          <w:b/>
          <w:iCs/>
          <w:highlight w:val="green"/>
          <w:u w:val="single"/>
        </w:rPr>
        <w:t>the</w:t>
      </w:r>
      <w:r w:rsidRPr="000B3E5E">
        <w:rPr>
          <w:rFonts w:eastAsia="Cambria"/>
          <w:b/>
          <w:iCs/>
          <w:u w:val="single"/>
        </w:rPr>
        <w:t xml:space="preserve"> </w:t>
      </w:r>
      <w:r w:rsidRPr="000B3E5E">
        <w:rPr>
          <w:rFonts w:eastAsia="Cambria"/>
          <w:b/>
          <w:iCs/>
          <w:highlight w:val="green"/>
          <w:u w:val="single"/>
        </w:rPr>
        <w:t>assertion</w:t>
      </w:r>
      <w:r w:rsidRPr="000B3E5E">
        <w:rPr>
          <w:rFonts w:eastAsia="Cambria"/>
          <w:b/>
          <w:iCs/>
          <w:u w:val="single"/>
        </w:rPr>
        <w:t xml:space="preserve"> that </w:t>
      </w:r>
      <w:r w:rsidRPr="000B3E5E">
        <w:rPr>
          <w:rFonts w:eastAsia="Cambria"/>
          <w:b/>
          <w:iCs/>
          <w:highlight w:val="green"/>
          <w:u w:val="single"/>
        </w:rPr>
        <w:t>growth</w:t>
      </w:r>
      <w:r w:rsidRPr="000B3E5E">
        <w:rPr>
          <w:rFonts w:eastAsia="Cambria"/>
          <w:b/>
          <w:iCs/>
          <w:u w:val="single"/>
        </w:rPr>
        <w:t xml:space="preserve"> automatically </w:t>
      </w:r>
      <w:r w:rsidRPr="000B3E5E">
        <w:rPr>
          <w:rFonts w:eastAsia="Cambria"/>
          <w:b/>
          <w:iCs/>
          <w:highlight w:val="green"/>
          <w:u w:val="single"/>
        </w:rPr>
        <w:t>leads to</w:t>
      </w:r>
      <w:r w:rsidRPr="000B3E5E">
        <w:rPr>
          <w:rFonts w:eastAsia="Cambria"/>
          <w:b/>
          <w:iCs/>
          <w:u w:val="single"/>
        </w:rPr>
        <w:t xml:space="preserve"> ever accelerating </w:t>
      </w:r>
      <w:r w:rsidRPr="000B3E5E">
        <w:rPr>
          <w:rFonts w:eastAsia="Cambria"/>
          <w:b/>
          <w:iCs/>
          <w:highlight w:val="green"/>
          <w:u w:val="single"/>
        </w:rPr>
        <w:t>environmental degradation is</w:t>
      </w:r>
      <w:r w:rsidRPr="000B3E5E">
        <w:rPr>
          <w:rFonts w:eastAsia="Cambria"/>
          <w:b/>
          <w:iCs/>
          <w:u w:val="single"/>
        </w:rPr>
        <w:t xml:space="preserve"> simply </w:t>
      </w:r>
      <w:r w:rsidRPr="000B3E5E">
        <w:rPr>
          <w:rFonts w:eastAsia="Cambria"/>
          <w:b/>
          <w:iCs/>
          <w:highlight w:val="green"/>
          <w:u w:val="single"/>
        </w:rPr>
        <w:t>false</w:t>
      </w:r>
      <w:r w:rsidRPr="000B3E5E">
        <w:rPr>
          <w:rFonts w:eastAsia="Cambria"/>
          <w:b/>
          <w:iCs/>
          <w:u w:val="single"/>
        </w:rPr>
        <w:t>.</w:t>
      </w:r>
      <w:r w:rsidRPr="000B3E5E">
        <w:rPr>
          <w:rFonts w:eastAsia="Cambria"/>
        </w:rPr>
        <w:t xml:space="preserve"> Yale University’s Environmental Performance Index (</w:t>
      </w:r>
      <w:r w:rsidRPr="000B3E5E">
        <w:rPr>
          <w:rFonts w:eastAsia="Cambria"/>
          <w:highlight w:val="green"/>
          <w:u w:val="single"/>
        </w:rPr>
        <w:t>EPI</w:t>
      </w:r>
      <w:r w:rsidRPr="000B3E5E">
        <w:rPr>
          <w:rFonts w:eastAsia="Cambria"/>
          <w:highlight w:val="green"/>
        </w:rPr>
        <w:t xml:space="preserve">) </w:t>
      </w:r>
      <w:r w:rsidRPr="000B3E5E">
        <w:rPr>
          <w:rFonts w:eastAsia="Cambria"/>
          <w:highlight w:val="green"/>
          <w:u w:val="single"/>
        </w:rPr>
        <w:t>uses 16 indicators to rank countries</w:t>
      </w:r>
      <w:r w:rsidRPr="000B3E5E">
        <w:rPr>
          <w:rFonts w:eastAsia="Cambria"/>
          <w:u w:val="single"/>
        </w:rPr>
        <w:t xml:space="preserve"> on environmental health, air quality, water, biodiversity, natural </w:t>
      </w:r>
      <w:proofErr w:type="gramStart"/>
      <w:r w:rsidRPr="000B3E5E">
        <w:rPr>
          <w:rFonts w:eastAsia="Cambria"/>
          <w:u w:val="single"/>
        </w:rPr>
        <w:t>resources</w:t>
      </w:r>
      <w:proofErr w:type="gramEnd"/>
      <w:r w:rsidRPr="000B3E5E">
        <w:rPr>
          <w:rFonts w:eastAsia="Cambria"/>
          <w:u w:val="single"/>
        </w:rPr>
        <w:t xml:space="preserve"> and pollution</w:t>
      </w:r>
      <w:r w:rsidRPr="000B3E5E">
        <w:rPr>
          <w:rFonts w:eastAsia="Cambria"/>
        </w:rPr>
        <w:t xml:space="preserve">. These indicators have been selected to reflect both the current baseline and the dynamics of national ecosystems. </w:t>
      </w:r>
      <w:r w:rsidRPr="000B3E5E">
        <w:rPr>
          <w:rFonts w:eastAsia="Cambria"/>
          <w:b/>
          <w:iCs/>
          <w:u w:val="single"/>
        </w:rPr>
        <w:t xml:space="preserve">One of the Index’s most striking findings is that </w:t>
      </w:r>
      <w:r w:rsidRPr="000B3E5E">
        <w:rPr>
          <w:rFonts w:eastAsia="Cambria"/>
          <w:b/>
          <w:iCs/>
          <w:highlight w:val="green"/>
          <w:u w:val="single"/>
        </w:rPr>
        <w:t>there is a strong</w:t>
      </w:r>
      <w:r w:rsidRPr="000B3E5E">
        <w:rPr>
          <w:rFonts w:eastAsia="Cambria"/>
          <w:b/>
          <w:iCs/>
          <w:u w:val="single"/>
        </w:rPr>
        <w:t xml:space="preserve"> </w:t>
      </w:r>
      <w:r w:rsidRPr="000B3E5E">
        <w:rPr>
          <w:rFonts w:eastAsia="Cambria"/>
          <w:b/>
          <w:iCs/>
          <w:highlight w:val="green"/>
          <w:u w:val="single"/>
        </w:rPr>
        <w:t>correlation between</w:t>
      </w:r>
      <w:r w:rsidRPr="000B3E5E">
        <w:rPr>
          <w:rFonts w:eastAsia="Cambria"/>
          <w:b/>
          <w:iCs/>
          <w:u w:val="single"/>
        </w:rPr>
        <w:t xml:space="preserve"> a state’s </w:t>
      </w:r>
      <w:r w:rsidRPr="000B3E5E">
        <w:rPr>
          <w:rFonts w:eastAsia="Cambria"/>
          <w:b/>
          <w:iCs/>
          <w:highlight w:val="green"/>
          <w:u w:val="single"/>
        </w:rPr>
        <w:t>wealth and</w:t>
      </w:r>
      <w:r w:rsidRPr="000B3E5E">
        <w:rPr>
          <w:rFonts w:eastAsia="Cambria"/>
          <w:b/>
          <w:iCs/>
          <w:u w:val="single"/>
        </w:rPr>
        <w:t xml:space="preserve"> its </w:t>
      </w:r>
      <w:r w:rsidRPr="000B3E5E">
        <w:rPr>
          <w:rFonts w:eastAsia="Cambria"/>
          <w:b/>
          <w:iCs/>
          <w:highlight w:val="green"/>
          <w:u w:val="single"/>
        </w:rPr>
        <w:t>environmental performance</w:t>
      </w:r>
      <w:r w:rsidRPr="000B3E5E">
        <w:rPr>
          <w:rFonts w:eastAsia="Cambria"/>
          <w:b/>
          <w:iCs/>
          <w:u w:val="single"/>
        </w:rPr>
        <w:t>.</w:t>
      </w:r>
      <w:r w:rsidRPr="000B3E5E">
        <w:rPr>
          <w:rFonts w:eastAsia="Cambria"/>
        </w:rPr>
        <w:t xml:space="preserve"> Most developed </w:t>
      </w:r>
      <w:r w:rsidRPr="000B3E5E">
        <w:rPr>
          <w:rFonts w:eastAsia="Cambria"/>
          <w:b/>
          <w:iCs/>
          <w:highlight w:val="green"/>
          <w:u w:val="single"/>
        </w:rPr>
        <w:t>capitalist countries achieve high environmental</w:t>
      </w:r>
      <w:r w:rsidRPr="000B3E5E">
        <w:rPr>
          <w:rFonts w:eastAsia="Cambria"/>
          <w:b/>
          <w:iCs/>
          <w:u w:val="single"/>
        </w:rPr>
        <w:t xml:space="preserve"> </w:t>
      </w:r>
      <w:r w:rsidRPr="000B3E5E">
        <w:rPr>
          <w:rFonts w:eastAsia="Cambria"/>
          <w:b/>
          <w:iCs/>
          <w:highlight w:val="green"/>
          <w:u w:val="single"/>
        </w:rPr>
        <w:t>standards</w:t>
      </w:r>
      <w:r w:rsidRPr="000B3E5E">
        <w:rPr>
          <w:rFonts w:eastAsia="Cambria"/>
        </w:rPr>
        <w:t xml:space="preserve">. </w:t>
      </w:r>
      <w:r w:rsidRPr="000B3E5E">
        <w:rPr>
          <w:rFonts w:eastAsia="Cambria"/>
          <w:u w:val="single"/>
        </w:rPr>
        <w:t xml:space="preserve">Those countries with the worst EPI scores, such as Ethiopia, Mali, Mauritania, </w:t>
      </w:r>
      <w:proofErr w:type="gramStart"/>
      <w:r w:rsidRPr="000B3E5E">
        <w:rPr>
          <w:rFonts w:eastAsia="Cambria"/>
          <w:u w:val="single"/>
        </w:rPr>
        <w:t>Chad</w:t>
      </w:r>
      <w:proofErr w:type="gramEnd"/>
      <w:r w:rsidRPr="000B3E5E">
        <w:rPr>
          <w:rFonts w:eastAsia="Cambria"/>
          <w:u w:val="single"/>
        </w:rPr>
        <w:t xml:space="preserve"> and Niger, are all poor</w:t>
      </w:r>
      <w:r w:rsidRPr="000B3E5E">
        <w:rPr>
          <w:rFonts w:eastAsia="Cambria"/>
        </w:rPr>
        <w:t>. They have both low investment capacity for infrastructure, including water and sanitation, and tend to have weak environmental regulatory authorities.</w:t>
      </w:r>
    </w:p>
    <w:p w14:paraId="5816B5A3" w14:textId="77777777" w:rsidR="00B6397F" w:rsidRPr="000B3E5E" w:rsidRDefault="00B6397F" w:rsidP="00B6397F">
      <w:pPr>
        <w:rPr>
          <w:rFonts w:eastAsia="Cambria"/>
        </w:rPr>
      </w:pPr>
      <w:r w:rsidRPr="000B3E5E">
        <w:rPr>
          <w:rFonts w:eastAsia="Cambria"/>
        </w:rPr>
        <w:t xml:space="preserve">Contrary to prevailing perceptions, </w:t>
      </w:r>
      <w:r w:rsidRPr="000B3E5E">
        <w:rPr>
          <w:rFonts w:eastAsia="Cambria"/>
          <w:b/>
          <w:iCs/>
          <w:highlight w:val="green"/>
          <w:u w:val="single"/>
        </w:rPr>
        <w:t>industrial development</w:t>
      </w:r>
      <w:r w:rsidRPr="000B3E5E">
        <w:rPr>
          <w:rFonts w:eastAsia="Cambria"/>
          <w:b/>
          <w:iCs/>
          <w:u w:val="single"/>
        </w:rPr>
        <w:t xml:space="preserve"> and technological advances have </w:t>
      </w:r>
      <w:r w:rsidRPr="000B3E5E">
        <w:rPr>
          <w:rFonts w:eastAsia="Cambria"/>
          <w:b/>
          <w:iCs/>
          <w:highlight w:val="green"/>
          <w:u w:val="single"/>
        </w:rPr>
        <w:t>contribute</w:t>
      </w:r>
      <w:r w:rsidRPr="000B3E5E">
        <w:rPr>
          <w:rFonts w:eastAsia="Cambria"/>
          <w:b/>
          <w:iCs/>
          <w:u w:val="single"/>
        </w:rPr>
        <w:t xml:space="preserve">d significantly </w:t>
      </w:r>
      <w:r w:rsidRPr="000B3E5E">
        <w:rPr>
          <w:rFonts w:eastAsia="Cambria"/>
          <w:b/>
          <w:iCs/>
          <w:highlight w:val="green"/>
          <w:u w:val="single"/>
        </w:rPr>
        <w:t>to relieving the burden on the</w:t>
      </w:r>
      <w:r w:rsidRPr="000B3E5E">
        <w:rPr>
          <w:rFonts w:eastAsia="Cambria"/>
          <w:b/>
          <w:iCs/>
          <w:u w:val="single"/>
        </w:rPr>
        <w:t xml:space="preserve"> </w:t>
      </w:r>
      <w:r w:rsidRPr="000B3E5E">
        <w:rPr>
          <w:rFonts w:eastAsia="Cambria"/>
          <w:b/>
          <w:iCs/>
          <w:highlight w:val="green"/>
          <w:u w:val="single"/>
        </w:rPr>
        <w:t>environment</w:t>
      </w:r>
      <w:r w:rsidRPr="000B3E5E">
        <w:rPr>
          <w:rFonts w:eastAsia="Cambria"/>
        </w:rPr>
        <w:t xml:space="preserve">. Both </w:t>
      </w:r>
      <w:proofErr w:type="spellStart"/>
      <w:r w:rsidRPr="000B3E5E">
        <w:rPr>
          <w:rFonts w:eastAsia="Cambria"/>
        </w:rPr>
        <w:t>Indur</w:t>
      </w:r>
      <w:proofErr w:type="spellEnd"/>
      <w:r w:rsidRPr="000B3E5E">
        <w:rPr>
          <w:rFonts w:eastAsia="Cambria"/>
        </w:rPr>
        <w:t xml:space="preserve"> </w:t>
      </w:r>
      <w:proofErr w:type="spellStart"/>
      <w:r w:rsidRPr="000B3E5E">
        <w:rPr>
          <w:rFonts w:eastAsia="Cambria"/>
        </w:rPr>
        <w:t>Goklany</w:t>
      </w:r>
      <w:proofErr w:type="spellEnd"/>
      <w:r w:rsidRPr="000B3E5E">
        <w:rPr>
          <w:rFonts w:eastAsia="Cambria"/>
        </w:rP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7A431743" w14:textId="77777777" w:rsidR="00B6397F" w:rsidRPr="000B3E5E" w:rsidRDefault="00B6397F" w:rsidP="00B6397F">
      <w:pPr>
        <w:rPr>
          <w:rFonts w:eastAsia="Cambria"/>
        </w:rPr>
      </w:pPr>
      <w:r w:rsidRPr="000B3E5E">
        <w:rPr>
          <w:rFonts w:eastAsia="Cambria"/>
          <w:b/>
          <w:iCs/>
          <w:u w:val="single"/>
        </w:rPr>
        <w:t>Researchers have confirmed that</w:t>
      </w:r>
      <w:r w:rsidRPr="000B3E5E">
        <w:rPr>
          <w:rFonts w:eastAsia="Cambria"/>
        </w:rPr>
        <w:t xml:space="preserve"> economic freedom—in other words, more </w:t>
      </w:r>
      <w:r w:rsidRPr="000B3E5E">
        <w:rPr>
          <w:rFonts w:eastAsia="Cambria"/>
          <w:b/>
          <w:iCs/>
          <w:highlight w:val="green"/>
          <w:u w:val="single"/>
        </w:rPr>
        <w:t>capitalism</w:t>
      </w:r>
      <w:r w:rsidRPr="000B3E5E">
        <w:rPr>
          <w:rFonts w:eastAsia="Cambria"/>
        </w:rPr>
        <w:t>—</w:t>
      </w:r>
      <w:r w:rsidRPr="000B3E5E">
        <w:rPr>
          <w:rFonts w:eastAsia="Cambria"/>
          <w:b/>
          <w:iCs/>
          <w:highlight w:val="green"/>
          <w:u w:val="single"/>
        </w:rPr>
        <w:t>leads to higher</w:t>
      </w:r>
      <w:r w:rsidRPr="000B3E5E">
        <w:rPr>
          <w:rFonts w:eastAsia="Cambria"/>
          <w:u w:val="single"/>
        </w:rPr>
        <w:t>, not lower,</w:t>
      </w:r>
      <w:r w:rsidRPr="000B3E5E">
        <w:rPr>
          <w:rFonts w:eastAsia="Cambria"/>
          <w:b/>
          <w:iCs/>
          <w:u w:val="single"/>
        </w:rPr>
        <w:t xml:space="preserve"> </w:t>
      </w:r>
      <w:r w:rsidRPr="000B3E5E">
        <w:rPr>
          <w:rFonts w:eastAsia="Cambria"/>
          <w:b/>
          <w:iCs/>
          <w:highlight w:val="green"/>
          <w:u w:val="single"/>
        </w:rPr>
        <w:t>environmental quality</w:t>
      </w:r>
      <w:r w:rsidRPr="000B3E5E">
        <w:rPr>
          <w:rFonts w:eastAsia="Cambria"/>
          <w:highlight w:val="green"/>
        </w:rPr>
        <w:t>.</w:t>
      </w:r>
    </w:p>
    <w:p w14:paraId="7AE05880" w14:textId="77777777" w:rsidR="00B6397F" w:rsidRPr="000B3E5E" w:rsidRDefault="00B6397F" w:rsidP="00B6397F">
      <w:pPr>
        <w:rPr>
          <w:rFonts w:eastAsia="Cambria"/>
          <w:b/>
          <w:iCs/>
          <w:u w:val="single"/>
        </w:rPr>
      </w:pPr>
      <w:r w:rsidRPr="000B3E5E">
        <w:rPr>
          <w:rFonts w:eastAsia="Cambria"/>
        </w:rP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0B3E5E">
        <w:rPr>
          <w:rFonts w:eastAsia="Cambria"/>
          <w:u w:val="single"/>
        </w:rPr>
        <w:t xml:space="preserve">r: the world’s most economically </w:t>
      </w:r>
      <w:r w:rsidRPr="000B3E5E">
        <w:rPr>
          <w:rFonts w:eastAsia="Cambria"/>
          <w:b/>
          <w:iCs/>
          <w:highlight w:val="green"/>
          <w:u w:val="single"/>
        </w:rPr>
        <w:t>free countries achieve</w:t>
      </w:r>
      <w:r w:rsidRPr="000B3E5E">
        <w:rPr>
          <w:rFonts w:eastAsia="Cambria"/>
          <w:b/>
          <w:iCs/>
          <w:u w:val="single"/>
        </w:rPr>
        <w:t xml:space="preserve"> the </w:t>
      </w:r>
      <w:r w:rsidRPr="000B3E5E">
        <w:rPr>
          <w:rFonts w:eastAsia="Cambria"/>
          <w:b/>
          <w:iCs/>
          <w:highlight w:val="green"/>
          <w:u w:val="single"/>
        </w:rPr>
        <w:t>high</w:t>
      </w:r>
      <w:r w:rsidRPr="000B3E5E">
        <w:rPr>
          <w:rFonts w:eastAsia="Cambria"/>
          <w:b/>
          <w:iCs/>
          <w:u w:val="single"/>
        </w:rPr>
        <w:t xml:space="preserve">est </w:t>
      </w:r>
      <w:r w:rsidRPr="000B3E5E">
        <w:rPr>
          <w:rFonts w:eastAsia="Cambria"/>
          <w:b/>
          <w:iCs/>
          <w:highlight w:val="green"/>
          <w:u w:val="single"/>
        </w:rPr>
        <w:t>environmental performance</w:t>
      </w:r>
      <w:r w:rsidRPr="000B3E5E">
        <w:rPr>
          <w:rFonts w:eastAsia="Cambria"/>
          <w:u w:val="single"/>
        </w:rPr>
        <w:t xml:space="preserve"> rankings </w:t>
      </w:r>
      <w:r w:rsidRPr="000B3E5E">
        <w:rPr>
          <w:rFonts w:eastAsia="Cambria"/>
          <w:highlight w:val="green"/>
          <w:u w:val="single"/>
        </w:rPr>
        <w:t>with</w:t>
      </w:r>
      <w:r w:rsidRPr="000B3E5E">
        <w:rPr>
          <w:rFonts w:eastAsia="Cambria"/>
          <w:u w:val="single"/>
        </w:rPr>
        <w:t xml:space="preserve"> an average score of </w:t>
      </w:r>
      <w:r w:rsidRPr="000B3E5E">
        <w:rPr>
          <w:rFonts w:eastAsia="Cambria"/>
          <w:highlight w:val="green"/>
          <w:u w:val="single"/>
        </w:rPr>
        <w:t>76.1</w:t>
      </w:r>
      <w:r w:rsidRPr="000B3E5E">
        <w:rPr>
          <w:rFonts w:eastAsia="Cambria"/>
          <w:u w:val="single"/>
        </w:rPr>
        <w:t xml:space="preserve">, followed by the countries that are “mostly free,” which score an average of 69.5. In stark contrast, </w:t>
      </w:r>
      <w:r w:rsidRPr="000B3E5E">
        <w:rPr>
          <w:rFonts w:eastAsia="Cambria"/>
          <w:b/>
          <w:iCs/>
          <w:u w:val="single"/>
        </w:rPr>
        <w:t xml:space="preserve">the </w:t>
      </w:r>
      <w:r w:rsidRPr="000B3E5E">
        <w:rPr>
          <w:rFonts w:eastAsia="Cambria"/>
          <w:b/>
          <w:iCs/>
          <w:highlight w:val="green"/>
          <w:u w:val="single"/>
        </w:rPr>
        <w:t>economically</w:t>
      </w:r>
      <w:r w:rsidRPr="000B3E5E">
        <w:rPr>
          <w:rFonts w:eastAsia="Cambria"/>
          <w:b/>
          <w:iCs/>
          <w:u w:val="single"/>
        </w:rPr>
        <w:t xml:space="preserve"> “repressed” and “mostly </w:t>
      </w:r>
      <w:r w:rsidRPr="000B3E5E">
        <w:rPr>
          <w:rFonts w:eastAsia="Cambria"/>
          <w:b/>
          <w:iCs/>
          <w:highlight w:val="green"/>
          <w:u w:val="single"/>
        </w:rPr>
        <w:t>unfree” countries</w:t>
      </w:r>
      <w:r w:rsidRPr="000B3E5E">
        <w:rPr>
          <w:rFonts w:eastAsia="Cambria"/>
          <w:b/>
          <w:iCs/>
          <w:u w:val="single"/>
        </w:rPr>
        <w:t xml:space="preserve"> all </w:t>
      </w:r>
      <w:r w:rsidRPr="000B3E5E">
        <w:rPr>
          <w:rFonts w:eastAsia="Cambria"/>
          <w:b/>
          <w:iCs/>
          <w:highlight w:val="green"/>
          <w:u w:val="single"/>
        </w:rPr>
        <w:t>score</w:t>
      </w:r>
      <w:r w:rsidRPr="000B3E5E">
        <w:rPr>
          <w:rFonts w:eastAsia="Cambria"/>
          <w:b/>
          <w:iCs/>
          <w:u w:val="single"/>
        </w:rPr>
        <w:t xml:space="preserve"> </w:t>
      </w:r>
      <w:r w:rsidRPr="000B3E5E">
        <w:rPr>
          <w:rFonts w:eastAsia="Cambria"/>
          <w:b/>
          <w:iCs/>
          <w:highlight w:val="green"/>
          <w:u w:val="single"/>
        </w:rPr>
        <w:t>less than 50</w:t>
      </w:r>
      <w:r w:rsidRPr="000B3E5E">
        <w:rPr>
          <w:rFonts w:eastAsia="Cambria"/>
          <w:b/>
          <w:iCs/>
          <w:u w:val="single"/>
        </w:rPr>
        <w:t xml:space="preserve"> for environmental performance.</w:t>
      </w:r>
    </w:p>
    <w:p w14:paraId="0BB02DC0" w14:textId="77777777" w:rsidR="00B6397F" w:rsidRPr="000B3E5E" w:rsidRDefault="00B6397F" w:rsidP="00B6397F">
      <w:pPr>
        <w:rPr>
          <w:rFonts w:eastAsia="Cambria"/>
        </w:rPr>
      </w:pPr>
      <w:r w:rsidRPr="000B3E5E">
        <w:rPr>
          <w:rFonts w:eastAsia="Cambria"/>
        </w:rPr>
        <w:t xml:space="preserve">Is Government </w:t>
      </w:r>
      <w:proofErr w:type="gramStart"/>
      <w:r w:rsidRPr="000B3E5E">
        <w:rPr>
          <w:rFonts w:eastAsia="Cambria"/>
        </w:rPr>
        <w:t>The</w:t>
      </w:r>
      <w:proofErr w:type="gramEnd"/>
      <w:r w:rsidRPr="000B3E5E">
        <w:rPr>
          <w:rFonts w:eastAsia="Cambria"/>
        </w:rPr>
        <w:t xml:space="preserve"> Best Solution To Environmental Problems?</w:t>
      </w:r>
    </w:p>
    <w:p w14:paraId="00D7CCFC" w14:textId="77777777" w:rsidR="00B6397F" w:rsidRPr="000B3E5E" w:rsidRDefault="00B6397F" w:rsidP="00B6397F">
      <w:pPr>
        <w:rPr>
          <w:rFonts w:eastAsia="Cambria"/>
        </w:rPr>
      </w:pPr>
      <w:r w:rsidRPr="000B3E5E">
        <w:rPr>
          <w:rFonts w:eastAsia="Cambria"/>
          <w:u w:val="single"/>
        </w:rPr>
        <w:t>Anti-capitalists frequently claim that central government is the best solution to environmental problems</w:t>
      </w:r>
      <w:r w:rsidRPr="000B3E5E">
        <w:rPr>
          <w:rFonts w:eastAsia="Cambria"/>
        </w:rPr>
        <w:t xml:space="preserve">. And </w:t>
      </w:r>
      <w:r w:rsidRPr="000B3E5E">
        <w:rPr>
          <w:rFonts w:eastAsia="Cambria"/>
          <w:u w:val="single"/>
        </w:rPr>
        <w:t>there is no doubt that state regulations to safeguard the environment are important</w:t>
      </w:r>
      <w:r w:rsidRPr="000B3E5E">
        <w:rPr>
          <w:rFonts w:eastAsia="Cambria"/>
        </w:rPr>
        <w:t xml:space="preserve">. </w:t>
      </w:r>
      <w:r w:rsidRPr="000B3E5E">
        <w:rPr>
          <w:rFonts w:eastAsia="Cambria"/>
          <w:b/>
          <w:iCs/>
          <w:u w:val="single"/>
        </w:rPr>
        <w:t xml:space="preserve">But </w:t>
      </w:r>
      <w:r w:rsidRPr="000B3E5E">
        <w:rPr>
          <w:rFonts w:eastAsia="Cambria"/>
          <w:b/>
          <w:iCs/>
          <w:highlight w:val="green"/>
          <w:u w:val="single"/>
        </w:rPr>
        <w:t>state regulations</w:t>
      </w:r>
      <w:r w:rsidRPr="000B3E5E">
        <w:rPr>
          <w:rFonts w:eastAsia="Cambria"/>
        </w:rPr>
        <w:t>, cited by anti-capitalists as a panacea for environmental issues, o</w:t>
      </w:r>
      <w:r w:rsidRPr="000B3E5E">
        <w:rPr>
          <w:rFonts w:eastAsia="Cambria"/>
          <w:b/>
          <w:iCs/>
          <w:u w:val="single"/>
        </w:rPr>
        <w:t xml:space="preserve">ften </w:t>
      </w:r>
      <w:r w:rsidRPr="000B3E5E">
        <w:rPr>
          <w:rFonts w:eastAsia="Cambria"/>
          <w:b/>
          <w:iCs/>
          <w:highlight w:val="green"/>
          <w:u w:val="single"/>
        </w:rPr>
        <w:t>achieve the</w:t>
      </w:r>
      <w:r w:rsidRPr="000B3E5E">
        <w:rPr>
          <w:rFonts w:eastAsia="Cambria"/>
          <w:b/>
          <w:iCs/>
          <w:u w:val="single"/>
        </w:rPr>
        <w:t xml:space="preserve"> </w:t>
      </w:r>
      <w:r w:rsidRPr="000B3E5E">
        <w:rPr>
          <w:rFonts w:eastAsia="Cambria"/>
          <w:b/>
          <w:iCs/>
          <w:highlight w:val="green"/>
          <w:u w:val="single"/>
        </w:rPr>
        <w:t>opposite of what they</w:t>
      </w:r>
      <w:r w:rsidRPr="000B3E5E">
        <w:rPr>
          <w:rFonts w:eastAsia="Cambria"/>
          <w:b/>
          <w:iCs/>
          <w:u w:val="single"/>
        </w:rPr>
        <w:t xml:space="preserve"> were </w:t>
      </w:r>
      <w:r w:rsidRPr="000B3E5E">
        <w:rPr>
          <w:rFonts w:eastAsia="Cambria"/>
          <w:b/>
          <w:iCs/>
          <w:highlight w:val="green"/>
          <w:u w:val="single"/>
        </w:rPr>
        <w:t>intended</w:t>
      </w:r>
      <w:r w:rsidRPr="000B3E5E">
        <w:rPr>
          <w:rFonts w:eastAsia="Cambria"/>
          <w:b/>
          <w:iCs/>
          <w:u w:val="single"/>
        </w:rPr>
        <w:t xml:space="preserve"> to do.</w:t>
      </w:r>
      <w:r w:rsidRPr="000B3E5E">
        <w:rPr>
          <w:rFonts w:eastAsia="Cambria"/>
        </w:rPr>
        <w:t xml:space="preserve"> </w:t>
      </w:r>
      <w:r w:rsidRPr="000B3E5E">
        <w:rPr>
          <w:rFonts w:eastAsia="Cambria"/>
          <w:highlight w:val="green"/>
          <w:u w:val="single"/>
        </w:rPr>
        <w:t>Hardly any other country</w:t>
      </w:r>
      <w:r w:rsidRPr="000B3E5E">
        <w:rPr>
          <w:rFonts w:eastAsia="Cambria"/>
          <w:u w:val="single"/>
        </w:rPr>
        <w:t xml:space="preserve"> in the world </w:t>
      </w:r>
      <w:r w:rsidRPr="000B3E5E">
        <w:rPr>
          <w:rFonts w:eastAsia="Cambria"/>
          <w:highlight w:val="green"/>
          <w:u w:val="single"/>
        </w:rPr>
        <w:t>touts</w:t>
      </w:r>
      <w:r w:rsidRPr="000B3E5E">
        <w:rPr>
          <w:rFonts w:eastAsia="Cambria"/>
          <w:u w:val="single"/>
        </w:rPr>
        <w:t xml:space="preserve"> its green </w:t>
      </w:r>
      <w:r w:rsidRPr="000B3E5E">
        <w:rPr>
          <w:rFonts w:eastAsia="Cambria"/>
          <w:highlight w:val="green"/>
          <w:u w:val="single"/>
        </w:rPr>
        <w:t>credentials as much as Germany</w:t>
      </w:r>
      <w:r w:rsidRPr="000B3E5E">
        <w:rPr>
          <w:rFonts w:eastAsia="Cambria"/>
        </w:rPr>
        <w:t>. According to even the most conservative estimates, Germany’s so-called “energy transition” is set to cost a total of almost €500 billion by 2025.</w:t>
      </w:r>
    </w:p>
    <w:p w14:paraId="71DF95CB" w14:textId="77777777" w:rsidR="00B6397F" w:rsidRPr="000B3E5E" w:rsidRDefault="00B6397F" w:rsidP="00B6397F">
      <w:pPr>
        <w:rPr>
          <w:rFonts w:eastAsia="Cambria"/>
        </w:rPr>
      </w:pPr>
      <w:r w:rsidRPr="000B3E5E">
        <w:rPr>
          <w:rFonts w:eastAsia="Cambria"/>
        </w:rPr>
        <w:t xml:space="preserve">But </w:t>
      </w:r>
      <w:r w:rsidRPr="000B3E5E">
        <w:rPr>
          <w:rFonts w:eastAsia="Cambria"/>
          <w:u w:val="single"/>
        </w:rPr>
        <w:t xml:space="preserve">the </w:t>
      </w:r>
      <w:proofErr w:type="gramStart"/>
      <w:r w:rsidRPr="000B3E5E">
        <w:rPr>
          <w:rFonts w:eastAsia="Cambria"/>
          <w:u w:val="single"/>
        </w:rPr>
        <w:t>results</w:t>
      </w:r>
      <w:proofErr w:type="gramEnd"/>
      <w:r w:rsidRPr="000B3E5E">
        <w:rPr>
          <w:rFonts w:eastAsia="Cambria"/>
          <w:u w:val="single"/>
        </w:rPr>
        <w:t xml:space="preserve"> of this massive investment is sobering</w:t>
      </w:r>
      <w:r w:rsidRPr="000B3E5E">
        <w:rPr>
          <w:rFonts w:eastAsia="Cambria"/>
        </w:rPr>
        <w:t>, as an analysis by McKinsey reveals, “</w:t>
      </w:r>
      <w:r w:rsidRPr="000B3E5E">
        <w:rPr>
          <w:rFonts w:eastAsia="Cambria"/>
          <w:u w:val="singl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0B3E5E">
        <w:rPr>
          <w:rFonts w:eastAsia="Cambria"/>
        </w:rPr>
        <w:t>.”</w:t>
      </w:r>
    </w:p>
    <w:p w14:paraId="29827A12" w14:textId="77777777" w:rsidR="00B6397F" w:rsidRPr="000B3E5E" w:rsidRDefault="00B6397F" w:rsidP="00B6397F">
      <w:pPr>
        <w:rPr>
          <w:rFonts w:eastAsia="Cambria"/>
          <w:b/>
          <w:iCs/>
          <w:u w:val="single"/>
        </w:rPr>
      </w:pPr>
      <w:r w:rsidRPr="000B3E5E">
        <w:rPr>
          <w:rFonts w:eastAsia="Cambria"/>
        </w:rP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0B3E5E">
        <w:rPr>
          <w:rFonts w:eastAsia="Cambria"/>
          <w:b/>
          <w:iCs/>
          <w:highlight w:val="green"/>
          <w:u w:val="single"/>
        </w:rPr>
        <w:t>Germany’s</w:t>
      </w:r>
      <w:r w:rsidRPr="000B3E5E">
        <w:rPr>
          <w:rFonts w:eastAsia="Cambria"/>
          <w:b/>
          <w:iCs/>
          <w:u w:val="single"/>
        </w:rPr>
        <w:t xml:space="preserve"> energy </w:t>
      </w:r>
      <w:r w:rsidRPr="000B3E5E">
        <w:rPr>
          <w:rFonts w:eastAsia="Cambria"/>
          <w:b/>
          <w:iCs/>
          <w:highlight w:val="green"/>
          <w:u w:val="single"/>
        </w:rPr>
        <w:t>policy has been</w:t>
      </w:r>
      <w:r w:rsidRPr="000B3E5E">
        <w:rPr>
          <w:rFonts w:eastAsia="Cambria"/>
          <w:b/>
          <w:iCs/>
          <w:u w:val="single"/>
        </w:rPr>
        <w:t xml:space="preserve"> described as </w:t>
      </w:r>
      <w:r w:rsidRPr="000B3E5E">
        <w:rPr>
          <w:rFonts w:eastAsia="Cambria"/>
          <w:b/>
          <w:iCs/>
          <w:highlight w:val="green"/>
          <w:u w:val="single"/>
        </w:rPr>
        <w:t>the dumbest in the world.</w:t>
      </w:r>
    </w:p>
    <w:p w14:paraId="0D91C428" w14:textId="77777777" w:rsidR="00B6397F" w:rsidRPr="000B3E5E" w:rsidRDefault="00B6397F" w:rsidP="00B6397F">
      <w:pPr>
        <w:rPr>
          <w:rFonts w:eastAsia="Cambria"/>
        </w:rPr>
      </w:pPr>
      <w:r w:rsidRPr="000B3E5E">
        <w:rPr>
          <w:rFonts w:eastAsia="Cambria"/>
        </w:rP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0B3E5E">
        <w:rPr>
          <w:rFonts w:eastAsia="Cambria"/>
          <w:u w:val="single"/>
        </w:rPr>
        <w:t xml:space="preserve">government environmental policy is often ineffective. In some instances, it even achieves the opposite of what it was originally intended to, </w:t>
      </w:r>
      <w:proofErr w:type="gramStart"/>
      <w:r w:rsidRPr="000B3E5E">
        <w:rPr>
          <w:rFonts w:eastAsia="Cambria"/>
          <w:u w:val="single"/>
        </w:rPr>
        <w:t>i.e.</w:t>
      </w:r>
      <w:proofErr w:type="gramEnd"/>
      <w:r w:rsidRPr="000B3E5E">
        <w:rPr>
          <w:rFonts w:eastAsia="Cambria"/>
          <w:u w:val="single"/>
        </w:rPr>
        <w:t xml:space="preserve"> it exacerbates existing environmental problems.</w:t>
      </w:r>
    </w:p>
    <w:p w14:paraId="2C1EEE2D" w14:textId="77777777" w:rsidR="00B6397F" w:rsidRPr="000B3E5E" w:rsidRDefault="00B6397F" w:rsidP="00B6397F">
      <w:pPr>
        <w:rPr>
          <w:rFonts w:eastAsia="Cambria"/>
        </w:rPr>
      </w:pPr>
      <w:r w:rsidRPr="000B3E5E">
        <w:rPr>
          <w:rFonts w:eastAsia="Cambria"/>
          <w:b/>
          <w:iCs/>
          <w:highlight w:val="green"/>
          <w:u w:val="single"/>
        </w:rPr>
        <w:t>It is</w:t>
      </w:r>
      <w:r w:rsidRPr="000B3E5E">
        <w:rPr>
          <w:rFonts w:eastAsia="Cambria"/>
        </w:rPr>
        <w:t xml:space="preserve"> also </w:t>
      </w:r>
      <w:r w:rsidRPr="000B3E5E">
        <w:rPr>
          <w:rFonts w:eastAsia="Cambria"/>
          <w:b/>
          <w:iCs/>
          <w:highlight w:val="green"/>
          <w:u w:val="single"/>
        </w:rPr>
        <w:t>wrong to think</w:t>
      </w:r>
      <w:r w:rsidRPr="000B3E5E">
        <w:rPr>
          <w:rFonts w:eastAsia="Cambria"/>
        </w:rPr>
        <w:t xml:space="preserve"> that </w:t>
      </w:r>
      <w:r w:rsidRPr="000B3E5E">
        <w:rPr>
          <w:rFonts w:eastAsia="Cambria"/>
          <w:b/>
          <w:iCs/>
          <w:highlight w:val="green"/>
          <w:u w:val="single"/>
        </w:rPr>
        <w:t>capitalism</w:t>
      </w:r>
      <w:r w:rsidRPr="000B3E5E">
        <w:rPr>
          <w:rFonts w:eastAsia="Cambria"/>
        </w:rPr>
        <w:t xml:space="preserve"> necessarily </w:t>
      </w:r>
      <w:r w:rsidRPr="000B3E5E">
        <w:rPr>
          <w:rFonts w:eastAsia="Cambria"/>
          <w:b/>
          <w:iCs/>
          <w:highlight w:val="green"/>
          <w:u w:val="single"/>
        </w:rPr>
        <w:t>leads to</w:t>
      </w:r>
      <w:r w:rsidRPr="000B3E5E">
        <w:rPr>
          <w:rFonts w:eastAsia="Cambria"/>
        </w:rPr>
        <w:t xml:space="preserve"> ever greater </w:t>
      </w:r>
      <w:r w:rsidRPr="000B3E5E">
        <w:rPr>
          <w:rFonts w:eastAsia="Cambria"/>
          <w:b/>
          <w:iCs/>
          <w:highlight w:val="green"/>
          <w:u w:val="single"/>
        </w:rPr>
        <w:t>waste of</w:t>
      </w:r>
      <w:r w:rsidRPr="000B3E5E">
        <w:rPr>
          <w:rFonts w:eastAsia="Cambria"/>
          <w:b/>
          <w:iCs/>
          <w:u w:val="single"/>
        </w:rPr>
        <w:t xml:space="preserve"> limited natural </w:t>
      </w:r>
      <w:r w:rsidRPr="000B3E5E">
        <w:rPr>
          <w:rFonts w:eastAsia="Cambria"/>
          <w:b/>
          <w:iCs/>
          <w:highlight w:val="green"/>
          <w:u w:val="single"/>
        </w:rPr>
        <w:t>resources</w:t>
      </w:r>
      <w:r w:rsidRPr="000B3E5E">
        <w:rPr>
          <w:rFonts w:eastAsia="Cambria"/>
        </w:rPr>
        <w:t xml:space="preserve">. Just </w:t>
      </w:r>
      <w:r w:rsidRPr="000B3E5E">
        <w:rPr>
          <w:rFonts w:eastAsia="Cambria"/>
          <w:u w:val="single"/>
        </w:rPr>
        <w:t>take the smartphone</w:t>
      </w:r>
      <w:r w:rsidRPr="000B3E5E">
        <w:rPr>
          <w:rFonts w:eastAsia="Cambria"/>
        </w:rPr>
        <w:t xml:space="preserve"> for example, </w:t>
      </w:r>
      <w:r w:rsidRPr="000B3E5E">
        <w:rPr>
          <w:rFonts w:eastAsia="Cambria"/>
          <w:u w:val="single"/>
        </w:rPr>
        <w:t>one of the most environmentally friendly of capitalism’s many achievements.</w:t>
      </w:r>
      <w:r w:rsidRPr="000B3E5E">
        <w:rPr>
          <w:rFonts w:eastAsia="Cambria"/>
        </w:rPr>
        <w:t xml:space="preserve"> </w:t>
      </w:r>
      <w:r w:rsidRPr="000B3E5E">
        <w:rPr>
          <w:rFonts w:eastAsia="Cambria"/>
          <w:u w:val="single"/>
        </w:rPr>
        <w:t>With just one small device, a whole plethora</w:t>
      </w:r>
      <w:r w:rsidRPr="000B3E5E">
        <w:rPr>
          <w:rFonts w:eastAsia="Cambria"/>
        </w:rPr>
        <w:t xml:space="preserve"> of devices that used to consume resources in the past, such as the telephone, camera, calculator, navigation system, dictation machine, alarm clock, </w:t>
      </w:r>
      <w:proofErr w:type="gramStart"/>
      <w:r w:rsidRPr="000B3E5E">
        <w:rPr>
          <w:rFonts w:eastAsia="Cambria"/>
        </w:rPr>
        <w:t>flashlight</w:t>
      </w:r>
      <w:proofErr w:type="gramEnd"/>
      <w:r w:rsidRPr="000B3E5E">
        <w:rPr>
          <w:rFonts w:eastAsia="Cambria"/>
        </w:rPr>
        <w:t xml:space="preserve"> and many others, </w:t>
      </w:r>
      <w:r w:rsidRPr="000B3E5E">
        <w:rPr>
          <w:rFonts w:eastAsia="Cambria"/>
          <w:u w:val="single"/>
        </w:rPr>
        <w:t>have been replaced</w:t>
      </w:r>
      <w:r w:rsidRPr="000B3E5E">
        <w:rPr>
          <w:rFonts w:eastAsia="Cambria"/>
        </w:rPr>
        <w:t xml:space="preserve">. </w:t>
      </w:r>
      <w:r w:rsidRPr="000B3E5E">
        <w:rPr>
          <w:rFonts w:eastAsia="Cambria"/>
          <w:u w:val="single"/>
        </w:rPr>
        <w:t>Smartphones also help to reduce the consumption of paper as many people choose not to take notes on paper and, for example, use their iPhone instead of a calendar to enter appointments.</w:t>
      </w:r>
    </w:p>
    <w:p w14:paraId="39A3FE4D" w14:textId="77777777" w:rsidR="00B6397F" w:rsidRPr="000B3E5E" w:rsidRDefault="00B6397F" w:rsidP="00B6397F">
      <w:pPr>
        <w:rPr>
          <w:rFonts w:eastAsia="Cambria"/>
          <w:u w:val="single"/>
        </w:rPr>
      </w:pPr>
      <w:r w:rsidRPr="000B3E5E">
        <w:rPr>
          <w:rFonts w:eastAsia="Cambria"/>
          <w:b/>
          <w:iCs/>
          <w:highlight w:val="green"/>
          <w:u w:val="single"/>
        </w:rPr>
        <w:t>Those who call for “system change</w:t>
      </w:r>
      <w:r w:rsidRPr="000B3E5E">
        <w:rPr>
          <w:rFonts w:eastAsia="Cambria"/>
          <w:b/>
          <w:iCs/>
          <w:u w:val="single"/>
        </w:rPr>
        <w:t xml:space="preserve">” instead of “climate change” </w:t>
      </w:r>
      <w:r w:rsidRPr="000B3E5E">
        <w:rPr>
          <w:rFonts w:eastAsia="Cambria"/>
          <w:b/>
          <w:iCs/>
          <w:highlight w:val="green"/>
          <w:u w:val="single"/>
        </w:rPr>
        <w:t>do not usually say</w:t>
      </w:r>
      <w:r w:rsidRPr="000B3E5E">
        <w:rPr>
          <w:rFonts w:eastAsia="Cambria"/>
          <w:b/>
          <w:iCs/>
          <w:u w:val="single"/>
        </w:rPr>
        <w:t xml:space="preserve"> </w:t>
      </w:r>
      <w:r w:rsidRPr="000B3E5E">
        <w:rPr>
          <w:rFonts w:eastAsia="Cambria"/>
          <w:b/>
          <w:iCs/>
          <w:highlight w:val="green"/>
          <w:u w:val="single"/>
        </w:rPr>
        <w:t>which system they</w:t>
      </w:r>
      <w:r w:rsidRPr="000B3E5E">
        <w:rPr>
          <w:rFonts w:eastAsia="Cambria"/>
          <w:b/>
          <w:iCs/>
          <w:u w:val="single"/>
        </w:rPr>
        <w:t xml:space="preserve"> would </w:t>
      </w:r>
      <w:r w:rsidRPr="000B3E5E">
        <w:rPr>
          <w:rFonts w:eastAsia="Cambria"/>
          <w:b/>
          <w:iCs/>
          <w:highlight w:val="green"/>
          <w:u w:val="single"/>
        </w:rPr>
        <w:t>prefer</w:t>
      </w:r>
      <w:r w:rsidRPr="000B3E5E">
        <w:rPr>
          <w:rFonts w:eastAsia="Cambria"/>
        </w:rPr>
        <w:t xml:space="preserve">. All they are </w:t>
      </w:r>
      <w:proofErr w:type="gramStart"/>
      <w:r w:rsidRPr="000B3E5E">
        <w:rPr>
          <w:rFonts w:eastAsia="Cambria"/>
        </w:rPr>
        <w:t>really sure</w:t>
      </w:r>
      <w:proofErr w:type="gramEnd"/>
      <w:r w:rsidRPr="000B3E5E">
        <w:rPr>
          <w:rFonts w:eastAsia="Cambria"/>
        </w:rPr>
        <w:t xml:space="preserve"> of is that any new system should not be based on free market economics and that the state should play the decisive role. </w:t>
      </w:r>
      <w:r w:rsidRPr="000B3E5E">
        <w:rPr>
          <w:rFonts w:eastAsia="Cambria"/>
          <w:b/>
          <w:iCs/>
          <w:u w:val="single"/>
        </w:rPr>
        <w:t xml:space="preserve">The simple fact is </w:t>
      </w:r>
      <w:r w:rsidRPr="000B3E5E">
        <w:rPr>
          <w:rFonts w:eastAsia="Cambria"/>
          <w:b/>
          <w:iCs/>
          <w:highlight w:val="green"/>
          <w:u w:val="single"/>
        </w:rPr>
        <w:t>that socialism has failed</w:t>
      </w:r>
      <w:r w:rsidRPr="000B3E5E">
        <w:rPr>
          <w:rFonts w:eastAsia="Cambria"/>
          <w:b/>
          <w:iCs/>
          <w:u w:val="single"/>
        </w:rPr>
        <w:t xml:space="preserve"> in every country every time it has been tried</w:t>
      </w:r>
      <w:r w:rsidRPr="000B3E5E">
        <w:rPr>
          <w:rFonts w:eastAsia="Cambria"/>
        </w:rPr>
        <w:t xml:space="preserve">—and socialism has damaged the environment more than any capitalist system. Murray </w:t>
      </w:r>
      <w:proofErr w:type="spellStart"/>
      <w:r w:rsidRPr="000B3E5E">
        <w:rPr>
          <w:rFonts w:eastAsia="Cambria"/>
        </w:rPr>
        <w:t>Feshbach</w:t>
      </w:r>
      <w:proofErr w:type="spellEnd"/>
      <w:r w:rsidRPr="000B3E5E">
        <w:rPr>
          <w:rFonts w:eastAsia="Cambria"/>
        </w:rP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0B3E5E">
        <w:rPr>
          <w:rFonts w:eastAsia="Cambria"/>
          <w:b/>
          <w:iCs/>
          <w:u w:val="single"/>
        </w:rPr>
        <w:t xml:space="preserve">this </w:t>
      </w:r>
      <w:r w:rsidRPr="000B3E5E">
        <w:rPr>
          <w:rFonts w:eastAsia="Cambria"/>
          <w:b/>
          <w:iCs/>
          <w:highlight w:val="green"/>
          <w:u w:val="single"/>
        </w:rPr>
        <w:t>non-capitalist system was responsible for</w:t>
      </w:r>
      <w:r w:rsidRPr="000B3E5E">
        <w:rPr>
          <w:rFonts w:eastAsia="Cambria"/>
          <w:b/>
          <w:iCs/>
          <w:u w:val="single"/>
        </w:rPr>
        <w:t xml:space="preserve"> the greatest </w:t>
      </w:r>
      <w:r w:rsidRPr="000B3E5E">
        <w:rPr>
          <w:rFonts w:eastAsia="Cambria"/>
          <w:b/>
          <w:iCs/>
          <w:highlight w:val="green"/>
          <w:u w:val="single"/>
        </w:rPr>
        <w:t>environmental destruction</w:t>
      </w:r>
      <w:r w:rsidRPr="000B3E5E">
        <w:rPr>
          <w:rFonts w:eastAsia="Cambria"/>
          <w:b/>
          <w:iCs/>
          <w:u w:val="single"/>
        </w:rPr>
        <w:t xml:space="preserve"> in history</w:t>
      </w:r>
      <w:r w:rsidRPr="000B3E5E">
        <w:rPr>
          <w:rFonts w:eastAsia="Cambria"/>
        </w:rPr>
        <w:t xml:space="preserve">. Anti-capitalists may well reply that they do not want a system like the Soviet Union. And yet, </w:t>
      </w:r>
      <w:r w:rsidRPr="000B3E5E">
        <w:rPr>
          <w:rFonts w:eastAsia="Cambria"/>
          <w:highlight w:val="green"/>
          <w:u w:val="single"/>
        </w:rPr>
        <w:t>they cannot name a</w:t>
      </w:r>
      <w:r w:rsidRPr="000B3E5E">
        <w:rPr>
          <w:rFonts w:eastAsia="Cambria"/>
          <w:u w:val="single"/>
        </w:rPr>
        <w:t xml:space="preserve"> single real-world </w:t>
      </w:r>
      <w:r w:rsidRPr="000B3E5E">
        <w:rPr>
          <w:rFonts w:eastAsia="Cambria"/>
          <w:highlight w:val="green"/>
          <w:u w:val="single"/>
        </w:rPr>
        <w:t>system</w:t>
      </w:r>
      <w:r w:rsidRPr="000B3E5E">
        <w:rPr>
          <w:rFonts w:eastAsia="Cambria"/>
          <w:u w:val="single"/>
        </w:rPr>
        <w:t>—at any time in the history of mankind—</w:t>
      </w:r>
      <w:r w:rsidRPr="000B3E5E">
        <w:rPr>
          <w:rFonts w:eastAsia="Cambria"/>
          <w:highlight w:val="green"/>
          <w:u w:val="single"/>
        </w:rPr>
        <w:t>that provides better environmental solutions than cap</w:t>
      </w:r>
      <w:r w:rsidRPr="000B3E5E">
        <w:rPr>
          <w:rFonts w:eastAsia="Cambria"/>
          <w:u w:val="single"/>
        </w:rPr>
        <w:t>italism.</w:t>
      </w:r>
    </w:p>
    <w:p w14:paraId="635FB486" w14:textId="77777777" w:rsidR="00B6397F" w:rsidRPr="000B3E5E" w:rsidRDefault="00B6397F" w:rsidP="00B6397F">
      <w:pPr>
        <w:keepNext/>
        <w:keepLines/>
        <w:numPr>
          <w:ilvl w:val="0"/>
          <w:numId w:val="12"/>
        </w:numPr>
        <w:spacing w:before="40" w:after="0"/>
        <w:outlineLvl w:val="3"/>
        <w:rPr>
          <w:rFonts w:eastAsia="MS Gothic" w:cs="Times New Roman"/>
          <w:b/>
          <w:iCs/>
          <w:sz w:val="26"/>
        </w:rPr>
      </w:pPr>
      <w:r w:rsidRPr="000B3E5E">
        <w:rPr>
          <w:rFonts w:eastAsia="MS Gothic" w:cs="Times New Roman"/>
          <w:b/>
          <w:iCs/>
          <w:sz w:val="26"/>
        </w:rPr>
        <w:t xml:space="preserve">Key to solve disease. </w:t>
      </w:r>
    </w:p>
    <w:p w14:paraId="699D6FBD" w14:textId="77777777" w:rsidR="00B6397F" w:rsidRPr="000B3E5E" w:rsidRDefault="00B6397F" w:rsidP="00B6397F">
      <w:pPr>
        <w:rPr>
          <w:rFonts w:eastAsia="Cambria"/>
          <w:b/>
          <w:bCs/>
          <w:sz w:val="26"/>
        </w:rPr>
      </w:pPr>
      <w:r w:rsidRPr="000B3E5E">
        <w:rPr>
          <w:rFonts w:eastAsia="Cambria"/>
          <w:b/>
          <w:bCs/>
          <w:sz w:val="26"/>
        </w:rPr>
        <w:t xml:space="preserve">Jackson ‘16 </w:t>
      </w:r>
      <w:r w:rsidRPr="000B3E5E">
        <w:rPr>
          <w:rFonts w:eastAsia="Cambria"/>
          <w:szCs w:val="16"/>
        </w:rPr>
        <w:t xml:space="preserve">(Kerry, Pacific Research Institute; 12/19/16; Free Market Policies Needed </w:t>
      </w:r>
      <w:proofErr w:type="gramStart"/>
      <w:r w:rsidRPr="000B3E5E">
        <w:rPr>
          <w:rFonts w:eastAsia="Cambria"/>
          <w:szCs w:val="16"/>
        </w:rPr>
        <w:t>To</w:t>
      </w:r>
      <w:proofErr w:type="gramEnd"/>
      <w:r w:rsidRPr="000B3E5E">
        <w:rPr>
          <w:rFonts w:eastAsia="Cambria"/>
          <w:szCs w:val="16"/>
        </w:rPr>
        <w:t xml:space="preserve"> Incentivize Creation Of New Life-Saving Treatments; https://www.pacificresearch.org/article/free-market-policies-needed-to-incentivize-creation-of-new-life-saving-treatments/)</w:t>
      </w:r>
    </w:p>
    <w:p w14:paraId="57D4978D" w14:textId="77777777" w:rsidR="00B6397F" w:rsidRDefault="00B6397F" w:rsidP="00B6397F">
      <w:pPr>
        <w:rPr>
          <w:rFonts w:eastAsia="Cambria"/>
          <w:u w:val="single"/>
        </w:rPr>
      </w:pPr>
      <w:r w:rsidRPr="000B3E5E">
        <w:rPr>
          <w:rFonts w:eastAsia="Cambria"/>
          <w:sz w:val="14"/>
        </w:rPr>
        <w:t xml:space="preserve"> “</w:t>
      </w:r>
      <w:r w:rsidRPr="000B3E5E">
        <w:rPr>
          <w:rFonts w:eastAsia="Cambria"/>
          <w:u w:val="single"/>
        </w:rPr>
        <w:t xml:space="preserve">Our strongest antibiotics don’t </w:t>
      </w:r>
      <w:proofErr w:type="gramStart"/>
      <w:r w:rsidRPr="000B3E5E">
        <w:rPr>
          <w:rFonts w:eastAsia="Cambria"/>
          <w:u w:val="single"/>
        </w:rPr>
        <w:t>work</w:t>
      </w:r>
      <w:proofErr w:type="gramEnd"/>
      <w:r w:rsidRPr="000B3E5E">
        <w:rPr>
          <w:rFonts w:eastAsia="Cambria"/>
          <w:u w:val="single"/>
        </w:rPr>
        <w:t xml:space="preserve"> and patients are left with potentially untreatable infections</w:t>
      </w:r>
      <w:r w:rsidRPr="000B3E5E">
        <w:rPr>
          <w:rFonts w:eastAsia="Cambria"/>
          <w:sz w:val="14"/>
        </w:rPr>
        <w:t xml:space="preserve">,” Director Dr. Tom Frieden said when the CDC issued its warning. He asked doctors, </w:t>
      </w:r>
      <w:proofErr w:type="gramStart"/>
      <w:r w:rsidRPr="000B3E5E">
        <w:rPr>
          <w:rFonts w:eastAsia="Cambria"/>
          <w:sz w:val="14"/>
        </w:rPr>
        <w:t>hospitals</w:t>
      </w:r>
      <w:proofErr w:type="gramEnd"/>
      <w:r w:rsidRPr="000B3E5E">
        <w:rPr>
          <w:rFonts w:eastAsia="Cambria"/>
          <w:sz w:val="14"/>
        </w:rPr>
        <w:t xml:space="preserve"> and public health officials to “work together” to “stop these infections from spreading.” The 2014 Report to the President expressed a similar concern: “</w:t>
      </w:r>
      <w:r w:rsidRPr="000B3E5E">
        <w:rPr>
          <w:rFonts w:eastAsia="Cambria"/>
          <w:u w:val="single"/>
        </w:rPr>
        <w:t xml:space="preserve">The evolution of </w:t>
      </w:r>
      <w:r w:rsidRPr="000B3E5E">
        <w:rPr>
          <w:rFonts w:eastAsia="Cambria"/>
          <w:highlight w:val="green"/>
          <w:u w:val="single"/>
        </w:rPr>
        <w:t>a</w:t>
      </w:r>
      <w:r w:rsidRPr="000B3E5E">
        <w:rPr>
          <w:rFonts w:eastAsia="Cambria"/>
          <w:u w:val="single"/>
        </w:rPr>
        <w:t>nti</w:t>
      </w:r>
      <w:r w:rsidRPr="000B3E5E">
        <w:rPr>
          <w:rFonts w:eastAsia="Cambria"/>
          <w:highlight w:val="green"/>
          <w:u w:val="single"/>
        </w:rPr>
        <w:t>b</w:t>
      </w:r>
      <w:r w:rsidRPr="000B3E5E">
        <w:rPr>
          <w:rFonts w:eastAsia="Cambria"/>
          <w:u w:val="single"/>
        </w:rPr>
        <w:t xml:space="preserve">iotic </w:t>
      </w:r>
      <w:r w:rsidRPr="000B3E5E">
        <w:rPr>
          <w:rFonts w:eastAsia="Cambria"/>
          <w:highlight w:val="green"/>
          <w:u w:val="single"/>
        </w:rPr>
        <w:t>r</w:t>
      </w:r>
      <w:r w:rsidRPr="000B3E5E">
        <w:rPr>
          <w:rFonts w:eastAsia="Cambria"/>
          <w:u w:val="single"/>
        </w:rPr>
        <w:t xml:space="preserve">esistance </w:t>
      </w:r>
      <w:r w:rsidRPr="000B3E5E">
        <w:rPr>
          <w:rFonts w:eastAsia="Cambria"/>
          <w:highlight w:val="green"/>
          <w:u w:val="single"/>
        </w:rPr>
        <w:t>is</w:t>
      </w:r>
      <w:r w:rsidRPr="000B3E5E">
        <w:rPr>
          <w:rFonts w:eastAsia="Cambria"/>
          <w:u w:val="single"/>
        </w:rPr>
        <w:t xml:space="preserve"> now </w:t>
      </w:r>
      <w:r w:rsidRPr="000B3E5E">
        <w:rPr>
          <w:rFonts w:eastAsia="Cambria"/>
          <w:highlight w:val="green"/>
          <w:u w:val="single"/>
        </w:rPr>
        <w:t xml:space="preserve">occurring at an alarming rate and </w:t>
      </w:r>
      <w:r w:rsidRPr="000B3E5E">
        <w:rPr>
          <w:rFonts w:eastAsia="Cambria"/>
          <w:u w:val="single"/>
        </w:rPr>
        <w:t>is</w:t>
      </w:r>
      <w:r w:rsidRPr="000B3E5E">
        <w:rPr>
          <w:rFonts w:eastAsia="Cambria"/>
          <w:highlight w:val="green"/>
          <w:u w:val="single"/>
        </w:rPr>
        <w:t xml:space="preserve"> outpacing </w:t>
      </w:r>
      <w:r w:rsidRPr="000B3E5E">
        <w:rPr>
          <w:rFonts w:eastAsia="Cambria"/>
          <w:u w:val="single"/>
        </w:rPr>
        <w:t xml:space="preserve">the </w:t>
      </w:r>
      <w:r w:rsidRPr="000B3E5E">
        <w:rPr>
          <w:rFonts w:eastAsia="Cambria"/>
          <w:highlight w:val="green"/>
          <w:u w:val="single"/>
        </w:rPr>
        <w:t xml:space="preserve">development of </w:t>
      </w:r>
      <w:r w:rsidRPr="000B3E5E">
        <w:rPr>
          <w:rFonts w:eastAsia="Cambria"/>
          <w:u w:val="single"/>
        </w:rPr>
        <w:t xml:space="preserve">new </w:t>
      </w:r>
      <w:r w:rsidRPr="000B3E5E">
        <w:rPr>
          <w:rFonts w:eastAsia="Cambria"/>
          <w:highlight w:val="green"/>
          <w:u w:val="single"/>
        </w:rPr>
        <w:t>countermeasures</w:t>
      </w:r>
      <w:r w:rsidRPr="000B3E5E">
        <w:rPr>
          <w:rFonts w:eastAsia="Cambria"/>
          <w:sz w:val="14"/>
        </w:rPr>
        <w:t xml:space="preserve"> capable of thwarting infections in humans. </w:t>
      </w:r>
      <w:r w:rsidRPr="000B3E5E">
        <w:rPr>
          <w:rFonts w:eastAsia="Cambria"/>
          <w:u w:val="single"/>
        </w:rPr>
        <w:t xml:space="preserve">This situation threatens patient care, economic growth, public health, agriculture, economic </w:t>
      </w:r>
      <w:proofErr w:type="gramStart"/>
      <w:r w:rsidRPr="000B3E5E">
        <w:rPr>
          <w:rFonts w:eastAsia="Cambria"/>
          <w:u w:val="single"/>
        </w:rPr>
        <w:t>security</w:t>
      </w:r>
      <w:proofErr w:type="gramEnd"/>
      <w:r w:rsidRPr="000B3E5E">
        <w:rPr>
          <w:rFonts w:eastAsia="Cambria"/>
          <w:u w:val="single"/>
        </w:rPr>
        <w:t xml:space="preserve"> and national security.” </w:t>
      </w:r>
      <w:r w:rsidRPr="000B3E5E">
        <w:rPr>
          <w:rFonts w:eastAsia="Cambria"/>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w:t>
      </w:r>
      <w:proofErr w:type="gramStart"/>
      <w:r w:rsidRPr="000B3E5E">
        <w:rPr>
          <w:rFonts w:eastAsia="Cambria"/>
          <w:sz w:val="14"/>
        </w:rPr>
        <w:t>newly-released</w:t>
      </w:r>
      <w:proofErr w:type="gramEnd"/>
      <w:r w:rsidRPr="000B3E5E">
        <w:rPr>
          <w:rFonts w:eastAsia="Cambria"/>
          <w:sz w:val="14"/>
        </w:rPr>
        <w:t xml:space="preserve"> report “</w:t>
      </w:r>
      <w:r w:rsidRPr="000B3E5E">
        <w:rPr>
          <w:rFonts w:eastAsia="Cambria"/>
          <w:u w:val="single"/>
        </w:rPr>
        <w:t>Incenting the Development of Antimicrobial Medicines to Address the Problem of Drug-Resistant Infection</w:t>
      </w:r>
      <w:r w:rsidRPr="000B3E5E">
        <w:rPr>
          <w:rFonts w:eastAsia="Cambria"/>
          <w:sz w:val="14"/>
        </w:rPr>
        <w:t xml:space="preserve">s.” The International Federation of Pharmaceutical Manufacturers says </w:t>
      </w:r>
      <w:r w:rsidRPr="000B3E5E">
        <w:rPr>
          <w:rFonts w:eastAsia="Cambria"/>
          <w:u w:val="single"/>
        </w:rPr>
        <w:t>the problem is caused by “a dearth of new antibiotic medicines.”</w:t>
      </w:r>
      <w:r w:rsidRPr="000B3E5E">
        <w:rPr>
          <w:rFonts w:eastAsia="Cambria"/>
          <w:sz w:val="14"/>
        </w:rPr>
        <w:t xml:space="preserve"> </w:t>
      </w:r>
      <w:proofErr w:type="gramStart"/>
      <w:r w:rsidRPr="000B3E5E">
        <w:rPr>
          <w:rFonts w:eastAsia="Cambria"/>
          <w:u w:val="single"/>
        </w:rPr>
        <w:t>At the same time that</w:t>
      </w:r>
      <w:proofErr w:type="gramEnd"/>
      <w:r w:rsidRPr="000B3E5E">
        <w:rPr>
          <w:rFonts w:eastAsia="Cambria"/>
          <w:u w:val="single"/>
        </w:rPr>
        <w:t xml:space="preserve"> there’s been an increase in AMR, </w:t>
      </w:r>
      <w:r w:rsidRPr="000B3E5E">
        <w:rPr>
          <w:rFonts w:eastAsia="Cambria"/>
          <w:highlight w:val="green"/>
          <w:u w:val="single"/>
        </w:rPr>
        <w:t xml:space="preserve">there has been “a sharp decline in </w:t>
      </w:r>
      <w:r w:rsidRPr="000B3E5E">
        <w:rPr>
          <w:rFonts w:eastAsia="Cambria"/>
          <w:u w:val="single"/>
        </w:rPr>
        <w:t xml:space="preserve">the </w:t>
      </w:r>
      <w:r w:rsidRPr="000B3E5E">
        <w:rPr>
          <w:rFonts w:eastAsia="Cambria"/>
          <w:highlight w:val="green"/>
          <w:u w:val="single"/>
        </w:rPr>
        <w:t xml:space="preserve">development of new antibiotic </w:t>
      </w:r>
    </w:p>
    <w:p w14:paraId="11C6D9A9" w14:textId="77777777" w:rsidR="00B6397F" w:rsidRDefault="00B6397F" w:rsidP="00B6397F">
      <w:pPr>
        <w:rPr>
          <w:rFonts w:eastAsia="Cambria"/>
          <w:u w:val="single"/>
        </w:rPr>
      </w:pPr>
    </w:p>
    <w:p w14:paraId="1498EF48" w14:textId="77777777" w:rsidR="00B6397F" w:rsidRDefault="00B6397F" w:rsidP="00B6397F">
      <w:pPr>
        <w:rPr>
          <w:rFonts w:eastAsia="Cambria"/>
          <w:u w:val="single"/>
        </w:rPr>
      </w:pPr>
    </w:p>
    <w:p w14:paraId="4A204A30" w14:textId="77777777" w:rsidR="00B6397F" w:rsidRDefault="00B6397F" w:rsidP="00B6397F">
      <w:pPr>
        <w:rPr>
          <w:rFonts w:eastAsia="Cambria"/>
          <w:u w:val="single"/>
        </w:rPr>
      </w:pPr>
    </w:p>
    <w:p w14:paraId="53CAF3A5" w14:textId="77777777" w:rsidR="00B6397F" w:rsidRDefault="00B6397F" w:rsidP="00B6397F">
      <w:pPr>
        <w:rPr>
          <w:rFonts w:eastAsia="Cambria"/>
          <w:u w:val="single"/>
        </w:rPr>
      </w:pPr>
    </w:p>
    <w:p w14:paraId="2BF1E379" w14:textId="77777777" w:rsidR="00B6397F" w:rsidRDefault="00B6397F" w:rsidP="00B6397F">
      <w:pPr>
        <w:rPr>
          <w:rFonts w:eastAsia="Cambria"/>
          <w:u w:val="single"/>
        </w:rPr>
      </w:pPr>
    </w:p>
    <w:p w14:paraId="79B06D53" w14:textId="77777777" w:rsidR="00B6397F" w:rsidRPr="000B3E5E" w:rsidRDefault="00B6397F" w:rsidP="00B6397F">
      <w:pPr>
        <w:rPr>
          <w:rFonts w:eastAsia="Cambria"/>
          <w:u w:val="single"/>
        </w:rPr>
      </w:pPr>
      <w:r w:rsidRPr="000B3E5E">
        <w:rPr>
          <w:rFonts w:eastAsia="Cambria"/>
          <w:u w:val="single"/>
        </w:rPr>
        <w:t>medicines</w:t>
      </w:r>
      <w:r w:rsidRPr="000B3E5E">
        <w:rPr>
          <w:rFonts w:eastAsia="Cambria"/>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0B3E5E">
        <w:rPr>
          <w:rFonts w:eastAsia="Cambria"/>
          <w:u w:val="single"/>
        </w:rPr>
        <w:t xml:space="preserve">But the hazards of AMR can be diminished. </w:t>
      </w:r>
      <w:r w:rsidRPr="000B3E5E">
        <w:rPr>
          <w:rFonts w:eastAsia="Cambria"/>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0B3E5E">
        <w:rPr>
          <w:rFonts w:eastAsia="Cambria"/>
          <w:u w:val="single"/>
        </w:rPr>
        <w:t xml:space="preserve">, the </w:t>
      </w:r>
      <w:r w:rsidRPr="000B3E5E">
        <w:rPr>
          <w:rFonts w:eastAsia="Cambria"/>
          <w:highlight w:val="green"/>
          <w:u w:val="single"/>
        </w:rPr>
        <w:t xml:space="preserve">return on investment for developing </w:t>
      </w:r>
      <w:r w:rsidRPr="000B3E5E">
        <w:rPr>
          <w:rFonts w:eastAsia="Cambria"/>
          <w:u w:val="single"/>
        </w:rPr>
        <w:t>new antimicrobial medicines</w:t>
      </w:r>
      <w:r w:rsidRPr="000B3E5E">
        <w:rPr>
          <w:rFonts w:eastAsia="Cambria"/>
          <w:sz w:val="14"/>
        </w:rPr>
        <w:t xml:space="preserve"> (particularly antibiotics) </w:t>
      </w:r>
      <w:r w:rsidRPr="000B3E5E">
        <w:rPr>
          <w:rFonts w:eastAsia="Cambria"/>
          <w:highlight w:val="green"/>
          <w:u w:val="single"/>
        </w:rPr>
        <w:t>is too low</w:t>
      </w:r>
      <w:r w:rsidRPr="000B3E5E">
        <w:rPr>
          <w:rFonts w:eastAsia="Cambria"/>
          <w:u w:val="single"/>
        </w:rPr>
        <w:t xml:space="preserve">.” </w:t>
      </w:r>
      <w:r w:rsidRPr="000B3E5E">
        <w:rPr>
          <w:rFonts w:eastAsia="Cambria"/>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w:t>
      </w:r>
      <w:proofErr w:type="gramStart"/>
      <w:r w:rsidRPr="000B3E5E">
        <w:rPr>
          <w:rFonts w:eastAsia="Cambria"/>
          <w:sz w:val="14"/>
        </w:rPr>
        <w:t>particular drug</w:t>
      </w:r>
      <w:proofErr w:type="gramEnd"/>
      <w:r w:rsidRPr="000B3E5E">
        <w:rPr>
          <w:rFonts w:eastAsia="Cambria"/>
          <w:sz w:val="14"/>
        </w:rPr>
        <w:t xml:space="preserve"> class is among several that “face unique impediments” that serve as disincentives for innovation. </w:t>
      </w:r>
      <w:r w:rsidRPr="000B3E5E">
        <w:rPr>
          <w:rFonts w:eastAsia="Cambria"/>
          <w:u w:val="single"/>
        </w:rPr>
        <w:t xml:space="preserve">To overcome the steep hill </w:t>
      </w:r>
      <w:r w:rsidRPr="000B3E5E">
        <w:rPr>
          <w:rFonts w:eastAsia="Cambria"/>
          <w:highlight w:val="green"/>
          <w:u w:val="single"/>
        </w:rPr>
        <w:t>that</w:t>
      </w:r>
      <w:r w:rsidRPr="000B3E5E">
        <w:rPr>
          <w:rFonts w:eastAsia="Cambria"/>
          <w:u w:val="single"/>
        </w:rPr>
        <w:t xml:space="preserve"> </w:t>
      </w:r>
      <w:r w:rsidRPr="000B3E5E">
        <w:rPr>
          <w:rFonts w:eastAsia="Cambria"/>
          <w:highlight w:val="green"/>
          <w:u w:val="single"/>
        </w:rPr>
        <w:t>impedes</w:t>
      </w:r>
      <w:r w:rsidRPr="000B3E5E">
        <w:rPr>
          <w:rFonts w:eastAsia="Cambria"/>
          <w:u w:val="single"/>
        </w:rPr>
        <w:t xml:space="preserve"> the </w:t>
      </w:r>
      <w:r w:rsidRPr="000B3E5E">
        <w:rPr>
          <w:rFonts w:eastAsia="Cambria"/>
          <w:highlight w:val="green"/>
          <w:u w:val="single"/>
        </w:rPr>
        <w:t>development</w:t>
      </w:r>
      <w:r w:rsidRPr="000B3E5E">
        <w:rPr>
          <w:rFonts w:eastAsia="Cambria"/>
          <w:u w:val="single"/>
        </w:rPr>
        <w:t xml:space="preserve"> of new AMR drugs, lawmakers must implement policies that </w:t>
      </w:r>
      <w:r w:rsidRPr="000B3E5E">
        <w:rPr>
          <w:rFonts w:eastAsia="Cambria"/>
          <w:highlight w:val="green"/>
          <w:u w:val="single"/>
        </w:rPr>
        <w:t>unleash the incentives of the free market</w:t>
      </w:r>
      <w:r w:rsidRPr="000B3E5E">
        <w:rPr>
          <w:rFonts w:eastAsia="Cambria"/>
          <w:u w:val="single"/>
        </w:rPr>
        <w:t>.</w:t>
      </w:r>
      <w:r w:rsidRPr="000B3E5E">
        <w:rPr>
          <w:rFonts w:eastAsia="Cambria"/>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0B3E5E">
        <w:rPr>
          <w:rFonts w:eastAsia="Cambria"/>
          <w:u w:val="single"/>
        </w:rPr>
        <w:t xml:space="preserve">government needs to </w:t>
      </w:r>
      <w:r w:rsidRPr="000B3E5E">
        <w:rPr>
          <w:rFonts w:eastAsia="Cambria"/>
          <w:sz w:val="14"/>
        </w:rPr>
        <w:t xml:space="preserve">remove its anchors from the process and </w:t>
      </w:r>
      <w:r w:rsidRPr="000B3E5E">
        <w:rPr>
          <w:rFonts w:eastAsia="Cambria"/>
          <w:highlight w:val="green"/>
          <w:u w:val="single"/>
        </w:rPr>
        <w:t xml:space="preserve">let the market do what it does </w:t>
      </w:r>
      <w:r w:rsidRPr="000B3E5E">
        <w:rPr>
          <w:rFonts w:eastAsia="Cambria"/>
          <w:u w:val="single"/>
        </w:rPr>
        <w:t xml:space="preserve">so well. In this case, that’s </w:t>
      </w:r>
      <w:r w:rsidRPr="000B3E5E">
        <w:rPr>
          <w:rFonts w:eastAsia="Cambria"/>
          <w:highlight w:val="green"/>
          <w:u w:val="single"/>
        </w:rPr>
        <w:t>restoring patients’ health, enriching innovative companies that create jobs</w:t>
      </w:r>
      <w:r w:rsidRPr="000B3E5E">
        <w:rPr>
          <w:rFonts w:eastAsia="Cambria"/>
          <w:u w:val="single"/>
        </w:rPr>
        <w:t>, and inspiring biotech start-up</w:t>
      </w:r>
      <w:r w:rsidRPr="000B3E5E">
        <w:rPr>
          <w:rFonts w:eastAsia="Cambria"/>
          <w:sz w:val="14"/>
        </w:rPr>
        <w:t xml:space="preserve">s such as the group of Stanford undergraduates that has been capitalized to develop new antibiotics. </w:t>
      </w:r>
      <w:r w:rsidRPr="000B3E5E">
        <w:rPr>
          <w:rFonts w:eastAsia="Cambria"/>
          <w:highlight w:val="green"/>
          <w:u w:val="single"/>
        </w:rPr>
        <w:t>If</w:t>
      </w:r>
      <w:r w:rsidRPr="000B3E5E">
        <w:rPr>
          <w:rFonts w:eastAsia="Cambria"/>
          <w:u w:val="single"/>
        </w:rPr>
        <w:t xml:space="preserve"> the proper </w:t>
      </w:r>
      <w:r w:rsidRPr="000B3E5E">
        <w:rPr>
          <w:rFonts w:eastAsia="Cambria"/>
          <w:highlight w:val="green"/>
          <w:u w:val="single"/>
        </w:rPr>
        <w:t xml:space="preserve">incentives are in place, the </w:t>
      </w:r>
      <w:r w:rsidRPr="000B3E5E">
        <w:rPr>
          <w:rFonts w:eastAsia="Cambria"/>
          <w:u w:val="single"/>
        </w:rPr>
        <w:t xml:space="preserve">needed </w:t>
      </w:r>
      <w:r w:rsidRPr="000B3E5E">
        <w:rPr>
          <w:rFonts w:eastAsia="Cambria"/>
          <w:highlight w:val="green"/>
          <w:u w:val="single"/>
        </w:rPr>
        <w:t xml:space="preserve">treatments </w:t>
      </w:r>
      <w:r w:rsidRPr="000B3E5E">
        <w:rPr>
          <w:rFonts w:eastAsia="Cambria"/>
          <w:u w:val="single"/>
        </w:rPr>
        <w:t xml:space="preserve">will </w:t>
      </w:r>
      <w:r w:rsidRPr="000B3E5E">
        <w:rPr>
          <w:rFonts w:eastAsia="Cambria"/>
          <w:highlight w:val="green"/>
          <w:u w:val="single"/>
        </w:rPr>
        <w:t>follow.</w:t>
      </w:r>
    </w:p>
    <w:p w14:paraId="005EF73A" w14:textId="77777777" w:rsidR="00B6397F" w:rsidRDefault="00B6397F" w:rsidP="00B6397F">
      <w:pPr>
        <w:keepNext/>
        <w:keepLines/>
        <w:pageBreakBefore/>
        <w:spacing w:before="40" w:after="0"/>
        <w:jc w:val="center"/>
        <w:outlineLvl w:val="2"/>
        <w:rPr>
          <w:rFonts w:eastAsia="MS Gothic" w:cs="Times New Roman"/>
          <w:b/>
          <w:sz w:val="32"/>
          <w:szCs w:val="24"/>
          <w:u w:val="single"/>
        </w:rPr>
      </w:pPr>
    </w:p>
    <w:p w14:paraId="563F191A" w14:textId="77777777" w:rsidR="00B6397F" w:rsidRDefault="00B6397F" w:rsidP="00B6397F">
      <w:pPr>
        <w:keepNext/>
        <w:keepLines/>
        <w:pageBreakBefore/>
        <w:spacing w:before="40" w:after="0"/>
        <w:jc w:val="center"/>
        <w:outlineLvl w:val="2"/>
        <w:rPr>
          <w:rFonts w:eastAsia="MS Gothic" w:cs="Times New Roman"/>
          <w:b/>
          <w:sz w:val="32"/>
          <w:szCs w:val="24"/>
          <w:u w:val="single"/>
        </w:rPr>
      </w:pPr>
    </w:p>
    <w:p w14:paraId="0EBCA713" w14:textId="56AE689F" w:rsidR="005575DA" w:rsidRPr="005575DA" w:rsidRDefault="005575DA" w:rsidP="005575DA">
      <w:pPr>
        <w:keepNext/>
        <w:keepLines/>
        <w:pageBreakBefore/>
        <w:spacing w:before="40" w:after="0"/>
        <w:jc w:val="center"/>
        <w:outlineLvl w:val="2"/>
        <w:rPr>
          <w:rFonts w:ascii="Calibri" w:eastAsia="MS Gothic" w:hAnsi="Calibri" w:cs="Calibri"/>
          <w:b/>
          <w:sz w:val="32"/>
          <w:szCs w:val="24"/>
          <w:u w:val="single"/>
        </w:rPr>
      </w:pPr>
      <w:r>
        <w:rPr>
          <w:rFonts w:ascii="Calibri" w:eastAsia="MS Gothic" w:hAnsi="Calibri" w:cs="Calibri"/>
          <w:b/>
          <w:sz w:val="32"/>
          <w:szCs w:val="24"/>
          <w:u w:val="single"/>
        </w:rPr>
        <w:t>1</w:t>
      </w:r>
    </w:p>
    <w:p w14:paraId="766248C2" w14:textId="3B142162" w:rsidR="005575DA" w:rsidRPr="005575DA" w:rsidRDefault="005575DA" w:rsidP="005575DA">
      <w:pPr>
        <w:keepNext/>
        <w:keepLines/>
        <w:spacing w:before="40" w:after="0"/>
        <w:outlineLvl w:val="3"/>
        <w:rPr>
          <w:rFonts w:ascii="Calibri" w:eastAsia="MS Gothic" w:hAnsi="Calibri" w:cs="Calibri"/>
          <w:b/>
          <w:iCs/>
          <w:sz w:val="26"/>
        </w:rPr>
      </w:pPr>
      <w:proofErr w:type="spellStart"/>
      <w:r w:rsidRPr="005575DA">
        <w:rPr>
          <w:rFonts w:ascii="Calibri" w:eastAsia="MS Gothic" w:hAnsi="Calibri" w:cs="Calibri"/>
          <w:b/>
          <w:iCs/>
          <w:sz w:val="26"/>
        </w:rPr>
        <w:t>Interp</w:t>
      </w:r>
      <w:proofErr w:type="spellEnd"/>
      <w:r w:rsidRPr="005575DA">
        <w:rPr>
          <w:rFonts w:ascii="Calibri" w:eastAsia="MS Gothic" w:hAnsi="Calibri" w:cs="Calibri"/>
          <w:b/>
          <w:iCs/>
          <w:sz w:val="26"/>
        </w:rPr>
        <w:t xml:space="preserve">: </w:t>
      </w:r>
      <w:proofErr w:type="spellStart"/>
      <w:r>
        <w:rPr>
          <w:rFonts w:ascii="Calibri" w:eastAsia="MS Gothic" w:hAnsi="Calibri" w:cs="Calibri"/>
          <w:b/>
          <w:iCs/>
          <w:sz w:val="26"/>
        </w:rPr>
        <w:t>Aff</w:t>
      </w:r>
      <w:proofErr w:type="spellEnd"/>
      <w:r>
        <w:rPr>
          <w:rFonts w:ascii="Calibri" w:eastAsia="MS Gothic" w:hAnsi="Calibri" w:cs="Calibri"/>
          <w:b/>
          <w:iCs/>
          <w:sz w:val="26"/>
        </w:rPr>
        <w:t xml:space="preserve"> debaters must tell neg debaters what </w:t>
      </w:r>
      <w:proofErr w:type="spellStart"/>
      <w:r>
        <w:rPr>
          <w:rFonts w:ascii="Calibri" w:eastAsia="MS Gothic" w:hAnsi="Calibri" w:cs="Calibri"/>
          <w:b/>
          <w:iCs/>
          <w:sz w:val="26"/>
        </w:rPr>
        <w:t>aff</w:t>
      </w:r>
      <w:proofErr w:type="spellEnd"/>
      <w:r>
        <w:rPr>
          <w:rFonts w:ascii="Calibri" w:eastAsia="MS Gothic" w:hAnsi="Calibri" w:cs="Calibri"/>
          <w:b/>
          <w:iCs/>
          <w:sz w:val="26"/>
        </w:rPr>
        <w:t xml:space="preserve"> they are reading</w:t>
      </w:r>
      <w:proofErr w:type="gramStart"/>
      <w:r w:rsidRPr="005575DA">
        <w:rPr>
          <w:rFonts w:ascii="Calibri" w:eastAsia="MS Gothic" w:hAnsi="Calibri" w:cs="Calibri"/>
          <w:b/>
          <w:iCs/>
          <w:sz w:val="26"/>
        </w:rPr>
        <w:t>. .</w:t>
      </w:r>
      <w:proofErr w:type="gramEnd"/>
      <w:r w:rsidRPr="005575DA">
        <w:rPr>
          <w:rFonts w:ascii="Calibri" w:eastAsia="MS Gothic" w:hAnsi="Calibri" w:cs="Calibri"/>
          <w:b/>
          <w:iCs/>
          <w:sz w:val="26"/>
        </w:rPr>
        <w:t xml:space="preserve"> The disclosure must occur within 30 minutes of the start of the round. </w:t>
      </w:r>
    </w:p>
    <w:p w14:paraId="338E37E8" w14:textId="14083A70" w:rsidR="005575DA" w:rsidRPr="005575DA" w:rsidRDefault="005575DA" w:rsidP="005575DA">
      <w:pPr>
        <w:keepNext/>
        <w:keepLines/>
        <w:spacing w:before="40" w:after="0"/>
        <w:outlineLvl w:val="3"/>
        <w:rPr>
          <w:rFonts w:ascii="Calibri" w:eastAsia="MS Gothic" w:hAnsi="Calibri" w:cs="Calibri"/>
          <w:b/>
          <w:iCs/>
          <w:sz w:val="26"/>
        </w:rPr>
      </w:pPr>
      <w:r w:rsidRPr="005575DA">
        <w:rPr>
          <w:rFonts w:ascii="Calibri" w:eastAsia="MS Gothic" w:hAnsi="Calibri" w:cs="Calibri"/>
          <w:b/>
          <w:iCs/>
          <w:sz w:val="26"/>
        </w:rPr>
        <w:t xml:space="preserve">Violation: </w:t>
      </w:r>
      <w:r>
        <w:rPr>
          <w:rFonts w:ascii="Calibri" w:eastAsia="MS Gothic" w:hAnsi="Calibri" w:cs="Calibri"/>
          <w:b/>
          <w:iCs/>
          <w:sz w:val="26"/>
        </w:rPr>
        <w:t>ss in doc</w:t>
      </w:r>
    </w:p>
    <w:p w14:paraId="72039BD1" w14:textId="77777777" w:rsidR="005575DA" w:rsidRPr="005575DA" w:rsidRDefault="005575DA" w:rsidP="005575DA">
      <w:pPr>
        <w:keepNext/>
        <w:keepLines/>
        <w:spacing w:before="40" w:after="0"/>
        <w:outlineLvl w:val="3"/>
        <w:rPr>
          <w:rFonts w:ascii="Calibri" w:eastAsia="MS Gothic" w:hAnsi="Calibri" w:cs="Calibri"/>
          <w:b/>
          <w:iCs/>
          <w:sz w:val="26"/>
        </w:rPr>
      </w:pPr>
      <w:r w:rsidRPr="005575DA">
        <w:rPr>
          <w:rFonts w:ascii="Calibri" w:eastAsia="MS Gothic" w:hAnsi="Calibri" w:cs="Calibri"/>
          <w:b/>
          <w:iCs/>
          <w:sz w:val="26"/>
        </w:rPr>
        <w:t xml:space="preserve">Standards – </w:t>
      </w:r>
    </w:p>
    <w:p w14:paraId="0F7D8748" w14:textId="77777777" w:rsidR="005575DA" w:rsidRPr="005575DA" w:rsidRDefault="005575DA" w:rsidP="005575DA">
      <w:pPr>
        <w:keepNext/>
        <w:keepLines/>
        <w:spacing w:before="40" w:after="0"/>
        <w:outlineLvl w:val="3"/>
        <w:rPr>
          <w:rFonts w:ascii="Calibri" w:eastAsia="MS Gothic" w:hAnsi="Calibri" w:cs="Calibri"/>
          <w:b/>
          <w:iCs/>
          <w:sz w:val="26"/>
        </w:rPr>
      </w:pPr>
      <w:r w:rsidRPr="005575DA">
        <w:rPr>
          <w:rFonts w:ascii="Calibri" w:eastAsia="MS Gothic" w:hAnsi="Calibri" w:cs="Calibri"/>
          <w:b/>
          <w:iCs/>
          <w:sz w:val="26"/>
        </w:rPr>
        <w:t>1] Quality research: disclosure promotes quality research and in-depth engagement.</w:t>
      </w:r>
    </w:p>
    <w:p w14:paraId="5DBB8D6D" w14:textId="77777777" w:rsidR="005575DA" w:rsidRPr="005575DA" w:rsidRDefault="005575DA" w:rsidP="005575DA">
      <w:pPr>
        <w:rPr>
          <w:rFonts w:ascii="Calibri" w:eastAsia="Cambria" w:hAnsi="Calibri" w:cs="Calibri"/>
          <w:sz w:val="16"/>
          <w:szCs w:val="16"/>
        </w:rPr>
      </w:pPr>
      <w:r w:rsidRPr="005575DA">
        <w:rPr>
          <w:rFonts w:ascii="Calibri" w:eastAsia="Cambria" w:hAnsi="Calibri" w:cs="Calibri"/>
          <w:b/>
          <w:bCs/>
          <w:sz w:val="26"/>
        </w:rPr>
        <w:t>Nails 13.</w:t>
      </w:r>
      <w:r w:rsidRPr="005575DA">
        <w:rPr>
          <w:rFonts w:ascii="Calibri" w:eastAsia="Cambria" w:hAnsi="Calibri" w:cs="Calibri"/>
          <w:sz w:val="16"/>
          <w:szCs w:val="16"/>
        </w:rPr>
        <w:t xml:space="preserve"> Jacob Nails debated on the high school LD national circuit and now debates for Georgia State University, 10-10-2013, "A Defense of Disclosure (Including Third-Party Disclosure) by Jacob Nails," NSD Update, </w:t>
      </w:r>
      <w:hyperlink r:id="rId6">
        <w:r w:rsidRPr="005575DA">
          <w:rPr>
            <w:rFonts w:ascii="Calibri" w:eastAsia="Cambria" w:hAnsi="Calibri" w:cs="Calibri"/>
            <w:sz w:val="16"/>
            <w:szCs w:val="16"/>
          </w:rPr>
          <w:t>http://nsdupdate.com/2013/10/10/a-defense-of-disclosure-including-third-party-disclosure-by-jacob-nails/</w:t>
        </w:r>
      </w:hyperlink>
      <w:r w:rsidRPr="005575DA">
        <w:rPr>
          <w:rFonts w:ascii="Calibri" w:eastAsia="Cambria" w:hAnsi="Calibri" w:cs="Calibri"/>
          <w:sz w:val="16"/>
          <w:szCs w:val="16"/>
        </w:rPr>
        <w:t xml:space="preserve"> //RS</w:t>
      </w:r>
    </w:p>
    <w:p w14:paraId="7F2D783E" w14:textId="77777777" w:rsidR="005575DA" w:rsidRPr="005575DA" w:rsidRDefault="005575DA" w:rsidP="005575DA">
      <w:pPr>
        <w:rPr>
          <w:rFonts w:ascii="Calibri" w:eastAsia="Cambria" w:hAnsi="Calibri" w:cs="Calibri"/>
          <w:u w:val="single"/>
        </w:rPr>
      </w:pPr>
      <w:r w:rsidRPr="005575DA">
        <w:rPr>
          <w:rFonts w:ascii="Calibri" w:eastAsia="Cambria" w:hAnsi="Calibri" w:cs="Calibri"/>
          <w:sz w:val="16"/>
          <w:szCs w:val="16"/>
        </w:rPr>
        <w:t xml:space="preserve">I fall squarely on the side of disclosure. I find that </w:t>
      </w:r>
      <w:r w:rsidRPr="005575DA">
        <w:rPr>
          <w:rFonts w:ascii="Calibri" w:eastAsia="Cambria" w:hAnsi="Calibri" w:cs="Calibri"/>
          <w:u w:val="single"/>
        </w:rPr>
        <w:t>the largest advantage of widespread disclosure is the educational value it provides.</w:t>
      </w:r>
      <w:r w:rsidRPr="005575DA">
        <w:rPr>
          <w:rFonts w:ascii="Calibri" w:eastAsia="Cambria" w:hAnsi="Calibri" w:cs="Calibri"/>
          <w:sz w:val="16"/>
          <w:szCs w:val="16"/>
        </w:rPr>
        <w:t xml:space="preserve"> First, </w:t>
      </w:r>
      <w:r w:rsidRPr="005575DA">
        <w:rPr>
          <w:rFonts w:ascii="Calibri" w:eastAsia="Cambria" w:hAnsi="Calibri" w:cs="Calibri"/>
          <w:highlight w:val="green"/>
          <w:u w:val="single"/>
        </w:rPr>
        <w:t>disclosure streamlines research.</w:t>
      </w:r>
      <w:r w:rsidRPr="005575DA">
        <w:rPr>
          <w:rFonts w:ascii="Calibri" w:eastAsia="Cambria" w:hAnsi="Calibri" w:cs="Calibri"/>
          <w:sz w:val="16"/>
          <w:szCs w:val="16"/>
        </w:rPr>
        <w:t xml:space="preserve"> Rather than every team and every lone wolf researching completely in the dark, </w:t>
      </w:r>
      <w:r w:rsidRPr="005575DA">
        <w:rPr>
          <w:rFonts w:ascii="Calibri" w:eastAsia="Cambria" w:hAnsi="Calibri" w:cs="Calibri"/>
          <w:highlight w:val="green"/>
          <w:u w:val="single"/>
        </w:rPr>
        <w:t>the wiki provides a</w:t>
      </w:r>
      <w:r w:rsidRPr="005575DA">
        <w:rPr>
          <w:rFonts w:ascii="Calibri" w:eastAsia="Cambria" w:hAnsi="Calibri" w:cs="Calibri"/>
          <w:u w:val="single"/>
        </w:rPr>
        <w:t xml:space="preserve"> public </w:t>
      </w:r>
      <w:r w:rsidRPr="005575DA">
        <w:rPr>
          <w:rFonts w:ascii="Calibri" w:eastAsia="Cambria" w:hAnsi="Calibri" w:cs="Calibri"/>
          <w:highlight w:val="green"/>
          <w:u w:val="single"/>
        </w:rPr>
        <w:t>body of knowledge that everyone can contribute to</w:t>
      </w:r>
      <w:r w:rsidRPr="005575DA">
        <w:rPr>
          <w:rFonts w:ascii="Calibri" w:eastAsia="Cambria" w:hAnsi="Calibri" w:cs="Calibri"/>
          <w:u w:val="single"/>
        </w:rPr>
        <w:t xml:space="preserve"> and build </w:t>
      </w:r>
      <w:proofErr w:type="gramStart"/>
      <w:r w:rsidRPr="005575DA">
        <w:rPr>
          <w:rFonts w:ascii="Calibri" w:eastAsia="Cambria" w:hAnsi="Calibri" w:cs="Calibri"/>
          <w:u w:val="single"/>
        </w:rPr>
        <w:t>off of</w:t>
      </w:r>
      <w:proofErr w:type="gramEnd"/>
      <w:r w:rsidRPr="005575DA">
        <w:rPr>
          <w:rFonts w:ascii="Calibri" w:eastAsia="Cambria" w:hAnsi="Calibri" w:cs="Calibri"/>
          <w:u w:val="single"/>
        </w:rPr>
        <w:t xml:space="preserve">. </w:t>
      </w:r>
      <w:r w:rsidRPr="005575DA">
        <w:rPr>
          <w:rFonts w:ascii="Calibri" w:eastAsia="Cambria" w:hAnsi="Calibri" w:cs="Calibri"/>
          <w:highlight w:val="green"/>
          <w:u w:val="single"/>
        </w:rPr>
        <w:t>Students can</w:t>
      </w:r>
      <w:r w:rsidRPr="005575DA">
        <w:rPr>
          <w:rFonts w:ascii="Calibri" w:eastAsia="Cambria" w:hAnsi="Calibri" w:cs="Calibri"/>
          <w:u w:val="single"/>
        </w:rPr>
        <w:t xml:space="preserve"> </w:t>
      </w:r>
      <w:r w:rsidRPr="005575DA">
        <w:rPr>
          <w:rFonts w:ascii="Calibri" w:eastAsia="Cambria" w:hAnsi="Calibri" w:cs="Calibri"/>
          <w:highlight w:val="green"/>
          <w:u w:val="single"/>
        </w:rPr>
        <w:t xml:space="preserve">look through </w:t>
      </w:r>
      <w:r w:rsidRPr="005575DA">
        <w:rPr>
          <w:rFonts w:ascii="Calibri" w:eastAsia="Cambria" w:hAnsi="Calibri" w:cs="Calibri"/>
          <w:u w:val="single"/>
        </w:rPr>
        <w:t xml:space="preserve">the </w:t>
      </w:r>
      <w:r w:rsidRPr="005575DA">
        <w:rPr>
          <w:rFonts w:ascii="Calibri" w:eastAsia="Cambria" w:hAnsi="Calibri" w:cs="Calibri"/>
          <w:highlight w:val="green"/>
          <w:u w:val="single"/>
        </w:rPr>
        <w:t>different studies on the topic and choose the best ones</w:t>
      </w:r>
      <w:r w:rsidRPr="005575DA">
        <w:rPr>
          <w:rFonts w:ascii="Calibri" w:eastAsia="Cambria" w:hAnsi="Calibri" w:cs="Calibri"/>
          <w:u w:val="single"/>
        </w:rPr>
        <w:t xml:space="preserve"> on an informed basis </w:t>
      </w:r>
      <w:r w:rsidRPr="005575DA">
        <w:rPr>
          <w:rFonts w:ascii="Calibri" w:eastAsia="Cambria" w:hAnsi="Calibri" w:cs="Calibri"/>
          <w:highlight w:val="green"/>
          <w:u w:val="single"/>
        </w:rPr>
        <w:t>without</w:t>
      </w:r>
      <w:r w:rsidRPr="005575DA">
        <w:rPr>
          <w:rFonts w:ascii="Calibri" w:eastAsia="Cambria" w:hAnsi="Calibri" w:cs="Calibri"/>
          <w:u w:val="single"/>
        </w:rPr>
        <w:t xml:space="preserve"> the prohibitively </w:t>
      </w:r>
      <w:r w:rsidRPr="005575DA">
        <w:rPr>
          <w:rFonts w:ascii="Calibri" w:eastAsia="Cambria" w:hAnsi="Calibri" w:cs="Calibri"/>
          <w:highlight w:val="green"/>
          <w:u w:val="single"/>
        </w:rPr>
        <w:t>large burden of personally surveying</w:t>
      </w:r>
      <w:r w:rsidRPr="005575DA">
        <w:rPr>
          <w:rFonts w:ascii="Calibri" w:eastAsia="Cambria" w:hAnsi="Calibri" w:cs="Calibri"/>
          <w:u w:val="single"/>
        </w:rPr>
        <w:t xml:space="preserve"> </w:t>
      </w:r>
      <w:proofErr w:type="gramStart"/>
      <w:r w:rsidRPr="005575DA">
        <w:rPr>
          <w:rFonts w:ascii="Calibri" w:eastAsia="Cambria" w:hAnsi="Calibri" w:cs="Calibri"/>
          <w:u w:val="single"/>
        </w:rPr>
        <w:t>all of</w:t>
      </w:r>
      <w:proofErr w:type="gramEnd"/>
      <w:r w:rsidRPr="005575DA">
        <w:rPr>
          <w:rFonts w:ascii="Calibri" w:eastAsia="Cambria" w:hAnsi="Calibri" w:cs="Calibri"/>
          <w:u w:val="single"/>
        </w:rPr>
        <w:t xml:space="preserve"> the literature.</w:t>
      </w:r>
      <w:r w:rsidRPr="005575DA">
        <w:rPr>
          <w:rFonts w:ascii="Calibri" w:eastAsia="Cambria" w:hAnsi="Calibri" w:cs="Calibri"/>
          <w:sz w:val="16"/>
          <w:szCs w:val="16"/>
        </w:rPr>
        <w:t xml:space="preserve"> The </w:t>
      </w:r>
      <w:r w:rsidRPr="005575DA">
        <w:rPr>
          <w:rFonts w:ascii="Calibri" w:eastAsia="Cambria" w:hAnsi="Calibri" w:cs="Calibri"/>
          <w:u w:val="single"/>
        </w:rPr>
        <w:t>best arguments are identified and replicated</w:t>
      </w:r>
      <w:r w:rsidRPr="005575DA">
        <w:rPr>
          <w:rFonts w:ascii="Calibri" w:eastAsia="Cambria" w:hAnsi="Calibri" w:cs="Calibri"/>
          <w:sz w:val="16"/>
          <w:szCs w:val="16"/>
        </w:rPr>
        <w:t xml:space="preserve">, which is a natural result of an open marketplace of ideas. </w:t>
      </w:r>
      <w:r w:rsidRPr="005575DA">
        <w:rPr>
          <w:rFonts w:ascii="Calibri" w:eastAsia="Cambria" w:hAnsi="Calibri" w:cs="Calibri"/>
          <w:highlight w:val="green"/>
          <w:u w:val="single"/>
        </w:rPr>
        <w:t>Quality of evidence increases across the board.</w:t>
      </w:r>
      <w:r w:rsidRPr="005575DA">
        <w:rPr>
          <w:rFonts w:ascii="Calibri" w:eastAsia="Cambria" w:hAnsi="Calibri" w:cs="Calibri"/>
          <w:sz w:val="16"/>
          <w:szCs w:val="16"/>
        </w:rPr>
        <w:t xml:space="preserve"> In theory, the increased quality of information could trade off with quantity. </w:t>
      </w:r>
      <w:r w:rsidRPr="005575DA">
        <w:rPr>
          <w:rFonts w:ascii="Calibri" w:eastAsia="Cambria" w:hAnsi="Calibri" w:cs="Calibri"/>
          <w:u w:val="single"/>
        </w:rPr>
        <w:t xml:space="preserve">If debaters could just look to the </w:t>
      </w:r>
      <w:r w:rsidRPr="005575DA">
        <w:rPr>
          <w:rFonts w:ascii="Calibri" w:eastAsia="Cambria" w:hAnsi="Calibri" w:cs="Calibri"/>
          <w:highlight w:val="green"/>
          <w:u w:val="single"/>
        </w:rPr>
        <w:t>wiki</w:t>
      </w:r>
      <w:r w:rsidRPr="005575DA">
        <w:rPr>
          <w:rFonts w:ascii="Calibri" w:eastAsia="Cambria" w:hAnsi="Calibri" w:cs="Calibri"/>
          <w:u w:val="single"/>
        </w:rPr>
        <w:t xml:space="preserve"> for evidence, it might remove the competitive incentive to do one’s own research. Empirically, however, the opposite has been true.</w:t>
      </w:r>
      <w:r w:rsidRPr="005575DA">
        <w:rPr>
          <w:rFonts w:ascii="Calibri" w:eastAsia="Cambria" w:hAnsi="Calibri" w:cs="Calibri"/>
          <w:sz w:val="16"/>
          <w:szCs w:val="16"/>
        </w:rPr>
        <w:t xml:space="preserve"> In fact, a second advantage of disclosure is that </w:t>
      </w:r>
      <w:r w:rsidRPr="005575DA">
        <w:rPr>
          <w:rFonts w:ascii="Calibri" w:eastAsia="Cambria" w:hAnsi="Calibri" w:cs="Calibri"/>
          <w:u w:val="single"/>
        </w:rPr>
        <w:t xml:space="preserve">it </w:t>
      </w:r>
      <w:r w:rsidRPr="005575DA">
        <w:rPr>
          <w:rFonts w:ascii="Calibri" w:eastAsia="Cambria" w:hAnsi="Calibri" w:cs="Calibri"/>
          <w:highlight w:val="green"/>
          <w:u w:val="single"/>
        </w:rPr>
        <w:t>motivates research. Debaters cannot</w:t>
      </w:r>
      <w:r w:rsidRPr="005575DA">
        <w:rPr>
          <w:rFonts w:ascii="Calibri" w:eastAsia="Cambria" w:hAnsi="Calibri" w:cs="Calibri"/>
          <w:u w:val="single"/>
        </w:rPr>
        <w:t xml:space="preserve"> expect to </w:t>
      </w:r>
      <w:r w:rsidRPr="005575DA">
        <w:rPr>
          <w:rFonts w:ascii="Calibri" w:eastAsia="Cambria" w:hAnsi="Calibri" w:cs="Calibri"/>
          <w:highlight w:val="green"/>
          <w:u w:val="single"/>
        </w:rPr>
        <w:t>make it a whole topic with the same stock AC</w:t>
      </w:r>
      <w:r w:rsidRPr="005575DA">
        <w:rPr>
          <w:rFonts w:ascii="Calibri" w:eastAsia="Cambria" w:hAnsi="Calibri" w:cs="Calibri"/>
          <w:sz w:val="16"/>
          <w:szCs w:val="16"/>
        </w:rPr>
        <w:t xml:space="preserve"> – that is, </w:t>
      </w:r>
      <w:r w:rsidRPr="005575DA">
        <w:rPr>
          <w:rFonts w:ascii="Calibri" w:eastAsia="Cambria" w:hAnsi="Calibri" w:cs="Calibri"/>
          <w:highlight w:val="green"/>
          <w:u w:val="single"/>
        </w:rPr>
        <w:t xml:space="preserve">unless they are continually </w:t>
      </w:r>
      <w:r w:rsidRPr="005575DA">
        <w:rPr>
          <w:rFonts w:ascii="Calibri" w:eastAsia="Cambria" w:hAnsi="Calibri" w:cs="Calibri"/>
          <w:u w:val="single"/>
        </w:rPr>
        <w:t xml:space="preserve">updating and </w:t>
      </w:r>
      <w:proofErr w:type="spellStart"/>
      <w:r w:rsidRPr="005575DA">
        <w:rPr>
          <w:rFonts w:ascii="Calibri" w:eastAsia="Cambria" w:hAnsi="Calibri" w:cs="Calibri"/>
          <w:highlight w:val="green"/>
          <w:u w:val="single"/>
        </w:rPr>
        <w:t>frontlining</w:t>
      </w:r>
      <w:proofErr w:type="spellEnd"/>
      <w:r w:rsidRPr="005575DA">
        <w:rPr>
          <w:rFonts w:ascii="Calibri" w:eastAsia="Cambria" w:hAnsi="Calibri" w:cs="Calibri"/>
          <w:highlight w:val="green"/>
          <w:u w:val="single"/>
        </w:rPr>
        <w:t xml:space="preserve"> it.</w:t>
      </w:r>
      <w:r w:rsidRPr="005575DA">
        <w:rPr>
          <w:rFonts w:ascii="Calibri" w:eastAsia="Cambria" w:hAnsi="Calibri" w:cs="Calibri"/>
          <w:sz w:val="16"/>
          <w:szCs w:val="16"/>
        </w:rPr>
        <w:t xml:space="preserve"> Likewise, </w:t>
      </w:r>
      <w:r w:rsidRPr="005575DA">
        <w:rPr>
          <w:rFonts w:ascii="Calibri" w:eastAsia="Cambria" w:hAnsi="Calibri" w:cs="Calibri"/>
          <w:highlight w:val="green"/>
          <w:u w:val="single"/>
        </w:rPr>
        <w:t>debaters</w:t>
      </w:r>
      <w:r w:rsidRPr="005575DA">
        <w:rPr>
          <w:rFonts w:ascii="Calibri" w:eastAsia="Cambria" w:hAnsi="Calibri" w:cs="Calibri"/>
          <w:u w:val="single"/>
        </w:rPr>
        <w:t xml:space="preserve"> with access to their opponents’ cases </w:t>
      </w:r>
      <w:r w:rsidRPr="005575DA">
        <w:rPr>
          <w:rFonts w:ascii="Calibri" w:eastAsia="Cambria" w:hAnsi="Calibri" w:cs="Calibri"/>
          <w:highlight w:val="green"/>
          <w:u w:val="single"/>
        </w:rPr>
        <w:t>can do more targeted and specific research. Students can go to a new level of depth</w:t>
      </w:r>
      <w:r w:rsidRPr="005575DA">
        <w:rPr>
          <w:rFonts w:ascii="Calibri" w:eastAsia="Cambria" w:hAnsi="Calibri" w:cs="Calibri"/>
          <w:u w:val="single"/>
        </w:rPr>
        <w:t>, researching not just the pros and cons of the topic but the specific authors, arguments, and advocacies employed by other debaters.</w:t>
      </w:r>
      <w:r w:rsidRPr="005575DA">
        <w:rPr>
          <w:rFonts w:ascii="Calibri" w:eastAsia="Cambria" w:hAnsi="Calibri" w:cs="Calibri"/>
          <w:sz w:val="16"/>
          <w:szCs w:val="16"/>
        </w:rPr>
        <w:t xml:space="preserve"> The incentive to cut author-specific indicts is low if there’s little guarantee that the author will ever be cited in a round but high if one knows that specific schools are using that author in rounds. </w:t>
      </w:r>
      <w:r w:rsidRPr="005575DA">
        <w:rPr>
          <w:rFonts w:ascii="Calibri" w:eastAsia="Cambria" w:hAnsi="Calibri" w:cs="Calibri"/>
          <w:u w:val="single"/>
        </w:rPr>
        <w:t xml:space="preserve">In this way, </w:t>
      </w:r>
      <w:r w:rsidRPr="005575DA">
        <w:rPr>
          <w:rFonts w:ascii="Calibri" w:eastAsia="Cambria" w:hAnsi="Calibri" w:cs="Calibri"/>
          <w:highlight w:val="green"/>
          <w:u w:val="single"/>
        </w:rPr>
        <w:t>disclosure increases incentive to research</w:t>
      </w:r>
      <w:r w:rsidRPr="005575DA">
        <w:rPr>
          <w:rFonts w:ascii="Calibri" w:eastAsia="Cambria" w:hAnsi="Calibri" w:cs="Calibri"/>
          <w:u w:val="single"/>
        </w:rPr>
        <w:t xml:space="preserve"> by altering a student’s cost-benefit analysis </w:t>
      </w:r>
      <w:r w:rsidRPr="005575DA">
        <w:rPr>
          <w:rFonts w:ascii="Calibri" w:eastAsia="Cambria" w:hAnsi="Calibri" w:cs="Calibri"/>
          <w:highlight w:val="green"/>
          <w:u w:val="single"/>
        </w:rPr>
        <w:t>so that</w:t>
      </w:r>
      <w:r w:rsidRPr="005575DA">
        <w:rPr>
          <w:rFonts w:ascii="Calibri" w:eastAsia="Cambria" w:hAnsi="Calibri" w:cs="Calibri"/>
          <w:u w:val="single"/>
        </w:rPr>
        <w:t xml:space="preserve"> the </w:t>
      </w:r>
      <w:r w:rsidRPr="005575DA">
        <w:rPr>
          <w:rFonts w:ascii="Calibri" w:eastAsia="Cambria" w:hAnsi="Calibri" w:cs="Calibri"/>
          <w:highlight w:val="green"/>
          <w:u w:val="single"/>
        </w:rPr>
        <w:t>time spent researching is more valuable</w:t>
      </w:r>
      <w:r w:rsidRPr="005575DA">
        <w:rPr>
          <w:rFonts w:ascii="Calibri" w:eastAsia="Cambria" w:hAnsi="Calibri" w:cs="Calibri"/>
          <w:sz w:val="16"/>
          <w:szCs w:val="16"/>
        </w:rPr>
        <w:t xml:space="preserve">, </w:t>
      </w:r>
      <w:proofErr w:type="gramStart"/>
      <w:r w:rsidRPr="005575DA">
        <w:rPr>
          <w:rFonts w:ascii="Calibri" w:eastAsia="Cambria" w:hAnsi="Calibri" w:cs="Calibri"/>
          <w:sz w:val="16"/>
          <w:szCs w:val="16"/>
        </w:rPr>
        <w:t>i.e.</w:t>
      </w:r>
      <w:proofErr w:type="gramEnd"/>
      <w:r w:rsidRPr="005575DA">
        <w:rPr>
          <w:rFonts w:ascii="Calibri" w:eastAsia="Cambria" w:hAnsi="Calibri" w:cs="Calibri"/>
          <w:sz w:val="16"/>
          <w:szCs w:val="16"/>
        </w:rPr>
        <w:t xml:space="preserve"> more likely to produce useful evidence because it is more directed. </w:t>
      </w:r>
      <w:r w:rsidRPr="005575DA">
        <w:rPr>
          <w:rFonts w:ascii="Calibri" w:eastAsia="Cambria" w:hAnsi="Calibri" w:cs="Calibri"/>
          <w:u w:val="single"/>
        </w:rPr>
        <w:t>In any case, if publicly accessible evidence jeopardized research, backfiles and briefs would have done LD in a long time ago.</w:t>
      </w:r>
    </w:p>
    <w:p w14:paraId="0E6AE713" w14:textId="77777777" w:rsidR="005575DA" w:rsidRPr="005575DA" w:rsidRDefault="005575DA" w:rsidP="005575DA">
      <w:pPr>
        <w:keepNext/>
        <w:keepLines/>
        <w:spacing w:before="40" w:after="0"/>
        <w:outlineLvl w:val="3"/>
        <w:rPr>
          <w:rFonts w:ascii="Calibri" w:eastAsia="MS Gothic" w:hAnsi="Calibri" w:cs="Calibri"/>
          <w:b/>
          <w:iCs/>
          <w:sz w:val="26"/>
        </w:rPr>
      </w:pPr>
      <w:r w:rsidRPr="005575DA">
        <w:rPr>
          <w:rFonts w:ascii="Calibri" w:eastAsia="MS Gothic" w:hAnsi="Calibri" w:cs="Calibri"/>
          <w:b/>
          <w:iCs/>
          <w:sz w:val="26"/>
        </w:rPr>
        <w:t xml:space="preserve">2] Accessibility – Not all debaters have access to research libraries like JSTOR or Lexis Nexis. Additionally, not all debates have access to coaches who can explain what Kant offense looks like or functions like. Disclosing full text is uniquely key to maximize clash among small schools and controls the internal link to your solvency. Limits the activity to big schools and kills participation. </w:t>
      </w:r>
    </w:p>
    <w:p w14:paraId="362F83D1" w14:textId="77777777" w:rsidR="005575DA" w:rsidRPr="005575DA" w:rsidRDefault="005575DA" w:rsidP="005575DA">
      <w:pPr>
        <w:keepNext/>
        <w:keepLines/>
        <w:spacing w:before="40" w:after="0"/>
        <w:outlineLvl w:val="3"/>
        <w:rPr>
          <w:rFonts w:ascii="Calibri" w:eastAsia="MS Gothic" w:hAnsi="Calibri" w:cs="Calibri"/>
          <w:b/>
          <w:iCs/>
          <w:sz w:val="26"/>
        </w:rPr>
      </w:pPr>
      <w:r w:rsidRPr="005575DA">
        <w:rPr>
          <w:rFonts w:ascii="Calibri" w:eastAsia="MS Gothic" w:hAnsi="Calibri" w:cs="Calibri"/>
          <w:b/>
          <w:iCs/>
          <w:sz w:val="26"/>
        </w:rPr>
        <w:t xml:space="preserve">3] Clash – disclosing solves predictability and allows debaters to prep for arguments before tournaments. Means, 1NC and 1AR blocks will become better because debaters can more easily form a coherent strategy. Strategy outweighs because it allows for in-depth argumentation and coherent rebuttals. Key to fairness because without strategy, debaters couldn’t win. Key to education because it creates better argumentation. </w:t>
      </w:r>
    </w:p>
    <w:p w14:paraId="542446CA" w14:textId="77777777" w:rsidR="005575DA" w:rsidRDefault="005575DA" w:rsidP="00B55AD5"/>
    <w:p w14:paraId="63C9DA9E" w14:textId="5C4C203E" w:rsidR="004916DD" w:rsidRDefault="004916DD" w:rsidP="00B55AD5"/>
    <w:p w14:paraId="6F7DDC56" w14:textId="279CACA1" w:rsidR="005575DA" w:rsidRDefault="005575DA" w:rsidP="00B55AD5">
      <w:r>
        <w:rPr>
          <w:noProof/>
        </w:rPr>
        <w:drawing>
          <wp:inline distT="0" distB="0" distL="0" distR="0" wp14:anchorId="409763BF" wp14:editId="0ADA6644">
            <wp:extent cx="14658975" cy="3895725"/>
            <wp:effectExtent l="0" t="0" r="9525" b="9525"/>
            <wp:docPr id="1" name="Picture 1"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7"/>
                    <a:stretch>
                      <a:fillRect/>
                    </a:stretch>
                  </pic:blipFill>
                  <pic:spPr>
                    <a:xfrm>
                      <a:off x="0" y="0"/>
                      <a:ext cx="14658975" cy="3895725"/>
                    </a:xfrm>
                    <a:prstGeom prst="rect">
                      <a:avLst/>
                    </a:prstGeom>
                  </pic:spPr>
                </pic:pic>
              </a:graphicData>
            </a:graphic>
          </wp:inline>
        </w:drawing>
      </w:r>
    </w:p>
    <w:p w14:paraId="63F3C00E" w14:textId="191BBA0C" w:rsidR="005575DA" w:rsidRDefault="005575DA" w:rsidP="00B55AD5"/>
    <w:p w14:paraId="356AA5E7" w14:textId="77777777" w:rsidR="000B3E5E" w:rsidRPr="000B3E5E" w:rsidRDefault="000B3E5E" w:rsidP="000B3E5E">
      <w:pPr>
        <w:pStyle w:val="Heading3"/>
      </w:pPr>
      <w:r w:rsidRPr="000B3E5E">
        <w:t>1NC – DA</w:t>
      </w:r>
    </w:p>
    <w:p w14:paraId="576B6948" w14:textId="77777777" w:rsidR="000B3E5E" w:rsidRPr="000B3E5E" w:rsidRDefault="000B3E5E" w:rsidP="000B3E5E"/>
    <w:p w14:paraId="4EB2CB3E" w14:textId="77777777" w:rsidR="000B3E5E" w:rsidRPr="00825491" w:rsidRDefault="000B3E5E" w:rsidP="000B3E5E">
      <w:pPr>
        <w:keepNext/>
        <w:keepLines/>
        <w:spacing w:before="40" w:after="0"/>
        <w:outlineLvl w:val="3"/>
        <w:rPr>
          <w:rFonts w:eastAsia="MS Gothic" w:cs="Times New Roman"/>
          <w:b/>
          <w:iCs/>
          <w:sz w:val="26"/>
        </w:rPr>
      </w:pPr>
      <w:r w:rsidRPr="00825491">
        <w:rPr>
          <w:rFonts w:eastAsia="MS Gothic" w:cs="Times New Roman"/>
          <w:b/>
          <w:iCs/>
          <w:sz w:val="26"/>
        </w:rPr>
        <w:t>JCPOA passes now – political will is key</w:t>
      </w:r>
    </w:p>
    <w:p w14:paraId="3C2BEC6E" w14:textId="77777777" w:rsidR="000B3E5E" w:rsidRPr="00825491" w:rsidRDefault="000B3E5E" w:rsidP="000B3E5E">
      <w:pPr>
        <w:rPr>
          <w:rFonts w:eastAsia="Cambria"/>
          <w:b/>
          <w:bCs/>
          <w:sz w:val="26"/>
        </w:rPr>
      </w:pPr>
      <w:r w:rsidRPr="00825491">
        <w:rPr>
          <w:rFonts w:eastAsia="Cambria"/>
          <w:b/>
          <w:bCs/>
          <w:sz w:val="26"/>
        </w:rPr>
        <w:t xml:space="preserve">Reuters 2/18 </w:t>
      </w:r>
      <w:r w:rsidRPr="00825491">
        <w:rPr>
          <w:rFonts w:eastAsia="Cambria"/>
        </w:rPr>
        <w:t>[(Reuters) “Iran nuclear deal could be agreed very soon, EU official says” Reuters, 2/18/2022. https://www.reuters.com/world/middle-east/iran-nuclear-deal-could-be-agreed-very-soon-eu-official-says-2022-02-18/] BC</w:t>
      </w:r>
    </w:p>
    <w:p w14:paraId="7C1A08CE" w14:textId="77777777" w:rsidR="000B3E5E" w:rsidRPr="00825491" w:rsidRDefault="000B3E5E" w:rsidP="000B3E5E">
      <w:pPr>
        <w:rPr>
          <w:rFonts w:eastAsia="Cambria"/>
        </w:rPr>
      </w:pPr>
      <w:r w:rsidRPr="00825491">
        <w:rPr>
          <w:rFonts w:eastAsia="Cambria"/>
        </w:rPr>
        <w:t>BRUSSELS:</w:t>
      </w:r>
    </w:p>
    <w:p w14:paraId="0DD0C6AB" w14:textId="77777777" w:rsidR="000B3E5E" w:rsidRPr="00825491" w:rsidRDefault="000B3E5E" w:rsidP="000B3E5E">
      <w:pPr>
        <w:rPr>
          <w:rFonts w:eastAsia="Cambria"/>
          <w:u w:val="single"/>
        </w:rPr>
      </w:pPr>
      <w:r w:rsidRPr="00825491">
        <w:rPr>
          <w:rFonts w:eastAsia="Cambria"/>
          <w:u w:val="single"/>
        </w:rPr>
        <w:t xml:space="preserve">A senior European Union official said on Friday that </w:t>
      </w:r>
      <w:r w:rsidRPr="00825491">
        <w:rPr>
          <w:rFonts w:eastAsia="Cambria"/>
          <w:highlight w:val="green"/>
          <w:u w:val="single"/>
        </w:rPr>
        <w:t>a US-Iranian deal</w:t>
      </w:r>
      <w:r w:rsidRPr="00825491">
        <w:rPr>
          <w:rFonts w:eastAsia="Cambria"/>
          <w:u w:val="single"/>
        </w:rPr>
        <w:t xml:space="preserve"> to revive Iran's 2015 nuclear agreement </w:t>
      </w:r>
      <w:r w:rsidRPr="00825491">
        <w:rPr>
          <w:rFonts w:eastAsia="Cambria"/>
          <w:highlight w:val="green"/>
          <w:u w:val="single"/>
        </w:rPr>
        <w:t xml:space="preserve">was </w:t>
      </w:r>
      <w:proofErr w:type="gramStart"/>
      <w:r w:rsidRPr="00825491">
        <w:rPr>
          <w:rFonts w:eastAsia="Cambria"/>
          <w:b/>
          <w:iCs/>
          <w:highlight w:val="green"/>
          <w:u w:val="single"/>
        </w:rPr>
        <w:t>close</w:t>
      </w:r>
      <w:proofErr w:type="gramEnd"/>
      <w:r w:rsidRPr="00825491">
        <w:rPr>
          <w:rFonts w:eastAsia="Cambria"/>
          <w:b/>
          <w:iCs/>
          <w:highlight w:val="green"/>
          <w:u w:val="single"/>
        </w:rPr>
        <w:t xml:space="preserve"> but success depended on the political will of those involved.</w:t>
      </w:r>
    </w:p>
    <w:p w14:paraId="1D623D1B" w14:textId="77777777" w:rsidR="000B3E5E" w:rsidRPr="00825491" w:rsidRDefault="000B3E5E" w:rsidP="000B3E5E">
      <w:pPr>
        <w:rPr>
          <w:rFonts w:eastAsia="Cambria"/>
        </w:rPr>
      </w:pPr>
      <w:r w:rsidRPr="00825491">
        <w:rPr>
          <w:rFonts w:eastAsia="Cambria"/>
        </w:rPr>
        <w:t>"</w:t>
      </w:r>
      <w:r w:rsidRPr="00825491">
        <w:rPr>
          <w:rFonts w:eastAsia="Cambria"/>
          <w:highlight w:val="green"/>
          <w:u w:val="single"/>
        </w:rPr>
        <w:t>I expect an agreement in</w:t>
      </w:r>
      <w:r w:rsidRPr="00825491">
        <w:rPr>
          <w:rFonts w:eastAsia="Cambria"/>
          <w:u w:val="single"/>
        </w:rPr>
        <w:t xml:space="preserve"> the coming week, </w:t>
      </w:r>
      <w:r w:rsidRPr="00825491">
        <w:rPr>
          <w:rFonts w:eastAsia="Cambria"/>
          <w:highlight w:val="green"/>
          <w:u w:val="single"/>
        </w:rPr>
        <w:t>the coming two weeks</w:t>
      </w:r>
      <w:r w:rsidRPr="00825491">
        <w:rPr>
          <w:rFonts w:eastAsia="Cambria"/>
          <w:u w:val="single"/>
        </w:rPr>
        <w:t xml:space="preserve"> or so</w:t>
      </w:r>
      <w:r w:rsidRPr="00825491">
        <w:rPr>
          <w:rFonts w:eastAsia="Cambria"/>
        </w:rPr>
        <w:t>," the EU official said. "</w:t>
      </w:r>
      <w:r w:rsidRPr="00825491">
        <w:rPr>
          <w:rFonts w:eastAsia="Cambria"/>
          <w:u w:val="single"/>
        </w:rPr>
        <w:t>I think we have now on the table text that are very, very close to what is going to be the final agreement,</w:t>
      </w:r>
      <w:r w:rsidRPr="00825491">
        <w:rPr>
          <w:rFonts w:eastAsia="Cambria"/>
        </w:rPr>
        <w:t>" the official said.</w:t>
      </w:r>
    </w:p>
    <w:p w14:paraId="5CCEE403" w14:textId="77777777" w:rsidR="000B3E5E" w:rsidRPr="00825491" w:rsidRDefault="000B3E5E" w:rsidP="000B3E5E">
      <w:pPr>
        <w:rPr>
          <w:rFonts w:eastAsia="Cambria"/>
          <w:u w:val="single"/>
        </w:rPr>
      </w:pPr>
      <w:r w:rsidRPr="00825491">
        <w:rPr>
          <w:rFonts w:eastAsia="Cambria"/>
        </w:rPr>
        <w:t xml:space="preserve">Reuters reported on Feb 17 </w:t>
      </w:r>
      <w:r w:rsidRPr="00825491">
        <w:rPr>
          <w:rFonts w:eastAsia="Cambria"/>
          <w:highlight w:val="green"/>
          <w:u w:val="single"/>
        </w:rPr>
        <w:t xml:space="preserve">details of a possible deal negotiated by envoys from </w:t>
      </w:r>
      <w:r w:rsidRPr="00825491">
        <w:rPr>
          <w:rFonts w:eastAsia="Cambria"/>
          <w:b/>
          <w:iCs/>
          <w:highlight w:val="green"/>
          <w:u w:val="single"/>
        </w:rPr>
        <w:t>Iran</w:t>
      </w:r>
      <w:r w:rsidRPr="00825491">
        <w:rPr>
          <w:rFonts w:eastAsia="Cambria"/>
          <w:u w:val="single"/>
        </w:rPr>
        <w:t xml:space="preserve">, </w:t>
      </w:r>
      <w:r w:rsidRPr="00825491">
        <w:rPr>
          <w:rFonts w:eastAsia="Cambria"/>
          <w:b/>
          <w:iCs/>
          <w:highlight w:val="green"/>
          <w:u w:val="single"/>
        </w:rPr>
        <w:t>Russia</w:t>
      </w:r>
      <w:r w:rsidRPr="00825491">
        <w:rPr>
          <w:rFonts w:eastAsia="Cambria"/>
          <w:u w:val="single"/>
        </w:rPr>
        <w:t xml:space="preserve">, </w:t>
      </w:r>
      <w:r w:rsidRPr="00825491">
        <w:rPr>
          <w:rFonts w:eastAsia="Cambria"/>
          <w:b/>
          <w:iCs/>
          <w:highlight w:val="green"/>
          <w:u w:val="single"/>
        </w:rPr>
        <w:t>China</w:t>
      </w:r>
      <w:r w:rsidRPr="00825491">
        <w:rPr>
          <w:rFonts w:eastAsia="Cambria"/>
          <w:u w:val="single"/>
        </w:rPr>
        <w:t xml:space="preserve">, </w:t>
      </w:r>
      <w:r w:rsidRPr="00825491">
        <w:rPr>
          <w:rFonts w:eastAsia="Cambria"/>
          <w:b/>
          <w:iCs/>
          <w:highlight w:val="green"/>
          <w:u w:val="single"/>
        </w:rPr>
        <w:t>Britain</w:t>
      </w:r>
      <w:r w:rsidRPr="00825491">
        <w:rPr>
          <w:rFonts w:eastAsia="Cambria"/>
          <w:u w:val="single"/>
        </w:rPr>
        <w:t xml:space="preserve">, </w:t>
      </w:r>
      <w:r w:rsidRPr="00825491">
        <w:rPr>
          <w:rFonts w:eastAsia="Cambria"/>
          <w:b/>
          <w:iCs/>
          <w:highlight w:val="green"/>
          <w:u w:val="single"/>
        </w:rPr>
        <w:t>France</w:t>
      </w:r>
      <w:r w:rsidRPr="00825491">
        <w:rPr>
          <w:rFonts w:eastAsia="Cambria"/>
          <w:u w:val="single"/>
        </w:rPr>
        <w:t xml:space="preserve">, </w:t>
      </w:r>
      <w:r w:rsidRPr="00825491">
        <w:rPr>
          <w:rFonts w:eastAsia="Cambria"/>
          <w:b/>
          <w:iCs/>
          <w:highlight w:val="green"/>
          <w:u w:val="single"/>
        </w:rPr>
        <w:t>Germany</w:t>
      </w:r>
      <w:r w:rsidRPr="00825491">
        <w:rPr>
          <w:rFonts w:eastAsia="Cambria"/>
          <w:u w:val="single"/>
        </w:rPr>
        <w:t xml:space="preserve">, </w:t>
      </w:r>
      <w:r w:rsidRPr="00825491">
        <w:rPr>
          <w:rFonts w:eastAsia="Cambria"/>
          <w:highlight w:val="green"/>
          <w:u w:val="single"/>
        </w:rPr>
        <w:t xml:space="preserve">the </w:t>
      </w:r>
      <w:r w:rsidRPr="00825491">
        <w:rPr>
          <w:rFonts w:eastAsia="Cambria"/>
          <w:b/>
          <w:iCs/>
          <w:highlight w:val="green"/>
          <w:u w:val="single"/>
        </w:rPr>
        <w:t>E</w:t>
      </w:r>
      <w:r w:rsidRPr="00825491">
        <w:rPr>
          <w:rFonts w:eastAsia="Cambria"/>
          <w:u w:val="single"/>
        </w:rPr>
        <w:t xml:space="preserve">uropean </w:t>
      </w:r>
      <w:proofErr w:type="gramStart"/>
      <w:r w:rsidRPr="00825491">
        <w:rPr>
          <w:rFonts w:eastAsia="Cambria"/>
          <w:b/>
          <w:iCs/>
          <w:highlight w:val="green"/>
          <w:u w:val="single"/>
        </w:rPr>
        <w:t>U</w:t>
      </w:r>
      <w:r w:rsidRPr="00825491">
        <w:rPr>
          <w:rFonts w:eastAsia="Cambria"/>
          <w:u w:val="single"/>
        </w:rPr>
        <w:t>nion</w:t>
      </w:r>
      <w:proofErr w:type="gramEnd"/>
      <w:r w:rsidRPr="00825491">
        <w:rPr>
          <w:rFonts w:eastAsia="Cambria"/>
          <w:u w:val="single"/>
        </w:rPr>
        <w:t xml:space="preserve"> </w:t>
      </w:r>
      <w:r w:rsidRPr="00825491">
        <w:rPr>
          <w:rFonts w:eastAsia="Cambria"/>
          <w:highlight w:val="green"/>
          <w:u w:val="single"/>
        </w:rPr>
        <w:t xml:space="preserve">and </w:t>
      </w:r>
      <w:r w:rsidRPr="00825491">
        <w:rPr>
          <w:rFonts w:eastAsia="Cambria"/>
          <w:b/>
          <w:iCs/>
          <w:highlight w:val="green"/>
          <w:u w:val="single"/>
        </w:rPr>
        <w:t>U</w:t>
      </w:r>
      <w:r w:rsidRPr="00825491">
        <w:rPr>
          <w:rFonts w:eastAsia="Cambria"/>
          <w:u w:val="single"/>
        </w:rPr>
        <w:t xml:space="preserve">nited </w:t>
      </w:r>
      <w:r w:rsidRPr="00825491">
        <w:rPr>
          <w:rFonts w:eastAsia="Cambria"/>
          <w:b/>
          <w:iCs/>
          <w:highlight w:val="green"/>
          <w:u w:val="single"/>
        </w:rPr>
        <w:t>S</w:t>
      </w:r>
      <w:r w:rsidRPr="00825491">
        <w:rPr>
          <w:rFonts w:eastAsia="Cambria"/>
          <w:u w:val="single"/>
        </w:rPr>
        <w:t>tates.</w:t>
      </w:r>
    </w:p>
    <w:p w14:paraId="080E3191" w14:textId="77777777" w:rsidR="000B3E5E" w:rsidRPr="00825491" w:rsidRDefault="000B3E5E" w:rsidP="000B3E5E">
      <w:pPr>
        <w:rPr>
          <w:rFonts w:eastAsia="Cambria"/>
        </w:rPr>
      </w:pPr>
      <w:r w:rsidRPr="00825491">
        <w:rPr>
          <w:rFonts w:eastAsia="Cambria"/>
        </w:rPr>
        <w:t>"</w:t>
      </w:r>
      <w:r w:rsidRPr="00825491">
        <w:rPr>
          <w:rFonts w:eastAsia="Cambria"/>
          <w:u w:val="single"/>
        </w:rPr>
        <w:t xml:space="preserve">Most of the issues are already agreed. But as a </w:t>
      </w:r>
      <w:r w:rsidRPr="00825491">
        <w:rPr>
          <w:rFonts w:eastAsia="Cambria"/>
          <w:highlight w:val="green"/>
          <w:u w:val="single"/>
        </w:rPr>
        <w:t>principle</w:t>
      </w:r>
      <w:r w:rsidRPr="00825491">
        <w:rPr>
          <w:rFonts w:eastAsia="Cambria"/>
          <w:u w:val="single"/>
        </w:rPr>
        <w:t xml:space="preserve"> </w:t>
      </w:r>
      <w:r w:rsidRPr="00825491">
        <w:rPr>
          <w:rFonts w:eastAsia="Cambria"/>
          <w:highlight w:val="green"/>
          <w:u w:val="single"/>
        </w:rPr>
        <w:t>in</w:t>
      </w:r>
      <w:r w:rsidRPr="00825491">
        <w:rPr>
          <w:rFonts w:eastAsia="Cambria"/>
          <w:u w:val="single"/>
        </w:rPr>
        <w:t xml:space="preserve"> this kind of negotiations, nothing is agreed until everything is agreed. </w:t>
      </w:r>
      <w:proofErr w:type="gramStart"/>
      <w:r w:rsidRPr="00825491">
        <w:rPr>
          <w:rFonts w:eastAsia="Cambria"/>
          <w:u w:val="single"/>
        </w:rPr>
        <w:t>So</w:t>
      </w:r>
      <w:proofErr w:type="gramEnd"/>
      <w:r w:rsidRPr="00825491">
        <w:rPr>
          <w:rFonts w:eastAsia="Cambria"/>
          <w:u w:val="single"/>
        </w:rPr>
        <w:t xml:space="preserve"> we still have...some questions, so</w:t>
      </w:r>
      <w:r w:rsidRPr="00825491">
        <w:rPr>
          <w:rFonts w:eastAsia="Cambria"/>
          <w:b/>
          <w:iCs/>
          <w:u w:val="single"/>
        </w:rPr>
        <w:t xml:space="preserve">me of them </w:t>
      </w:r>
      <w:r w:rsidRPr="00825491">
        <w:rPr>
          <w:rFonts w:eastAsia="Cambria"/>
          <w:b/>
          <w:iCs/>
          <w:highlight w:val="green"/>
          <w:u w:val="single"/>
        </w:rPr>
        <w:t>rather political and difficult to agree,</w:t>
      </w:r>
      <w:r w:rsidRPr="00825491">
        <w:rPr>
          <w:rFonts w:eastAsia="Cambria"/>
        </w:rPr>
        <w:t>" the official said.</w:t>
      </w:r>
    </w:p>
    <w:p w14:paraId="23903F6D" w14:textId="77777777" w:rsidR="000B3E5E" w:rsidRPr="00825491" w:rsidRDefault="000B3E5E" w:rsidP="000B3E5E">
      <w:pPr>
        <w:rPr>
          <w:rFonts w:eastAsia="Cambria"/>
          <w:u w:val="single"/>
        </w:rPr>
      </w:pPr>
      <w:r w:rsidRPr="00825491">
        <w:rPr>
          <w:rFonts w:eastAsia="Cambria"/>
          <w:u w:val="single"/>
        </w:rPr>
        <w:t xml:space="preserve">The official said </w:t>
      </w:r>
      <w:r w:rsidRPr="00825491">
        <w:rPr>
          <w:rFonts w:eastAsia="Cambria"/>
          <w:b/>
          <w:iCs/>
          <w:highlight w:val="green"/>
          <w:u w:val="single"/>
        </w:rPr>
        <w:t xml:space="preserve">a deal was necessary as Iran's sensitive uranium enrichment </w:t>
      </w:r>
      <w:proofErr w:type="spellStart"/>
      <w:r w:rsidRPr="00825491">
        <w:rPr>
          <w:rFonts w:eastAsia="Cambria"/>
          <w:b/>
          <w:iCs/>
          <w:highlight w:val="green"/>
          <w:u w:val="single"/>
        </w:rPr>
        <w:t>programme</w:t>
      </w:r>
      <w:proofErr w:type="spellEnd"/>
      <w:r w:rsidRPr="00825491">
        <w:rPr>
          <w:rFonts w:eastAsia="Cambria"/>
          <w:b/>
          <w:iCs/>
          <w:highlight w:val="green"/>
          <w:u w:val="single"/>
        </w:rPr>
        <w:t xml:space="preserve"> was moving ahead quickly</w:t>
      </w:r>
      <w:r w:rsidRPr="00825491">
        <w:rPr>
          <w:rFonts w:eastAsia="Cambria"/>
          <w:highlight w:val="green"/>
          <w:u w:val="single"/>
        </w:rPr>
        <w:t>.</w:t>
      </w:r>
      <w:r w:rsidRPr="00825491">
        <w:rPr>
          <w:rFonts w:eastAsia="Cambria"/>
          <w:u w:val="single"/>
        </w:rPr>
        <w:t xml:space="preserve"> Iran has always denied it is seeking nuclear weapons.</w:t>
      </w:r>
    </w:p>
    <w:p w14:paraId="6FDDF177" w14:textId="77777777" w:rsidR="000B3E5E" w:rsidRPr="00825491" w:rsidRDefault="000B3E5E" w:rsidP="000B3E5E">
      <w:pPr>
        <w:rPr>
          <w:rFonts w:eastAsia="Cambria"/>
          <w:u w:val="single"/>
        </w:rPr>
      </w:pPr>
      <w:r w:rsidRPr="00825491">
        <w:rPr>
          <w:rFonts w:eastAsia="Cambria"/>
        </w:rPr>
        <w:t xml:space="preserve">"On the ground </w:t>
      </w:r>
      <w:r w:rsidRPr="00825491">
        <w:rPr>
          <w:rFonts w:eastAsia="Cambria"/>
          <w:b/>
          <w:iCs/>
          <w:highlight w:val="green"/>
          <w:u w:val="single"/>
        </w:rPr>
        <w:t>they are advancing very much at a speed</w:t>
      </w:r>
      <w:r w:rsidRPr="00825491">
        <w:rPr>
          <w:rFonts w:eastAsia="Cambria"/>
          <w:b/>
          <w:iCs/>
          <w:u w:val="single"/>
        </w:rPr>
        <w:t xml:space="preserve"> that is </w:t>
      </w:r>
      <w:r w:rsidRPr="00825491">
        <w:rPr>
          <w:rFonts w:eastAsia="Cambria"/>
          <w:b/>
          <w:iCs/>
          <w:highlight w:val="green"/>
          <w:u w:val="single"/>
        </w:rPr>
        <w:t>not compatible with the long-term survival of</w:t>
      </w:r>
      <w:r w:rsidRPr="00825491">
        <w:rPr>
          <w:rFonts w:eastAsia="Cambria"/>
          <w:b/>
          <w:iCs/>
          <w:u w:val="single"/>
        </w:rPr>
        <w:t xml:space="preserve"> the JCPOA</w:t>
      </w:r>
      <w:r w:rsidRPr="00825491">
        <w:rPr>
          <w:rFonts w:eastAsia="Cambria"/>
        </w:rPr>
        <w:t xml:space="preserve">," the official said, referring to the Joint Comprehensive Plan of Action, as </w:t>
      </w:r>
      <w:r w:rsidRPr="00825491">
        <w:rPr>
          <w:rFonts w:eastAsia="Cambria"/>
          <w:highlight w:val="green"/>
          <w:u w:val="single"/>
        </w:rPr>
        <w:t>the 2015 nuclear deal</w:t>
      </w:r>
      <w:r w:rsidRPr="00825491">
        <w:rPr>
          <w:rFonts w:eastAsia="Cambria"/>
          <w:u w:val="single"/>
        </w:rPr>
        <w:t xml:space="preserve"> between Iran and world powers is formally titled.</w:t>
      </w:r>
    </w:p>
    <w:p w14:paraId="30855D44" w14:textId="77777777" w:rsidR="000B3E5E" w:rsidRPr="00825491" w:rsidRDefault="000B3E5E" w:rsidP="000B3E5E">
      <w:pPr>
        <w:keepNext/>
        <w:keepLines/>
        <w:spacing w:before="40" w:after="0"/>
        <w:outlineLvl w:val="3"/>
        <w:rPr>
          <w:rFonts w:eastAsia="MS Gothic" w:cs="Calibri"/>
          <w:b/>
          <w:iCs/>
          <w:sz w:val="26"/>
        </w:rPr>
      </w:pPr>
      <w:r w:rsidRPr="00825491">
        <w:rPr>
          <w:rFonts w:eastAsia="MS Gothic" w:cs="Calibri"/>
          <w:b/>
          <w:iCs/>
          <w:sz w:val="26"/>
        </w:rPr>
        <w:t xml:space="preserve">Space diplomacy </w:t>
      </w:r>
      <w:r w:rsidRPr="00825491">
        <w:rPr>
          <w:rFonts w:eastAsia="MS Gothic" w:cs="Calibri"/>
          <w:b/>
          <w:iCs/>
          <w:sz w:val="26"/>
          <w:u w:val="single"/>
        </w:rPr>
        <w:t>directly trades off</w:t>
      </w:r>
      <w:r w:rsidRPr="00825491">
        <w:rPr>
          <w:rFonts w:eastAsia="MS Gothic" w:cs="Calibri"/>
          <w:b/>
          <w:iCs/>
          <w:sz w:val="26"/>
        </w:rPr>
        <w:t xml:space="preserve"> with nonproliferation agreements – </w:t>
      </w:r>
      <w:r w:rsidRPr="00825491">
        <w:rPr>
          <w:rFonts w:eastAsia="MS Gothic" w:cs="Calibri"/>
          <w:b/>
          <w:iCs/>
          <w:sz w:val="26"/>
          <w:u w:val="single"/>
        </w:rPr>
        <w:t>finite</w:t>
      </w:r>
      <w:r w:rsidRPr="00825491">
        <w:rPr>
          <w:rFonts w:eastAsia="MS Gothic" w:cs="Calibri"/>
          <w:b/>
          <w:iCs/>
          <w:sz w:val="26"/>
        </w:rPr>
        <w:t xml:space="preserve"> manpower, money, and political will within the AVC</w:t>
      </w:r>
    </w:p>
    <w:p w14:paraId="0757B713" w14:textId="77777777" w:rsidR="000B3E5E" w:rsidRPr="00825491" w:rsidRDefault="000B3E5E" w:rsidP="000B3E5E">
      <w:pPr>
        <w:rPr>
          <w:rFonts w:eastAsia="Cambria"/>
          <w:szCs w:val="16"/>
        </w:rPr>
      </w:pPr>
      <w:r w:rsidRPr="00825491">
        <w:rPr>
          <w:rFonts w:eastAsia="Cambria"/>
          <w:b/>
          <w:bCs/>
          <w:sz w:val="26"/>
        </w:rPr>
        <w:t xml:space="preserve">Johnson-Freeze 16 </w:t>
      </w:r>
      <w:r w:rsidRPr="00825491">
        <w:rPr>
          <w:rFonts w:eastAsia="Cambria"/>
          <w:bCs/>
          <w:sz w:val="16"/>
          <w:szCs w:val="16"/>
        </w:rPr>
        <w:t xml:space="preserve">[(Joan, </w:t>
      </w:r>
      <w:r w:rsidRPr="00825491">
        <w:rPr>
          <w:rFonts w:eastAsia="Cambria"/>
          <w:szCs w:val="16"/>
        </w:rPr>
        <w:t>Professor and former Chair of National Security Affairs at the US Naval War College, Newport, Rhode Island</w:t>
      </w:r>
      <w:r w:rsidRPr="00825491">
        <w:rPr>
          <w:rFonts w:eastAsia="Cambria"/>
          <w:bCs/>
          <w:sz w:val="16"/>
          <w:szCs w:val="16"/>
        </w:rPr>
        <w:t>) “</w:t>
      </w:r>
      <w:r w:rsidRPr="00825491">
        <w:rPr>
          <w:rFonts w:eastAsia="Cambria"/>
          <w:szCs w:val="16"/>
        </w:rPr>
        <w:t>Space Warfare in the 21st Century: Arming the Heavens,” Cass Military Studies, 11/8/2016] JL</w:t>
      </w:r>
    </w:p>
    <w:p w14:paraId="4B16FE50" w14:textId="77777777" w:rsidR="000B3E5E" w:rsidRPr="00825491" w:rsidRDefault="000B3E5E" w:rsidP="000B3E5E">
      <w:pPr>
        <w:rPr>
          <w:rFonts w:eastAsia="Cambria"/>
          <w:bCs/>
          <w:sz w:val="16"/>
        </w:rPr>
      </w:pPr>
      <w:r w:rsidRPr="00825491">
        <w:rPr>
          <w:rFonts w:eastAsia="Cambria"/>
        </w:rPr>
        <w:t> *The plan is legislated in the AVC (same bureau of the State Department that’s concerned with the JCPOA)</w:t>
      </w:r>
    </w:p>
    <w:p w14:paraId="4C27158F" w14:textId="77777777" w:rsidR="000B3E5E" w:rsidRPr="00825491" w:rsidRDefault="000B3E5E" w:rsidP="000B3E5E">
      <w:pPr>
        <w:rPr>
          <w:rFonts w:eastAsia="Cambria"/>
          <w:sz w:val="12"/>
        </w:rPr>
      </w:pPr>
      <w:r w:rsidRPr="00825491">
        <w:rPr>
          <w:rFonts w:eastAsia="Cambria"/>
          <w:highlight w:val="green"/>
          <w:u w:val="single"/>
        </w:rPr>
        <w:t xml:space="preserve">Proactive policymaking takes </w:t>
      </w:r>
      <w:r w:rsidRPr="00825491">
        <w:rPr>
          <w:rFonts w:eastAsia="Cambria"/>
          <w:b/>
          <w:iCs/>
          <w:highlight w:val="green"/>
          <w:u w:val="single"/>
        </w:rPr>
        <w:t>commitment, manpower, and money</w:t>
      </w:r>
      <w:r w:rsidRPr="00825491">
        <w:rPr>
          <w:rFonts w:eastAsia="Cambria"/>
          <w:sz w:val="12"/>
        </w:rPr>
        <w:t xml:space="preserve">. A quick look at the money and manpower devoted to diplomacy in the US State and Defense departments compared to the resources available for the </w:t>
      </w:r>
      <w:proofErr w:type="spellStart"/>
      <w:r w:rsidRPr="00825491">
        <w:rPr>
          <w:rFonts w:eastAsia="Cambria"/>
          <w:sz w:val="12"/>
        </w:rPr>
        <w:t>hardwareproducing</w:t>
      </w:r>
      <w:proofErr w:type="spellEnd"/>
      <w:r w:rsidRPr="00825491">
        <w:rPr>
          <w:rFonts w:eastAsia="Cambria"/>
          <w:sz w:val="12"/>
        </w:rPr>
        <w:t xml:space="preserve"> military–industrial complex efforts described in Chapter 5 is enlightening. </w:t>
      </w:r>
      <w:r w:rsidRPr="00825491">
        <w:rPr>
          <w:rFonts w:eastAsia="Cambria"/>
          <w:u w:val="single"/>
        </w:rPr>
        <w:t>The Assistant Secretary of State for Arms Control, Verification, and Compliance (</w:t>
      </w:r>
      <w:r w:rsidRPr="00825491">
        <w:rPr>
          <w:rFonts w:eastAsia="Cambria"/>
          <w:b/>
          <w:iCs/>
          <w:highlight w:val="green"/>
          <w:u w:val="single"/>
        </w:rPr>
        <w:t>AVC) leads space-related diplomacy</w:t>
      </w:r>
      <w:r w:rsidRPr="00825491">
        <w:rPr>
          <w:rFonts w:eastAsia="Cambria"/>
          <w:u w:val="single"/>
        </w:rPr>
        <w:t xml:space="preserve"> in the State Department. The AVC Bureau is responsible for “</w:t>
      </w:r>
      <w:r w:rsidRPr="00825491">
        <w:rPr>
          <w:rFonts w:eastAsia="Cambria"/>
          <w:b/>
          <w:iCs/>
          <w:u w:val="single"/>
        </w:rPr>
        <w:t xml:space="preserve">all matters related to the implementation of certain international arms control, </w:t>
      </w:r>
      <w:r w:rsidRPr="00825491">
        <w:rPr>
          <w:rFonts w:eastAsia="Cambria"/>
          <w:b/>
          <w:iCs/>
          <w:highlight w:val="green"/>
          <w:u w:val="single"/>
        </w:rPr>
        <w:t>nonproliferation</w:t>
      </w:r>
      <w:r w:rsidRPr="00825491">
        <w:rPr>
          <w:rFonts w:eastAsia="Cambria"/>
          <w:b/>
          <w:iCs/>
          <w:u w:val="single"/>
        </w:rPr>
        <w:t xml:space="preserve">, and disarmament agreements </w:t>
      </w:r>
      <w:r w:rsidRPr="00825491">
        <w:rPr>
          <w:rFonts w:eastAsia="Cambria"/>
          <w:b/>
          <w:iCs/>
          <w:highlight w:val="green"/>
          <w:u w:val="single"/>
        </w:rPr>
        <w:t>and</w:t>
      </w:r>
      <w:r w:rsidRPr="00825491">
        <w:rPr>
          <w:rFonts w:eastAsia="Cambria"/>
          <w:b/>
          <w:iCs/>
          <w:u w:val="single"/>
        </w:rPr>
        <w:t xml:space="preserve"> commitments</w:t>
      </w:r>
      <w:r w:rsidRPr="00825491">
        <w:rPr>
          <w:rFonts w:eastAsia="Cambria"/>
          <w:u w:val="single"/>
        </w:rPr>
        <w:t xml:space="preserve">; this includes </w:t>
      </w:r>
      <w:r w:rsidRPr="00825491">
        <w:rPr>
          <w:rFonts w:eastAsia="Cambria"/>
          <w:b/>
          <w:iCs/>
          <w:u w:val="single"/>
        </w:rPr>
        <w:t xml:space="preserve">staffing and managing </w:t>
      </w:r>
      <w:r w:rsidRPr="00825491">
        <w:rPr>
          <w:rFonts w:eastAsia="Cambria"/>
          <w:b/>
          <w:iCs/>
          <w:highlight w:val="green"/>
          <w:u w:val="single"/>
        </w:rPr>
        <w:t>treaty implementation</w:t>
      </w:r>
      <w:r w:rsidRPr="00825491">
        <w:rPr>
          <w:rFonts w:eastAsia="Cambria"/>
          <w:b/>
          <w:iCs/>
          <w:u w:val="single"/>
        </w:rPr>
        <w:t xml:space="preserve"> commissions</w:t>
      </w:r>
      <w:r w:rsidRPr="00825491">
        <w:rPr>
          <w:rFonts w:eastAsia="Cambria"/>
          <w:sz w:val="12"/>
        </w:rPr>
        <w:t xml:space="preserve">.”34 </w:t>
      </w:r>
      <w:r w:rsidRPr="00825491">
        <w:rPr>
          <w:rFonts w:eastAsia="Cambria"/>
          <w:highlight w:val="green"/>
          <w:u w:val="single"/>
        </w:rPr>
        <w:t>The AVC</w:t>
      </w:r>
      <w:r w:rsidRPr="00825491">
        <w:rPr>
          <w:rFonts w:eastAsia="Cambria"/>
          <w:u w:val="single"/>
        </w:rPr>
        <w:t xml:space="preserve"> arms control </w:t>
      </w:r>
      <w:r w:rsidRPr="00825491">
        <w:rPr>
          <w:rFonts w:eastAsia="Cambria"/>
          <w:highlight w:val="green"/>
          <w:u w:val="single"/>
        </w:rPr>
        <w:t>portfolio includes nuclear</w:t>
      </w:r>
      <w:r w:rsidRPr="00825491">
        <w:rPr>
          <w:rFonts w:eastAsia="Cambria"/>
          <w:u w:val="single"/>
        </w:rPr>
        <w:t xml:space="preserve">, biological, and chemical weapons and all related </w:t>
      </w:r>
      <w:r w:rsidRPr="00825491">
        <w:rPr>
          <w:rFonts w:eastAsia="Cambria"/>
          <w:highlight w:val="green"/>
          <w:u w:val="single"/>
        </w:rPr>
        <w:t>issues</w:t>
      </w:r>
      <w:r w:rsidRPr="00825491">
        <w:rPr>
          <w:rFonts w:eastAsia="Cambria"/>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825491">
        <w:rPr>
          <w:rFonts w:eastAsia="Cambria"/>
          <w:u w:val="single"/>
        </w:rPr>
        <w:t>AVC had a budget of $31.2 million and 141 employees</w:t>
      </w:r>
      <w:r w:rsidRPr="00825491">
        <w:rPr>
          <w:rFonts w:eastAsia="Cambria"/>
          <w:sz w:val="12"/>
        </w:rPr>
        <w:t xml:space="preserve">35 to be active participants and leaders in </w:t>
      </w:r>
      <w:proofErr w:type="gramStart"/>
      <w:r w:rsidRPr="00825491">
        <w:rPr>
          <w:rFonts w:eastAsia="Cambria"/>
          <w:sz w:val="12"/>
        </w:rPr>
        <w:t>all of</w:t>
      </w:r>
      <w:proofErr w:type="gramEnd"/>
      <w:r w:rsidRPr="00825491">
        <w:rPr>
          <w:rFonts w:eastAsia="Cambria"/>
          <w:sz w:val="12"/>
        </w:rPr>
        <w:t xml:space="preserve"> these issues.</w:t>
      </w:r>
    </w:p>
    <w:p w14:paraId="1272E844" w14:textId="77777777" w:rsidR="000B3E5E" w:rsidRPr="00825491" w:rsidRDefault="000B3E5E" w:rsidP="000B3E5E">
      <w:pPr>
        <w:rPr>
          <w:rFonts w:eastAsia="Cambria"/>
          <w:sz w:val="12"/>
        </w:rPr>
      </w:pPr>
      <w:r w:rsidRPr="00825491">
        <w:rPr>
          <w:rFonts w:eastAsia="Cambria"/>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825491">
        <w:rPr>
          <w:rFonts w:eastAsia="Cambria"/>
          <w:u w:val="single"/>
        </w:rPr>
        <w:t>A majority of SSDP funding is allocated to the development of offensive space control strategies</w:t>
      </w:r>
      <w:r w:rsidRPr="00825491">
        <w:rPr>
          <w:rFonts w:eastAsia="Cambria"/>
          <w:sz w:val="12"/>
        </w:rPr>
        <w:t xml:space="preserve">. So basically, </w:t>
      </w:r>
      <w:r w:rsidRPr="00825491">
        <w:rPr>
          <w:rFonts w:eastAsia="Cambria"/>
          <w:highlight w:val="green"/>
          <w:u w:val="single"/>
        </w:rPr>
        <w:t>the same budget is allocated for all</w:t>
      </w:r>
      <w:r w:rsidRPr="00825491">
        <w:rPr>
          <w:rFonts w:eastAsia="Cambria"/>
          <w:u w:val="single"/>
        </w:rPr>
        <w:t xml:space="preserve"> US global </w:t>
      </w:r>
      <w:r w:rsidRPr="00825491">
        <w:rPr>
          <w:rFonts w:eastAsia="Cambria"/>
          <w:highlight w:val="green"/>
          <w:u w:val="single"/>
        </w:rPr>
        <w:t>space diplomacy</w:t>
      </w:r>
      <w:r w:rsidRPr="00825491">
        <w:rPr>
          <w:rFonts w:eastAsia="Cambria"/>
          <w:u w:val="single"/>
        </w:rPr>
        <w:t xml:space="preserve"> efforts </w:t>
      </w:r>
      <w:r w:rsidRPr="00825491">
        <w:rPr>
          <w:rFonts w:eastAsia="Cambria"/>
          <w:highlight w:val="green"/>
          <w:u w:val="single"/>
        </w:rPr>
        <w:t>as</w:t>
      </w:r>
      <w:r w:rsidRPr="00825491">
        <w:rPr>
          <w:rFonts w:eastAsia="Cambria"/>
          <w:u w:val="single"/>
        </w:rPr>
        <w:t xml:space="preserve"> for </w:t>
      </w:r>
      <w:r w:rsidRPr="00825491">
        <w:rPr>
          <w:rFonts w:eastAsia="Cambria"/>
          <w:highlight w:val="green"/>
          <w:u w:val="single"/>
        </w:rPr>
        <w:t>an in-house</w:t>
      </w:r>
      <w:r w:rsidRPr="00825491">
        <w:rPr>
          <w:rFonts w:eastAsia="Cambria"/>
          <w:u w:val="single"/>
        </w:rPr>
        <w:t xml:space="preserve"> Pentagon </w:t>
      </w:r>
      <w:r w:rsidRPr="00825491">
        <w:rPr>
          <w:rFonts w:eastAsia="Cambria"/>
          <w:highlight w:val="green"/>
          <w:u w:val="single"/>
        </w:rPr>
        <w:t>think tank</w:t>
      </w:r>
      <w:r w:rsidRPr="00825491">
        <w:rPr>
          <w:rFonts w:eastAsia="Cambria"/>
          <w:u w:val="single"/>
        </w:rPr>
        <w:t xml:space="preserve"> to devise counterspace strategies</w:t>
      </w:r>
      <w:r w:rsidRPr="00825491">
        <w:rPr>
          <w:rFonts w:eastAsia="Cambria"/>
          <w:sz w:val="12"/>
        </w:rPr>
        <w:t>.</w:t>
      </w:r>
    </w:p>
    <w:p w14:paraId="5D453FF5" w14:textId="77777777" w:rsidR="000B3E5E" w:rsidRPr="00825491" w:rsidRDefault="000B3E5E" w:rsidP="000B3E5E">
      <w:pPr>
        <w:rPr>
          <w:rFonts w:eastAsia="Cambria"/>
          <w:sz w:val="12"/>
        </w:rPr>
      </w:pPr>
      <w:r w:rsidRPr="00825491">
        <w:rPr>
          <w:rFonts w:eastAsia="Cambria"/>
          <w:sz w:val="12"/>
        </w:rPr>
        <w:t xml:space="preserve">Within the Pentagon, </w:t>
      </w:r>
      <w:r w:rsidRPr="00825491">
        <w:rPr>
          <w:rFonts w:eastAsia="Cambria"/>
          <w:u w:val="single"/>
        </w:rPr>
        <w:t>the Deputy Assistant Secretary of Defense for Space Policy is charged with all issues related to space policy</w:t>
      </w:r>
      <w:r w:rsidRPr="00825491">
        <w:rPr>
          <w:rFonts w:eastAsia="Cambria"/>
          <w:sz w:val="12"/>
        </w:rPr>
        <w:t xml:space="preserve">, including diplomacy. </w:t>
      </w:r>
      <w:r w:rsidRPr="00825491">
        <w:rPr>
          <w:rFonts w:eastAsia="Cambria"/>
          <w:u w:val="single"/>
        </w:rPr>
        <w:t>The responsibilities of the Space Policy office are to</w:t>
      </w:r>
      <w:r w:rsidRPr="00825491">
        <w:rPr>
          <w:rFonts w:eastAsia="Cambria"/>
          <w:sz w:val="12"/>
        </w:rPr>
        <w:t>:</w:t>
      </w:r>
    </w:p>
    <w:p w14:paraId="44B3903E" w14:textId="77777777" w:rsidR="000B3E5E" w:rsidRPr="00825491" w:rsidRDefault="000B3E5E" w:rsidP="000B3E5E">
      <w:pPr>
        <w:rPr>
          <w:rFonts w:eastAsia="Cambria"/>
        </w:rPr>
      </w:pPr>
      <w:r w:rsidRPr="00825491">
        <w:rPr>
          <w:rFonts w:eastAsia="Cambria"/>
        </w:rPr>
        <w:t xml:space="preserve">• </w:t>
      </w:r>
      <w:r w:rsidRPr="00825491">
        <w:rPr>
          <w:rFonts w:eastAsia="Cambria"/>
          <w:u w:val="single"/>
        </w:rPr>
        <w:t>Develop policy and strategy for a domain that is increasingly congested, competitive, and contested</w:t>
      </w:r>
    </w:p>
    <w:p w14:paraId="37B16620" w14:textId="77777777" w:rsidR="000B3E5E" w:rsidRPr="00825491" w:rsidRDefault="000B3E5E" w:rsidP="000B3E5E">
      <w:pPr>
        <w:rPr>
          <w:rFonts w:eastAsia="Cambria"/>
          <w:sz w:val="12"/>
          <w:szCs w:val="12"/>
        </w:rPr>
      </w:pPr>
      <w:r w:rsidRPr="00825491">
        <w:rPr>
          <w:rFonts w:eastAsia="Cambria"/>
          <w:sz w:val="12"/>
          <w:szCs w:val="12"/>
        </w:rPr>
        <w:t>• Implement across DoD — plans, programs, doctrine, operations — and with the IC and other agencies</w:t>
      </w:r>
    </w:p>
    <w:p w14:paraId="2BA7BE08" w14:textId="77777777" w:rsidR="000B3E5E" w:rsidRPr="00825491" w:rsidRDefault="000B3E5E" w:rsidP="000B3E5E">
      <w:pPr>
        <w:rPr>
          <w:rFonts w:eastAsia="Cambria"/>
          <w:sz w:val="12"/>
        </w:rPr>
      </w:pPr>
      <w:r w:rsidRPr="00825491">
        <w:rPr>
          <w:rFonts w:eastAsia="Cambria"/>
          <w:sz w:val="12"/>
        </w:rPr>
        <w:t xml:space="preserve">• </w:t>
      </w:r>
      <w:r w:rsidRPr="00825491">
        <w:rPr>
          <w:rFonts w:eastAsia="Cambria"/>
          <w:u w:val="single"/>
        </w:rPr>
        <w:t xml:space="preserve">Engage with allies and other space-faring countries in establishing norms </w:t>
      </w:r>
      <w:r w:rsidRPr="00825491">
        <w:rPr>
          <w:rFonts w:eastAsia="Cambria"/>
          <w:sz w:val="12"/>
        </w:rPr>
        <w:t>and augmenting our capabilities.37</w:t>
      </w:r>
    </w:p>
    <w:p w14:paraId="5D31FBAA" w14:textId="77777777" w:rsidR="000B3E5E" w:rsidRPr="00825491" w:rsidRDefault="000B3E5E" w:rsidP="000B3E5E">
      <w:pPr>
        <w:rPr>
          <w:rFonts w:eastAsia="Cambria"/>
          <w:sz w:val="12"/>
        </w:rPr>
      </w:pPr>
      <w:r w:rsidRPr="00825491">
        <w:rPr>
          <w:rFonts w:eastAsia="Cambria"/>
          <w:sz w:val="12"/>
        </w:rPr>
        <w:t xml:space="preserve">The breadth of those responsibilities, which includes reviewing space acquisitions, means that </w:t>
      </w:r>
      <w:r w:rsidRPr="00825491">
        <w:rPr>
          <w:rFonts w:eastAsia="Cambria"/>
          <w:b/>
          <w:iCs/>
          <w:highlight w:val="green"/>
          <w:u w:val="single"/>
        </w:rPr>
        <w:t xml:space="preserve">there may be only a handful of individuals </w:t>
      </w:r>
      <w:proofErr w:type="gramStart"/>
      <w:r w:rsidRPr="00825491">
        <w:rPr>
          <w:rFonts w:eastAsia="Cambria"/>
          <w:b/>
          <w:iCs/>
          <w:highlight w:val="green"/>
          <w:u w:val="single"/>
        </w:rPr>
        <w:t>actually engaged</w:t>
      </w:r>
      <w:proofErr w:type="gramEnd"/>
      <w:r w:rsidRPr="00825491">
        <w:rPr>
          <w:rFonts w:eastAsia="Cambria"/>
          <w:b/>
          <w:iCs/>
          <w:highlight w:val="green"/>
          <w:u w:val="single"/>
        </w:rPr>
        <w:t xml:space="preserve"> in</w:t>
      </w:r>
      <w:r w:rsidRPr="00825491">
        <w:rPr>
          <w:rFonts w:eastAsia="Cambria"/>
          <w:b/>
          <w:iCs/>
          <w:u w:val="single"/>
        </w:rPr>
        <w:t xml:space="preserve"> multilateral </w:t>
      </w:r>
      <w:r w:rsidRPr="00825491">
        <w:rPr>
          <w:rFonts w:eastAsia="Cambria"/>
          <w:b/>
          <w:iCs/>
          <w:highlight w:val="green"/>
          <w:u w:val="single"/>
        </w:rPr>
        <w:t>diplomatic efforts</w:t>
      </w:r>
      <w:r w:rsidRPr="00825491">
        <w:rPr>
          <w:rFonts w:eastAsia="Cambria"/>
          <w:u w:val="single"/>
        </w:rPr>
        <w:t>, acting, for example, as advisors to diplomatic discussions such as those through the United Nations</w:t>
      </w:r>
      <w:r w:rsidRPr="00825491">
        <w:rPr>
          <w:rFonts w:eastAsia="Cambria"/>
          <w:sz w:val="12"/>
        </w:rPr>
        <w:t xml:space="preserve">. Additionally, </w:t>
      </w:r>
      <w:r w:rsidRPr="00825491">
        <w:rPr>
          <w:rFonts w:eastAsia="Cambria"/>
          <w:u w:val="single"/>
        </w:rPr>
        <w:t xml:space="preserve">the expanse of the Pentagon results in </w:t>
      </w:r>
      <w:r w:rsidRPr="00825491">
        <w:rPr>
          <w:rFonts w:eastAsia="Cambria"/>
          <w:highlight w:val="green"/>
          <w:u w:val="single"/>
        </w:rPr>
        <w:t>a chain of command</w:t>
      </w:r>
      <w:r w:rsidRPr="00825491">
        <w:rPr>
          <w:rFonts w:eastAsia="Cambria"/>
          <w:u w:val="single"/>
        </w:rPr>
        <w:t xml:space="preserve"> that </w:t>
      </w:r>
      <w:r w:rsidRPr="00825491">
        <w:rPr>
          <w:rFonts w:eastAsia="Cambria"/>
          <w:highlight w:val="green"/>
          <w:u w:val="single"/>
        </w:rPr>
        <w:t xml:space="preserve">makes </w:t>
      </w:r>
      <w:r w:rsidRPr="00825491">
        <w:rPr>
          <w:rFonts w:eastAsia="Cambria"/>
          <w:b/>
          <w:iCs/>
          <w:highlight w:val="green"/>
          <w:u w:val="single"/>
        </w:rPr>
        <w:t>organizational competition</w:t>
      </w:r>
      <w:r w:rsidRPr="00825491">
        <w:rPr>
          <w:rFonts w:eastAsia="Cambria"/>
          <w:b/>
          <w:iCs/>
          <w:u w:val="single"/>
        </w:rPr>
        <w:t xml:space="preserve"> for attention</w:t>
      </w:r>
      <w:r w:rsidRPr="00825491">
        <w:rPr>
          <w:rFonts w:eastAsia="Cambria"/>
          <w:u w:val="single"/>
        </w:rPr>
        <w:t xml:space="preserve"> to subject matter </w:t>
      </w:r>
      <w:r w:rsidRPr="00825491">
        <w:rPr>
          <w:rFonts w:eastAsia="Cambria"/>
          <w:b/>
          <w:iCs/>
          <w:highlight w:val="green"/>
          <w:u w:val="single"/>
        </w:rPr>
        <w:t>challenging</w:t>
      </w:r>
      <w:r w:rsidRPr="00825491">
        <w:rPr>
          <w:rFonts w:eastAsia="Cambria"/>
          <w:u w:val="single"/>
        </w:rPr>
        <w:t xml:space="preserve"> at best</w:t>
      </w:r>
      <w:r w:rsidRPr="00825491">
        <w:rPr>
          <w:rFonts w:eastAsia="Cambria"/>
          <w:sz w:val="12"/>
        </w:rPr>
        <w:t xml:space="preserve">. The Deputy Assistant Secretary of Defense for Space Policy reports to the Assistant Secretary of Defense for Homeland Defense, who then reports to the </w:t>
      </w:r>
      <w:proofErr w:type="gramStart"/>
      <w:r w:rsidRPr="00825491">
        <w:rPr>
          <w:rFonts w:eastAsia="Cambria"/>
          <w:sz w:val="12"/>
        </w:rPr>
        <w:t>Principle</w:t>
      </w:r>
      <w:proofErr w:type="gramEnd"/>
      <w:r w:rsidRPr="00825491">
        <w:rPr>
          <w:rFonts w:eastAsia="Cambria"/>
          <w:sz w:val="12"/>
        </w:rPr>
        <w:t xml:space="preserve"> Deputy Secretary of Defense for Homeland Defense and Global Security, who then reports to the Under Secretary of Defense for Defense Policy. </w:t>
      </w:r>
      <w:r w:rsidRPr="00825491">
        <w:rPr>
          <w:rFonts w:eastAsia="Cambria"/>
          <w:u w:val="single"/>
        </w:rPr>
        <w:t>There are also a multitude of space players in other governmental organizations to coordinate and contend with</w:t>
      </w:r>
      <w:r w:rsidRPr="00825491">
        <w:rPr>
          <w:rFonts w:eastAsia="Cambria"/>
          <w:sz w:val="12"/>
        </w:rPr>
        <w:t xml:space="preserve">, particularly within the Air Force and intelligence communities. </w:t>
      </w:r>
      <w:r w:rsidRPr="00825491">
        <w:rPr>
          <w:rFonts w:eastAsia="Cambria"/>
          <w:b/>
          <w:iCs/>
          <w:highlight w:val="green"/>
          <w:u w:val="single"/>
        </w:rPr>
        <w:t>Personnel are spread thin</w:t>
      </w:r>
      <w:r w:rsidRPr="00825491">
        <w:rPr>
          <w:rFonts w:eastAsia="Cambria"/>
          <w:sz w:val="12"/>
        </w:rPr>
        <w:t>.</w:t>
      </w:r>
    </w:p>
    <w:p w14:paraId="6190A2E4" w14:textId="77777777" w:rsidR="000B3E5E" w:rsidRPr="00825491" w:rsidRDefault="000B3E5E" w:rsidP="000B3E5E">
      <w:pPr>
        <w:rPr>
          <w:rFonts w:eastAsia="Cambria"/>
          <w:sz w:val="12"/>
        </w:rPr>
      </w:pPr>
      <w:r w:rsidRPr="00825491">
        <w:rPr>
          <w:rFonts w:eastAsia="Cambria"/>
          <w:sz w:val="12"/>
        </w:rPr>
        <w:t xml:space="preserve">US government-wide space </w:t>
      </w:r>
      <w:r w:rsidRPr="00825491">
        <w:rPr>
          <w:rFonts w:eastAsia="Cambria"/>
          <w:u w:val="single"/>
        </w:rPr>
        <w:t xml:space="preserve">diplomacy needs a mandate, manpower, and a supporting budget. </w:t>
      </w:r>
      <w:r w:rsidRPr="00825491">
        <w:rPr>
          <w:rFonts w:eastAsia="Cambria"/>
          <w:sz w:val="12"/>
        </w:rPr>
        <w:t xml:space="preserve">Diplomacy, especially </w:t>
      </w:r>
      <w:r w:rsidRPr="00825491">
        <w:rPr>
          <w:rFonts w:eastAsia="Cambria"/>
          <w:b/>
          <w:iCs/>
          <w:highlight w:val="green"/>
          <w:u w:val="single"/>
        </w:rPr>
        <w:t xml:space="preserve">multilateral diplomacy, can be </w:t>
      </w:r>
      <w:proofErr w:type="spellStart"/>
      <w:r w:rsidRPr="00825491">
        <w:rPr>
          <w:rFonts w:eastAsia="Cambria"/>
          <w:b/>
          <w:iCs/>
          <w:highlight w:val="green"/>
          <w:u w:val="single"/>
        </w:rPr>
        <w:t>timeconsuming</w:t>
      </w:r>
      <w:proofErr w:type="spellEnd"/>
      <w:r w:rsidRPr="00825491">
        <w:rPr>
          <w:rFonts w:eastAsia="Cambria"/>
          <w:b/>
          <w:iCs/>
          <w:highlight w:val="green"/>
          <w:u w:val="single"/>
        </w:rPr>
        <w:t>, manpower-intensive, and frustrating</w:t>
      </w:r>
      <w:r w:rsidRPr="00825491">
        <w:rPr>
          <w:rFonts w:eastAsia="Cambria"/>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04C5E185" w14:textId="77777777" w:rsidR="000B3E5E" w:rsidRPr="00825491" w:rsidRDefault="000B3E5E" w:rsidP="000B3E5E">
      <w:pPr>
        <w:rPr>
          <w:rFonts w:eastAsia="Cambria"/>
          <w:sz w:val="12"/>
        </w:rPr>
      </w:pPr>
    </w:p>
    <w:p w14:paraId="366952E1" w14:textId="77777777" w:rsidR="000B3E5E" w:rsidRPr="00825491" w:rsidRDefault="000B3E5E" w:rsidP="000B3E5E">
      <w:pPr>
        <w:keepNext/>
        <w:keepLines/>
        <w:spacing w:before="40" w:after="0"/>
        <w:outlineLvl w:val="3"/>
        <w:rPr>
          <w:rFonts w:eastAsia="MS Gothic" w:cs="Calibri"/>
          <w:b/>
          <w:iCs/>
          <w:sz w:val="26"/>
        </w:rPr>
      </w:pPr>
      <w:r w:rsidRPr="00825491">
        <w:rPr>
          <w:rFonts w:eastAsia="MS Gothic" w:cs="Calibri"/>
          <w:b/>
          <w:iCs/>
          <w:sz w:val="26"/>
        </w:rPr>
        <w:t xml:space="preserve">Iran </w:t>
      </w:r>
      <w:proofErr w:type="spellStart"/>
      <w:r w:rsidRPr="00825491">
        <w:rPr>
          <w:rFonts w:eastAsia="MS Gothic" w:cs="Calibri"/>
          <w:b/>
          <w:iCs/>
          <w:sz w:val="26"/>
        </w:rPr>
        <w:t>Prolif</w:t>
      </w:r>
      <w:proofErr w:type="spellEnd"/>
      <w:r w:rsidRPr="00825491">
        <w:rPr>
          <w:rFonts w:eastAsia="MS Gothic" w:cs="Calibri"/>
          <w:b/>
          <w:iCs/>
          <w:sz w:val="26"/>
        </w:rPr>
        <w:t xml:space="preserve"> cascades undermine deterrence and cause nuclear war – this is predictive of what a multi-nuclear Middle East would look like</w:t>
      </w:r>
    </w:p>
    <w:p w14:paraId="019D57FC" w14:textId="77777777" w:rsidR="000B3E5E" w:rsidRPr="00825491" w:rsidRDefault="000B3E5E" w:rsidP="000B3E5E">
      <w:pPr>
        <w:rPr>
          <w:rFonts w:eastAsia="Cambria"/>
        </w:rPr>
      </w:pPr>
      <w:r w:rsidRPr="00825491">
        <w:rPr>
          <w:rFonts w:eastAsia="Cambria"/>
          <w:b/>
          <w:bCs/>
          <w:sz w:val="26"/>
        </w:rPr>
        <w:t>Krepinevich 13</w:t>
      </w:r>
      <w:r w:rsidRPr="00825491">
        <w:rPr>
          <w:rFonts w:eastAsia="Cambria"/>
        </w:rPr>
        <w:t xml:space="preserve"> – [(Dr. Andrew F, the President of the Center for Strategic and Budgetary Assessments) “Critical Mass: Nuclear Proliferation in the Middle East,” 2013, https://csbaonline.org/uploads/documents/Nuclear-Proliferation-in-the-Middle-East.pdf] TDI</w:t>
      </w:r>
    </w:p>
    <w:p w14:paraId="0C4514A6" w14:textId="77777777" w:rsidR="000B3E5E" w:rsidRPr="00825491" w:rsidRDefault="000B3E5E" w:rsidP="000B3E5E">
      <w:pPr>
        <w:rPr>
          <w:rFonts w:eastAsia="Cambria"/>
        </w:rPr>
      </w:pPr>
      <w:r w:rsidRPr="00825491">
        <w:rPr>
          <w:rFonts w:eastAsia="Cambria"/>
        </w:rPr>
        <w:t xml:space="preserve">As more countries over time develop nuclear capabilities and build up their nuclear arsenals, </w:t>
      </w:r>
      <w:r w:rsidRPr="00825491">
        <w:rPr>
          <w:rFonts w:eastAsia="Cambria"/>
          <w:u w:val="single"/>
        </w:rPr>
        <w:t xml:space="preserve">the </w:t>
      </w:r>
      <w:r w:rsidRPr="00825491">
        <w:rPr>
          <w:rFonts w:eastAsia="Cambria"/>
          <w:highlight w:val="green"/>
          <w:u w:val="single"/>
        </w:rPr>
        <w:t>competition will evolve</w:t>
      </w:r>
      <w:r w:rsidRPr="00825491">
        <w:rPr>
          <w:rFonts w:eastAsia="Cambria"/>
          <w:u w:val="single"/>
        </w:rPr>
        <w:t xml:space="preserve"> from an </w:t>
      </w:r>
      <w:proofErr w:type="gramStart"/>
      <w:r w:rsidRPr="00825491">
        <w:rPr>
          <w:rFonts w:eastAsia="Cambria"/>
          <w:u w:val="single"/>
        </w:rPr>
        <w:t>Israeli-Iranian</w:t>
      </w:r>
      <w:proofErr w:type="gramEnd"/>
      <w:r w:rsidRPr="00825491">
        <w:rPr>
          <w:rFonts w:eastAsia="Cambria"/>
          <w:u w:val="single"/>
        </w:rPr>
        <w:t xml:space="preserve"> affair </w:t>
      </w:r>
      <w:r w:rsidRPr="00825491">
        <w:rPr>
          <w:rFonts w:eastAsia="Cambria"/>
          <w:highlight w:val="green"/>
          <w:u w:val="single"/>
        </w:rPr>
        <w:t xml:space="preserve">to a </w:t>
      </w:r>
      <w:r w:rsidRPr="00825491">
        <w:rPr>
          <w:rFonts w:eastAsia="Cambria"/>
          <w:b/>
          <w:iCs/>
          <w:highlight w:val="green"/>
          <w:u w:val="single"/>
        </w:rPr>
        <w:t>multi-state rivalry</w:t>
      </w:r>
      <w:r w:rsidRPr="00825491">
        <w:rPr>
          <w:rFonts w:eastAsia="Cambria"/>
        </w:rPr>
        <w:t xml:space="preserve">. For illustrative purposes </w:t>
      </w:r>
      <w:r w:rsidRPr="00825491">
        <w:rPr>
          <w:rFonts w:eastAsia="Cambria"/>
          <w:b/>
          <w:bCs/>
          <w:u w:val="single"/>
        </w:rPr>
        <w:t xml:space="preserve">we will </w:t>
      </w:r>
      <w:r w:rsidRPr="00825491">
        <w:rPr>
          <w:rFonts w:eastAsia="Cambria"/>
          <w:b/>
          <w:bCs/>
          <w:highlight w:val="green"/>
          <w:u w:val="single"/>
        </w:rPr>
        <w:t>assume that</w:t>
      </w:r>
      <w:r w:rsidRPr="00825491">
        <w:rPr>
          <w:rFonts w:eastAsia="Cambria"/>
          <w:b/>
          <w:bCs/>
          <w:highlight w:val="green"/>
        </w:rPr>
        <w:t xml:space="preserve"> </w:t>
      </w:r>
      <w:r w:rsidRPr="00825491">
        <w:rPr>
          <w:rFonts w:eastAsia="Cambria"/>
        </w:rPr>
        <w:t xml:space="preserve">in the 2025-2030 timeframe, </w:t>
      </w:r>
      <w:r w:rsidRPr="00825491">
        <w:rPr>
          <w:rFonts w:eastAsia="Cambria"/>
          <w:b/>
          <w:bCs/>
          <w:highlight w:val="green"/>
          <w:u w:val="single"/>
        </w:rPr>
        <w:t>Iran</w:t>
      </w:r>
      <w:r w:rsidRPr="00825491">
        <w:rPr>
          <w:rFonts w:eastAsia="Cambria"/>
          <w:highlight w:val="green"/>
        </w:rPr>
        <w:t xml:space="preserve">, </w:t>
      </w:r>
      <w:r w:rsidRPr="00825491">
        <w:rPr>
          <w:rFonts w:eastAsia="Cambria"/>
          <w:b/>
          <w:bCs/>
          <w:highlight w:val="green"/>
          <w:u w:val="single"/>
        </w:rPr>
        <w:t>Saudi Arabia</w:t>
      </w:r>
      <w:r w:rsidRPr="00825491">
        <w:rPr>
          <w:rFonts w:eastAsia="Cambria"/>
          <w:b/>
          <w:bCs/>
          <w:highlight w:val="green"/>
        </w:rPr>
        <w:t xml:space="preserve">, </w:t>
      </w:r>
      <w:r w:rsidRPr="00825491">
        <w:rPr>
          <w:rFonts w:eastAsia="Cambria"/>
          <w:b/>
          <w:bCs/>
          <w:highlight w:val="green"/>
          <w:u w:val="single"/>
        </w:rPr>
        <w:t>Turkey</w:t>
      </w:r>
      <w:r w:rsidRPr="00825491">
        <w:rPr>
          <w:rFonts w:eastAsia="Cambria"/>
          <w:b/>
          <w:bCs/>
          <w:highlight w:val="green"/>
        </w:rPr>
        <w:t xml:space="preserve">, </w:t>
      </w:r>
      <w:r w:rsidRPr="00825491">
        <w:rPr>
          <w:rFonts w:eastAsia="Cambria"/>
          <w:b/>
          <w:bCs/>
          <w:highlight w:val="green"/>
          <w:u w:val="single"/>
        </w:rPr>
        <w:t>and perhaps Egypt</w:t>
      </w:r>
      <w:r w:rsidRPr="00825491">
        <w:rPr>
          <w:rFonts w:eastAsia="Cambria"/>
          <w:highlight w:val="green"/>
        </w:rPr>
        <w:t xml:space="preserve"> </w:t>
      </w:r>
      <w:r w:rsidRPr="00825491">
        <w:rPr>
          <w:rFonts w:eastAsia="Cambria"/>
        </w:rPr>
        <w:t xml:space="preserve">and/or Iraq </w:t>
      </w:r>
      <w:r w:rsidRPr="00825491">
        <w:rPr>
          <w:rFonts w:eastAsia="Cambria"/>
          <w:b/>
          <w:bCs/>
          <w:highlight w:val="green"/>
          <w:u w:val="single"/>
        </w:rPr>
        <w:t>have nuclear arsenals</w:t>
      </w:r>
      <w:r w:rsidRPr="00825491">
        <w:rPr>
          <w:rFonts w:eastAsia="Cambria"/>
          <w:highlight w:val="green"/>
        </w:rPr>
        <w:t xml:space="preserve"> </w:t>
      </w:r>
      <w:r w:rsidRPr="00825491">
        <w:rPr>
          <w:rFonts w:eastAsia="Cambria"/>
        </w:rPr>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5135DD53" w14:textId="77777777" w:rsidR="000B3E5E" w:rsidRPr="00825491" w:rsidRDefault="000B3E5E" w:rsidP="000B3E5E">
      <w:pPr>
        <w:rPr>
          <w:rFonts w:eastAsia="Cambria"/>
        </w:rPr>
      </w:pPr>
      <w:r w:rsidRPr="00825491">
        <w:rPr>
          <w:rFonts w:eastAsia="Cambria"/>
        </w:rPr>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825491">
        <w:rPr>
          <w:rFonts w:eastAsia="Cambria"/>
          <w:b/>
          <w:bCs/>
          <w:u w:val="single"/>
        </w:rPr>
        <w:t xml:space="preserve">many </w:t>
      </w:r>
      <w:r w:rsidRPr="00825491">
        <w:rPr>
          <w:rFonts w:eastAsia="Cambria"/>
          <w:b/>
          <w:iCs/>
          <w:highlight w:val="green"/>
          <w:u w:val="single"/>
        </w:rPr>
        <w:t>Cold War-era metrics</w:t>
      </w:r>
      <w:r w:rsidRPr="00825491">
        <w:rPr>
          <w:rFonts w:eastAsia="Cambria"/>
          <w:u w:val="single"/>
        </w:rPr>
        <w:t xml:space="preserve"> </w:t>
      </w:r>
      <w:r w:rsidRPr="00825491">
        <w:rPr>
          <w:rFonts w:eastAsia="Cambria"/>
          <w:b/>
          <w:bCs/>
          <w:u w:val="single"/>
        </w:rPr>
        <w:t xml:space="preserve">for assessing the competition and gauging where it might be headed </w:t>
      </w:r>
      <w:r w:rsidRPr="00825491">
        <w:rPr>
          <w:rFonts w:eastAsia="Cambria"/>
          <w:b/>
          <w:iCs/>
          <w:u w:val="single"/>
        </w:rPr>
        <w:t>appear to be of little utility</w:t>
      </w:r>
      <w:r w:rsidRPr="00825491">
        <w:rPr>
          <w:rFonts w:eastAsia="Cambria"/>
        </w:rPr>
        <w:t xml:space="preserve">; in fact, </w:t>
      </w:r>
      <w:r w:rsidRPr="00825491">
        <w:rPr>
          <w:rFonts w:eastAsia="Cambria"/>
          <w:b/>
          <w:bCs/>
          <w:u w:val="single"/>
        </w:rPr>
        <w:t xml:space="preserve">they may </w:t>
      </w:r>
      <w:proofErr w:type="gramStart"/>
      <w:r w:rsidRPr="00825491">
        <w:rPr>
          <w:rFonts w:eastAsia="Cambria"/>
          <w:b/>
          <w:bCs/>
          <w:u w:val="single"/>
        </w:rPr>
        <w:t xml:space="preserve">actually </w:t>
      </w:r>
      <w:r w:rsidRPr="00825491">
        <w:rPr>
          <w:rFonts w:eastAsia="Cambria"/>
          <w:b/>
          <w:bCs/>
          <w:highlight w:val="green"/>
          <w:u w:val="single"/>
        </w:rPr>
        <w:t>prove</w:t>
      </w:r>
      <w:proofErr w:type="gramEnd"/>
      <w:r w:rsidRPr="00825491">
        <w:rPr>
          <w:rFonts w:eastAsia="Cambria"/>
          <w:b/>
          <w:bCs/>
          <w:highlight w:val="green"/>
          <w:u w:val="single"/>
        </w:rPr>
        <w:t xml:space="preserve"> misleading and dangerous</w:t>
      </w:r>
      <w:r w:rsidRPr="00825491">
        <w:rPr>
          <w:rFonts w:eastAsia="Cambria"/>
        </w:rPr>
        <w:t xml:space="preserve">. The same can be said of those looking to apply Cold War-era arms control metrics as a way of keeping the peace in general and avoiding nuclear </w:t>
      </w:r>
      <w:proofErr w:type="gramStart"/>
      <w:r w:rsidRPr="00825491">
        <w:rPr>
          <w:rFonts w:eastAsia="Cambria"/>
        </w:rPr>
        <w:t>use in particular</w:t>
      </w:r>
      <w:proofErr w:type="gramEnd"/>
      <w:r w:rsidRPr="00825491">
        <w:rPr>
          <w:rFonts w:eastAsia="Cambria"/>
        </w:rPr>
        <w:t xml:space="preserve">. </w:t>
      </w:r>
    </w:p>
    <w:p w14:paraId="1A78A743" w14:textId="77777777" w:rsidR="000B3E5E" w:rsidRPr="00825491" w:rsidRDefault="000B3E5E" w:rsidP="000B3E5E">
      <w:pPr>
        <w:rPr>
          <w:rFonts w:eastAsia="Cambria"/>
        </w:rPr>
      </w:pPr>
      <w:r w:rsidRPr="00825491">
        <w:rPr>
          <w:rFonts w:eastAsia="Cambria"/>
          <w:b/>
          <w:bCs/>
          <w:u w:val="single"/>
        </w:rPr>
        <w:t>During the Cold War</w:t>
      </w:r>
      <w:r w:rsidRPr="00825491">
        <w:rPr>
          <w:rFonts w:eastAsia="Cambria"/>
          <w:b/>
          <w:bCs/>
        </w:rPr>
        <w:t xml:space="preserve">, </w:t>
      </w:r>
      <w:r w:rsidRPr="00825491">
        <w:rPr>
          <w:rFonts w:eastAsia="Cambria"/>
          <w:b/>
          <w:bCs/>
          <w:u w:val="single"/>
        </w:rPr>
        <w:t>many nuclear strategists came to view nuclear parity</w:t>
      </w:r>
      <w:r w:rsidRPr="00825491">
        <w:rPr>
          <w:rFonts w:eastAsia="Cambria"/>
          <w:b/>
          <w:bCs/>
        </w:rPr>
        <w:t xml:space="preserve"> </w:t>
      </w:r>
      <w:r w:rsidRPr="00825491">
        <w:rPr>
          <w:rFonts w:eastAsia="Cambria"/>
        </w:rPr>
        <w:t xml:space="preserve">(the possession of roughly equivalent arsenals capable of inflicting roughly equivalent levels of destruction) </w:t>
      </w:r>
      <w:r w:rsidRPr="00825491">
        <w:rPr>
          <w:rFonts w:eastAsia="Cambria"/>
          <w:b/>
          <w:bCs/>
          <w:u w:val="single"/>
        </w:rPr>
        <w:t>between the United States and the Soviet Union as stabilizing</w:t>
      </w:r>
      <w:r w:rsidRPr="00825491">
        <w:rPr>
          <w:rFonts w:eastAsia="Cambria"/>
        </w:rPr>
        <w:t xml:space="preserve">. The perception of these strategists is that the rough equivalence contributed to the tradition of non-use of nuclear </w:t>
      </w:r>
      <w:proofErr w:type="gramStart"/>
      <w:r w:rsidRPr="00825491">
        <w:rPr>
          <w:rFonts w:eastAsia="Cambria"/>
        </w:rPr>
        <w:t>weapons, and</w:t>
      </w:r>
      <w:proofErr w:type="gramEnd"/>
      <w:r w:rsidRPr="00825491">
        <w:rPr>
          <w:rFonts w:eastAsia="Cambria"/>
        </w:rPr>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w:t>
      </w:r>
      <w:proofErr w:type="gramStart"/>
      <w:r w:rsidRPr="00825491">
        <w:rPr>
          <w:rFonts w:eastAsia="Cambria"/>
        </w:rPr>
        <w:t>so as to</w:t>
      </w:r>
      <w:proofErr w:type="gramEnd"/>
      <w:r w:rsidRPr="00825491">
        <w:rPr>
          <w:rFonts w:eastAsia="Cambria"/>
        </w:rPr>
        <w:t xml:space="preserve">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21B578ED" w14:textId="77777777" w:rsidR="000B3E5E" w:rsidRPr="00825491" w:rsidRDefault="000B3E5E" w:rsidP="000B3E5E">
      <w:pPr>
        <w:rPr>
          <w:rFonts w:eastAsia="Cambria"/>
          <w:b/>
          <w:bCs/>
        </w:rPr>
      </w:pPr>
      <w:r w:rsidRPr="00825491">
        <w:rPr>
          <w:rFonts w:eastAsia="Cambria"/>
          <w:b/>
          <w:bCs/>
          <w:u w:val="single"/>
        </w:rPr>
        <w:t>In a Middle Eastern “n-player” competition</w:t>
      </w:r>
      <w:r w:rsidRPr="00825491">
        <w:rPr>
          <w:rFonts w:eastAsia="Cambria"/>
          <w:b/>
          <w:bCs/>
        </w:rPr>
        <w:t xml:space="preserve">, </w:t>
      </w:r>
      <w:r w:rsidRPr="00825491">
        <w:rPr>
          <w:rFonts w:eastAsia="Cambria"/>
          <w:b/>
          <w:bCs/>
          <w:u w:val="single"/>
        </w:rPr>
        <w:t xml:space="preserve">all nuclear powers would be </w:t>
      </w:r>
      <w:r w:rsidRPr="00825491">
        <w:rPr>
          <w:rFonts w:eastAsia="Cambria"/>
          <w:b/>
          <w:iCs/>
          <w:u w:val="single"/>
        </w:rPr>
        <w:t>challenged to establish an “assured destruction” capability</w:t>
      </w:r>
      <w:r w:rsidRPr="00825491">
        <w:rPr>
          <w:rFonts w:eastAsia="Cambria"/>
          <w:u w:val="single"/>
        </w:rPr>
        <w:t xml:space="preserve"> </w:t>
      </w:r>
      <w:r w:rsidRPr="00825491">
        <w:rPr>
          <w:rFonts w:eastAsia="Cambria"/>
          <w:b/>
          <w:bCs/>
          <w:u w:val="single"/>
        </w:rPr>
        <w:t>against all the other regional nuclear powers</w:t>
      </w:r>
      <w:r w:rsidRPr="00825491">
        <w:rPr>
          <w:rFonts w:eastAsia="Cambria"/>
        </w:rPr>
        <w:t xml:space="preserve">, another Cold War desideratum, </w:t>
      </w:r>
      <w:r w:rsidRPr="00825491">
        <w:rPr>
          <w:rFonts w:eastAsia="Cambria"/>
          <w:b/>
          <w:bCs/>
          <w:u w:val="single"/>
        </w:rPr>
        <w:t>given their relatively modest economies</w:t>
      </w:r>
      <w:r w:rsidRPr="00825491">
        <w:rPr>
          <w:rFonts w:eastAsia="Cambria"/>
          <w:b/>
          <w:bCs/>
        </w:rPr>
        <w:t xml:space="preserve">. </w:t>
      </w:r>
      <w:r w:rsidRPr="00825491">
        <w:rPr>
          <w:rFonts w:eastAsia="Cambria"/>
          <w:b/>
          <w:bCs/>
          <w:u w:val="single"/>
        </w:rPr>
        <w:t xml:space="preserve">An “assured destruction” capability in </w:t>
      </w:r>
      <w:r w:rsidRPr="00825491">
        <w:rPr>
          <w:rFonts w:eastAsia="Cambria"/>
          <w:b/>
          <w:bCs/>
          <w:highlight w:val="green"/>
          <w:u w:val="single"/>
        </w:rPr>
        <w:t xml:space="preserve">an n-state competition would require that each state have weapons sufficient to survive an initial attack by all potential rivals and still be able to devastate </w:t>
      </w:r>
      <w:r w:rsidRPr="00825491">
        <w:rPr>
          <w:rFonts w:eastAsia="Cambria"/>
          <w:b/>
          <w:bCs/>
          <w:u w:val="single"/>
        </w:rPr>
        <w:t xml:space="preserve">the countries of all </w:t>
      </w:r>
      <w:r w:rsidRPr="00825491">
        <w:rPr>
          <w:rFonts w:eastAsia="Cambria"/>
          <w:b/>
          <w:bCs/>
          <w:highlight w:val="green"/>
          <w:u w:val="single"/>
        </w:rPr>
        <w:t>attackers</w:t>
      </w:r>
      <w:r w:rsidRPr="00825491">
        <w:rPr>
          <w:rFonts w:eastAsia="Cambria"/>
        </w:rPr>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w:t>
      </w:r>
      <w:proofErr w:type="gramStart"/>
      <w:r w:rsidRPr="00825491">
        <w:rPr>
          <w:rFonts w:eastAsia="Cambria"/>
        </w:rPr>
        <w:t>command and control</w:t>
      </w:r>
      <w:proofErr w:type="gramEnd"/>
      <w:r w:rsidRPr="00825491">
        <w:rPr>
          <w:rFonts w:eastAsia="Cambria"/>
        </w:rPr>
        <w:t xml:space="preserve"> systems survive the attack sufficiently intact to execute a retaliatory strike? </w:t>
      </w:r>
      <w:r w:rsidRPr="00825491">
        <w:rPr>
          <w:rFonts w:eastAsia="Cambria"/>
          <w:b/>
          <w:bCs/>
          <w:u w:val="single"/>
        </w:rPr>
        <w:t>A decapitation strike could preclude an “assured destruction” retaliatory strike even if sufficient weapons survive to execute one</w:t>
      </w:r>
      <w:r w:rsidRPr="00825491">
        <w:rPr>
          <w:rFonts w:eastAsia="Cambria"/>
          <w:b/>
          <w:bCs/>
        </w:rPr>
        <w:t xml:space="preserve">. </w:t>
      </w:r>
    </w:p>
    <w:p w14:paraId="49ECEFCB" w14:textId="77777777" w:rsidR="000B3E5E" w:rsidRPr="00825491" w:rsidRDefault="000B3E5E" w:rsidP="000B3E5E">
      <w:pPr>
        <w:rPr>
          <w:rFonts w:eastAsia="Cambria"/>
          <w:b/>
          <w:bCs/>
        </w:rPr>
      </w:pPr>
      <w:r w:rsidRPr="00825491">
        <w:rPr>
          <w:rFonts w:eastAsia="Cambria"/>
          <w:b/>
          <w:bCs/>
          <w:highlight w:val="green"/>
          <w:u w:val="single"/>
        </w:rPr>
        <w:t>This</w:t>
      </w:r>
      <w:r w:rsidRPr="00825491">
        <w:rPr>
          <w:rFonts w:eastAsia="Cambria"/>
          <w:b/>
          <w:bCs/>
          <w:highlight w:val="green"/>
        </w:rPr>
        <w:t>,</w:t>
      </w:r>
      <w:r w:rsidRPr="00825491">
        <w:rPr>
          <w:rFonts w:eastAsia="Cambria"/>
          <w:b/>
          <w:bCs/>
        </w:rPr>
        <w:t xml:space="preserve"> </w:t>
      </w:r>
      <w:r w:rsidRPr="00825491">
        <w:rPr>
          <w:rFonts w:eastAsia="Cambria"/>
          <w:b/>
          <w:bCs/>
          <w:u w:val="single"/>
        </w:rPr>
        <w:t>in turn</w:t>
      </w:r>
      <w:r w:rsidRPr="00825491">
        <w:rPr>
          <w:rFonts w:eastAsia="Cambria"/>
          <w:b/>
          <w:bCs/>
        </w:rPr>
        <w:t xml:space="preserve">, </w:t>
      </w:r>
      <w:r w:rsidRPr="00825491">
        <w:rPr>
          <w:rFonts w:eastAsia="Cambria"/>
          <w:b/>
          <w:iCs/>
          <w:highlight w:val="green"/>
          <w:u w:val="single"/>
        </w:rPr>
        <w:t>raises the possibility of a “catalytic” war</w:t>
      </w:r>
      <w:r w:rsidRPr="00825491">
        <w:rPr>
          <w:rFonts w:eastAsia="Cambria"/>
          <w:b/>
          <w:bCs/>
        </w:rPr>
        <w:t>—</w:t>
      </w:r>
      <w:r w:rsidRPr="00825491">
        <w:rPr>
          <w:rFonts w:eastAsia="Cambria"/>
          <w:b/>
          <w:bCs/>
          <w:u w:val="single"/>
        </w:rPr>
        <w:t xml:space="preserve">one that is </w:t>
      </w:r>
      <w:r w:rsidRPr="00825491">
        <w:rPr>
          <w:rFonts w:eastAsia="Cambria"/>
          <w:b/>
          <w:bCs/>
          <w:highlight w:val="green"/>
          <w:u w:val="single"/>
        </w:rPr>
        <w:t>initiated</w:t>
      </w:r>
      <w:r w:rsidRPr="00825491">
        <w:rPr>
          <w:rFonts w:eastAsia="Cambria"/>
          <w:b/>
          <w:bCs/>
          <w:u w:val="single"/>
        </w:rPr>
        <w:t xml:space="preserve"> between two states </w:t>
      </w:r>
      <w:r w:rsidRPr="00825491">
        <w:rPr>
          <w:rFonts w:eastAsia="Cambria"/>
          <w:b/>
          <w:bCs/>
          <w:highlight w:val="green"/>
          <w:u w:val="single"/>
        </w:rPr>
        <w:t>by a third party</w:t>
      </w:r>
      <w:r w:rsidRPr="00825491">
        <w:rPr>
          <w:rFonts w:eastAsia="Cambria"/>
          <w:b/>
          <w:bCs/>
          <w:highlight w:val="green"/>
        </w:rPr>
        <w:t>.</w:t>
      </w:r>
      <w:r w:rsidRPr="00825491">
        <w:rPr>
          <w:rFonts w:eastAsia="Cambria"/>
          <w:b/>
          <w:bCs/>
        </w:rPr>
        <w:t xml:space="preserve"> </w:t>
      </w:r>
      <w:r w:rsidRPr="00825491">
        <w:rPr>
          <w:rFonts w:eastAsia="Cambria"/>
          <w:b/>
          <w:bCs/>
          <w:u w:val="single"/>
        </w:rPr>
        <w:t>Given a proliferated Middle East as described above</w:t>
      </w:r>
      <w:r w:rsidRPr="00825491">
        <w:rPr>
          <w:rFonts w:eastAsia="Cambria"/>
          <w:b/>
          <w:bCs/>
        </w:rPr>
        <w:t xml:space="preserve">, </w:t>
      </w:r>
      <w:r w:rsidRPr="00825491">
        <w:rPr>
          <w:rFonts w:eastAsia="Cambria"/>
          <w:b/>
          <w:bCs/>
          <w:u w:val="single"/>
        </w:rPr>
        <w:t xml:space="preserve">the chances that </w:t>
      </w:r>
      <w:r w:rsidRPr="00825491">
        <w:rPr>
          <w:rFonts w:eastAsia="Cambria"/>
          <w:b/>
          <w:bCs/>
          <w:highlight w:val="green"/>
          <w:u w:val="single"/>
        </w:rPr>
        <w:t>a regime would incorrectly attribute the source of an attack</w:t>
      </w:r>
      <w:r w:rsidRPr="00825491">
        <w:rPr>
          <w:rFonts w:eastAsia="Cambria"/>
          <w:b/>
          <w:bCs/>
          <w:u w:val="single"/>
        </w:rPr>
        <w:t xml:space="preserve"> cannot be easily dismissed</w:t>
      </w:r>
      <w:r w:rsidRPr="00825491">
        <w:rPr>
          <w:rFonts w:eastAsia="Cambria"/>
          <w:b/>
          <w:bCs/>
        </w:rPr>
        <w:t xml:space="preserve">. </w:t>
      </w:r>
      <w:r w:rsidRPr="00825491">
        <w:rPr>
          <w:rFonts w:eastAsia="Cambria"/>
          <w:b/>
          <w:bCs/>
          <w:u w:val="single"/>
        </w:rPr>
        <w:t xml:space="preserve">To the extent </w:t>
      </w:r>
      <w:r w:rsidRPr="00825491">
        <w:rPr>
          <w:rFonts w:eastAsia="Cambria"/>
          <w:b/>
          <w:iCs/>
          <w:highlight w:val="green"/>
          <w:u w:val="single"/>
        </w:rPr>
        <w:t>cyber weapons</w:t>
      </w:r>
      <w:r w:rsidRPr="00825491">
        <w:rPr>
          <w:rFonts w:eastAsia="Cambria"/>
          <w:b/>
          <w:iCs/>
          <w:u w:val="single"/>
        </w:rPr>
        <w:t xml:space="preserve"> can </w:t>
      </w:r>
      <w:r w:rsidRPr="00825491">
        <w:rPr>
          <w:rFonts w:eastAsia="Cambria"/>
          <w:b/>
          <w:iCs/>
          <w:highlight w:val="green"/>
          <w:u w:val="single"/>
        </w:rPr>
        <w:t>introduce false information</w:t>
      </w:r>
      <w:r w:rsidRPr="00825491">
        <w:rPr>
          <w:rFonts w:eastAsia="Cambria"/>
          <w:highlight w:val="green"/>
          <w:u w:val="single"/>
        </w:rPr>
        <w:t xml:space="preserve"> </w:t>
      </w:r>
      <w:r w:rsidRPr="00825491">
        <w:rPr>
          <w:rFonts w:eastAsia="Cambria"/>
          <w:b/>
          <w:bCs/>
          <w:u w:val="single"/>
        </w:rPr>
        <w:t>into a state’s decision-making process</w:t>
      </w:r>
      <w:r w:rsidRPr="00825491">
        <w:rPr>
          <w:rFonts w:eastAsia="Cambria"/>
          <w:b/>
          <w:bCs/>
        </w:rPr>
        <w:t xml:space="preserve">, </w:t>
      </w:r>
      <w:r w:rsidRPr="00825491">
        <w:rPr>
          <w:rFonts w:eastAsia="Cambria"/>
          <w:b/>
          <w:bCs/>
          <w:u w:val="single"/>
        </w:rPr>
        <w:t>the risks of catalytic war only increase</w:t>
      </w:r>
      <w:r w:rsidRPr="00825491">
        <w:rPr>
          <w:rFonts w:eastAsia="Cambria"/>
          <w:b/>
          <w:bCs/>
        </w:rPr>
        <w:t xml:space="preserve">. </w:t>
      </w:r>
    </w:p>
    <w:p w14:paraId="21B81477" w14:textId="77777777" w:rsidR="000B3E5E" w:rsidRPr="00825491" w:rsidRDefault="000B3E5E" w:rsidP="000B3E5E">
      <w:pPr>
        <w:rPr>
          <w:rFonts w:eastAsia="Cambria"/>
        </w:rPr>
      </w:pPr>
      <w:r w:rsidRPr="00825491">
        <w:rPr>
          <w:rFonts w:eastAsia="Cambria"/>
        </w:rPr>
        <w:t xml:space="preserve">Further complicating matters, </w:t>
      </w:r>
      <w:r w:rsidRPr="00825491">
        <w:rPr>
          <w:rFonts w:eastAsia="Cambria"/>
          <w:b/>
          <w:bCs/>
          <w:highlight w:val="green"/>
          <w:u w:val="single"/>
        </w:rPr>
        <w:t>the early warning requiremen</w:t>
      </w:r>
      <w:r w:rsidRPr="00825491">
        <w:rPr>
          <w:rFonts w:eastAsia="Cambria"/>
          <w:b/>
          <w:bCs/>
          <w:u w:val="single"/>
        </w:rPr>
        <w:t>t following a proliferation cascade could be multidirectional</w:t>
      </w:r>
      <w:r w:rsidRPr="00825491">
        <w:rPr>
          <w:rFonts w:eastAsia="Cambria"/>
          <w:b/>
          <w:bCs/>
        </w:rPr>
        <w:t xml:space="preserve">, </w:t>
      </w:r>
      <w:r w:rsidRPr="00825491">
        <w:rPr>
          <w:rFonts w:eastAsia="Cambria"/>
          <w:b/>
          <w:bCs/>
          <w:u w:val="single"/>
        </w:rPr>
        <w:t xml:space="preserve">and at some </w:t>
      </w:r>
      <w:proofErr w:type="gramStart"/>
      <w:r w:rsidRPr="00825491">
        <w:rPr>
          <w:rFonts w:eastAsia="Cambria"/>
          <w:b/>
          <w:bCs/>
          <w:u w:val="single"/>
        </w:rPr>
        <w:t>point</w:t>
      </w:r>
      <w:proofErr w:type="gramEnd"/>
      <w:r w:rsidRPr="00825491">
        <w:rPr>
          <w:rFonts w:eastAsia="Cambria"/>
          <w:b/>
          <w:bCs/>
          <w:u w:val="single"/>
        </w:rPr>
        <w:t xml:space="preserve"> perhaps 360 degrees</w:t>
      </w:r>
      <w:r w:rsidRPr="00825491">
        <w:rPr>
          <w:rFonts w:eastAsia="Cambria"/>
        </w:rPr>
        <w:t xml:space="preserve">, especially if nuclear rivals begin deploying a portion of their nuclear forces at sea. </w:t>
      </w:r>
      <w:r w:rsidRPr="00825491">
        <w:rPr>
          <w:rFonts w:eastAsia="Cambria"/>
          <w:b/>
          <w:bCs/>
          <w:u w:val="single"/>
        </w:rPr>
        <w:t xml:space="preserve">Early warning requirements </w:t>
      </w:r>
      <w:r w:rsidRPr="00825491">
        <w:rPr>
          <w:rFonts w:eastAsia="Cambria"/>
          <w:b/>
          <w:bCs/>
          <w:highlight w:val="green"/>
          <w:u w:val="single"/>
        </w:rPr>
        <w:t>would be stressed</w:t>
      </w:r>
      <w:r w:rsidRPr="00825491">
        <w:rPr>
          <w:rFonts w:eastAsia="Cambria"/>
          <w:b/>
          <w:bCs/>
          <w:u w:val="single"/>
        </w:rPr>
        <w:t xml:space="preserve"> even further</w:t>
      </w:r>
      <w:r w:rsidRPr="00825491">
        <w:rPr>
          <w:rFonts w:eastAsia="Cambria"/>
          <w:b/>
          <w:bCs/>
        </w:rPr>
        <w:t xml:space="preserve"> </w:t>
      </w:r>
      <w:r w:rsidRPr="00825491">
        <w:rPr>
          <w:rFonts w:eastAsia="Cambria"/>
        </w:rPr>
        <w:t xml:space="preserve">(and the costs of such a system increase correspondingly) </w:t>
      </w:r>
      <w:r w:rsidRPr="00825491">
        <w:rPr>
          <w:rFonts w:eastAsia="Cambria"/>
          <w:b/>
          <w:bCs/>
          <w:u w:val="single"/>
        </w:rPr>
        <w:t>if a neighboring state</w:t>
      </w:r>
      <w:r w:rsidRPr="00825491">
        <w:rPr>
          <w:rFonts w:eastAsia="Cambria"/>
          <w:b/>
          <w:bCs/>
        </w:rPr>
        <w:t xml:space="preserve"> </w:t>
      </w:r>
      <w:r w:rsidRPr="00825491">
        <w:rPr>
          <w:rFonts w:eastAsia="Cambria"/>
        </w:rPr>
        <w:t xml:space="preserve">(e.g., Iran in the case of Turkey or Iraq; Turkey in the case of Israel; etc.) </w:t>
      </w:r>
      <w:r w:rsidRPr="00825491">
        <w:rPr>
          <w:rFonts w:eastAsia="Cambria"/>
          <w:b/>
          <w:bCs/>
          <w:u w:val="single"/>
        </w:rPr>
        <w:t>were to acquire nuclear weapons</w:t>
      </w:r>
      <w:r w:rsidRPr="00825491">
        <w:rPr>
          <w:rFonts w:eastAsia="Cambria"/>
        </w:rPr>
        <w:t xml:space="preserve">. In this case warning times would be even more compressed than in an </w:t>
      </w:r>
      <w:proofErr w:type="gramStart"/>
      <w:r w:rsidRPr="00825491">
        <w:rPr>
          <w:rFonts w:eastAsia="Cambria"/>
        </w:rPr>
        <w:t>Israeli-Iranian</w:t>
      </w:r>
      <w:proofErr w:type="gramEnd"/>
      <w:r w:rsidRPr="00825491">
        <w:rPr>
          <w:rFonts w:eastAsia="Cambria"/>
        </w:rPr>
        <w:t xml:space="preserve"> competition. Owing to its proximity to Iran, </w:t>
      </w:r>
      <w:r w:rsidRPr="00825491">
        <w:rPr>
          <w:rFonts w:eastAsia="Cambria"/>
          <w:b/>
          <w:bCs/>
          <w:highlight w:val="green"/>
          <w:u w:val="single"/>
        </w:rPr>
        <w:t>Saudi Arabia</w:t>
      </w:r>
      <w:r w:rsidRPr="00825491">
        <w:rPr>
          <w:rFonts w:eastAsia="Cambria"/>
        </w:rPr>
        <w:t xml:space="preserve">, for example, </w:t>
      </w:r>
      <w:r w:rsidRPr="00825491">
        <w:rPr>
          <w:rFonts w:eastAsia="Cambria"/>
          <w:b/>
          <w:bCs/>
          <w:highlight w:val="green"/>
          <w:u w:val="single"/>
        </w:rPr>
        <w:t xml:space="preserve">could have less than five minutes to react to an Iranian ballistic missile attack </w:t>
      </w:r>
      <w:r w:rsidRPr="00825491">
        <w:rPr>
          <w:rFonts w:eastAsia="Cambria"/>
          <w:b/>
          <w:bCs/>
          <w:u w:val="single"/>
        </w:rPr>
        <w:t>no matter how advanced its early warning and command and control systems are</w:t>
      </w:r>
      <w:r w:rsidRPr="00825491">
        <w:rPr>
          <w:rFonts w:eastAsia="Cambria"/>
          <w:b/>
          <w:bCs/>
        </w:rPr>
        <w:t xml:space="preserve">. </w:t>
      </w:r>
    </w:p>
    <w:p w14:paraId="2DF5EB47" w14:textId="2593993A" w:rsidR="000B3E5E" w:rsidRDefault="000B3E5E" w:rsidP="000B3E5E">
      <w:pPr>
        <w:rPr>
          <w:rFonts w:eastAsia="Cambria"/>
        </w:rPr>
      </w:pPr>
      <w:r w:rsidRPr="00825491">
        <w:rPr>
          <w:rFonts w:eastAsia="Cambria"/>
        </w:rPr>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825491">
        <w:rPr>
          <w:rFonts w:eastAsia="Cambria"/>
          <w:b/>
          <w:bCs/>
          <w:highlight w:val="green"/>
          <w:u w:val="single"/>
        </w:rPr>
        <w:t>States</w:t>
      </w:r>
      <w:r w:rsidRPr="00825491">
        <w:rPr>
          <w:rFonts w:eastAsia="Cambria"/>
          <w:b/>
          <w:bCs/>
          <w:u w:val="single"/>
        </w:rPr>
        <w:t xml:space="preserve"> might be tempted to </w:t>
      </w:r>
      <w:r w:rsidRPr="00825491">
        <w:rPr>
          <w:rFonts w:eastAsia="Cambria"/>
          <w:b/>
          <w:bCs/>
          <w:highlight w:val="green"/>
          <w:u w:val="single"/>
        </w:rPr>
        <w:t>adopt a launch-on-warning posture</w:t>
      </w:r>
      <w:r w:rsidRPr="00825491">
        <w:rPr>
          <w:rFonts w:eastAsia="Cambria"/>
        </w:rPr>
        <w:t xml:space="preserve">, but this requires both early warning and a highly responsive command and control system. Should a state determine that it will not be able to launch-on-warning and instead attempt to “ride-out” a nuclear first strike and retaliate, it would still need its </w:t>
      </w:r>
      <w:proofErr w:type="gramStart"/>
      <w:r w:rsidRPr="00825491">
        <w:rPr>
          <w:rFonts w:eastAsia="Cambria"/>
        </w:rPr>
        <w:t>command and control</w:t>
      </w:r>
      <w:proofErr w:type="gramEnd"/>
      <w:r w:rsidRPr="00825491">
        <w:rPr>
          <w:rFonts w:eastAsia="Cambria"/>
        </w:rPr>
        <w:t xml:space="preserve"> system to function effectively in the wake of the nuclear attack. </w:t>
      </w:r>
      <w:r w:rsidRPr="00825491">
        <w:rPr>
          <w:rFonts w:eastAsia="Cambria"/>
          <w:b/>
          <w:bCs/>
          <w:u w:val="single"/>
        </w:rPr>
        <w:t>Absent a highly resilient command and control system</w:t>
      </w:r>
      <w:r w:rsidRPr="00825491">
        <w:rPr>
          <w:rFonts w:eastAsia="Cambria"/>
          <w:b/>
          <w:bCs/>
        </w:rPr>
        <w:t xml:space="preserve">, </w:t>
      </w:r>
      <w:r w:rsidRPr="00825491">
        <w:rPr>
          <w:rFonts w:eastAsia="Cambria"/>
          <w:highlight w:val="green"/>
          <w:u w:val="single"/>
        </w:rPr>
        <w:t>a state’s ability to launch a retaliatory</w:t>
      </w:r>
      <w:r w:rsidRPr="00825491">
        <w:rPr>
          <w:rFonts w:eastAsia="Cambria"/>
          <w:b/>
          <w:bCs/>
          <w:u w:val="single"/>
        </w:rPr>
        <w:t xml:space="preserve"> nuclear </w:t>
      </w:r>
      <w:r w:rsidRPr="00825491">
        <w:rPr>
          <w:rFonts w:eastAsia="Cambria"/>
          <w:b/>
          <w:bCs/>
          <w:highlight w:val="green"/>
          <w:u w:val="single"/>
        </w:rPr>
        <w:t xml:space="preserve">strike </w:t>
      </w:r>
      <w:r w:rsidRPr="00825491">
        <w:rPr>
          <w:rFonts w:eastAsia="Cambria"/>
          <w:b/>
          <w:iCs/>
          <w:highlight w:val="green"/>
          <w:u w:val="single"/>
        </w:rPr>
        <w:t>may require nuclear release authority to be diffused to lower-level commanders</w:t>
      </w:r>
      <w:r w:rsidRPr="00825491">
        <w:rPr>
          <w:rFonts w:eastAsia="Cambria"/>
        </w:rPr>
        <w:t xml:space="preserve">. But again, absent an effective early warning system it may not be possible to determine the attack source with confidence in a region with multiple nuclear powers. </w:t>
      </w:r>
    </w:p>
    <w:p w14:paraId="422F1826" w14:textId="77777777" w:rsidR="000B3E5E" w:rsidRPr="000B3E5E" w:rsidRDefault="000B3E5E" w:rsidP="000B3E5E">
      <w:r w:rsidRPr="000B3E5E">
        <w:t xml:space="preserve">1NC vs Orange Lutheran AZ </w:t>
      </w:r>
    </w:p>
    <w:p w14:paraId="23BE34CF" w14:textId="77777777" w:rsidR="000B3E5E" w:rsidRPr="000B3E5E" w:rsidRDefault="000B3E5E" w:rsidP="000B3E5E">
      <w:pPr>
        <w:keepNext/>
        <w:keepLines/>
        <w:pageBreakBefore/>
        <w:spacing w:before="40" w:after="0"/>
        <w:jc w:val="center"/>
        <w:outlineLvl w:val="2"/>
        <w:rPr>
          <w:rFonts w:eastAsia="MS Gothic" w:cs="Times New Roman"/>
          <w:b/>
          <w:sz w:val="32"/>
          <w:szCs w:val="24"/>
          <w:u w:val="single"/>
        </w:rPr>
      </w:pPr>
      <w:r w:rsidRPr="000B3E5E">
        <w:rPr>
          <w:rFonts w:eastAsia="MS Gothic" w:cs="Times New Roman"/>
          <w:b/>
          <w:sz w:val="32"/>
          <w:szCs w:val="24"/>
          <w:u w:val="single"/>
        </w:rPr>
        <w:t>1NC – Off</w:t>
      </w:r>
    </w:p>
    <w:p w14:paraId="52FCBC38" w14:textId="77777777" w:rsidR="000B3E5E" w:rsidRPr="000B3E5E" w:rsidRDefault="000B3E5E" w:rsidP="000B3E5E">
      <w:pPr>
        <w:keepNext/>
        <w:keepLines/>
        <w:spacing w:before="40" w:after="0"/>
        <w:outlineLvl w:val="3"/>
        <w:rPr>
          <w:rFonts w:eastAsia="MS Gothic" w:cs="Times New Roman"/>
          <w:b/>
          <w:iCs/>
          <w:sz w:val="26"/>
          <w:u w:val="single"/>
        </w:rPr>
      </w:pPr>
      <w:r w:rsidRPr="000B3E5E">
        <w:rPr>
          <w:rFonts w:eastAsia="MS Gothic" w:cs="Times New Roman"/>
          <w:b/>
          <w:iCs/>
          <w:sz w:val="26"/>
        </w:rPr>
        <w:t xml:space="preserve">Climate change makes water shortages inevitable – that causes </w:t>
      </w:r>
      <w:r w:rsidRPr="000B3E5E">
        <w:rPr>
          <w:rFonts w:eastAsia="MS Gothic" w:cs="Times New Roman"/>
          <w:b/>
          <w:iCs/>
          <w:sz w:val="26"/>
          <w:u w:val="single"/>
        </w:rPr>
        <w:t>hydro-political conflict escalation</w:t>
      </w:r>
      <w:r w:rsidRPr="000B3E5E">
        <w:rPr>
          <w:rFonts w:eastAsia="MS Gothic" w:cs="Times New Roman"/>
          <w:b/>
          <w:iCs/>
          <w:sz w:val="26"/>
        </w:rPr>
        <w:t xml:space="preserve"> which goes </w:t>
      </w:r>
      <w:r w:rsidRPr="000B3E5E">
        <w:rPr>
          <w:rFonts w:eastAsia="MS Gothic" w:cs="Times New Roman"/>
          <w:b/>
          <w:iCs/>
          <w:sz w:val="26"/>
          <w:u w:val="single"/>
        </w:rPr>
        <w:t>nuclear</w:t>
      </w:r>
    </w:p>
    <w:p w14:paraId="44CD9413" w14:textId="77777777" w:rsidR="000B3E5E" w:rsidRPr="000B3E5E" w:rsidRDefault="000B3E5E" w:rsidP="000B3E5E">
      <w:pPr>
        <w:rPr>
          <w:rFonts w:eastAsia="Cambria"/>
          <w:b/>
          <w:bCs/>
          <w:sz w:val="16"/>
          <w:szCs w:val="16"/>
        </w:rPr>
      </w:pPr>
      <w:r w:rsidRPr="000B3E5E">
        <w:rPr>
          <w:rFonts w:eastAsia="Cambria"/>
          <w:b/>
          <w:bCs/>
          <w:sz w:val="26"/>
        </w:rPr>
        <w:t xml:space="preserve">Jamail 19 </w:t>
      </w:r>
      <w:r w:rsidRPr="000B3E5E">
        <w:rPr>
          <w:rFonts w:eastAsia="Cambria"/>
          <w:bCs/>
          <w:sz w:val="16"/>
          <w:szCs w:val="16"/>
        </w:rPr>
        <w:t>[(</w:t>
      </w:r>
      <w:proofErr w:type="spellStart"/>
      <w:r w:rsidRPr="000B3E5E">
        <w:rPr>
          <w:rFonts w:eastAsia="Cambria"/>
          <w:bCs/>
          <w:sz w:val="16"/>
          <w:szCs w:val="16"/>
        </w:rPr>
        <w:t>Dahr</w:t>
      </w:r>
      <w:proofErr w:type="spellEnd"/>
      <w:r w:rsidRPr="000B3E5E">
        <w:rPr>
          <w:rFonts w:eastAsia="Cambria"/>
          <w:bCs/>
          <w:sz w:val="16"/>
          <w:szCs w:val="16"/>
        </w:rPr>
        <w:t xml:space="preserve">, </w:t>
      </w:r>
      <w:r w:rsidRPr="000B3E5E">
        <w:rPr>
          <w:rFonts w:eastAsia="Cambria"/>
          <w:szCs w:val="16"/>
        </w:rPr>
        <w:t>writes for </w:t>
      </w:r>
      <w:r w:rsidRPr="000B3E5E">
        <w:rPr>
          <w:rFonts w:eastAsia="Cambria"/>
          <w:i/>
          <w:iCs/>
          <w:szCs w:val="16"/>
        </w:rPr>
        <w:t>Truthout</w:t>
      </w:r>
      <w:r w:rsidRPr="000B3E5E">
        <w:rPr>
          <w:rFonts w:eastAsia="Cambria"/>
          <w:szCs w:val="16"/>
        </w:rPr>
        <w:t> about climate change issues, recipient of the 2008 Martha Gellhorn Prize for Journalism, frequent guest on </w:t>
      </w:r>
      <w:r w:rsidRPr="000B3E5E">
        <w:rPr>
          <w:rFonts w:eastAsia="Cambria"/>
          <w:i/>
          <w:iCs/>
          <w:szCs w:val="16"/>
        </w:rPr>
        <w:t>Democracy Now!</w:t>
      </w:r>
      <w:r w:rsidRPr="000B3E5E">
        <w:rPr>
          <w:rFonts w:eastAsia="Cambria"/>
          <w:bCs/>
          <w:sz w:val="16"/>
          <w:szCs w:val="16"/>
        </w:rPr>
        <w:t>) “</w:t>
      </w:r>
      <w:r w:rsidRPr="000B3E5E">
        <w:rPr>
          <w:rFonts w:eastAsia="Cambria"/>
          <w:szCs w:val="16"/>
        </w:rPr>
        <w:t>The World Is on the Brink of Widespread Water Wars,” Truth Out, 2/11/2019] JL</w:t>
      </w:r>
    </w:p>
    <w:p w14:paraId="1DB66DAD" w14:textId="77777777" w:rsidR="000B3E5E" w:rsidRPr="000B3E5E" w:rsidRDefault="000B3E5E" w:rsidP="000B3E5E">
      <w:pPr>
        <w:rPr>
          <w:rFonts w:eastAsia="Cambria"/>
          <w:sz w:val="12"/>
        </w:rPr>
      </w:pPr>
      <w:r w:rsidRPr="000B3E5E">
        <w:rPr>
          <w:rFonts w:eastAsia="Cambria"/>
          <w:sz w:val="12"/>
        </w:rPr>
        <w:t xml:space="preserve">Mark’s words should be a call to attention, and a call to action. The plight of farmers in Australia illustrates a larger reality: </w:t>
      </w:r>
      <w:r w:rsidRPr="000B3E5E">
        <w:rPr>
          <w:rFonts w:eastAsia="Cambria"/>
          <w:highlight w:val="green"/>
          <w:u w:val="single"/>
        </w:rPr>
        <w:t>As</w:t>
      </w:r>
      <w:r w:rsidRPr="000B3E5E">
        <w:rPr>
          <w:rFonts w:eastAsia="Cambria"/>
          <w:u w:val="single"/>
        </w:rPr>
        <w:t xml:space="preserve"> planetary </w:t>
      </w:r>
      <w:r w:rsidRPr="000B3E5E">
        <w:rPr>
          <w:rFonts w:eastAsia="Cambria"/>
          <w:highlight w:val="green"/>
          <w:u w:val="single"/>
        </w:rPr>
        <w:t>temp</w:t>
      </w:r>
      <w:r w:rsidRPr="000B3E5E">
        <w:rPr>
          <w:rFonts w:eastAsia="Cambria"/>
          <w:u w:val="single"/>
        </w:rPr>
        <w:t>erature</w:t>
      </w:r>
      <w:r w:rsidRPr="000B3E5E">
        <w:rPr>
          <w:rFonts w:eastAsia="Cambria"/>
          <w:highlight w:val="green"/>
          <w:u w:val="single"/>
        </w:rPr>
        <w:t>s</w:t>
      </w:r>
      <w:r w:rsidRPr="000B3E5E">
        <w:rPr>
          <w:rFonts w:eastAsia="Cambria"/>
          <w:u w:val="single"/>
        </w:rPr>
        <w:t xml:space="preserve"> continue to </w:t>
      </w:r>
      <w:r w:rsidRPr="000B3E5E">
        <w:rPr>
          <w:rFonts w:eastAsia="Cambria"/>
          <w:highlight w:val="green"/>
          <w:u w:val="single"/>
        </w:rPr>
        <w:t>increase and rainfall patterns shift</w:t>
      </w:r>
      <w:r w:rsidRPr="000B3E5E">
        <w:rPr>
          <w:rFonts w:eastAsia="Cambria"/>
          <w:u w:val="single"/>
        </w:rPr>
        <w:t xml:space="preserve"> due to human-caused climate disruption, our ability to grow crops and have enough drinking water will become increasingly challenged, and the outlook is only going to worsen</w:t>
      </w:r>
      <w:r w:rsidRPr="000B3E5E">
        <w:rPr>
          <w:rFonts w:eastAsia="Cambria"/>
          <w:sz w:val="12"/>
        </w:rPr>
        <w:t>.</w:t>
      </w:r>
    </w:p>
    <w:p w14:paraId="7A9A5857" w14:textId="77777777" w:rsidR="000B3E5E" w:rsidRPr="000B3E5E" w:rsidRDefault="000B3E5E" w:rsidP="000B3E5E">
      <w:pPr>
        <w:rPr>
          <w:rFonts w:eastAsia="Cambria"/>
          <w:sz w:val="12"/>
        </w:rPr>
      </w:pPr>
      <w:r w:rsidRPr="000B3E5E">
        <w:rPr>
          <w:rFonts w:eastAsia="Cambria"/>
          <w:highlight w:val="green"/>
          <w:u w:val="single"/>
        </w:rPr>
        <w:t>The</w:t>
      </w:r>
      <w:r w:rsidRPr="000B3E5E">
        <w:rPr>
          <w:rFonts w:eastAsia="Cambria"/>
          <w:u w:val="single"/>
        </w:rPr>
        <w:t xml:space="preserve"> most recent United Nations </w:t>
      </w:r>
      <w:r w:rsidRPr="000B3E5E">
        <w:rPr>
          <w:rFonts w:eastAsia="Cambria"/>
          <w:highlight w:val="green"/>
          <w:u w:val="single"/>
        </w:rPr>
        <w:t>I</w:t>
      </w:r>
      <w:r w:rsidRPr="000B3E5E">
        <w:rPr>
          <w:rFonts w:eastAsia="Cambria"/>
          <w:u w:val="single"/>
        </w:rPr>
        <w:t xml:space="preserve">ntergovernmental </w:t>
      </w:r>
      <w:r w:rsidRPr="000B3E5E">
        <w:rPr>
          <w:rFonts w:eastAsia="Cambria"/>
          <w:highlight w:val="green"/>
          <w:u w:val="single"/>
        </w:rPr>
        <w:t>P</w:t>
      </w:r>
      <w:r w:rsidRPr="000B3E5E">
        <w:rPr>
          <w:rFonts w:eastAsia="Cambria"/>
          <w:u w:val="single"/>
        </w:rPr>
        <w:t xml:space="preserve">anel on </w:t>
      </w:r>
      <w:r w:rsidRPr="000B3E5E">
        <w:rPr>
          <w:rFonts w:eastAsia="Cambria"/>
          <w:highlight w:val="green"/>
          <w:u w:val="single"/>
        </w:rPr>
        <w:t>C</w:t>
      </w:r>
      <w:r w:rsidRPr="000B3E5E">
        <w:rPr>
          <w:rFonts w:eastAsia="Cambria"/>
          <w:u w:val="single"/>
        </w:rPr>
        <w:t xml:space="preserve">limate </w:t>
      </w:r>
      <w:r w:rsidRPr="000B3E5E">
        <w:rPr>
          <w:rFonts w:eastAsia="Cambria"/>
          <w:highlight w:val="green"/>
          <w:u w:val="single"/>
        </w:rPr>
        <w:t>C</w:t>
      </w:r>
      <w:r w:rsidRPr="000B3E5E">
        <w:rPr>
          <w:rFonts w:eastAsia="Cambria"/>
          <w:u w:val="single"/>
        </w:rPr>
        <w:t>hange report </w:t>
      </w:r>
      <w:r w:rsidRPr="000B3E5E">
        <w:rPr>
          <w:rFonts w:eastAsia="Cambria"/>
          <w:highlight w:val="green"/>
          <w:u w:val="single"/>
        </w:rPr>
        <w:t>warned of</w:t>
      </w:r>
      <w:r w:rsidRPr="000B3E5E">
        <w:rPr>
          <w:rFonts w:eastAsia="Cambria"/>
          <w:u w:val="single"/>
        </w:rPr>
        <w:t xml:space="preserve"> </w:t>
      </w:r>
      <w:r w:rsidRPr="000B3E5E">
        <w:rPr>
          <w:rFonts w:eastAsia="Cambria"/>
          <w:highlight w:val="green"/>
          <w:u w:val="single"/>
        </w:rPr>
        <w:t>increasing</w:t>
      </w:r>
      <w:r w:rsidRPr="000B3E5E">
        <w:rPr>
          <w:rFonts w:eastAsia="Cambria"/>
          <w:u w:val="single"/>
        </w:rPr>
        <w:t xml:space="preserve">ly intense </w:t>
      </w:r>
      <w:r w:rsidRPr="000B3E5E">
        <w:rPr>
          <w:rFonts w:eastAsia="Cambria"/>
          <w:b/>
          <w:iCs/>
          <w:highlight w:val="green"/>
          <w:u w:val="single"/>
        </w:rPr>
        <w:t>droughts</w:t>
      </w:r>
      <w:r w:rsidRPr="000B3E5E">
        <w:rPr>
          <w:rFonts w:eastAsia="Cambria"/>
          <w:highlight w:val="green"/>
          <w:u w:val="single"/>
        </w:rPr>
        <w:t xml:space="preserve"> and </w:t>
      </w:r>
      <w:r w:rsidRPr="000B3E5E">
        <w:rPr>
          <w:rFonts w:eastAsia="Cambria"/>
          <w:b/>
          <w:iCs/>
          <w:highlight w:val="green"/>
          <w:u w:val="single"/>
        </w:rPr>
        <w:t>mass water shortages</w:t>
      </w:r>
      <w:r w:rsidRPr="000B3E5E">
        <w:rPr>
          <w:rFonts w:eastAsia="Cambria"/>
          <w:sz w:val="12"/>
        </w:rPr>
        <w:t xml:space="preserve"> around large swaths of the globe.</w:t>
      </w:r>
    </w:p>
    <w:p w14:paraId="0E3C0149" w14:textId="77777777" w:rsidR="000B3E5E" w:rsidRPr="000B3E5E" w:rsidRDefault="000B3E5E" w:rsidP="000B3E5E">
      <w:pPr>
        <w:rPr>
          <w:rFonts w:eastAsia="Cambria"/>
          <w:sz w:val="12"/>
        </w:rPr>
      </w:pPr>
      <w:r w:rsidRPr="000B3E5E">
        <w:rPr>
          <w:rFonts w:eastAsia="Cambria"/>
          <w:sz w:val="12"/>
        </w:rPr>
        <w:t xml:space="preserve">But </w:t>
      </w:r>
      <w:r w:rsidRPr="000B3E5E">
        <w:rPr>
          <w:rFonts w:eastAsia="Cambria"/>
          <w:u w:val="single"/>
        </w:rPr>
        <w:t>even more conservative organizations have been sounding the alarm</w:t>
      </w:r>
      <w:r w:rsidRPr="000B3E5E">
        <w:rPr>
          <w:rFonts w:eastAsia="Cambria"/>
          <w:sz w:val="12"/>
        </w:rPr>
        <w:t>. “</w:t>
      </w:r>
      <w:r w:rsidRPr="000B3E5E">
        <w:rPr>
          <w:rFonts w:eastAsia="Cambria"/>
          <w:b/>
          <w:iCs/>
          <w:highlight w:val="green"/>
          <w:u w:val="single"/>
        </w:rPr>
        <w:t>Water insecurity could multiply the risk of conflict</w:t>
      </w:r>
      <w:r w:rsidRPr="000B3E5E">
        <w:rPr>
          <w:rFonts w:eastAsia="Cambria"/>
          <w:sz w:val="12"/>
        </w:rPr>
        <w:t xml:space="preserve">,” warns one of the World Bank’s reports on the issue. </w:t>
      </w:r>
      <w:r w:rsidRPr="000B3E5E">
        <w:rPr>
          <w:rFonts w:eastAsia="Cambria"/>
          <w:u w:val="single"/>
        </w:rPr>
        <w:t>“</w:t>
      </w:r>
      <w:r w:rsidRPr="000B3E5E">
        <w:rPr>
          <w:rFonts w:eastAsia="Cambria"/>
          <w:highlight w:val="green"/>
          <w:u w:val="single"/>
        </w:rPr>
        <w:t>Food price spikes</w:t>
      </w:r>
      <w:r w:rsidRPr="000B3E5E">
        <w:rPr>
          <w:rFonts w:eastAsia="Cambria"/>
          <w:u w:val="single"/>
        </w:rPr>
        <w:t xml:space="preserve"> caused by droughts can </w:t>
      </w:r>
      <w:r w:rsidRPr="000B3E5E">
        <w:rPr>
          <w:rFonts w:eastAsia="Cambria"/>
          <w:highlight w:val="green"/>
          <w:u w:val="single"/>
        </w:rPr>
        <w:t>inflame latent conflicts</w:t>
      </w:r>
      <w:r w:rsidRPr="000B3E5E">
        <w:rPr>
          <w:rFonts w:eastAsia="Cambria"/>
          <w:u w:val="single"/>
        </w:rPr>
        <w:t xml:space="preserve"> and drive migration. Where economic growth is impacted by rainfall, episodes of droughts and floods have generated waves of migration and spikes in violence</w:t>
      </w:r>
      <w:r w:rsidRPr="000B3E5E">
        <w:rPr>
          <w:rFonts w:eastAsia="Cambria"/>
          <w:sz w:val="12"/>
        </w:rPr>
        <w:t xml:space="preserve"> within countries.”</w:t>
      </w:r>
    </w:p>
    <w:p w14:paraId="2F0A14C7" w14:textId="77777777" w:rsidR="000B3E5E" w:rsidRPr="000B3E5E" w:rsidRDefault="000B3E5E" w:rsidP="000B3E5E">
      <w:pPr>
        <w:rPr>
          <w:rFonts w:eastAsia="Cambria"/>
          <w:sz w:val="12"/>
        </w:rPr>
      </w:pPr>
      <w:r w:rsidRPr="000B3E5E">
        <w:rPr>
          <w:rFonts w:eastAsia="Cambria"/>
          <w:sz w:val="12"/>
        </w:rPr>
        <w:t xml:space="preserve">Meanwhile, </w:t>
      </w:r>
      <w:r w:rsidRPr="000B3E5E">
        <w:rPr>
          <w:rFonts w:eastAsia="Cambria"/>
          <w:u w:val="single"/>
        </w:rPr>
        <w:t>a study published in the journal Global Environmental Change, looked at how “</w:t>
      </w:r>
      <w:r w:rsidRPr="000B3E5E">
        <w:rPr>
          <w:rFonts w:eastAsia="Cambria"/>
          <w:highlight w:val="green"/>
          <w:u w:val="single"/>
        </w:rPr>
        <w:t>hydro-political issues</w:t>
      </w:r>
      <w:r w:rsidRPr="000B3E5E">
        <w:rPr>
          <w:rFonts w:eastAsia="Cambria"/>
          <w:sz w:val="12"/>
        </w:rPr>
        <w:t xml:space="preserve">” — including tensions and potential conflicts — </w:t>
      </w:r>
      <w:r w:rsidRPr="000B3E5E">
        <w:rPr>
          <w:rFonts w:eastAsia="Cambria"/>
          <w:highlight w:val="green"/>
          <w:u w:val="single"/>
        </w:rPr>
        <w:t>could play out</w:t>
      </w:r>
      <w:r w:rsidRPr="000B3E5E">
        <w:rPr>
          <w:rFonts w:eastAsia="Cambria"/>
          <w:u w:val="single"/>
        </w:rPr>
        <w:t xml:space="preserve"> in countries expected to experience water shortages coupled </w:t>
      </w:r>
      <w:r w:rsidRPr="000B3E5E">
        <w:rPr>
          <w:rFonts w:eastAsia="Cambria"/>
          <w:highlight w:val="green"/>
          <w:u w:val="single"/>
        </w:rPr>
        <w:t>with high populations and pre-existing</w:t>
      </w:r>
      <w:r w:rsidRPr="000B3E5E">
        <w:rPr>
          <w:rFonts w:eastAsia="Cambria"/>
          <w:u w:val="single"/>
        </w:rPr>
        <w:t xml:space="preserve"> geopolitical </w:t>
      </w:r>
      <w:r w:rsidRPr="000B3E5E">
        <w:rPr>
          <w:rFonts w:eastAsia="Cambria"/>
          <w:highlight w:val="green"/>
          <w:u w:val="single"/>
        </w:rPr>
        <w:t>tensions</w:t>
      </w:r>
      <w:r w:rsidRPr="000B3E5E">
        <w:rPr>
          <w:rFonts w:eastAsia="Cambria"/>
          <w:sz w:val="12"/>
        </w:rPr>
        <w:t>.</w:t>
      </w:r>
    </w:p>
    <w:p w14:paraId="30CBE62B" w14:textId="77777777" w:rsidR="000B3E5E" w:rsidRPr="000B3E5E" w:rsidRDefault="000B3E5E" w:rsidP="000B3E5E">
      <w:pPr>
        <w:rPr>
          <w:rFonts w:eastAsia="Cambria"/>
          <w:sz w:val="12"/>
        </w:rPr>
      </w:pPr>
      <w:r w:rsidRPr="000B3E5E">
        <w:rPr>
          <w:rFonts w:eastAsia="Cambria"/>
          <w:sz w:val="12"/>
        </w:rPr>
        <w:t xml:space="preserve">The study warned that these </w:t>
      </w:r>
      <w:r w:rsidRPr="000B3E5E">
        <w:rPr>
          <w:rFonts w:eastAsia="Cambria"/>
          <w:u w:val="single"/>
        </w:rPr>
        <w:t xml:space="preserve">factors could combine to increase the likelihood of water-related tensions </w:t>
      </w:r>
      <w:r w:rsidRPr="000B3E5E">
        <w:rPr>
          <w:rFonts w:eastAsia="Cambria"/>
          <w:sz w:val="12"/>
        </w:rPr>
        <w:t xml:space="preserve">— potentially </w:t>
      </w:r>
      <w:r w:rsidRPr="000B3E5E">
        <w:rPr>
          <w:rFonts w:eastAsia="Cambria"/>
          <w:highlight w:val="green"/>
          <w:u w:val="single"/>
        </w:rPr>
        <w:t>escalating</w:t>
      </w:r>
      <w:r w:rsidRPr="000B3E5E">
        <w:rPr>
          <w:rFonts w:eastAsia="Cambria"/>
          <w:u w:val="single"/>
        </w:rPr>
        <w:t xml:space="preserve"> into </w:t>
      </w:r>
      <w:r w:rsidRPr="000B3E5E">
        <w:rPr>
          <w:rFonts w:eastAsia="Cambria"/>
          <w:highlight w:val="green"/>
          <w:u w:val="single"/>
        </w:rPr>
        <w:t>armed conflict</w:t>
      </w:r>
      <w:r w:rsidRPr="000B3E5E">
        <w:rPr>
          <w:rFonts w:eastAsia="Cambria"/>
          <w:sz w:val="12"/>
        </w:rPr>
        <w:t xml:space="preserve"> in cross-boundary river basins in places around the world </w:t>
      </w:r>
      <w:r w:rsidRPr="000B3E5E">
        <w:rPr>
          <w:rFonts w:eastAsia="Cambria"/>
          <w:highlight w:val="green"/>
          <w:u w:val="single"/>
        </w:rPr>
        <w:t>by</w:t>
      </w:r>
      <w:r w:rsidRPr="000B3E5E">
        <w:rPr>
          <w:rFonts w:eastAsia="Cambria"/>
          <w:sz w:val="12"/>
        </w:rPr>
        <w:t xml:space="preserve"> 74.9 to </w:t>
      </w:r>
      <w:r w:rsidRPr="000B3E5E">
        <w:rPr>
          <w:rFonts w:eastAsia="Cambria"/>
          <w:highlight w:val="green"/>
          <w:u w:val="single"/>
        </w:rPr>
        <w:t>95 percent</w:t>
      </w:r>
      <w:r w:rsidRPr="000B3E5E">
        <w:rPr>
          <w:rFonts w:eastAsia="Cambria"/>
          <w:sz w:val="12"/>
        </w:rPr>
        <w:t xml:space="preserve">. This means that in some places </w:t>
      </w:r>
      <w:r w:rsidRPr="000B3E5E">
        <w:rPr>
          <w:rFonts w:eastAsia="Cambria"/>
          <w:u w:val="single"/>
        </w:rPr>
        <w:t>conflict is</w:t>
      </w:r>
      <w:r w:rsidRPr="000B3E5E">
        <w:rPr>
          <w:rFonts w:eastAsia="Cambria"/>
          <w:sz w:val="12"/>
        </w:rPr>
        <w:t xml:space="preserve"> practically </w:t>
      </w:r>
      <w:r w:rsidRPr="000B3E5E">
        <w:rPr>
          <w:rFonts w:eastAsia="Cambria"/>
          <w:u w:val="single"/>
        </w:rPr>
        <w:t>guaranteed</w:t>
      </w:r>
      <w:r w:rsidRPr="000B3E5E">
        <w:rPr>
          <w:rFonts w:eastAsia="Cambria"/>
          <w:sz w:val="12"/>
        </w:rPr>
        <w:t>.</w:t>
      </w:r>
    </w:p>
    <w:p w14:paraId="1949CB3A" w14:textId="77777777" w:rsidR="000B3E5E" w:rsidRPr="000B3E5E" w:rsidRDefault="000B3E5E" w:rsidP="000B3E5E">
      <w:pPr>
        <w:rPr>
          <w:rFonts w:eastAsia="Cambria"/>
          <w:sz w:val="14"/>
        </w:rPr>
      </w:pPr>
      <w:r w:rsidRPr="000B3E5E">
        <w:rPr>
          <w:rFonts w:eastAsia="Cambria"/>
          <w:u w:val="single"/>
        </w:rPr>
        <w:t xml:space="preserve">These areas include regions situated around primary rivers </w:t>
      </w:r>
      <w:r w:rsidRPr="000B3E5E">
        <w:rPr>
          <w:rFonts w:eastAsia="Cambria"/>
          <w:highlight w:val="green"/>
          <w:u w:val="single"/>
        </w:rPr>
        <w:t>in Asia</w:t>
      </w:r>
      <w:r w:rsidRPr="000B3E5E">
        <w:rPr>
          <w:rFonts w:eastAsia="Cambria"/>
          <w:u w:val="single"/>
        </w:rPr>
        <w:t xml:space="preserve"> and </w:t>
      </w:r>
      <w:r w:rsidRPr="000B3E5E">
        <w:rPr>
          <w:rFonts w:eastAsia="Cambria"/>
          <w:highlight w:val="green"/>
          <w:u w:val="single"/>
        </w:rPr>
        <w:t>North Africa</w:t>
      </w:r>
      <w:r w:rsidRPr="000B3E5E">
        <w:rPr>
          <w:rFonts w:eastAsia="Cambria"/>
          <w:u w:val="single"/>
        </w:rPr>
        <w:t>. Noted rivers include the Tigris and Euphrates, the Indus, the Nile, and the Ganges-Brahmaputra</w:t>
      </w:r>
      <w:r w:rsidRPr="000B3E5E">
        <w:rPr>
          <w:rFonts w:eastAsia="Cambria"/>
          <w:sz w:val="14"/>
        </w:rPr>
        <w:t>.</w:t>
      </w:r>
    </w:p>
    <w:p w14:paraId="3F062E1C" w14:textId="77777777" w:rsidR="000B3E5E" w:rsidRPr="000B3E5E" w:rsidRDefault="000B3E5E" w:rsidP="000B3E5E">
      <w:pPr>
        <w:rPr>
          <w:rFonts w:eastAsia="Cambria"/>
          <w:sz w:val="12"/>
        </w:rPr>
      </w:pPr>
      <w:r w:rsidRPr="000B3E5E">
        <w:rPr>
          <w:rFonts w:eastAsia="Cambria"/>
          <w:sz w:val="12"/>
        </w:rPr>
        <w:t xml:space="preserve">Consider the fact that </w:t>
      </w:r>
      <w:r w:rsidRPr="000B3E5E">
        <w:rPr>
          <w:rFonts w:eastAsia="Cambria"/>
          <w:u w:val="single"/>
        </w:rPr>
        <w:t xml:space="preserve">11 countries share </w:t>
      </w:r>
      <w:r w:rsidRPr="000B3E5E">
        <w:rPr>
          <w:rFonts w:eastAsia="Cambria"/>
          <w:highlight w:val="green"/>
          <w:u w:val="single"/>
        </w:rPr>
        <w:t>the Nile River basin</w:t>
      </w:r>
      <w:r w:rsidRPr="000B3E5E">
        <w:rPr>
          <w:rFonts w:eastAsia="Cambria"/>
          <w:u w:val="single"/>
        </w:rPr>
        <w:t xml:space="preserve">: Egypt, Burundi, Kenya, Eritrea, Ethiopia, Uganda, Rwanda, Sudan, South Sudan, </w:t>
      </w:r>
      <w:proofErr w:type="gramStart"/>
      <w:r w:rsidRPr="000B3E5E">
        <w:rPr>
          <w:rFonts w:eastAsia="Cambria"/>
          <w:u w:val="single"/>
        </w:rPr>
        <w:t>Tanzania</w:t>
      </w:r>
      <w:proofErr w:type="gramEnd"/>
      <w:r w:rsidRPr="000B3E5E">
        <w:rPr>
          <w:rFonts w:eastAsia="Cambria"/>
          <w:u w:val="single"/>
        </w:rPr>
        <w:t xml:space="preserve"> and the Democratic Republic of Congo</w:t>
      </w:r>
      <w:r w:rsidRPr="000B3E5E">
        <w:rPr>
          <w:rFonts w:eastAsia="Cambria"/>
          <w:sz w:val="12"/>
        </w:rPr>
        <w:t xml:space="preserve">. All told, more than </w:t>
      </w:r>
      <w:r w:rsidRPr="000B3E5E">
        <w:rPr>
          <w:rFonts w:eastAsia="Cambria"/>
          <w:u w:val="single"/>
        </w:rPr>
        <w:t>300 million people already live in these countries</w:t>
      </w:r>
      <w:r w:rsidRPr="000B3E5E">
        <w:rPr>
          <w:rFonts w:eastAsia="Cambria"/>
          <w:sz w:val="12"/>
        </w:rPr>
        <w:t xml:space="preserve">, — a number that is projected to double in the coming decades, while </w:t>
      </w:r>
      <w:r w:rsidRPr="000B3E5E">
        <w:rPr>
          <w:rFonts w:eastAsia="Cambria"/>
          <w:u w:val="single"/>
        </w:rPr>
        <w:t>the amount of available water will continue to shrink due to climate change</w:t>
      </w:r>
      <w:r w:rsidRPr="000B3E5E">
        <w:rPr>
          <w:rFonts w:eastAsia="Cambria"/>
          <w:sz w:val="12"/>
        </w:rPr>
        <w:t>.</w:t>
      </w:r>
    </w:p>
    <w:p w14:paraId="6B23D14B" w14:textId="77777777" w:rsidR="000B3E5E" w:rsidRPr="000B3E5E" w:rsidRDefault="000B3E5E" w:rsidP="000B3E5E">
      <w:pPr>
        <w:rPr>
          <w:rFonts w:eastAsia="Cambria"/>
          <w:sz w:val="12"/>
        </w:rPr>
      </w:pPr>
      <w:r w:rsidRPr="000B3E5E">
        <w:rPr>
          <w:rFonts w:eastAsia="Cambria"/>
          <w:u w:val="single"/>
        </w:rPr>
        <w:t xml:space="preserve">For those in the US thinking these potential conflicts will only occur in distant lands — think again. The study also warned of a very high chance of these “hydro-political interactions” in portions of </w:t>
      </w:r>
      <w:r w:rsidRPr="000B3E5E">
        <w:rPr>
          <w:rFonts w:eastAsia="Cambria"/>
          <w:highlight w:val="green"/>
          <w:u w:val="single"/>
        </w:rPr>
        <w:t>the</w:t>
      </w:r>
      <w:r w:rsidRPr="000B3E5E">
        <w:rPr>
          <w:rFonts w:eastAsia="Cambria"/>
          <w:u w:val="single"/>
        </w:rPr>
        <w:t xml:space="preserve"> </w:t>
      </w:r>
      <w:r w:rsidRPr="000B3E5E">
        <w:rPr>
          <w:rFonts w:eastAsia="Cambria"/>
          <w:b/>
          <w:iCs/>
          <w:u w:val="single"/>
        </w:rPr>
        <w:t xml:space="preserve">southwestern </w:t>
      </w:r>
      <w:r w:rsidRPr="000B3E5E">
        <w:rPr>
          <w:rFonts w:eastAsia="Cambria"/>
          <w:b/>
          <w:iCs/>
          <w:highlight w:val="green"/>
          <w:u w:val="single"/>
        </w:rPr>
        <w:t>US and</w:t>
      </w:r>
      <w:r w:rsidRPr="000B3E5E">
        <w:rPr>
          <w:rFonts w:eastAsia="Cambria"/>
          <w:b/>
          <w:iCs/>
          <w:u w:val="single"/>
        </w:rPr>
        <w:t xml:space="preserve"> northern </w:t>
      </w:r>
      <w:r w:rsidRPr="000B3E5E">
        <w:rPr>
          <w:rFonts w:eastAsia="Cambria"/>
          <w:b/>
          <w:iCs/>
          <w:highlight w:val="green"/>
          <w:u w:val="single"/>
        </w:rPr>
        <w:t>Mexico</w:t>
      </w:r>
      <w:r w:rsidRPr="000B3E5E">
        <w:rPr>
          <w:rFonts w:eastAsia="Cambria"/>
          <w:u w:val="single"/>
        </w:rPr>
        <w:t>, around the Colorado River</w:t>
      </w:r>
      <w:r w:rsidRPr="000B3E5E">
        <w:rPr>
          <w:rFonts w:eastAsia="Cambria"/>
          <w:sz w:val="12"/>
        </w:rPr>
        <w:t>.</w:t>
      </w:r>
    </w:p>
    <w:p w14:paraId="58212461" w14:textId="77777777" w:rsidR="000B3E5E" w:rsidRPr="000B3E5E" w:rsidRDefault="000B3E5E" w:rsidP="000B3E5E">
      <w:pPr>
        <w:rPr>
          <w:rFonts w:eastAsia="Cambria"/>
          <w:sz w:val="12"/>
        </w:rPr>
      </w:pPr>
      <w:r w:rsidRPr="000B3E5E">
        <w:rPr>
          <w:rFonts w:eastAsia="Cambria"/>
          <w:sz w:val="12"/>
        </w:rPr>
        <w:t xml:space="preserve">Potential </w:t>
      </w:r>
      <w:r w:rsidRPr="000B3E5E">
        <w:rPr>
          <w:rFonts w:eastAsia="Cambria"/>
          <w:u w:val="single"/>
        </w:rPr>
        <w:t xml:space="preserve">tensions are particularly worrisome in </w:t>
      </w:r>
      <w:r w:rsidRPr="000B3E5E">
        <w:rPr>
          <w:rFonts w:eastAsia="Cambria"/>
          <w:highlight w:val="green"/>
          <w:u w:val="single"/>
        </w:rPr>
        <w:t>India and Pakistan</w:t>
      </w:r>
      <w:r w:rsidRPr="000B3E5E">
        <w:rPr>
          <w:rFonts w:eastAsia="Cambria"/>
          <w:sz w:val="12"/>
        </w:rPr>
        <w:t xml:space="preserve">, which are already rivals when it comes to water resources. For now, </w:t>
      </w:r>
      <w:r w:rsidRPr="000B3E5E">
        <w:rPr>
          <w:rFonts w:eastAsia="Cambria"/>
          <w:u w:val="single"/>
        </w:rPr>
        <w:t>these two countries have an agreement</w:t>
      </w:r>
      <w:r w:rsidRPr="000B3E5E">
        <w:rPr>
          <w:rFonts w:eastAsia="Cambria"/>
          <w:sz w:val="12"/>
        </w:rPr>
        <w:t xml:space="preserve">, albeit a strained one, over the Indus River and the sharing of its water, by way of </w:t>
      </w:r>
      <w:r w:rsidRPr="000B3E5E">
        <w:rPr>
          <w:rFonts w:eastAsia="Cambria"/>
          <w:u w:val="single"/>
        </w:rPr>
        <w:t>the 1960 Indus Water Treaty</w:t>
      </w:r>
      <w:r w:rsidRPr="000B3E5E">
        <w:rPr>
          <w:rFonts w:eastAsia="Cambria"/>
          <w:sz w:val="12"/>
        </w:rPr>
        <w:t>.</w:t>
      </w:r>
    </w:p>
    <w:p w14:paraId="0A7D7A14" w14:textId="77777777" w:rsidR="000B3E5E" w:rsidRPr="000B3E5E" w:rsidRDefault="000B3E5E" w:rsidP="000B3E5E">
      <w:pPr>
        <w:rPr>
          <w:rFonts w:eastAsia="Cambria"/>
          <w:sz w:val="12"/>
        </w:rPr>
      </w:pPr>
      <w:r w:rsidRPr="000B3E5E">
        <w:rPr>
          <w:rFonts w:eastAsia="Cambria"/>
          <w:sz w:val="12"/>
        </w:rPr>
        <w:t xml:space="preserve">However, </w:t>
      </w:r>
      <w:r w:rsidRPr="000B3E5E">
        <w:rPr>
          <w:rFonts w:eastAsia="Cambria"/>
          <w:highlight w:val="green"/>
          <w:u w:val="single"/>
        </w:rPr>
        <w:t>water claims have been central to their</w:t>
      </w:r>
      <w:r w:rsidRPr="000B3E5E">
        <w:rPr>
          <w:rFonts w:eastAsia="Cambria"/>
          <w:u w:val="single"/>
        </w:rPr>
        <w:t xml:space="preserve"> ongoing, burning </w:t>
      </w:r>
      <w:r w:rsidRPr="000B3E5E">
        <w:rPr>
          <w:rFonts w:eastAsia="Cambria"/>
          <w:highlight w:val="green"/>
          <w:u w:val="single"/>
        </w:rPr>
        <w:t>dispute over</w:t>
      </w:r>
      <w:r w:rsidRPr="000B3E5E">
        <w:rPr>
          <w:rFonts w:eastAsia="Cambria"/>
          <w:u w:val="single"/>
        </w:rPr>
        <w:t xml:space="preserve"> the </w:t>
      </w:r>
      <w:r w:rsidRPr="000B3E5E">
        <w:rPr>
          <w:rFonts w:eastAsia="Cambria"/>
          <w:highlight w:val="green"/>
          <w:u w:val="single"/>
        </w:rPr>
        <w:t>Kashmir</w:t>
      </w:r>
      <w:r w:rsidRPr="000B3E5E">
        <w:rPr>
          <w:rFonts w:eastAsia="Cambria"/>
          <w:u w:val="single"/>
        </w:rPr>
        <w:t xml:space="preserve"> region, a flashpoint area there for more than 60 years</w:t>
      </w:r>
      <w:r w:rsidRPr="000B3E5E">
        <w:rPr>
          <w:rFonts w:eastAsia="Cambria"/>
          <w:sz w:val="12"/>
        </w:rPr>
        <w:t xml:space="preserve"> and counting.</w:t>
      </w:r>
    </w:p>
    <w:p w14:paraId="0AC106C5" w14:textId="77777777" w:rsidR="000B3E5E" w:rsidRPr="000B3E5E" w:rsidRDefault="000B3E5E" w:rsidP="000B3E5E">
      <w:pPr>
        <w:rPr>
          <w:rFonts w:eastAsia="Cambria"/>
          <w:sz w:val="12"/>
        </w:rPr>
      </w:pPr>
      <w:r w:rsidRPr="000B3E5E">
        <w:rPr>
          <w:rFonts w:eastAsia="Cambria"/>
          <w:u w:val="single"/>
        </w:rPr>
        <w:t xml:space="preserve">The </w:t>
      </w:r>
      <w:proofErr w:type="gramStart"/>
      <w:r w:rsidRPr="000B3E5E">
        <w:rPr>
          <w:rFonts w:eastAsia="Cambria"/>
          <w:u w:val="single"/>
        </w:rPr>
        <w:t>aforementioned treaty</w:t>
      </w:r>
      <w:proofErr w:type="gramEnd"/>
      <w:r w:rsidRPr="000B3E5E">
        <w:rPr>
          <w:rFonts w:eastAsia="Cambria"/>
          <w:u w:val="single"/>
        </w:rPr>
        <w:t xml:space="preserve"> is now more strained than ever</w:t>
      </w:r>
      <w:r w:rsidRPr="000B3E5E">
        <w:rPr>
          <w:rFonts w:eastAsia="Cambria"/>
          <w:sz w:val="12"/>
        </w:rPr>
        <w:t>, as Pakistan accuses India of limiting its water supply and violating the treaty by placing dams over various rivers that flow from Kashmir into Pakistan.</w:t>
      </w:r>
    </w:p>
    <w:p w14:paraId="2A2D5B35" w14:textId="77777777" w:rsidR="000B3E5E" w:rsidRPr="000B3E5E" w:rsidRDefault="000B3E5E" w:rsidP="000B3E5E">
      <w:pPr>
        <w:rPr>
          <w:rFonts w:eastAsia="Cambria"/>
          <w:sz w:val="12"/>
        </w:rPr>
      </w:pPr>
      <w:r w:rsidRPr="000B3E5E">
        <w:rPr>
          <w:rFonts w:eastAsia="Cambria"/>
          <w:sz w:val="12"/>
        </w:rPr>
        <w:t xml:space="preserve">In fact, </w:t>
      </w:r>
      <w:r w:rsidRPr="000B3E5E">
        <w:rPr>
          <w:rFonts w:eastAsia="Cambria"/>
          <w:u w:val="single"/>
        </w:rPr>
        <w:t xml:space="preserve">a 2018 report from the International Monetary Fund ranked Pakistan third among countries facing severe water shortages. This is largely </w:t>
      </w:r>
      <w:r w:rsidRPr="000B3E5E">
        <w:rPr>
          <w:rFonts w:eastAsia="Cambria"/>
          <w:highlight w:val="green"/>
          <w:u w:val="single"/>
        </w:rPr>
        <w:t>due to</w:t>
      </w:r>
      <w:r w:rsidRPr="000B3E5E">
        <w:rPr>
          <w:rFonts w:eastAsia="Cambria"/>
          <w:u w:val="single"/>
        </w:rPr>
        <w:t xml:space="preserve"> the </w:t>
      </w:r>
      <w:r w:rsidRPr="000B3E5E">
        <w:rPr>
          <w:rFonts w:eastAsia="Cambria"/>
          <w:highlight w:val="green"/>
          <w:u w:val="single"/>
        </w:rPr>
        <w:t>rapid melting of glaciers in the Himalaya</w:t>
      </w:r>
      <w:r w:rsidRPr="000B3E5E">
        <w:rPr>
          <w:rFonts w:eastAsia="Cambria"/>
          <w:u w:val="single"/>
        </w:rPr>
        <w:t xml:space="preserve"> that are the source of much of the water for the Indus</w:t>
      </w:r>
      <w:r w:rsidRPr="000B3E5E">
        <w:rPr>
          <w:rFonts w:eastAsia="Cambria"/>
          <w:sz w:val="12"/>
        </w:rPr>
        <w:t>.</w:t>
      </w:r>
    </w:p>
    <w:p w14:paraId="2910B71A" w14:textId="77777777" w:rsidR="000B3E5E" w:rsidRPr="000B3E5E" w:rsidRDefault="000B3E5E" w:rsidP="000B3E5E">
      <w:pPr>
        <w:rPr>
          <w:rFonts w:eastAsia="Cambria"/>
          <w:sz w:val="12"/>
        </w:rPr>
      </w:pPr>
      <w:r w:rsidRPr="000B3E5E">
        <w:rPr>
          <w:rFonts w:eastAsia="Cambria"/>
          <w:sz w:val="12"/>
        </w:rPr>
        <w:t xml:space="preserve">To provide an idea of how quickly water resources are diminishing in both countries, statistics from Pakistan’s Islamabad Chamber of Commerce and Industry from 2018 show that </w:t>
      </w:r>
      <w:r w:rsidRPr="000B3E5E">
        <w:rPr>
          <w:rFonts w:eastAsia="Cambria"/>
          <w:u w:val="single"/>
        </w:rPr>
        <w:t>water availability (per capita in cubic meters per year) shrank from 5,260 in 1951, to 940 in 2015</w:t>
      </w:r>
      <w:r w:rsidRPr="000B3E5E">
        <w:rPr>
          <w:rFonts w:eastAsia="Cambria"/>
          <w:sz w:val="12"/>
        </w:rPr>
        <w:t>, and are projected to shrink to 860 by just 2025.</w:t>
      </w:r>
    </w:p>
    <w:p w14:paraId="014D38CA" w14:textId="77777777" w:rsidR="000B3E5E" w:rsidRPr="000B3E5E" w:rsidRDefault="000B3E5E" w:rsidP="000B3E5E">
      <w:pPr>
        <w:rPr>
          <w:rFonts w:eastAsia="Cambria"/>
          <w:sz w:val="12"/>
        </w:rPr>
      </w:pPr>
      <w:r w:rsidRPr="000B3E5E">
        <w:rPr>
          <w:rFonts w:eastAsia="Cambria"/>
          <w:u w:val="single"/>
        </w:rPr>
        <w:t>In India, the crisis is hardly better</w:t>
      </w:r>
      <w:r w:rsidRPr="000B3E5E">
        <w:rPr>
          <w:rFonts w:eastAsia="Cambria"/>
          <w:sz w:val="12"/>
        </w:rPr>
        <w:t xml:space="preserve">. According to that country’s Ministry of Statistics (2016) and the Indian Ministry of Water Resources (2010), </w:t>
      </w:r>
      <w:r w:rsidRPr="000B3E5E">
        <w:rPr>
          <w:rFonts w:eastAsia="Cambria"/>
          <w:u w:val="single"/>
        </w:rPr>
        <w:t>the per capita available water in cubic meters per year was 5,177 in 1951, and 1,474 in 2015</w:t>
      </w:r>
      <w:r w:rsidRPr="000B3E5E">
        <w:rPr>
          <w:rFonts w:eastAsia="Cambria"/>
          <w:sz w:val="12"/>
        </w:rPr>
        <w:t>, and is projected to shrink to 1,341 in 2025.</w:t>
      </w:r>
    </w:p>
    <w:p w14:paraId="0A8856C8" w14:textId="77777777" w:rsidR="000B3E5E" w:rsidRPr="000B3E5E" w:rsidRDefault="000B3E5E" w:rsidP="000B3E5E">
      <w:pPr>
        <w:rPr>
          <w:rFonts w:eastAsia="Cambria"/>
          <w:sz w:val="12"/>
        </w:rPr>
      </w:pPr>
      <w:proofErr w:type="gramStart"/>
      <w:r w:rsidRPr="000B3E5E">
        <w:rPr>
          <w:rFonts w:eastAsia="Cambria"/>
          <w:u w:val="single"/>
        </w:rPr>
        <w:t>Both of these</w:t>
      </w:r>
      <w:proofErr w:type="gramEnd"/>
      <w:r w:rsidRPr="000B3E5E">
        <w:rPr>
          <w:rFonts w:eastAsia="Cambria"/>
          <w:u w:val="single"/>
        </w:rPr>
        <w:t xml:space="preserve"> countries are nuclear powers. Given the dire projections of water availability as climate change progresses, </w:t>
      </w:r>
      <w:r w:rsidRPr="000B3E5E">
        <w:rPr>
          <w:rFonts w:eastAsia="Cambria"/>
          <w:b/>
          <w:iCs/>
          <w:u w:val="single"/>
        </w:rPr>
        <w:t xml:space="preserve">nightmare scenarios of </w:t>
      </w:r>
      <w:r w:rsidRPr="000B3E5E">
        <w:rPr>
          <w:rFonts w:eastAsia="Cambria"/>
          <w:b/>
          <w:iCs/>
          <w:highlight w:val="green"/>
          <w:u w:val="single"/>
        </w:rPr>
        <w:t>water wars that</w:t>
      </w:r>
      <w:r w:rsidRPr="000B3E5E">
        <w:rPr>
          <w:rFonts w:eastAsia="Cambria"/>
          <w:b/>
          <w:iCs/>
          <w:u w:val="single"/>
        </w:rPr>
        <w:t xml:space="preserve"> could </w:t>
      </w:r>
      <w:r w:rsidRPr="000B3E5E">
        <w:rPr>
          <w:rFonts w:eastAsia="Cambria"/>
          <w:b/>
          <w:iCs/>
          <w:highlight w:val="green"/>
          <w:u w:val="single"/>
        </w:rPr>
        <w:t>spark nuclear exchanges are</w:t>
      </w:r>
      <w:r w:rsidRPr="000B3E5E">
        <w:rPr>
          <w:rFonts w:eastAsia="Cambria"/>
          <w:b/>
          <w:iCs/>
          <w:u w:val="single"/>
        </w:rPr>
        <w:t xml:space="preserve"> now</w:t>
      </w:r>
      <w:r w:rsidRPr="000B3E5E">
        <w:rPr>
          <w:rFonts w:eastAsia="Cambria"/>
          <w:sz w:val="12"/>
        </w:rPr>
        <w:t xml:space="preserve"> becoming </w:t>
      </w:r>
      <w:r w:rsidRPr="000B3E5E">
        <w:rPr>
          <w:rFonts w:eastAsia="Cambria"/>
          <w:b/>
          <w:iCs/>
          <w:highlight w:val="green"/>
          <w:u w:val="single"/>
        </w:rPr>
        <w:t>possible</w:t>
      </w:r>
      <w:r w:rsidRPr="000B3E5E">
        <w:rPr>
          <w:rFonts w:eastAsia="Cambria"/>
          <w:sz w:val="12"/>
        </w:rPr>
        <w:t>.</w:t>
      </w:r>
    </w:p>
    <w:p w14:paraId="2B75EF61" w14:textId="77777777" w:rsidR="000B3E5E" w:rsidRPr="000B3E5E" w:rsidRDefault="000B3E5E" w:rsidP="000B3E5E">
      <w:pPr>
        <w:rPr>
          <w:rFonts w:eastAsia="Cambria"/>
        </w:rPr>
      </w:pPr>
    </w:p>
    <w:p w14:paraId="666D2E78" w14:textId="77777777" w:rsidR="000B3E5E" w:rsidRPr="000B3E5E" w:rsidRDefault="000B3E5E" w:rsidP="000B3E5E">
      <w:pPr>
        <w:rPr>
          <w:rFonts w:eastAsia="Cambria"/>
        </w:rPr>
      </w:pPr>
    </w:p>
    <w:p w14:paraId="059CAC11" w14:textId="77777777" w:rsidR="000B3E5E" w:rsidRPr="000B3E5E" w:rsidRDefault="000B3E5E" w:rsidP="000B3E5E">
      <w:pPr>
        <w:keepNext/>
        <w:keepLines/>
        <w:spacing w:before="40" w:after="0"/>
        <w:outlineLvl w:val="3"/>
        <w:rPr>
          <w:rFonts w:eastAsia="MS Gothic" w:cs="Times New Roman"/>
          <w:b/>
          <w:iCs/>
          <w:sz w:val="26"/>
        </w:rPr>
      </w:pPr>
      <w:r w:rsidRPr="000B3E5E">
        <w:rPr>
          <w:rFonts w:eastAsia="MS Gothic" w:cs="Times New Roman"/>
          <w:b/>
          <w:iCs/>
          <w:sz w:val="26"/>
        </w:rPr>
        <w:t xml:space="preserve">Asteroid mining solves water access – only NEOs are sufficiently </w:t>
      </w:r>
      <w:r w:rsidRPr="000B3E5E">
        <w:rPr>
          <w:rFonts w:eastAsia="MS Gothic" w:cs="Times New Roman"/>
          <w:b/>
          <w:iCs/>
          <w:sz w:val="26"/>
          <w:u w:val="single"/>
        </w:rPr>
        <w:t>proximate</w:t>
      </w:r>
      <w:r w:rsidRPr="000B3E5E">
        <w:rPr>
          <w:rFonts w:eastAsia="MS Gothic" w:cs="Times New Roman"/>
          <w:b/>
          <w:iCs/>
          <w:sz w:val="26"/>
        </w:rPr>
        <w:t xml:space="preserve"> and </w:t>
      </w:r>
      <w:r w:rsidRPr="000B3E5E">
        <w:rPr>
          <w:rFonts w:eastAsia="MS Gothic" w:cs="Times New Roman"/>
          <w:b/>
          <w:iCs/>
          <w:sz w:val="26"/>
          <w:u w:val="single"/>
        </w:rPr>
        <w:t>hydrated</w:t>
      </w:r>
      <w:r w:rsidRPr="000B3E5E">
        <w:rPr>
          <w:rFonts w:eastAsia="MS Gothic" w:cs="Times New Roman"/>
          <w:b/>
          <w:iCs/>
          <w:sz w:val="26"/>
        </w:rPr>
        <w:t xml:space="preserve"> – independently, storing launch fuel on asteroids reduces space debris – turns case</w:t>
      </w:r>
    </w:p>
    <w:p w14:paraId="6681CAB6" w14:textId="77777777" w:rsidR="000B3E5E" w:rsidRPr="000B3E5E" w:rsidRDefault="000B3E5E" w:rsidP="000B3E5E">
      <w:pPr>
        <w:rPr>
          <w:rFonts w:eastAsia="Cambria"/>
          <w:b/>
          <w:bCs/>
          <w:sz w:val="26"/>
        </w:rPr>
      </w:pPr>
      <w:r w:rsidRPr="000B3E5E">
        <w:rPr>
          <w:rFonts w:eastAsia="Cambria"/>
          <w:b/>
          <w:bCs/>
          <w:sz w:val="26"/>
        </w:rPr>
        <w:t xml:space="preserve">Tillman 19 </w:t>
      </w:r>
      <w:r w:rsidRPr="000B3E5E">
        <w:rPr>
          <w:rFonts w:eastAsia="Cambria"/>
          <w:bCs/>
          <w:sz w:val="16"/>
          <w:szCs w:val="16"/>
        </w:rPr>
        <w:t xml:space="preserve">[(Nola Taylor, has been published in </w:t>
      </w:r>
      <w:r w:rsidRPr="000B3E5E">
        <w:rPr>
          <w:rFonts w:eastAsia="Cambria"/>
          <w:szCs w:val="16"/>
        </w:rPr>
        <w:t>Astronomy, Sky &amp; Telescope, Scientific American, New Scientist, Science News (AAS), Space.com, and Astrobiology magazine, BA in Astrophysics</w:t>
      </w:r>
      <w:r w:rsidRPr="000B3E5E">
        <w:rPr>
          <w:rFonts w:eastAsia="Cambria"/>
          <w:bCs/>
          <w:sz w:val="16"/>
          <w:szCs w:val="16"/>
        </w:rPr>
        <w:t>) “</w:t>
      </w:r>
      <w:r w:rsidRPr="000B3E5E">
        <w:rPr>
          <w:rFonts w:eastAsia="Cambria"/>
          <w:szCs w:val="16"/>
        </w:rPr>
        <w:t>Tons of Water in Asteroids Could Fuel Satellites, Space Exploration,” Space, 9/29/2019] JL</w:t>
      </w:r>
    </w:p>
    <w:p w14:paraId="1C4A8D59" w14:textId="77777777" w:rsidR="000B3E5E" w:rsidRPr="000B3E5E" w:rsidRDefault="000B3E5E" w:rsidP="000B3E5E">
      <w:pPr>
        <w:rPr>
          <w:rFonts w:eastAsia="Cambria"/>
        </w:rPr>
      </w:pPr>
      <w:r w:rsidRPr="000B3E5E">
        <w:rPr>
          <w:rFonts w:eastAsia="Cambria"/>
          <w:u w:val="single"/>
        </w:rPr>
        <w:t xml:space="preserve">When it comes to mining space </w:t>
      </w:r>
      <w:r w:rsidRPr="000B3E5E">
        <w:rPr>
          <w:rFonts w:eastAsia="Cambria"/>
          <w:highlight w:val="green"/>
          <w:u w:val="single"/>
        </w:rPr>
        <w:t xml:space="preserve">for water, </w:t>
      </w:r>
      <w:r w:rsidRPr="000B3E5E">
        <w:rPr>
          <w:rFonts w:eastAsia="Cambria"/>
          <w:b/>
          <w:iCs/>
          <w:highlight w:val="green"/>
          <w:u w:val="single"/>
        </w:rPr>
        <w:t>the best target</w:t>
      </w:r>
      <w:r w:rsidRPr="000B3E5E">
        <w:rPr>
          <w:rFonts w:eastAsia="Cambria"/>
          <w:highlight w:val="green"/>
          <w:u w:val="single"/>
        </w:rPr>
        <w:t xml:space="preserve"> may</w:t>
      </w:r>
      <w:r w:rsidRPr="000B3E5E">
        <w:rPr>
          <w:rFonts w:eastAsia="Cambria"/>
          <w:u w:val="single"/>
        </w:rPr>
        <w:t xml:space="preserve"> not be the moon: Entrepreneurs' richest options are likely to </w:t>
      </w:r>
      <w:r w:rsidRPr="000B3E5E">
        <w:rPr>
          <w:rFonts w:eastAsia="Cambria"/>
          <w:highlight w:val="green"/>
          <w:u w:val="single"/>
        </w:rPr>
        <w:t>be </w:t>
      </w:r>
      <w:r w:rsidRPr="000B3E5E">
        <w:rPr>
          <w:rFonts w:eastAsia="Cambria"/>
          <w:b/>
          <w:iCs/>
          <w:highlight w:val="green"/>
          <w:u w:val="single"/>
        </w:rPr>
        <w:t>asteroids</w:t>
      </w:r>
      <w:r w:rsidRPr="000B3E5E">
        <w:rPr>
          <w:rFonts w:eastAsia="Cambria"/>
          <w:u w:val="single"/>
        </w:rPr>
        <w:t> that are larger and closer to Earth</w:t>
      </w:r>
      <w:r w:rsidRPr="000B3E5E">
        <w:rPr>
          <w:rFonts w:eastAsia="Cambria"/>
        </w:rPr>
        <w:t>.</w:t>
      </w:r>
    </w:p>
    <w:p w14:paraId="731D5204" w14:textId="77777777" w:rsidR="000B3E5E" w:rsidRPr="000B3E5E" w:rsidRDefault="000B3E5E" w:rsidP="000B3E5E">
      <w:pPr>
        <w:rPr>
          <w:rFonts w:eastAsia="Cambria"/>
          <w:sz w:val="12"/>
        </w:rPr>
      </w:pPr>
      <w:r w:rsidRPr="000B3E5E">
        <w:rPr>
          <w:rFonts w:eastAsia="Cambria"/>
          <w:sz w:val="12"/>
        </w:rPr>
        <w:t xml:space="preserve">A recent study suggested that </w:t>
      </w:r>
      <w:r w:rsidRPr="000B3E5E">
        <w:rPr>
          <w:rFonts w:eastAsia="Cambria"/>
          <w:u w:val="single"/>
        </w:rPr>
        <w:t xml:space="preserve">roughly </w:t>
      </w:r>
      <w:r w:rsidRPr="000B3E5E">
        <w:rPr>
          <w:rFonts w:eastAsia="Cambria"/>
          <w:highlight w:val="green"/>
          <w:u w:val="single"/>
        </w:rPr>
        <w:t>1,000</w:t>
      </w:r>
      <w:r w:rsidRPr="000B3E5E">
        <w:rPr>
          <w:rFonts w:eastAsia="Cambria"/>
          <w:u w:val="single"/>
        </w:rPr>
        <w:t xml:space="preserve"> water-rich, or </w:t>
      </w:r>
      <w:r w:rsidRPr="000B3E5E">
        <w:rPr>
          <w:rFonts w:eastAsia="Cambria"/>
          <w:highlight w:val="green"/>
          <w:u w:val="single"/>
        </w:rPr>
        <w:t>hydrated, asteroids near our planet are easier to reach than the lunar surface</w:t>
      </w:r>
      <w:r w:rsidRPr="000B3E5E">
        <w:rPr>
          <w:rFonts w:eastAsia="Cambria"/>
          <w:u w:val="single"/>
        </w:rPr>
        <w:t xml:space="preserve"> is. While most of these space rocks are only a few feet in size, more than 25 of them should be large enough to each provide significant water</w:t>
      </w:r>
      <w:r w:rsidRPr="000B3E5E">
        <w:rPr>
          <w:rFonts w:eastAsia="Cambria"/>
          <w:sz w:val="12"/>
        </w:rPr>
        <w:t xml:space="preserve">. Altogether, </w:t>
      </w:r>
      <w:r w:rsidRPr="000B3E5E">
        <w:rPr>
          <w:rFonts w:eastAsia="Cambria"/>
          <w:u w:val="single"/>
        </w:rPr>
        <w:t xml:space="preserve">the water locked in these asteroids should be </w:t>
      </w:r>
      <w:r w:rsidRPr="000B3E5E">
        <w:rPr>
          <w:rFonts w:eastAsia="Cambria"/>
          <w:highlight w:val="green"/>
          <w:u w:val="single"/>
        </w:rPr>
        <w:t>enough to fill</w:t>
      </w:r>
      <w:r w:rsidRPr="000B3E5E">
        <w:rPr>
          <w:rFonts w:eastAsia="Cambria"/>
          <w:u w:val="single"/>
        </w:rPr>
        <w:t xml:space="preserve"> somewhere around </w:t>
      </w:r>
      <w:r w:rsidRPr="000B3E5E">
        <w:rPr>
          <w:rFonts w:eastAsia="Cambria"/>
          <w:highlight w:val="green"/>
          <w:u w:val="single"/>
        </w:rPr>
        <w:t>320,000 Olympic</w:t>
      </w:r>
      <w:r w:rsidRPr="000B3E5E">
        <w:rPr>
          <w:rFonts w:eastAsia="Cambria"/>
          <w:u w:val="single"/>
        </w:rPr>
        <w:t xml:space="preserve">s-size swimming </w:t>
      </w:r>
      <w:r w:rsidRPr="000B3E5E">
        <w:rPr>
          <w:rFonts w:eastAsia="Cambria"/>
          <w:highlight w:val="green"/>
          <w:u w:val="single"/>
        </w:rPr>
        <w:t>pools</w:t>
      </w:r>
      <w:r w:rsidRPr="000B3E5E">
        <w:rPr>
          <w:rFonts w:eastAsia="Cambria"/>
          <w:sz w:val="12"/>
        </w:rPr>
        <w:t xml:space="preserve"> — significantly more than the amount of water locked up at the lunar poles, the new research suggested.</w:t>
      </w:r>
    </w:p>
    <w:p w14:paraId="46E0569E" w14:textId="77777777" w:rsidR="000B3E5E" w:rsidRPr="000B3E5E" w:rsidRDefault="000B3E5E" w:rsidP="000B3E5E">
      <w:pPr>
        <w:rPr>
          <w:rFonts w:eastAsia="Cambria"/>
          <w:sz w:val="12"/>
        </w:rPr>
      </w:pPr>
      <w:r w:rsidRPr="000B3E5E">
        <w:rPr>
          <w:rFonts w:eastAsia="Cambria"/>
          <w:u w:val="single"/>
        </w:rPr>
        <w:t>Because asteroids are small, they have less gravity than Earth or the moon do, which makes them easier destinations to land on and lift off from</w:t>
      </w:r>
      <w:r w:rsidRPr="000B3E5E">
        <w:rPr>
          <w:rFonts w:eastAsia="Cambria"/>
          <w:sz w:val="12"/>
        </w:rPr>
        <w:t>. If engineers can figure out how to mine water from these space rocks, they could produce a source of ready fuel in space that would allow spacecraft designers to build </w:t>
      </w:r>
      <w:proofErr w:type="spellStart"/>
      <w:r w:rsidRPr="000B3E5E">
        <w:rPr>
          <w:rFonts w:eastAsia="Cambria"/>
          <w:sz w:val="12"/>
        </w:rPr>
        <w:t>refuelable</w:t>
      </w:r>
      <w:proofErr w:type="spellEnd"/>
      <w:r w:rsidRPr="000B3E5E">
        <w:rPr>
          <w:rFonts w:eastAsia="Cambria"/>
          <w:sz w:val="12"/>
        </w:rPr>
        <w:t xml:space="preserve"> models for the next generation of satellites. </w:t>
      </w:r>
      <w:r w:rsidRPr="000B3E5E">
        <w:rPr>
          <w:rFonts w:eastAsia="Cambria"/>
          <w:u w:val="single"/>
        </w:rPr>
        <w:t>Asteroid mining could also fuel human exploration, saving the expense of launching fuel from Earth</w:t>
      </w:r>
      <w:r w:rsidRPr="000B3E5E">
        <w:rPr>
          <w:rFonts w:eastAsia="Cambria"/>
          <w:sz w:val="12"/>
        </w:rPr>
        <w:t>. In both cases, would-be space-rock miners will need to figure out how to free the water trapped in hydrated minerals on these asteroids.</w:t>
      </w:r>
    </w:p>
    <w:p w14:paraId="2767CC48" w14:textId="77777777" w:rsidR="000B3E5E" w:rsidRPr="000B3E5E" w:rsidRDefault="000B3E5E" w:rsidP="000B3E5E">
      <w:pPr>
        <w:rPr>
          <w:rFonts w:eastAsia="Cambria"/>
          <w:sz w:val="12"/>
        </w:rPr>
      </w:pPr>
      <w:r w:rsidRPr="000B3E5E">
        <w:rPr>
          <w:rFonts w:eastAsia="Cambria"/>
          <w:sz w:val="12"/>
        </w:rPr>
        <w:t>"</w:t>
      </w:r>
      <w:r w:rsidRPr="000B3E5E">
        <w:rPr>
          <w:rFonts w:eastAsia="Cambria"/>
          <w:u w:val="single"/>
        </w:rPr>
        <w:t>Most of the hydrated material in the near-Earth population is contained in the largest few hydrated objects</w:t>
      </w:r>
      <w:r w:rsidRPr="000B3E5E">
        <w:rPr>
          <w:rFonts w:eastAsia="Cambria"/>
          <w:sz w:val="12"/>
        </w:rPr>
        <w:t xml:space="preserve">," Andrew Rivkin, an asteroid researcher at Johns Hopkins University Applied Physics Research Laboratory in Maryland, told Space.com. Rivkin is the lead author on the paper, which estimated that </w:t>
      </w:r>
      <w:r w:rsidRPr="000B3E5E">
        <w:rPr>
          <w:rFonts w:eastAsia="Cambria"/>
          <w:u w:val="single"/>
        </w:rPr>
        <w:t>near Earth asteroids could contain more easily accessible water than the lunar poles</w:t>
      </w:r>
      <w:r w:rsidRPr="000B3E5E">
        <w:rPr>
          <w:rFonts w:eastAsia="Cambria"/>
          <w:sz w:val="12"/>
        </w:rPr>
        <w:t>.</w:t>
      </w:r>
    </w:p>
    <w:p w14:paraId="5414BAAD" w14:textId="77777777" w:rsidR="000B3E5E" w:rsidRPr="000B3E5E" w:rsidRDefault="000B3E5E" w:rsidP="000B3E5E">
      <w:pPr>
        <w:rPr>
          <w:rFonts w:eastAsia="Cambria"/>
          <w:sz w:val="12"/>
        </w:rPr>
      </w:pPr>
      <w:r w:rsidRPr="000B3E5E">
        <w:rPr>
          <w:rFonts w:eastAsia="Cambria"/>
          <w:sz w:val="12"/>
        </w:rPr>
        <w:t xml:space="preserve">According to the United Nations Office for Outer Space Affairs, </w:t>
      </w:r>
      <w:r w:rsidRPr="000B3E5E">
        <w:rPr>
          <w:rFonts w:eastAsia="Cambria"/>
          <w:b/>
          <w:iCs/>
          <w:highlight w:val="green"/>
          <w:u w:val="single"/>
        </w:rPr>
        <w:t>more than 5,200</w:t>
      </w:r>
      <w:r w:rsidRPr="000B3E5E">
        <w:rPr>
          <w:rFonts w:eastAsia="Cambria"/>
          <w:b/>
          <w:iCs/>
          <w:u w:val="single"/>
        </w:rPr>
        <w:t xml:space="preserve"> of the </w:t>
      </w:r>
      <w:r w:rsidRPr="000B3E5E">
        <w:rPr>
          <w:rFonts w:eastAsia="Cambria"/>
          <w:b/>
          <w:iCs/>
          <w:highlight w:val="green"/>
          <w:u w:val="single"/>
        </w:rPr>
        <w:t>objects launched into space are still in orbit</w:t>
      </w:r>
      <w:r w:rsidRPr="000B3E5E">
        <w:rPr>
          <w:rFonts w:eastAsia="Cambria"/>
          <w:u w:val="single"/>
        </w:rPr>
        <w:t xml:space="preserve"> today. While some continue to function, the bulk of them buzz uselessly over our heads every day. They carry fuel on board, and when they run out, </w:t>
      </w:r>
      <w:r w:rsidRPr="000B3E5E">
        <w:rPr>
          <w:rFonts w:eastAsia="Cambria"/>
          <w:b/>
          <w:iCs/>
          <w:highlight w:val="green"/>
          <w:u w:val="single"/>
        </w:rPr>
        <w:t>they</w:t>
      </w:r>
      <w:r w:rsidRPr="000B3E5E">
        <w:rPr>
          <w:rFonts w:eastAsia="Cambria"/>
        </w:rPr>
        <w:t xml:space="preserve"> </w:t>
      </w:r>
      <w:r w:rsidRPr="000B3E5E">
        <w:rPr>
          <w:rFonts w:eastAsia="Cambria"/>
          <w:sz w:val="12"/>
          <w:szCs w:val="12"/>
        </w:rPr>
        <w:t xml:space="preserve">are either lowered into destructive orbits or left to </w:t>
      </w:r>
      <w:r w:rsidRPr="000B3E5E">
        <w:rPr>
          <w:rFonts w:eastAsia="Cambria"/>
          <w:b/>
          <w:iCs/>
          <w:highlight w:val="green"/>
          <w:u w:val="single"/>
        </w:rPr>
        <w:t>become space junk</w:t>
      </w:r>
      <w:r w:rsidRPr="000B3E5E">
        <w:rPr>
          <w:rFonts w:eastAsia="Cambria"/>
          <w:sz w:val="12"/>
        </w:rPr>
        <w:t>, useless debris with the potential to cause enormous problems for working satellites. </w:t>
      </w:r>
      <w:r w:rsidRPr="000B3E5E">
        <w:rPr>
          <w:rFonts w:eastAsia="Cambria"/>
          <w:b/>
          <w:iCs/>
          <w:highlight w:val="green"/>
          <w:u w:val="single"/>
        </w:rPr>
        <w:t>Refueling sat</w:t>
      </w:r>
      <w:r w:rsidRPr="000B3E5E">
        <w:rPr>
          <w:rFonts w:eastAsia="Cambria"/>
          <w:b/>
          <w:iCs/>
          <w:u w:val="single"/>
        </w:rPr>
        <w:t>ellite</w:t>
      </w:r>
      <w:r w:rsidRPr="000B3E5E">
        <w:rPr>
          <w:rFonts w:eastAsia="Cambria"/>
          <w:b/>
          <w:iCs/>
          <w:highlight w:val="green"/>
          <w:u w:val="single"/>
        </w:rPr>
        <w:t>s in space could change that</w:t>
      </w:r>
      <w:r w:rsidRPr="000B3E5E">
        <w:rPr>
          <w:rFonts w:eastAsia="Cambria"/>
          <w:b/>
          <w:iCs/>
          <w:u w:val="single"/>
        </w:rPr>
        <w:t xml:space="preserve"> model, </w:t>
      </w:r>
      <w:r w:rsidRPr="000B3E5E">
        <w:rPr>
          <w:rFonts w:eastAsia="Cambria"/>
          <w:b/>
          <w:iCs/>
          <w:highlight w:val="green"/>
          <w:u w:val="single"/>
        </w:rPr>
        <w:t>replacing it with long-lived, productive orbiters</w:t>
      </w:r>
      <w:r w:rsidRPr="000B3E5E">
        <w:rPr>
          <w:rFonts w:eastAsia="Cambria"/>
          <w:sz w:val="12"/>
        </w:rPr>
        <w:t>.</w:t>
      </w:r>
    </w:p>
    <w:p w14:paraId="3A4A547E" w14:textId="77777777" w:rsidR="000B3E5E" w:rsidRPr="000B3E5E" w:rsidRDefault="000B3E5E" w:rsidP="000B3E5E">
      <w:pPr>
        <w:rPr>
          <w:rFonts w:eastAsia="Cambria"/>
          <w:sz w:val="12"/>
        </w:rPr>
      </w:pPr>
      <w:r w:rsidRPr="000B3E5E">
        <w:rPr>
          <w:rFonts w:eastAsia="Cambria"/>
          <w:sz w:val="12"/>
        </w:rPr>
        <w:t>"</w:t>
      </w:r>
      <w:r w:rsidRPr="000B3E5E">
        <w:rPr>
          <w:rFonts w:eastAsia="Cambria"/>
          <w:highlight w:val="green"/>
          <w:u w:val="single"/>
        </w:rPr>
        <w:t>It's easier to bring fuel from asteroids to g</w:t>
      </w:r>
      <w:r w:rsidRPr="000B3E5E">
        <w:rPr>
          <w:rFonts w:eastAsia="Cambria"/>
          <w:u w:val="single"/>
        </w:rPr>
        <w:t>eo</w:t>
      </w:r>
      <w:r w:rsidRPr="000B3E5E">
        <w:rPr>
          <w:rFonts w:eastAsia="Cambria"/>
          <w:highlight w:val="green"/>
          <w:u w:val="single"/>
        </w:rPr>
        <w:t>s</w:t>
      </w:r>
      <w:r w:rsidRPr="000B3E5E">
        <w:rPr>
          <w:rFonts w:eastAsia="Cambria"/>
          <w:u w:val="single"/>
        </w:rPr>
        <w:t xml:space="preserve">ynchronous </w:t>
      </w:r>
      <w:r w:rsidRPr="000B3E5E">
        <w:rPr>
          <w:rFonts w:eastAsia="Cambria"/>
          <w:highlight w:val="green"/>
          <w:u w:val="single"/>
        </w:rPr>
        <w:t>o</w:t>
      </w:r>
      <w:r w:rsidRPr="000B3E5E">
        <w:rPr>
          <w:rFonts w:eastAsia="Cambria"/>
          <w:u w:val="single"/>
        </w:rPr>
        <w:t xml:space="preserve">rbit </w:t>
      </w:r>
      <w:r w:rsidRPr="000B3E5E">
        <w:rPr>
          <w:rFonts w:eastAsia="Cambria"/>
          <w:highlight w:val="green"/>
          <w:u w:val="single"/>
        </w:rPr>
        <w:t>than</w:t>
      </w:r>
      <w:r w:rsidRPr="000B3E5E">
        <w:rPr>
          <w:rFonts w:eastAsia="Cambria"/>
          <w:u w:val="single"/>
        </w:rPr>
        <w:t xml:space="preserve"> from the surface of the </w:t>
      </w:r>
      <w:r w:rsidRPr="000B3E5E">
        <w:rPr>
          <w:rFonts w:eastAsia="Cambria"/>
          <w:highlight w:val="green"/>
          <w:u w:val="single"/>
        </w:rPr>
        <w:t>Earth</w:t>
      </w:r>
      <w:r w:rsidRPr="000B3E5E">
        <w:rPr>
          <w:rFonts w:eastAsia="Cambria"/>
          <w:sz w:val="12"/>
        </w:rPr>
        <w:t xml:space="preserve">," Rivkin said. "If </w:t>
      </w:r>
      <w:r w:rsidRPr="000B3E5E">
        <w:rPr>
          <w:rFonts w:eastAsia="Cambria"/>
          <w:u w:val="single"/>
        </w:rPr>
        <w:t>such a supply line</w:t>
      </w:r>
      <w:r w:rsidRPr="000B3E5E">
        <w:rPr>
          <w:rFonts w:eastAsia="Cambria"/>
          <w:sz w:val="12"/>
        </w:rPr>
        <w:t xml:space="preserve"> could be established, it </w:t>
      </w:r>
      <w:r w:rsidRPr="000B3E5E">
        <w:rPr>
          <w:rFonts w:eastAsia="Cambria"/>
          <w:u w:val="single"/>
        </w:rPr>
        <w:t>could make asteroid mining very profitable</w:t>
      </w:r>
      <w:r w:rsidRPr="000B3E5E">
        <w:rPr>
          <w:rFonts w:eastAsia="Cambria"/>
          <w:sz w:val="12"/>
        </w:rPr>
        <w:t>."</w:t>
      </w:r>
    </w:p>
    <w:p w14:paraId="509830DA" w14:textId="77777777" w:rsidR="000B3E5E" w:rsidRPr="000B3E5E" w:rsidRDefault="000B3E5E" w:rsidP="000B3E5E">
      <w:pPr>
        <w:rPr>
          <w:rFonts w:eastAsia="Cambria"/>
          <w:sz w:val="12"/>
          <w:szCs w:val="12"/>
        </w:rPr>
      </w:pPr>
      <w:r w:rsidRPr="000B3E5E">
        <w:rPr>
          <w:rFonts w:eastAsia="Cambria"/>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7996F52E" w14:textId="77777777" w:rsidR="000B3E5E" w:rsidRPr="000B3E5E" w:rsidRDefault="000B3E5E" w:rsidP="000B3E5E">
      <w:pPr>
        <w:rPr>
          <w:rFonts w:eastAsia="Cambria"/>
          <w:sz w:val="12"/>
        </w:rPr>
      </w:pPr>
      <w:r w:rsidRPr="000B3E5E">
        <w:rPr>
          <w:rFonts w:eastAsia="Cambria"/>
          <w:sz w:val="12"/>
        </w:rPr>
        <w:t xml:space="preserve">Instead, </w:t>
      </w:r>
      <w:r w:rsidRPr="000B3E5E">
        <w:rPr>
          <w:rFonts w:eastAsia="Cambria"/>
          <w:u w:val="singl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0B3E5E">
        <w:rPr>
          <w:rFonts w:eastAsia="Cambria"/>
          <w:sz w:val="12"/>
        </w:rPr>
        <w:t xml:space="preserve">, which means the authors felt confident </w:t>
      </w:r>
      <w:proofErr w:type="gramStart"/>
      <w:r w:rsidRPr="000B3E5E">
        <w:rPr>
          <w:rFonts w:eastAsia="Cambria"/>
          <w:sz w:val="12"/>
        </w:rPr>
        <w:t>assuming that</w:t>
      </w:r>
      <w:proofErr w:type="gramEnd"/>
      <w:r w:rsidRPr="000B3E5E">
        <w:rPr>
          <w:rFonts w:eastAsia="Cambria"/>
          <w:sz w:val="12"/>
        </w:rPr>
        <w:t xml:space="preserve"> </w:t>
      </w:r>
      <w:r w:rsidRPr="000B3E5E">
        <w:rPr>
          <w:rFonts w:eastAsia="Cambria"/>
          <w:b/>
          <w:iCs/>
          <w:u w:val="single"/>
        </w:rPr>
        <w:t>all Ch asteroids carry</w:t>
      </w:r>
      <w:r w:rsidRPr="000B3E5E">
        <w:rPr>
          <w:rFonts w:eastAsia="Cambria"/>
          <w:sz w:val="12"/>
        </w:rPr>
        <w:t xml:space="preserve"> this rocky </w:t>
      </w:r>
      <w:r w:rsidRPr="000B3E5E">
        <w:rPr>
          <w:rFonts w:eastAsia="Cambria"/>
          <w:b/>
          <w:iCs/>
          <w:u w:val="single"/>
        </w:rPr>
        <w:t>water</w:t>
      </w:r>
      <w:r w:rsidRPr="000B3E5E">
        <w:rPr>
          <w:rFonts w:eastAsia="Cambria"/>
          <w:sz w:val="12"/>
        </w:rPr>
        <w:t>. </w:t>
      </w:r>
    </w:p>
    <w:p w14:paraId="2F48EBAF" w14:textId="77777777" w:rsidR="000B3E5E" w:rsidRPr="000B3E5E" w:rsidRDefault="000B3E5E" w:rsidP="000B3E5E">
      <w:pPr>
        <w:rPr>
          <w:rFonts w:eastAsia="Cambria"/>
          <w:sz w:val="12"/>
        </w:rPr>
      </w:pPr>
      <w:r w:rsidRPr="000B3E5E">
        <w:rPr>
          <w:rFonts w:eastAsia="Cambria"/>
          <w:sz w:val="12"/>
        </w:rPr>
        <w:t xml:space="preserve">Based on meteorite falls, a previous study estimated that </w:t>
      </w:r>
      <w:r w:rsidRPr="000B3E5E">
        <w:rPr>
          <w:rFonts w:eastAsia="Cambria"/>
          <w:u w:val="single"/>
        </w:rPr>
        <w:t>Ch asteroids could make up nearly 10% of the near-Earth objects</w:t>
      </w:r>
      <w:r w:rsidRPr="000B3E5E">
        <w:rPr>
          <w:rFonts w:eastAsia="Cambria"/>
          <w:sz w:val="12"/>
        </w:rPr>
        <w:t> (NEOs). With this information, the researchers determined that there are between 26 and 80 such objects that are hydrated and larger than 0.62 miles (1 km) across.</w:t>
      </w:r>
    </w:p>
    <w:p w14:paraId="1B8669B9" w14:textId="77777777" w:rsidR="000B3E5E" w:rsidRPr="000B3E5E" w:rsidRDefault="000B3E5E" w:rsidP="000B3E5E">
      <w:pPr>
        <w:rPr>
          <w:rFonts w:eastAsia="Cambria"/>
          <w:sz w:val="12"/>
          <w:szCs w:val="12"/>
        </w:rPr>
      </w:pPr>
      <w:r w:rsidRPr="000B3E5E">
        <w:rPr>
          <w:rFonts w:eastAsia="Cambria"/>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0E92AD2F" w14:textId="77777777" w:rsidR="000B3E5E" w:rsidRPr="000B3E5E" w:rsidRDefault="000B3E5E" w:rsidP="000B3E5E">
      <w:pPr>
        <w:rPr>
          <w:rFonts w:eastAsia="Cambria"/>
          <w:sz w:val="12"/>
          <w:szCs w:val="12"/>
        </w:rPr>
      </w:pPr>
      <w:r w:rsidRPr="000B3E5E">
        <w:rPr>
          <w:rFonts w:eastAsia="Cambria"/>
          <w:sz w:val="12"/>
          <w:szCs w:val="12"/>
        </w:rPr>
        <w:t xml:space="preserve">Although Ch asteroids </w:t>
      </w:r>
      <w:proofErr w:type="gramStart"/>
      <w:r w:rsidRPr="000B3E5E">
        <w:rPr>
          <w:rFonts w:eastAsia="Cambria"/>
          <w:sz w:val="12"/>
          <w:szCs w:val="12"/>
        </w:rPr>
        <w:t>definitely contain</w:t>
      </w:r>
      <w:proofErr w:type="gramEnd"/>
      <w:r w:rsidRPr="000B3E5E">
        <w:rPr>
          <w:rFonts w:eastAsia="Cambria"/>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0B3E5E">
        <w:rPr>
          <w:rFonts w:eastAsia="Cambria"/>
          <w:sz w:val="12"/>
          <w:szCs w:val="12"/>
        </w:rPr>
        <w:t>definitely has</w:t>
      </w:r>
      <w:proofErr w:type="gramEnd"/>
      <w:r w:rsidRPr="000B3E5E">
        <w:rPr>
          <w:rFonts w:eastAsia="Cambria"/>
          <w:sz w:val="12"/>
          <w:szCs w:val="12"/>
        </w:rPr>
        <w:t xml:space="preserve"> a moderate amount of water, or a larger one that could yield a larger payday but could also come up dry?</w:t>
      </w:r>
    </w:p>
    <w:p w14:paraId="2C0AA8C9" w14:textId="77777777" w:rsidR="000B3E5E" w:rsidRPr="000B3E5E" w:rsidRDefault="000B3E5E" w:rsidP="000B3E5E">
      <w:pPr>
        <w:rPr>
          <w:rFonts w:eastAsia="Cambria"/>
          <w:sz w:val="12"/>
          <w:szCs w:val="12"/>
        </w:rPr>
      </w:pPr>
      <w:r w:rsidRPr="000B3E5E">
        <w:rPr>
          <w:rFonts w:eastAsia="Cambria"/>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2FF9F027" w14:textId="77777777" w:rsidR="000B3E5E" w:rsidRPr="000B3E5E" w:rsidRDefault="000B3E5E" w:rsidP="000B3E5E">
      <w:pPr>
        <w:rPr>
          <w:rFonts w:eastAsia="Cambria"/>
          <w:sz w:val="12"/>
        </w:rPr>
      </w:pPr>
      <w:r w:rsidRPr="000B3E5E">
        <w:rPr>
          <w:rFonts w:eastAsia="Cambria"/>
          <w:u w:val="single"/>
        </w:rPr>
        <w:t>In addition to estimating the number of large, water-rich asteroids might be available, the study also found that as many as 1,050 smaller objects, roughly 300 feet (100 meters) across, may also linger near Earth. Their small bulk will make them easier to mine</w:t>
      </w:r>
      <w:r w:rsidRPr="000B3E5E">
        <w:rPr>
          <w:rFonts w:eastAsia="Cambria"/>
          <w:sz w:val="12"/>
        </w:rPr>
        <w:t> because their low gravity will require less fuel to escape from, but they will produce less water overall, and Rivkin expects that the handful of larger space rocks will be the first targets.</w:t>
      </w:r>
    </w:p>
    <w:p w14:paraId="227EC66F" w14:textId="77777777" w:rsidR="000B3E5E" w:rsidRPr="000B3E5E" w:rsidRDefault="000B3E5E" w:rsidP="000B3E5E">
      <w:pPr>
        <w:rPr>
          <w:rFonts w:eastAsia="Cambria"/>
          <w:sz w:val="12"/>
        </w:rPr>
      </w:pPr>
      <w:r w:rsidRPr="000B3E5E">
        <w:rPr>
          <w:rFonts w:eastAsia="Cambria"/>
          <w:sz w:val="12"/>
        </w:rPr>
        <w:t xml:space="preserve">"It seems likely that </w:t>
      </w:r>
      <w:r w:rsidRPr="000B3E5E">
        <w:rPr>
          <w:rFonts w:eastAsia="Cambria"/>
          <w:u w:val="single"/>
        </w:rPr>
        <w:t xml:space="preserve">the plan for these </w:t>
      </w:r>
      <w:r w:rsidRPr="000B3E5E">
        <w:rPr>
          <w:rFonts w:eastAsia="Cambria"/>
          <w:highlight w:val="green"/>
          <w:u w:val="single"/>
        </w:rPr>
        <w:t>companies will</w:t>
      </w:r>
      <w:r w:rsidRPr="000B3E5E">
        <w:rPr>
          <w:rFonts w:eastAsia="Cambria"/>
          <w:u w:val="single"/>
        </w:rPr>
        <w:t xml:space="preserve"> be to </w:t>
      </w:r>
      <w:r w:rsidRPr="000B3E5E">
        <w:rPr>
          <w:rFonts w:eastAsia="Cambria"/>
          <w:highlight w:val="green"/>
          <w:u w:val="single"/>
        </w:rPr>
        <w:t>find the largest accessible asteroid with mineable material</w:t>
      </w:r>
      <w:r w:rsidRPr="000B3E5E">
        <w:rPr>
          <w:rFonts w:eastAsia="Cambria"/>
          <w:u w:val="single"/>
        </w:rPr>
        <w:t xml:space="preserve"> with the expectation </w:t>
      </w:r>
      <w:r w:rsidRPr="000B3E5E">
        <w:rPr>
          <w:rFonts w:eastAsia="Cambria"/>
          <w:highlight w:val="green"/>
          <w:u w:val="single"/>
        </w:rPr>
        <w:t>that</w:t>
      </w:r>
      <w:r w:rsidRPr="000B3E5E">
        <w:rPr>
          <w:rFonts w:eastAsia="Cambria"/>
          <w:u w:val="single"/>
        </w:rPr>
        <w:t xml:space="preserve"> it </w:t>
      </w:r>
      <w:r w:rsidRPr="000B3E5E">
        <w:rPr>
          <w:rFonts w:eastAsia="Cambria"/>
          <w:highlight w:val="green"/>
          <w:u w:val="single"/>
        </w:rPr>
        <w:t>will be</w:t>
      </w:r>
      <w:r w:rsidRPr="000B3E5E">
        <w:rPr>
          <w:rFonts w:eastAsia="Cambria"/>
          <w:u w:val="single"/>
        </w:rPr>
        <w:t xml:space="preserve"> more </w:t>
      </w:r>
      <w:r w:rsidRPr="000B3E5E">
        <w:rPr>
          <w:rFonts w:eastAsia="Cambria"/>
          <w:highlight w:val="green"/>
          <w:u w:val="single"/>
        </w:rPr>
        <w:t>cost-effective</w:t>
      </w:r>
      <w:r w:rsidRPr="000B3E5E">
        <w:rPr>
          <w:rFonts w:eastAsia="Cambria"/>
          <w:sz w:val="12"/>
        </w:rPr>
        <w:t xml:space="preserve"> than chasing down a large number of smaller objects," Rivkin said. "How 'accessible' and 'mineable material' and 'cost-effective' are defined by each company is to be seen."</w:t>
      </w:r>
    </w:p>
    <w:p w14:paraId="748F67FD" w14:textId="77777777" w:rsidR="000B3E5E" w:rsidRPr="000B3E5E" w:rsidRDefault="000B3E5E" w:rsidP="000B3E5E">
      <w:pPr>
        <w:keepNext/>
        <w:keepLines/>
        <w:pageBreakBefore/>
        <w:spacing w:before="40" w:after="0"/>
        <w:jc w:val="center"/>
        <w:outlineLvl w:val="2"/>
        <w:rPr>
          <w:rFonts w:eastAsia="MS Gothic" w:cs="Times New Roman"/>
          <w:b/>
          <w:sz w:val="32"/>
          <w:szCs w:val="24"/>
          <w:u w:val="single"/>
        </w:rPr>
      </w:pPr>
      <w:r w:rsidRPr="000B3E5E">
        <w:rPr>
          <w:rFonts w:eastAsia="MS Gothic" w:cs="Times New Roman"/>
          <w:b/>
          <w:sz w:val="32"/>
          <w:szCs w:val="24"/>
          <w:u w:val="single"/>
        </w:rPr>
        <w:t>1NC – Off</w:t>
      </w:r>
    </w:p>
    <w:p w14:paraId="3C9542AE" w14:textId="77777777" w:rsidR="000B3E5E" w:rsidRPr="000B3E5E" w:rsidRDefault="000B3E5E" w:rsidP="000B3E5E">
      <w:pPr>
        <w:keepNext/>
        <w:keepLines/>
        <w:spacing w:before="40" w:after="0"/>
        <w:outlineLvl w:val="3"/>
        <w:rPr>
          <w:rFonts w:eastAsia="MS Gothic" w:cs="Times New Roman"/>
          <w:b/>
          <w:iCs/>
          <w:sz w:val="26"/>
        </w:rPr>
      </w:pPr>
      <w:r w:rsidRPr="000B3E5E">
        <w:rPr>
          <w:rFonts w:eastAsia="MS Gothic" w:cs="Times New Roman"/>
          <w:b/>
          <w:iCs/>
          <w:sz w:val="26"/>
        </w:rPr>
        <w:t>CP: The appropriation of outer space by private entities is unjust except for the People’s Republic of China</w:t>
      </w:r>
    </w:p>
    <w:p w14:paraId="452BEB19" w14:textId="77777777" w:rsidR="000B3E5E" w:rsidRPr="000B3E5E" w:rsidRDefault="000B3E5E" w:rsidP="000B3E5E">
      <w:pPr>
        <w:rPr>
          <w:rFonts w:eastAsia="Cambria"/>
        </w:rPr>
      </w:pPr>
    </w:p>
    <w:p w14:paraId="40E6E869" w14:textId="77777777" w:rsidR="000B3E5E" w:rsidRPr="000B3E5E" w:rsidRDefault="000B3E5E" w:rsidP="000B3E5E">
      <w:pPr>
        <w:keepNext/>
        <w:keepLines/>
        <w:pageBreakBefore/>
        <w:spacing w:before="40" w:after="0"/>
        <w:jc w:val="center"/>
        <w:outlineLvl w:val="2"/>
        <w:rPr>
          <w:rFonts w:eastAsia="MS Gothic" w:cs="Times New Roman"/>
          <w:b/>
          <w:sz w:val="32"/>
          <w:szCs w:val="24"/>
          <w:u w:val="single"/>
        </w:rPr>
      </w:pPr>
      <w:r w:rsidRPr="000B3E5E">
        <w:rPr>
          <w:rFonts w:eastAsia="MS Gothic" w:cs="Times New Roman"/>
          <w:b/>
          <w:sz w:val="32"/>
          <w:szCs w:val="24"/>
          <w:u w:val="single"/>
        </w:rPr>
        <w:t>1NC – Off</w:t>
      </w:r>
    </w:p>
    <w:p w14:paraId="756EE52C" w14:textId="77777777" w:rsidR="000B3E5E" w:rsidRPr="000B3E5E" w:rsidRDefault="000B3E5E" w:rsidP="000B3E5E">
      <w:pPr>
        <w:keepNext/>
        <w:keepLines/>
        <w:spacing w:before="40" w:after="0"/>
        <w:outlineLvl w:val="3"/>
        <w:rPr>
          <w:rFonts w:eastAsia="MS Gothic" w:cs="Times New Roman"/>
          <w:b/>
          <w:iCs/>
          <w:sz w:val="26"/>
        </w:rPr>
      </w:pPr>
      <w:r w:rsidRPr="000B3E5E">
        <w:rPr>
          <w:rFonts w:eastAsia="MS Gothic" w:cs="Times New Roman"/>
          <w:b/>
          <w:iCs/>
          <w:sz w:val="26"/>
        </w:rPr>
        <w:t>Xi is consolidating unprecedented political power – that’s only possible with strong PLA support</w:t>
      </w:r>
    </w:p>
    <w:p w14:paraId="3A5AD1CE" w14:textId="77777777" w:rsidR="000B3E5E" w:rsidRPr="000B3E5E" w:rsidRDefault="000B3E5E" w:rsidP="000B3E5E">
      <w:pPr>
        <w:rPr>
          <w:rFonts w:eastAsia="Cambria"/>
          <w:b/>
          <w:bCs/>
          <w:sz w:val="26"/>
        </w:rPr>
      </w:pPr>
      <w:r w:rsidRPr="000B3E5E">
        <w:rPr>
          <w:rFonts w:eastAsia="Cambria"/>
          <w:b/>
          <w:bCs/>
          <w:sz w:val="26"/>
        </w:rPr>
        <w:t xml:space="preserve">Chang 21 </w:t>
      </w:r>
      <w:r w:rsidRPr="000B3E5E">
        <w:rPr>
          <w:rFonts w:eastAsia="Cambria"/>
          <w:bCs/>
          <w:sz w:val="16"/>
          <w:szCs w:val="16"/>
        </w:rPr>
        <w:t xml:space="preserve">[(Gordon, columnist, </w:t>
      </w:r>
      <w:proofErr w:type="gramStart"/>
      <w:r w:rsidRPr="000B3E5E">
        <w:rPr>
          <w:rFonts w:eastAsia="Cambria"/>
          <w:bCs/>
          <w:sz w:val="16"/>
          <w:szCs w:val="16"/>
        </w:rPr>
        <w:t>author</w:t>
      </w:r>
      <w:proofErr w:type="gramEnd"/>
      <w:r w:rsidRPr="000B3E5E">
        <w:rPr>
          <w:rFonts w:eastAsia="Cambria"/>
          <w:bCs/>
          <w:sz w:val="16"/>
          <w:szCs w:val="16"/>
        </w:rPr>
        <w:t xml:space="preserve"> and lawyer, </w:t>
      </w:r>
      <w:r w:rsidRPr="000B3E5E">
        <w:rPr>
          <w:rFonts w:eastAsia="Cambria"/>
          <w:szCs w:val="16"/>
        </w:rPr>
        <w:t>has given briefings at the National Intelligence Council, the CIA, and the State Department</w:t>
      </w:r>
      <w:r w:rsidRPr="000B3E5E">
        <w:rPr>
          <w:rFonts w:eastAsia="Cambria"/>
          <w:bCs/>
          <w:sz w:val="16"/>
          <w:szCs w:val="16"/>
        </w:rPr>
        <w:t>, JD from Cornell Law School) “</w:t>
      </w:r>
      <w:r w:rsidRPr="000B3E5E">
        <w:rPr>
          <w:rFonts w:eastAsia="Cambria"/>
          <w:szCs w:val="16"/>
        </w:rPr>
        <w:t>China Is Becoming a Military State,” Newsweek, 1/14/2021] JL</w:t>
      </w:r>
    </w:p>
    <w:p w14:paraId="492F9963" w14:textId="77777777" w:rsidR="000B3E5E" w:rsidRPr="000B3E5E" w:rsidRDefault="000B3E5E" w:rsidP="000B3E5E">
      <w:pPr>
        <w:rPr>
          <w:rFonts w:eastAsia="Cambria"/>
          <w:sz w:val="12"/>
        </w:rPr>
      </w:pPr>
      <w:r w:rsidRPr="000B3E5E">
        <w:rPr>
          <w:rFonts w:eastAsia="Cambria"/>
          <w:sz w:val="12"/>
        </w:rPr>
        <w:t xml:space="preserve">At this moment, </w:t>
      </w:r>
      <w:r w:rsidRPr="000B3E5E">
        <w:rPr>
          <w:rFonts w:eastAsia="Cambria"/>
          <w:highlight w:val="green"/>
          <w:u w:val="single"/>
        </w:rPr>
        <w:t>the Communist Party is taking</w:t>
      </w:r>
      <w:r w:rsidRPr="000B3E5E">
        <w:rPr>
          <w:rFonts w:eastAsia="Cambria"/>
          <w:u w:val="single"/>
        </w:rPr>
        <w:t xml:space="preserve"> back </w:t>
      </w:r>
      <w:r w:rsidRPr="000B3E5E">
        <w:rPr>
          <w:rFonts w:eastAsia="Cambria"/>
          <w:highlight w:val="green"/>
          <w:u w:val="single"/>
        </w:rPr>
        <w:t>power from all others in society</w:t>
      </w:r>
      <w:r w:rsidRPr="000B3E5E">
        <w:rPr>
          <w:rFonts w:eastAsia="Cambria"/>
          <w:u w:val="single"/>
        </w:rPr>
        <w:t xml:space="preserve">, including the State Council, and </w:t>
      </w:r>
      <w:r w:rsidRPr="000B3E5E">
        <w:rPr>
          <w:rFonts w:eastAsia="Cambria"/>
          <w:b/>
          <w:iCs/>
          <w:highlight w:val="green"/>
          <w:u w:val="single"/>
        </w:rPr>
        <w:t>the military is gaining influence inside Party circles</w:t>
      </w:r>
      <w:r w:rsidRPr="000B3E5E">
        <w:rPr>
          <w:rFonts w:eastAsia="Cambria"/>
          <w:sz w:val="12"/>
        </w:rPr>
        <w:t>.</w:t>
      </w:r>
    </w:p>
    <w:p w14:paraId="421C44BB" w14:textId="77777777" w:rsidR="000B3E5E" w:rsidRPr="000B3E5E" w:rsidRDefault="000B3E5E" w:rsidP="000B3E5E">
      <w:pPr>
        <w:rPr>
          <w:rFonts w:eastAsia="Cambria"/>
        </w:rPr>
      </w:pPr>
      <w:r w:rsidRPr="000B3E5E">
        <w:rPr>
          <w:rFonts w:eastAsia="Cambria"/>
          <w:u w:val="single"/>
        </w:rPr>
        <w:t>Why is the People's Liberation Army making a comeback? The answer lies in succession politics</w:t>
      </w:r>
      <w:r w:rsidRPr="000B3E5E">
        <w:rPr>
          <w:rFonts w:eastAsia="Cambria"/>
        </w:rPr>
        <w:t>.</w:t>
      </w:r>
    </w:p>
    <w:p w14:paraId="518584A3" w14:textId="77777777" w:rsidR="000B3E5E" w:rsidRPr="000B3E5E" w:rsidRDefault="000B3E5E" w:rsidP="000B3E5E">
      <w:pPr>
        <w:rPr>
          <w:rFonts w:eastAsia="Cambria"/>
          <w:sz w:val="12"/>
        </w:rPr>
      </w:pPr>
      <w:r w:rsidRPr="000B3E5E">
        <w:rPr>
          <w:rFonts w:eastAsia="Cambria"/>
          <w:u w:val="single"/>
        </w:rPr>
        <w:t>Xi Jinping was selected the top leader because he was not identified with any of the main factional groupings</w:t>
      </w:r>
      <w:r w:rsidRPr="000B3E5E">
        <w:rPr>
          <w:rFonts w:eastAsia="Cambria"/>
          <w:sz w:val="12"/>
        </w:rPr>
        <w:t xml:space="preserve">—like the Communist Youth League of Hu Jintao or the Shanghai Gang of Jiang—that dominated Party politics. </w:t>
      </w:r>
      <w:r w:rsidRPr="000B3E5E">
        <w:rPr>
          <w:rFonts w:eastAsia="Cambria"/>
          <w:u w:val="single"/>
        </w:rPr>
        <w:t>Xi, in short, was the least unacceptable choice to the Party's squabbling factional elders</w:t>
      </w:r>
      <w:r w:rsidRPr="000B3E5E">
        <w:rPr>
          <w:rFonts w:eastAsia="Cambria"/>
          <w:sz w:val="12"/>
        </w:rPr>
        <w:t>.</w:t>
      </w:r>
    </w:p>
    <w:p w14:paraId="0A3E3EBB" w14:textId="77777777" w:rsidR="000B3E5E" w:rsidRPr="000B3E5E" w:rsidRDefault="000B3E5E" w:rsidP="000B3E5E">
      <w:pPr>
        <w:rPr>
          <w:rFonts w:eastAsia="Cambria"/>
          <w:sz w:val="12"/>
        </w:rPr>
      </w:pPr>
      <w:r w:rsidRPr="000B3E5E">
        <w:rPr>
          <w:rFonts w:eastAsia="Cambria"/>
          <w:u w:val="single"/>
        </w:rPr>
        <w:t>Xi</w:t>
      </w:r>
      <w:r w:rsidRPr="000B3E5E">
        <w:rPr>
          <w:rFonts w:eastAsia="Cambria"/>
          <w:sz w:val="12"/>
        </w:rPr>
        <w:t xml:space="preserve">, once chosen, apparently decided that </w:t>
      </w:r>
      <w:proofErr w:type="gramStart"/>
      <w:r w:rsidRPr="000B3E5E">
        <w:rPr>
          <w:rFonts w:eastAsia="Cambria"/>
          <w:sz w:val="12"/>
        </w:rPr>
        <w:t>in order to</w:t>
      </w:r>
      <w:proofErr w:type="gramEnd"/>
      <w:r w:rsidRPr="000B3E5E">
        <w:rPr>
          <w:rFonts w:eastAsia="Cambria"/>
          <w:sz w:val="12"/>
        </w:rPr>
        <w:t xml:space="preserve"> rule, he </w:t>
      </w:r>
      <w:r w:rsidRPr="000B3E5E">
        <w:rPr>
          <w:rFonts w:eastAsia="Cambria"/>
          <w:u w:val="single"/>
        </w:rPr>
        <w:t>needed a base, so he made certain officers the core of his support</w:t>
      </w:r>
      <w:r w:rsidRPr="000B3E5E">
        <w:rPr>
          <w:rFonts w:eastAsia="Cambria"/>
          <w:sz w:val="12"/>
        </w:rPr>
        <w:t xml:space="preserve">. As longtime China watcher Willy Lam told Reuters in 2013, </w:t>
      </w:r>
      <w:r w:rsidRPr="000B3E5E">
        <w:rPr>
          <w:rFonts w:eastAsia="Cambria"/>
          <w:b/>
          <w:iCs/>
          <w:highlight w:val="green"/>
          <w:u w:val="single"/>
        </w:rPr>
        <w:t>Xi</w:t>
      </w:r>
      <w:r w:rsidRPr="000B3E5E">
        <w:rPr>
          <w:rFonts w:eastAsia="Cambria"/>
          <w:b/>
          <w:iCs/>
          <w:u w:val="single"/>
        </w:rPr>
        <w:t xml:space="preserve"> Jinping's </w:t>
      </w:r>
      <w:r w:rsidRPr="000B3E5E">
        <w:rPr>
          <w:rFonts w:eastAsia="Cambria"/>
          <w:b/>
          <w:iCs/>
          <w:highlight w:val="green"/>
          <w:u w:val="single"/>
        </w:rPr>
        <w:t>faction is the military</w:t>
      </w:r>
      <w:r w:rsidRPr="000B3E5E">
        <w:rPr>
          <w:rFonts w:eastAsia="Cambria"/>
          <w:sz w:val="12"/>
        </w:rPr>
        <w:t>.</w:t>
      </w:r>
    </w:p>
    <w:p w14:paraId="10F9336D" w14:textId="77777777" w:rsidR="000B3E5E" w:rsidRPr="000B3E5E" w:rsidRDefault="000B3E5E" w:rsidP="000B3E5E">
      <w:pPr>
        <w:rPr>
          <w:rFonts w:eastAsia="Cambria"/>
          <w:sz w:val="12"/>
        </w:rPr>
      </w:pPr>
      <w:r w:rsidRPr="000B3E5E">
        <w:rPr>
          <w:rFonts w:eastAsia="Cambria"/>
          <w:sz w:val="12"/>
        </w:rPr>
        <w:t xml:space="preserve">And </w:t>
      </w:r>
      <w:r w:rsidRPr="000B3E5E">
        <w:rPr>
          <w:rFonts w:eastAsia="Cambria"/>
          <w:b/>
          <w:iCs/>
          <w:highlight w:val="green"/>
          <w:u w:val="single"/>
        </w:rPr>
        <w:t xml:space="preserve">with the help of the military, </w:t>
      </w:r>
      <w:proofErr w:type="gramStart"/>
      <w:r w:rsidRPr="000B3E5E">
        <w:rPr>
          <w:rFonts w:eastAsia="Cambria"/>
          <w:b/>
          <w:iCs/>
          <w:highlight w:val="green"/>
          <w:u w:val="single"/>
        </w:rPr>
        <w:t>Xi</w:t>
      </w:r>
      <w:proofErr w:type="gramEnd"/>
      <w:r w:rsidRPr="000B3E5E">
        <w:rPr>
          <w:rFonts w:eastAsia="Cambria"/>
          <w:b/>
          <w:iCs/>
          <w:highlight w:val="green"/>
          <w:u w:val="single"/>
        </w:rPr>
        <w:t xml:space="preserve"> has accumulated</w:t>
      </w:r>
      <w:r w:rsidRPr="000B3E5E">
        <w:rPr>
          <w:rFonts w:eastAsia="Cambria"/>
          <w:b/>
          <w:iCs/>
          <w:u w:val="single"/>
        </w:rPr>
        <w:t xml:space="preserve"> almost </w:t>
      </w:r>
      <w:r w:rsidRPr="000B3E5E">
        <w:rPr>
          <w:rFonts w:eastAsia="Cambria"/>
          <w:b/>
          <w:iCs/>
          <w:highlight w:val="green"/>
          <w:u w:val="single"/>
        </w:rPr>
        <w:t>unprecedented</w:t>
      </w:r>
      <w:r w:rsidRPr="000B3E5E">
        <w:rPr>
          <w:rFonts w:eastAsia="Cambria"/>
          <w:b/>
          <w:iCs/>
          <w:u w:val="single"/>
        </w:rPr>
        <w:t xml:space="preserve"> political </w:t>
      </w:r>
      <w:r w:rsidRPr="000B3E5E">
        <w:rPr>
          <w:rFonts w:eastAsia="Cambria"/>
          <w:b/>
          <w:iCs/>
          <w:highlight w:val="green"/>
          <w:u w:val="single"/>
        </w:rPr>
        <w:t>power,</w:t>
      </w:r>
      <w:r w:rsidRPr="000B3E5E">
        <w:rPr>
          <w:rFonts w:eastAsia="Cambria"/>
          <w:b/>
          <w:iCs/>
          <w:u w:val="single"/>
        </w:rPr>
        <w:t xml:space="preserve"> ending the Party's two-decade-old consensus-driven system and replacing it with one-man rule</w:t>
      </w:r>
      <w:r w:rsidRPr="000B3E5E">
        <w:rPr>
          <w:rFonts w:eastAsia="Cambria"/>
          <w:sz w:val="12"/>
        </w:rPr>
        <w:t>.</w:t>
      </w:r>
    </w:p>
    <w:p w14:paraId="43368582" w14:textId="77777777" w:rsidR="000B3E5E" w:rsidRPr="000B3E5E" w:rsidRDefault="000B3E5E" w:rsidP="000B3E5E">
      <w:pPr>
        <w:rPr>
          <w:rFonts w:eastAsia="Cambria"/>
          <w:sz w:val="12"/>
        </w:rPr>
      </w:pPr>
      <w:r w:rsidRPr="000B3E5E">
        <w:rPr>
          <w:rFonts w:eastAsia="Cambria"/>
          <w:sz w:val="12"/>
        </w:rPr>
        <w:t xml:space="preserve">As Wang, a professor at the Georgia Institute of Technology, notes, </w:t>
      </w:r>
      <w:r w:rsidRPr="000B3E5E">
        <w:rPr>
          <w:rFonts w:eastAsia="Cambria"/>
          <w:u w:val="single"/>
        </w:rPr>
        <w:t>Xi, with the amendments to the National Defense Law, is demonstrating his power of "leading everything and everyone</w:t>
      </w:r>
      <w:r w:rsidRPr="000B3E5E">
        <w:rPr>
          <w:rFonts w:eastAsia="Cambria"/>
          <w:sz w:val="12"/>
        </w:rPr>
        <w:t xml:space="preserve">." He is wrapping that effort in a "rule by law" move that is </w:t>
      </w:r>
      <w:r w:rsidRPr="000B3E5E">
        <w:rPr>
          <w:rFonts w:eastAsia="Cambria"/>
          <w:u w:val="single"/>
        </w:rPr>
        <w:t>formalizing his perch at the top of the Chinese political system</w:t>
      </w:r>
      <w:r w:rsidRPr="000B3E5E">
        <w:rPr>
          <w:rFonts w:eastAsia="Cambria"/>
          <w:sz w:val="12"/>
        </w:rPr>
        <w:t>.</w:t>
      </w:r>
    </w:p>
    <w:p w14:paraId="1DACACD0" w14:textId="77777777" w:rsidR="000B3E5E" w:rsidRPr="000B3E5E" w:rsidRDefault="000B3E5E" w:rsidP="000B3E5E">
      <w:pPr>
        <w:rPr>
          <w:rFonts w:eastAsia="Cambria"/>
          <w:sz w:val="12"/>
        </w:rPr>
      </w:pPr>
      <w:r w:rsidRPr="000B3E5E">
        <w:rPr>
          <w:rFonts w:eastAsia="Cambria"/>
          <w:u w:val="single"/>
        </w:rPr>
        <w:t xml:space="preserve">How is Xi using his newfound power? There is a hint in the </w:t>
      </w:r>
      <w:r w:rsidRPr="000B3E5E">
        <w:rPr>
          <w:rFonts w:eastAsia="Cambria"/>
          <w:highlight w:val="green"/>
          <w:u w:val="single"/>
        </w:rPr>
        <w:t>National Defense Law amendments</w:t>
      </w:r>
      <w:r w:rsidRPr="000B3E5E">
        <w:rPr>
          <w:rFonts w:eastAsia="Cambria"/>
          <w:sz w:val="12"/>
        </w:rPr>
        <w:t xml:space="preserve">. These changes, Fisher tells us, </w:t>
      </w:r>
      <w:proofErr w:type="gramStart"/>
      <w:r w:rsidRPr="000B3E5E">
        <w:rPr>
          <w:rFonts w:eastAsia="Cambria"/>
          <w:sz w:val="12"/>
        </w:rPr>
        <w:t>"increase</w:t>
      </w:r>
      <w:proofErr w:type="gramEnd"/>
      <w:r w:rsidRPr="000B3E5E">
        <w:rPr>
          <w:rFonts w:eastAsia="Cambria"/>
          <w:sz w:val="12"/>
        </w:rPr>
        <w:t xml:space="preserve"> the powers of the CMC to mobilize the civilian sector for wartime and to better authorize the CMC to engage in foreign military exercises to defend China's 'development interests.'" As such, </w:t>
      </w:r>
      <w:r w:rsidRPr="000B3E5E">
        <w:rPr>
          <w:rFonts w:eastAsia="Cambria"/>
          <w:u w:val="single"/>
        </w:rPr>
        <w:t>the changes "</w:t>
      </w:r>
      <w:r w:rsidRPr="000B3E5E">
        <w:rPr>
          <w:rFonts w:eastAsia="Cambria"/>
          <w:highlight w:val="green"/>
          <w:u w:val="single"/>
        </w:rPr>
        <w:t>point to China's ambition to achieve 'whole nation'</w:t>
      </w:r>
      <w:r w:rsidRPr="000B3E5E">
        <w:rPr>
          <w:rFonts w:eastAsia="Cambria"/>
          <w:u w:val="single"/>
        </w:rPr>
        <w:t xml:space="preserve"> levels of </w:t>
      </w:r>
      <w:r w:rsidRPr="000B3E5E">
        <w:rPr>
          <w:rFonts w:eastAsia="Cambria"/>
          <w:highlight w:val="green"/>
          <w:u w:val="single"/>
        </w:rPr>
        <w:t>military mobilization</w:t>
      </w:r>
      <w:r w:rsidRPr="000B3E5E">
        <w:rPr>
          <w:rFonts w:eastAsia="Cambria"/>
          <w:u w:val="single"/>
        </w:rPr>
        <w:t xml:space="preserve"> to fight </w:t>
      </w:r>
      <w:proofErr w:type="gramStart"/>
      <w:r w:rsidRPr="000B3E5E">
        <w:rPr>
          <w:rFonts w:eastAsia="Cambria"/>
          <w:u w:val="single"/>
        </w:rPr>
        <w:t>wars, and</w:t>
      </w:r>
      <w:proofErr w:type="gramEnd"/>
      <w:r w:rsidRPr="000B3E5E">
        <w:rPr>
          <w:rFonts w:eastAsia="Cambria"/>
          <w:u w:val="single"/>
        </w:rPr>
        <w:t xml:space="preserve"> give the CMC formal power to control the future Chinese capabilities</w:t>
      </w:r>
      <w:r w:rsidRPr="000B3E5E">
        <w:rPr>
          <w:rFonts w:eastAsia="Cambria"/>
          <w:sz w:val="12"/>
        </w:rPr>
        <w:t xml:space="preserve"> for global military intervention."</w:t>
      </w:r>
    </w:p>
    <w:p w14:paraId="046E6036" w14:textId="77777777" w:rsidR="000B3E5E" w:rsidRPr="000B3E5E" w:rsidRDefault="000B3E5E" w:rsidP="000B3E5E">
      <w:pPr>
        <w:rPr>
          <w:rFonts w:eastAsia="Cambria"/>
          <w:sz w:val="12"/>
          <w:szCs w:val="12"/>
        </w:rPr>
      </w:pPr>
      <w:r w:rsidRPr="000B3E5E">
        <w:rPr>
          <w:rFonts w:eastAsia="Cambria"/>
          <w:sz w:val="12"/>
          <w:szCs w:val="12"/>
        </w:rPr>
        <w:t>"The revised National Defense Law also embodies the concept that everyone should be involved in national defense," reports the Communist Party's </w:t>
      </w:r>
      <w:r w:rsidRPr="000B3E5E">
        <w:rPr>
          <w:rFonts w:eastAsia="Cambria"/>
          <w:i/>
          <w:iCs/>
          <w:sz w:val="12"/>
          <w:szCs w:val="12"/>
        </w:rPr>
        <w:t>Global Times</w:t>
      </w:r>
      <w:r w:rsidRPr="000B3E5E">
        <w:rPr>
          <w:rFonts w:eastAsia="Cambria"/>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196DB762" w14:textId="77777777" w:rsidR="000B3E5E" w:rsidRPr="000B3E5E" w:rsidRDefault="000B3E5E" w:rsidP="000B3E5E">
      <w:pPr>
        <w:rPr>
          <w:rFonts w:eastAsia="Cambria"/>
          <w:sz w:val="12"/>
        </w:rPr>
      </w:pPr>
      <w:r w:rsidRPr="000B3E5E">
        <w:rPr>
          <w:rFonts w:eastAsia="Cambria"/>
          <w:sz w:val="12"/>
        </w:rPr>
        <w:t xml:space="preserve">That sounds like </w:t>
      </w:r>
      <w:r w:rsidRPr="000B3E5E">
        <w:rPr>
          <w:rFonts w:eastAsia="Cambria"/>
          <w:u w:val="single"/>
        </w:rPr>
        <w:t xml:space="preserve">Xi </w:t>
      </w:r>
      <w:r w:rsidRPr="000B3E5E">
        <w:rPr>
          <w:rFonts w:eastAsia="Cambria"/>
          <w:sz w:val="12"/>
        </w:rPr>
        <w:t>is getting ready to pick even more fights with neighbors—and perhaps the United States. On January 5, he </w:t>
      </w:r>
      <w:r w:rsidRPr="000B3E5E">
        <w:rPr>
          <w:rFonts w:eastAsia="Cambria"/>
          <w:u w:val="single"/>
        </w:rPr>
        <w:t>ordered People's Liberation Army generals and admirals to be prepared to "act at any second</w:t>
      </w:r>
      <w:r w:rsidRPr="000B3E5E">
        <w:rPr>
          <w:rFonts w:eastAsia="Cambria"/>
          <w:sz w:val="12"/>
        </w:rPr>
        <w:t>."</w:t>
      </w:r>
    </w:p>
    <w:p w14:paraId="2120F42F" w14:textId="77777777" w:rsidR="000B3E5E" w:rsidRPr="000B3E5E" w:rsidRDefault="000B3E5E" w:rsidP="000B3E5E">
      <w:pPr>
        <w:rPr>
          <w:rFonts w:eastAsia="Cambria"/>
          <w:sz w:val="12"/>
        </w:rPr>
      </w:pPr>
      <w:r w:rsidRPr="000B3E5E">
        <w:rPr>
          <w:rFonts w:eastAsia="Cambria"/>
          <w:sz w:val="12"/>
        </w:rPr>
        <w:t>Why would Xi want to start a war? "</w:t>
      </w:r>
      <w:r w:rsidRPr="000B3E5E">
        <w:rPr>
          <w:rFonts w:eastAsia="Cambria"/>
          <w:u w:val="single"/>
        </w:rPr>
        <w:t xml:space="preserve">This is really </w:t>
      </w:r>
      <w:r w:rsidRPr="000B3E5E">
        <w:rPr>
          <w:rFonts w:eastAsia="Cambria"/>
          <w:highlight w:val="green"/>
          <w:u w:val="single"/>
        </w:rPr>
        <w:t>indicative of</w:t>
      </w:r>
      <w:r w:rsidRPr="000B3E5E">
        <w:rPr>
          <w:rFonts w:eastAsia="Cambria"/>
          <w:u w:val="single"/>
        </w:rPr>
        <w:t xml:space="preserve"> there being instability in China, and Mr. </w:t>
      </w:r>
      <w:r w:rsidRPr="000B3E5E">
        <w:rPr>
          <w:rFonts w:eastAsia="Cambria"/>
          <w:highlight w:val="green"/>
          <w:u w:val="single"/>
        </w:rPr>
        <w:t>Xi</w:t>
      </w:r>
      <w:r w:rsidRPr="000B3E5E">
        <w:rPr>
          <w:rFonts w:eastAsia="Cambria"/>
          <w:u w:val="single"/>
        </w:rPr>
        <w:t xml:space="preserve"> </w:t>
      </w:r>
      <w:r w:rsidRPr="000B3E5E">
        <w:rPr>
          <w:rFonts w:eastAsia="Cambria"/>
          <w:highlight w:val="green"/>
          <w:u w:val="single"/>
        </w:rPr>
        <w:t>seeking to consolidate power</w:t>
      </w:r>
      <w:r w:rsidRPr="000B3E5E">
        <w:rPr>
          <w:rFonts w:eastAsia="Cambria"/>
          <w:u w:val="single"/>
        </w:rPr>
        <w:t xml:space="preserve"> around himself</w:t>
      </w:r>
      <w:r w:rsidRPr="000B3E5E">
        <w:rPr>
          <w:rFonts w:eastAsia="Cambria"/>
          <w:sz w:val="12"/>
        </w:rPr>
        <w:t>. ...</w:t>
      </w:r>
      <w:r w:rsidRPr="000B3E5E">
        <w:rPr>
          <w:rFonts w:eastAsia="Cambria"/>
          <w:highlight w:val="green"/>
          <w:u w:val="single"/>
        </w:rPr>
        <w:t>The</w:t>
      </w:r>
      <w:r w:rsidRPr="000B3E5E">
        <w:rPr>
          <w:rFonts w:eastAsia="Cambria"/>
          <w:u w:val="single"/>
        </w:rPr>
        <w:t xml:space="preserve"> new National Defense </w:t>
      </w:r>
      <w:r w:rsidRPr="000B3E5E">
        <w:rPr>
          <w:rFonts w:eastAsia="Cambria"/>
          <w:highlight w:val="green"/>
          <w:u w:val="single"/>
        </w:rPr>
        <w:t>Law</w:t>
      </w:r>
      <w:r w:rsidRPr="000B3E5E">
        <w:rPr>
          <w:rFonts w:eastAsia="Cambria"/>
          <w:u w:val="single"/>
        </w:rPr>
        <w:t xml:space="preserve"> essentially </w:t>
      </w:r>
      <w:r w:rsidRPr="000B3E5E">
        <w:rPr>
          <w:rFonts w:eastAsia="Cambria"/>
          <w:highlight w:val="green"/>
          <w:u w:val="single"/>
        </w:rPr>
        <w:t>removes the alternative power base</w:t>
      </w:r>
      <w:r w:rsidRPr="000B3E5E">
        <w:rPr>
          <w:rFonts w:eastAsia="Cambria"/>
          <w:u w:val="single"/>
        </w:rPr>
        <w:t xml:space="preserve"> of the premier of the State Council, in this case Li Keqiang, from interfering with Mr. Xi's own power ambitions</w:t>
      </w:r>
      <w:r w:rsidRPr="000B3E5E">
        <w:rPr>
          <w:rFonts w:eastAsia="Cambria"/>
          <w:sz w:val="12"/>
        </w:rPr>
        <w:t xml:space="preserve">," said Charles Burton of the Ottawa-based Macdonald-Laurier Institute to John Batchelor, the radio host, earlier this month. As Burton noted, </w:t>
      </w:r>
      <w:r w:rsidRPr="000B3E5E">
        <w:rPr>
          <w:rFonts w:eastAsia="Cambria"/>
          <w:u w:val="single"/>
        </w:rPr>
        <w:t>the amendments to the National Defense Law undermine Premier Li Keqiang, the head of the State Council and long-standing rival to Xi</w:t>
      </w:r>
      <w:r w:rsidRPr="000B3E5E">
        <w:rPr>
          <w:rFonts w:eastAsia="Cambria"/>
          <w:sz w:val="12"/>
        </w:rPr>
        <w:t>.</w:t>
      </w:r>
    </w:p>
    <w:p w14:paraId="084470CA" w14:textId="77777777" w:rsidR="000B3E5E" w:rsidRPr="000B3E5E" w:rsidRDefault="000B3E5E" w:rsidP="000B3E5E">
      <w:pPr>
        <w:rPr>
          <w:rFonts w:eastAsia="Cambria"/>
          <w:sz w:val="12"/>
        </w:rPr>
      </w:pPr>
      <w:r w:rsidRPr="000B3E5E">
        <w:rPr>
          <w:rFonts w:eastAsia="Cambria"/>
          <w:sz w:val="12"/>
        </w:rPr>
        <w:t xml:space="preserve">"I think </w:t>
      </w:r>
      <w:r w:rsidRPr="000B3E5E">
        <w:rPr>
          <w:rFonts w:eastAsia="Cambria"/>
          <w:highlight w:val="green"/>
          <w:u w:val="single"/>
        </w:rPr>
        <w:t>this</w:t>
      </w:r>
      <w:r w:rsidRPr="000B3E5E">
        <w:rPr>
          <w:rFonts w:eastAsia="Cambria"/>
          <w:u w:val="single"/>
        </w:rPr>
        <w:t xml:space="preserve"> really </w:t>
      </w:r>
      <w:r w:rsidRPr="000B3E5E">
        <w:rPr>
          <w:rFonts w:eastAsia="Cambria"/>
          <w:highlight w:val="green"/>
          <w:u w:val="single"/>
        </w:rPr>
        <w:t>gives the green light for him to dispatch the military on any pretext</w:t>
      </w:r>
      <w:r w:rsidRPr="000B3E5E">
        <w:rPr>
          <w:rFonts w:eastAsia="Cambria"/>
          <w:u w:val="single"/>
        </w:rPr>
        <w:t xml:space="preserve"> that he feels is necessary to defend his power</w:t>
      </w:r>
      <w:r w:rsidRPr="000B3E5E">
        <w:rPr>
          <w:rFonts w:eastAsia="Cambria"/>
          <w:sz w:val="12"/>
        </w:rPr>
        <w:t>," Burton says. "</w:t>
      </w:r>
      <w:r w:rsidRPr="000B3E5E">
        <w:rPr>
          <w:rFonts w:eastAsia="Cambria"/>
          <w:b/>
          <w:iCs/>
          <w:highlight w:val="green"/>
          <w:u w:val="single"/>
        </w:rPr>
        <w:t>China is becoming a military state</w:t>
      </w:r>
      <w:r w:rsidRPr="000B3E5E">
        <w:rPr>
          <w:rFonts w:eastAsia="Cambria"/>
          <w:sz w:val="12"/>
        </w:rPr>
        <w:t>."</w:t>
      </w:r>
    </w:p>
    <w:p w14:paraId="44A7B453" w14:textId="77777777" w:rsidR="000B3E5E" w:rsidRPr="000B3E5E" w:rsidRDefault="000B3E5E" w:rsidP="000B3E5E">
      <w:pPr>
        <w:keepNext/>
        <w:keepLines/>
        <w:spacing w:before="40" w:after="0"/>
        <w:outlineLvl w:val="3"/>
        <w:rPr>
          <w:rFonts w:eastAsia="MS Gothic" w:cs="Times New Roman"/>
          <w:b/>
          <w:iCs/>
          <w:sz w:val="26"/>
        </w:rPr>
      </w:pPr>
      <w:r w:rsidRPr="000B3E5E">
        <w:rPr>
          <w:rFonts w:eastAsia="MS Gothic" w:cs="Times New Roman"/>
          <w:b/>
          <w:iCs/>
          <w:sz w:val="26"/>
        </w:rPr>
        <w:t>The plan alienates the PLA – they view space dominance as the linchpin of China’s legitimacy – specifically, public-private tech development is key</w:t>
      </w:r>
    </w:p>
    <w:p w14:paraId="70BD9DCE" w14:textId="77777777" w:rsidR="000B3E5E" w:rsidRPr="000B3E5E" w:rsidRDefault="000B3E5E" w:rsidP="000B3E5E">
      <w:pPr>
        <w:rPr>
          <w:rFonts w:eastAsia="Cambria"/>
          <w:b/>
          <w:bCs/>
          <w:sz w:val="26"/>
        </w:rPr>
      </w:pPr>
      <w:r w:rsidRPr="000B3E5E">
        <w:rPr>
          <w:rFonts w:eastAsia="Cambria"/>
          <w:b/>
          <w:bCs/>
          <w:sz w:val="26"/>
        </w:rPr>
        <w:t xml:space="preserve">Economic Times 20 </w:t>
      </w:r>
      <w:r w:rsidRPr="000B3E5E">
        <w:rPr>
          <w:rFonts w:eastAsia="Cambria"/>
          <w:bCs/>
          <w:sz w:val="16"/>
          <w:szCs w:val="16"/>
        </w:rPr>
        <w:t xml:space="preserve">[(Economic Times, </w:t>
      </w:r>
      <w:r w:rsidRPr="000B3E5E">
        <w:rPr>
          <w:rFonts w:eastAsia="Cambria"/>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355BD6E1" w14:textId="77777777" w:rsidR="000B3E5E" w:rsidRPr="000B3E5E" w:rsidRDefault="000B3E5E" w:rsidP="000B3E5E">
      <w:pPr>
        <w:rPr>
          <w:rFonts w:eastAsia="Cambria"/>
          <w:sz w:val="12"/>
        </w:rPr>
      </w:pPr>
      <w:r w:rsidRPr="000B3E5E">
        <w:rPr>
          <w:rFonts w:eastAsia="Cambria"/>
          <w:sz w:val="12"/>
        </w:rPr>
        <w:t xml:space="preserve">The Jamestown Foundation, a US think-tank, hosted a webinar on August 19 entitled "China's Space Ambitions: Emerging Dimensions of Competition." One presenter, Dean Cheng, Senior Research Fellow at The Heritage Foundation, noted that </w:t>
      </w:r>
      <w:r w:rsidRPr="000B3E5E">
        <w:rPr>
          <w:rFonts w:eastAsia="Cambria"/>
          <w:b/>
          <w:iCs/>
          <w:highlight w:val="green"/>
          <w:u w:val="single"/>
        </w:rPr>
        <w:t xml:space="preserve">Beijing's space </w:t>
      </w:r>
      <w:proofErr w:type="spellStart"/>
      <w:r w:rsidRPr="000B3E5E">
        <w:rPr>
          <w:rFonts w:eastAsia="Cambria"/>
          <w:b/>
          <w:iCs/>
          <w:highlight w:val="green"/>
          <w:u w:val="single"/>
        </w:rPr>
        <w:t>programme</w:t>
      </w:r>
      <w:proofErr w:type="spellEnd"/>
      <w:r w:rsidRPr="000B3E5E">
        <w:rPr>
          <w:rFonts w:eastAsia="Cambria"/>
          <w:b/>
          <w:iCs/>
          <w:highlight w:val="green"/>
          <w:u w:val="single"/>
        </w:rPr>
        <w:t xml:space="preserve"> is linked to China's</w:t>
      </w:r>
      <w:r w:rsidRPr="000B3E5E">
        <w:rPr>
          <w:rFonts w:eastAsia="Cambria"/>
          <w:b/>
          <w:iCs/>
          <w:u w:val="single"/>
        </w:rPr>
        <w:t xml:space="preserve"> central concept of comprehensive </w:t>
      </w:r>
      <w:r w:rsidRPr="000B3E5E">
        <w:rPr>
          <w:rFonts w:eastAsia="Cambria"/>
          <w:b/>
          <w:iCs/>
          <w:highlight w:val="green"/>
          <w:u w:val="single"/>
        </w:rPr>
        <w:t>national power</w:t>
      </w:r>
      <w:r w:rsidRPr="000B3E5E">
        <w:rPr>
          <w:rFonts w:eastAsia="Cambria"/>
          <w:highlight w:val="green"/>
          <w:u w:val="single"/>
        </w:rPr>
        <w:t>. "This is</w:t>
      </w:r>
      <w:r w:rsidRPr="000B3E5E">
        <w:rPr>
          <w:rFonts w:eastAsia="Cambria"/>
          <w:u w:val="single"/>
        </w:rPr>
        <w:t xml:space="preserve"> basically </w:t>
      </w:r>
      <w:r w:rsidRPr="000B3E5E">
        <w:rPr>
          <w:rFonts w:eastAsia="Cambria"/>
          <w:highlight w:val="green"/>
          <w:u w:val="single"/>
        </w:rPr>
        <w:t>how the Chinese think</w:t>
      </w:r>
      <w:r w:rsidRPr="000B3E5E">
        <w:rPr>
          <w:rFonts w:eastAsia="Cambria"/>
          <w:u w:val="single"/>
        </w:rPr>
        <w:t xml:space="preserve"> about how they rack and stack, how </w:t>
      </w:r>
      <w:r w:rsidRPr="000B3E5E">
        <w:rPr>
          <w:rFonts w:eastAsia="Cambria"/>
          <w:highlight w:val="green"/>
          <w:u w:val="single"/>
        </w:rPr>
        <w:t>they compare</w:t>
      </w:r>
      <w:r w:rsidRPr="000B3E5E">
        <w:rPr>
          <w:rFonts w:eastAsia="Cambria"/>
          <w:u w:val="single"/>
        </w:rPr>
        <w:t xml:space="preserve"> with other countries</w:t>
      </w:r>
      <w:r w:rsidRPr="000B3E5E">
        <w:rPr>
          <w:rFonts w:eastAsia="Cambria"/>
          <w:sz w:val="12"/>
        </w:rPr>
        <w:t>."</w:t>
      </w:r>
    </w:p>
    <w:p w14:paraId="1F4F5713" w14:textId="77777777" w:rsidR="000B3E5E" w:rsidRPr="000B3E5E" w:rsidRDefault="000B3E5E" w:rsidP="000B3E5E">
      <w:pPr>
        <w:rPr>
          <w:rFonts w:eastAsia="Cambria"/>
          <w:sz w:val="12"/>
        </w:rPr>
      </w:pPr>
      <w:r w:rsidRPr="000B3E5E">
        <w:rPr>
          <w:rFonts w:eastAsia="Cambria"/>
          <w:sz w:val="12"/>
        </w:rPr>
        <w:t xml:space="preserve">China </w:t>
      </w:r>
      <w:proofErr w:type="spellStart"/>
      <w:r w:rsidRPr="000B3E5E">
        <w:rPr>
          <w:rFonts w:eastAsia="Cambria"/>
          <w:sz w:val="12"/>
        </w:rPr>
        <w:t>recognises</w:t>
      </w:r>
      <w:proofErr w:type="spellEnd"/>
      <w:r w:rsidRPr="000B3E5E">
        <w:rPr>
          <w:rFonts w:eastAsia="Cambria"/>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0B3E5E">
        <w:rPr>
          <w:rFonts w:eastAsia="Cambria"/>
          <w:sz w:val="12"/>
        </w:rPr>
        <w:t>science</w:t>
      </w:r>
      <w:proofErr w:type="gramEnd"/>
      <w:r w:rsidRPr="000B3E5E">
        <w:rPr>
          <w:rFonts w:eastAsia="Cambria"/>
          <w:sz w:val="12"/>
        </w:rPr>
        <w:t xml:space="preserve"> and technology, and even culture. "</w:t>
      </w:r>
      <w:r w:rsidRPr="000B3E5E">
        <w:rPr>
          <w:rFonts w:eastAsia="Cambria"/>
          <w:highlight w:val="green"/>
          <w:u w:val="single"/>
        </w:rPr>
        <w:t>Space touches every</w:t>
      </w:r>
      <w:r w:rsidRPr="000B3E5E">
        <w:rPr>
          <w:rFonts w:eastAsia="Cambria"/>
          <w:u w:val="single"/>
        </w:rPr>
        <w:t xml:space="preserve"> one of these </w:t>
      </w:r>
      <w:r w:rsidRPr="000B3E5E">
        <w:rPr>
          <w:rFonts w:eastAsia="Cambria"/>
          <w:highlight w:val="green"/>
          <w:u w:val="single"/>
        </w:rPr>
        <w:t>aspect</w:t>
      </w:r>
      <w:r w:rsidRPr="000B3E5E">
        <w:rPr>
          <w:rFonts w:eastAsia="Cambria"/>
          <w:u w:val="single"/>
        </w:rPr>
        <w:t xml:space="preserve">s </w:t>
      </w:r>
      <w:r w:rsidRPr="000B3E5E">
        <w:rPr>
          <w:rFonts w:eastAsia="Cambria"/>
          <w:highlight w:val="green"/>
          <w:u w:val="single"/>
        </w:rPr>
        <w:t>in comprehensive</w:t>
      </w:r>
      <w:r w:rsidRPr="000B3E5E">
        <w:rPr>
          <w:rFonts w:eastAsia="Cambria"/>
          <w:u w:val="single"/>
        </w:rPr>
        <w:t xml:space="preserve"> national </w:t>
      </w:r>
      <w:r w:rsidRPr="000B3E5E">
        <w:rPr>
          <w:rFonts w:eastAsia="Cambria"/>
          <w:highlight w:val="green"/>
          <w:u w:val="single"/>
        </w:rPr>
        <w:t>power</w:t>
      </w:r>
      <w:r w:rsidRPr="000B3E5E">
        <w:rPr>
          <w:rFonts w:eastAsia="Cambria"/>
          <w:u w:val="single"/>
        </w:rPr>
        <w:t>, and that is a part of why Chinese see space as so important</w:t>
      </w:r>
      <w:r w:rsidRPr="000B3E5E">
        <w:rPr>
          <w:rFonts w:eastAsia="Cambria"/>
          <w:sz w:val="12"/>
        </w:rPr>
        <w:t>."</w:t>
      </w:r>
    </w:p>
    <w:p w14:paraId="41CC2581" w14:textId="77777777" w:rsidR="000B3E5E" w:rsidRPr="000B3E5E" w:rsidRDefault="000B3E5E" w:rsidP="000B3E5E">
      <w:pPr>
        <w:rPr>
          <w:rFonts w:eastAsia="Cambria"/>
          <w:sz w:val="12"/>
        </w:rPr>
      </w:pPr>
      <w:r w:rsidRPr="000B3E5E">
        <w:rPr>
          <w:rFonts w:eastAsia="Cambria"/>
          <w:sz w:val="12"/>
        </w:rPr>
        <w:t xml:space="preserve">Indeed, </w:t>
      </w:r>
      <w:r w:rsidRPr="000B3E5E">
        <w:rPr>
          <w:rFonts w:eastAsia="Cambria"/>
          <w:u w:val="single"/>
        </w:rPr>
        <w:t>a strong space industrial complex will generate benefits that ripple through the rest of China's economy</w:t>
      </w:r>
      <w:r w:rsidRPr="000B3E5E">
        <w:rPr>
          <w:rFonts w:eastAsia="Cambria"/>
          <w:sz w:val="12"/>
        </w:rPr>
        <w:t xml:space="preserve">. Furthermore, he said </w:t>
      </w:r>
      <w:r w:rsidRPr="000B3E5E">
        <w:rPr>
          <w:rFonts w:eastAsia="Cambria"/>
          <w:b/>
          <w:iCs/>
          <w:highlight w:val="green"/>
          <w:u w:val="single"/>
        </w:rPr>
        <w:t>space achievements "promote pride</w:t>
      </w:r>
      <w:r w:rsidRPr="000B3E5E">
        <w:rPr>
          <w:rFonts w:eastAsia="Cambria"/>
          <w:b/>
          <w:iCs/>
          <w:u w:val="single"/>
        </w:rPr>
        <w:t xml:space="preserve"> within China, especially </w:t>
      </w:r>
      <w:r w:rsidRPr="000B3E5E">
        <w:rPr>
          <w:rFonts w:eastAsia="Cambria"/>
          <w:b/>
          <w:iCs/>
          <w:highlight w:val="green"/>
          <w:u w:val="single"/>
        </w:rPr>
        <w:t>for the</w:t>
      </w:r>
      <w:r w:rsidRPr="000B3E5E">
        <w:rPr>
          <w:rFonts w:eastAsia="Cambria"/>
          <w:b/>
          <w:iCs/>
          <w:u w:val="single"/>
        </w:rPr>
        <w:t xml:space="preserve"> Chinese Communist Party </w:t>
      </w:r>
      <w:r w:rsidRPr="000B3E5E">
        <w:rPr>
          <w:rFonts w:eastAsia="Cambria"/>
          <w:b/>
          <w:iCs/>
          <w:highlight w:val="green"/>
          <w:u w:val="single"/>
        </w:rPr>
        <w:t>(CCP)</w:t>
      </w:r>
      <w:r w:rsidRPr="000B3E5E">
        <w:rPr>
          <w:rFonts w:eastAsia="Cambria"/>
          <w:u w:val="single"/>
        </w:rPr>
        <w:t xml:space="preserve"> ... It's symbolic of how far China has come," he said, </w:t>
      </w:r>
      <w:r w:rsidRPr="000B3E5E">
        <w:rPr>
          <w:rFonts w:eastAsia="Cambria"/>
          <w:highlight w:val="green"/>
          <w:u w:val="single"/>
        </w:rPr>
        <w:t>and</w:t>
      </w:r>
      <w:r w:rsidRPr="000B3E5E">
        <w:rPr>
          <w:rFonts w:eastAsia="Cambria"/>
          <w:u w:val="single"/>
        </w:rPr>
        <w:t xml:space="preserve"> "</w:t>
      </w:r>
      <w:r w:rsidRPr="000B3E5E">
        <w:rPr>
          <w:rFonts w:eastAsia="Cambria"/>
          <w:b/>
          <w:iCs/>
          <w:u w:val="single"/>
        </w:rPr>
        <w:t xml:space="preserve">it </w:t>
      </w:r>
      <w:r w:rsidRPr="000B3E5E">
        <w:rPr>
          <w:rFonts w:eastAsia="Cambria"/>
          <w:b/>
          <w:iCs/>
          <w:highlight w:val="green"/>
          <w:u w:val="single"/>
        </w:rPr>
        <w:t>give</w:t>
      </w:r>
      <w:r w:rsidRPr="000B3E5E">
        <w:rPr>
          <w:rFonts w:eastAsia="Cambria"/>
          <w:b/>
          <w:iCs/>
          <w:u w:val="single"/>
        </w:rPr>
        <w:t xml:space="preserve">s </w:t>
      </w:r>
      <w:r w:rsidRPr="000B3E5E">
        <w:rPr>
          <w:rFonts w:eastAsia="Cambria"/>
          <w:b/>
          <w:iCs/>
          <w:highlight w:val="green"/>
          <w:u w:val="single"/>
        </w:rPr>
        <w:t>the CCP legitimacy</w:t>
      </w:r>
      <w:r w:rsidRPr="000B3E5E">
        <w:rPr>
          <w:rFonts w:eastAsia="Cambria"/>
          <w:sz w:val="12"/>
        </w:rPr>
        <w:t>".</w:t>
      </w:r>
    </w:p>
    <w:p w14:paraId="4FC7A925" w14:textId="77777777" w:rsidR="000B3E5E" w:rsidRPr="000B3E5E" w:rsidRDefault="000B3E5E" w:rsidP="000B3E5E">
      <w:pPr>
        <w:rPr>
          <w:rFonts w:eastAsia="Cambria"/>
          <w:sz w:val="12"/>
        </w:rPr>
      </w:pPr>
      <w:r w:rsidRPr="000B3E5E">
        <w:rPr>
          <w:rFonts w:eastAsia="Cambria"/>
          <w:u w:val="single"/>
        </w:rPr>
        <w:t xml:space="preserve">China is pushing into space services, including </w:t>
      </w:r>
      <w:r w:rsidRPr="000B3E5E">
        <w:rPr>
          <w:rFonts w:eastAsia="Cambria"/>
          <w:b/>
          <w:iCs/>
          <w:highlight w:val="green"/>
          <w:u w:val="single"/>
        </w:rPr>
        <w:t>satellite launches</w:t>
      </w:r>
      <w:r w:rsidRPr="000B3E5E">
        <w:rPr>
          <w:rFonts w:eastAsia="Cambria"/>
          <w:u w:val="single"/>
        </w:rPr>
        <w:t xml:space="preserve">, </w:t>
      </w:r>
      <w:r w:rsidRPr="000B3E5E">
        <w:rPr>
          <w:rFonts w:eastAsia="Cambria"/>
          <w:b/>
          <w:iCs/>
          <w:u w:val="single"/>
        </w:rPr>
        <w:t xml:space="preserve">satellite </w:t>
      </w:r>
      <w:r w:rsidRPr="000B3E5E">
        <w:rPr>
          <w:rFonts w:eastAsia="Cambria"/>
          <w:b/>
          <w:iCs/>
          <w:highlight w:val="green"/>
          <w:u w:val="single"/>
        </w:rPr>
        <w:t>applications</w:t>
      </w:r>
      <w:r w:rsidRPr="000B3E5E">
        <w:rPr>
          <w:rFonts w:eastAsia="Cambria"/>
          <w:highlight w:val="green"/>
          <w:u w:val="single"/>
        </w:rPr>
        <w:t xml:space="preserve"> and</w:t>
      </w:r>
      <w:r w:rsidRPr="000B3E5E">
        <w:rPr>
          <w:rFonts w:eastAsia="Cambria"/>
          <w:u w:val="single"/>
        </w:rPr>
        <w:t xml:space="preserve"> </w:t>
      </w:r>
      <w:r w:rsidRPr="000B3E5E">
        <w:rPr>
          <w:rFonts w:eastAsia="Cambria"/>
          <w:b/>
          <w:iCs/>
          <w:u w:val="single"/>
        </w:rPr>
        <w:t xml:space="preserve">Earth observation/satellite </w:t>
      </w:r>
      <w:r w:rsidRPr="000B3E5E">
        <w:rPr>
          <w:rFonts w:eastAsia="Cambria"/>
          <w:b/>
          <w:iCs/>
          <w:highlight w:val="green"/>
          <w:u w:val="single"/>
        </w:rPr>
        <w:t>imagery</w:t>
      </w:r>
      <w:r w:rsidRPr="000B3E5E">
        <w:rPr>
          <w:rFonts w:eastAsia="Cambria"/>
          <w:u w:val="single"/>
        </w:rPr>
        <w:t xml:space="preserve"> for others</w:t>
      </w:r>
      <w:r w:rsidRPr="000B3E5E">
        <w:rPr>
          <w:rFonts w:eastAsia="Cambria"/>
          <w:sz w:val="12"/>
        </w:rPr>
        <w:t xml:space="preserve">. Satellite customers include Belarus, Laos, </w:t>
      </w:r>
      <w:proofErr w:type="gramStart"/>
      <w:r w:rsidRPr="000B3E5E">
        <w:rPr>
          <w:rFonts w:eastAsia="Cambria"/>
          <w:sz w:val="12"/>
        </w:rPr>
        <w:t>Pakistan</w:t>
      </w:r>
      <w:proofErr w:type="gramEnd"/>
      <w:r w:rsidRPr="000B3E5E">
        <w:rPr>
          <w:rFonts w:eastAsia="Cambria"/>
          <w:sz w:val="12"/>
        </w:rPr>
        <w:t xml:space="preserve"> and Venezuela, for example, attracting hard currency and influence. Cheng said most underestimate the impact this has, as such countries grow almost totally dependent on Chinese equipment, </w:t>
      </w:r>
      <w:proofErr w:type="gramStart"/>
      <w:r w:rsidRPr="000B3E5E">
        <w:rPr>
          <w:rFonts w:eastAsia="Cambria"/>
          <w:sz w:val="12"/>
        </w:rPr>
        <w:t>assets</w:t>
      </w:r>
      <w:proofErr w:type="gramEnd"/>
      <w:r w:rsidRPr="000B3E5E">
        <w:rPr>
          <w:rFonts w:eastAsia="Cambria"/>
          <w:sz w:val="12"/>
        </w:rPr>
        <w:t xml:space="preserve"> and training over time. Incidentally, China could have manufactured back doors into these systems for foreigners to allow it access.</w:t>
      </w:r>
    </w:p>
    <w:p w14:paraId="39B0BDC5" w14:textId="77777777" w:rsidR="000B3E5E" w:rsidRPr="000B3E5E" w:rsidRDefault="000B3E5E" w:rsidP="000B3E5E">
      <w:pPr>
        <w:rPr>
          <w:rFonts w:eastAsia="Cambria"/>
          <w:sz w:val="12"/>
        </w:rPr>
      </w:pPr>
      <w:r w:rsidRPr="000B3E5E">
        <w:rPr>
          <w:rFonts w:eastAsia="Cambria"/>
          <w:sz w:val="12"/>
        </w:rPr>
        <w:t xml:space="preserve">Mark Stokes, Executive Director at the US-based Project 2049 Institute think-tank, said in the same webinar that </w:t>
      </w:r>
      <w:r w:rsidRPr="000B3E5E">
        <w:rPr>
          <w:rFonts w:eastAsia="Cambria"/>
          <w:u w:val="singl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0B3E5E">
        <w:rPr>
          <w:rFonts w:eastAsia="Cambria"/>
          <w:u w:val="single"/>
        </w:rPr>
        <w:t>reconnaissance</w:t>
      </w:r>
      <w:proofErr w:type="gramEnd"/>
      <w:r w:rsidRPr="000B3E5E">
        <w:rPr>
          <w:rFonts w:eastAsia="Cambria"/>
          <w:u w:val="single"/>
        </w:rPr>
        <w:t xml:space="preserve"> and ocean surveillance), communications, PNT services (obtaining target data, navigation information, navigation support and timing services), space jamming (encompassing space communications, radar, electro-optical and PNT) and space protection</w:t>
      </w:r>
      <w:r w:rsidRPr="000B3E5E">
        <w:rPr>
          <w:rFonts w:eastAsia="Cambria"/>
          <w:sz w:val="12"/>
        </w:rPr>
        <w:t>.</w:t>
      </w:r>
    </w:p>
    <w:p w14:paraId="4C6CF36D" w14:textId="77777777" w:rsidR="000B3E5E" w:rsidRPr="000B3E5E" w:rsidRDefault="000B3E5E" w:rsidP="000B3E5E">
      <w:pPr>
        <w:rPr>
          <w:rFonts w:eastAsia="Cambria"/>
          <w:sz w:val="12"/>
        </w:rPr>
      </w:pPr>
      <w:r w:rsidRPr="000B3E5E">
        <w:rPr>
          <w:rFonts w:eastAsia="Cambria"/>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0B3E5E">
        <w:rPr>
          <w:rFonts w:eastAsia="Cambria"/>
          <w:u w:val="single"/>
        </w:rPr>
        <w:t>the PLASSF is now "much more efficient</w:t>
      </w:r>
      <w:r w:rsidRPr="000B3E5E">
        <w:rPr>
          <w:rFonts w:eastAsia="Cambria"/>
          <w:sz w:val="12"/>
        </w:rPr>
        <w:t>," the American analyst posited.</w:t>
      </w:r>
    </w:p>
    <w:p w14:paraId="0AC373AB" w14:textId="77777777" w:rsidR="000B3E5E" w:rsidRPr="000B3E5E" w:rsidRDefault="000B3E5E" w:rsidP="000B3E5E">
      <w:pPr>
        <w:rPr>
          <w:rFonts w:eastAsia="Cambria"/>
          <w:sz w:val="12"/>
        </w:rPr>
      </w:pPr>
      <w:r w:rsidRPr="000B3E5E">
        <w:rPr>
          <w:rFonts w:eastAsia="Cambria"/>
          <w:sz w:val="12"/>
        </w:rPr>
        <w:t xml:space="preserve">Indeed, China created its space force in 2015, just a few months after Russia. After formally establishing its Space Force in December 2019, the US is still getting its equivalent off the ground. Cheng said both </w:t>
      </w:r>
      <w:r w:rsidRPr="000B3E5E">
        <w:rPr>
          <w:rFonts w:eastAsia="Cambria"/>
          <w:u w:val="single"/>
        </w:rPr>
        <w:t>China</w:t>
      </w:r>
      <w:r w:rsidRPr="000B3E5E">
        <w:rPr>
          <w:rFonts w:eastAsia="Cambria"/>
          <w:sz w:val="12"/>
        </w:rPr>
        <w:t xml:space="preserve"> and Russia </w:t>
      </w:r>
      <w:r w:rsidRPr="000B3E5E">
        <w:rPr>
          <w:rFonts w:eastAsia="Cambria"/>
          <w:u w:val="single"/>
        </w:rPr>
        <w:t xml:space="preserve">have been pushing to </w:t>
      </w:r>
      <w:proofErr w:type="spellStart"/>
      <w:r w:rsidRPr="000B3E5E">
        <w:rPr>
          <w:rFonts w:eastAsia="Cambria"/>
          <w:u w:val="single"/>
        </w:rPr>
        <w:t>militarise</w:t>
      </w:r>
      <w:proofErr w:type="spellEnd"/>
      <w:r w:rsidRPr="000B3E5E">
        <w:rPr>
          <w:rFonts w:eastAsia="Cambria"/>
          <w:u w:val="single"/>
        </w:rPr>
        <w:t xml:space="preserve"> space, even though such a term is probably meaningless given that </w:t>
      </w:r>
      <w:r w:rsidRPr="000B3E5E">
        <w:rPr>
          <w:rFonts w:eastAsia="Cambria"/>
          <w:b/>
          <w:iCs/>
          <w:highlight w:val="green"/>
          <w:u w:val="single"/>
        </w:rPr>
        <w:t>95 per cent of</w:t>
      </w:r>
      <w:r w:rsidRPr="000B3E5E">
        <w:rPr>
          <w:rFonts w:eastAsia="Cambria"/>
          <w:b/>
          <w:iCs/>
          <w:u w:val="single"/>
        </w:rPr>
        <w:t xml:space="preserve"> space </w:t>
      </w:r>
      <w:r w:rsidRPr="000B3E5E">
        <w:rPr>
          <w:rFonts w:eastAsia="Cambria"/>
          <w:b/>
          <w:iCs/>
          <w:highlight w:val="green"/>
          <w:u w:val="single"/>
        </w:rPr>
        <w:t>tech</w:t>
      </w:r>
      <w:r w:rsidRPr="000B3E5E">
        <w:rPr>
          <w:rFonts w:eastAsia="Cambria"/>
          <w:b/>
          <w:iCs/>
          <w:u w:val="single"/>
        </w:rPr>
        <w:t xml:space="preserve">nology </w:t>
      </w:r>
      <w:r w:rsidRPr="000B3E5E">
        <w:rPr>
          <w:rFonts w:eastAsia="Cambria"/>
          <w:b/>
          <w:iCs/>
          <w:highlight w:val="green"/>
          <w:u w:val="single"/>
        </w:rPr>
        <w:t>has dual</w:t>
      </w:r>
      <w:r w:rsidRPr="000B3E5E">
        <w:rPr>
          <w:rFonts w:eastAsia="Cambria"/>
          <w:b/>
          <w:iCs/>
          <w:u w:val="single"/>
        </w:rPr>
        <w:t xml:space="preserve"> applications for both military and civilian </w:t>
      </w:r>
      <w:r w:rsidRPr="000B3E5E">
        <w:rPr>
          <w:rFonts w:eastAsia="Cambria"/>
          <w:b/>
          <w:iCs/>
          <w:highlight w:val="green"/>
          <w:u w:val="single"/>
        </w:rPr>
        <w:t>use</w:t>
      </w:r>
      <w:r w:rsidRPr="000B3E5E">
        <w:rPr>
          <w:rFonts w:eastAsia="Cambria"/>
          <w:u w:val="single"/>
        </w:rPr>
        <w:t>. Certainly, outer space can no longer be viewed as a sanctuary</w:t>
      </w:r>
      <w:r w:rsidRPr="000B3E5E">
        <w:rPr>
          <w:rFonts w:eastAsia="Cambria"/>
          <w:sz w:val="12"/>
        </w:rPr>
        <w:t>.</w:t>
      </w:r>
    </w:p>
    <w:p w14:paraId="07391D26" w14:textId="77777777" w:rsidR="000B3E5E" w:rsidRPr="000B3E5E" w:rsidRDefault="000B3E5E" w:rsidP="000B3E5E">
      <w:pPr>
        <w:rPr>
          <w:rFonts w:eastAsia="Cambria"/>
          <w:sz w:val="12"/>
          <w:szCs w:val="12"/>
        </w:rPr>
      </w:pPr>
      <w:r w:rsidRPr="000B3E5E">
        <w:rPr>
          <w:rFonts w:eastAsia="Cambria"/>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351FECDC" w14:textId="77777777" w:rsidR="000B3E5E" w:rsidRPr="000B3E5E" w:rsidRDefault="000B3E5E" w:rsidP="000B3E5E">
      <w:pPr>
        <w:rPr>
          <w:rFonts w:eastAsia="Cambria"/>
          <w:sz w:val="12"/>
          <w:szCs w:val="12"/>
        </w:rPr>
      </w:pPr>
      <w:r w:rsidRPr="000B3E5E">
        <w:rPr>
          <w:rFonts w:eastAsia="Cambria"/>
          <w:sz w:val="12"/>
          <w:szCs w:val="12"/>
        </w:rPr>
        <w:t xml:space="preserve">China has freedom of action in space, and the creation of the PLASSF and consolidation of space/counter-space research, </w:t>
      </w:r>
      <w:proofErr w:type="gramStart"/>
      <w:r w:rsidRPr="000B3E5E">
        <w:rPr>
          <w:rFonts w:eastAsia="Cambria"/>
          <w:sz w:val="12"/>
          <w:szCs w:val="12"/>
        </w:rPr>
        <w:t>development</w:t>
      </w:r>
      <w:proofErr w:type="gramEnd"/>
      <w:r w:rsidRPr="000B3E5E">
        <w:rPr>
          <w:rFonts w:eastAsia="Cambria"/>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24CE744A" w14:textId="77777777" w:rsidR="000B3E5E" w:rsidRPr="000B3E5E" w:rsidRDefault="000B3E5E" w:rsidP="000B3E5E">
      <w:pPr>
        <w:rPr>
          <w:rFonts w:eastAsia="Cambria"/>
          <w:sz w:val="12"/>
        </w:rPr>
      </w:pPr>
      <w:r w:rsidRPr="000B3E5E">
        <w:rPr>
          <w:rFonts w:eastAsia="Cambria"/>
          <w:sz w:val="12"/>
        </w:rPr>
        <w:t xml:space="preserve">Cheng said, </w:t>
      </w:r>
      <w:r w:rsidRPr="000B3E5E">
        <w:rPr>
          <w:rFonts w:eastAsia="Cambria"/>
          <w:u w:val="single"/>
        </w:rPr>
        <w:t>"</w:t>
      </w:r>
      <w:r w:rsidRPr="000B3E5E">
        <w:rPr>
          <w:rFonts w:eastAsia="Cambria"/>
          <w:highlight w:val="green"/>
          <w:u w:val="single"/>
        </w:rPr>
        <w:t>The Chinese see future war as revolving around joint operations</w:t>
      </w:r>
      <w:r w:rsidRPr="000B3E5E">
        <w:rPr>
          <w:rFonts w:eastAsia="Cambria"/>
          <w:u w:val="single"/>
        </w:rPr>
        <w:t>, which are not just land, air and sea forces." They also include</w:t>
      </w:r>
      <w:r w:rsidRPr="000B3E5E">
        <w:rPr>
          <w:rFonts w:eastAsia="Cambria"/>
          <w:sz w:val="12"/>
        </w:rPr>
        <w:t xml:space="preserve"> the </w:t>
      </w:r>
      <w:r w:rsidRPr="000B3E5E">
        <w:rPr>
          <w:rFonts w:eastAsia="Cambria"/>
          <w:u w:val="single"/>
        </w:rPr>
        <w:t>outer space</w:t>
      </w:r>
      <w:r w:rsidRPr="000B3E5E">
        <w:rPr>
          <w:rFonts w:eastAsia="Cambria"/>
          <w:sz w:val="12"/>
        </w:rPr>
        <w:t xml:space="preserve"> and electronic warfare domains, which are necessary for information dominance." </w:t>
      </w:r>
      <w:r w:rsidRPr="000B3E5E">
        <w:rPr>
          <w:rFonts w:eastAsia="Cambria"/>
          <w:u w:val="single"/>
        </w:rPr>
        <w:t>China, therefore, wishes to deny an adversary like the US the use of space</w:t>
      </w:r>
      <w:r w:rsidRPr="000B3E5E">
        <w:rPr>
          <w:rFonts w:eastAsia="Cambria"/>
          <w:sz w:val="12"/>
        </w:rPr>
        <w:t>, plus it needs to give the Chinese military every advantage.</w:t>
      </w:r>
    </w:p>
    <w:p w14:paraId="1F4FEF7C" w14:textId="77777777" w:rsidR="000B3E5E" w:rsidRPr="000B3E5E" w:rsidRDefault="000B3E5E" w:rsidP="000B3E5E">
      <w:pPr>
        <w:rPr>
          <w:rFonts w:eastAsia="Cambria"/>
          <w:sz w:val="12"/>
          <w:szCs w:val="12"/>
        </w:rPr>
      </w:pPr>
      <w:r w:rsidRPr="000B3E5E">
        <w:rPr>
          <w:rFonts w:eastAsia="Cambria"/>
          <w:sz w:val="12"/>
          <w:szCs w:val="12"/>
        </w:rPr>
        <w:t xml:space="preserve">China has therefore developed the ability to target hostile space-based assets (from the ground or space) and their all-important </w:t>
      </w:r>
      <w:proofErr w:type="gramStart"/>
      <w:r w:rsidRPr="000B3E5E">
        <w:rPr>
          <w:rFonts w:eastAsia="Cambria"/>
          <w:sz w:val="12"/>
          <w:szCs w:val="12"/>
        </w:rPr>
        <w:t>data-links</w:t>
      </w:r>
      <w:proofErr w:type="gramEnd"/>
      <w:r w:rsidRPr="000B3E5E">
        <w:rPr>
          <w:rFonts w:eastAsia="Cambria"/>
          <w:sz w:val="12"/>
          <w:szCs w:val="12"/>
        </w:rPr>
        <w:t xml:space="preserve">. Indeed, </w:t>
      </w:r>
      <w:proofErr w:type="gramStart"/>
      <w:r w:rsidRPr="000B3E5E">
        <w:rPr>
          <w:rFonts w:eastAsia="Cambria"/>
          <w:sz w:val="12"/>
          <w:szCs w:val="12"/>
        </w:rPr>
        <w:t>jamming</w:t>
      </w:r>
      <w:proofErr w:type="gramEnd"/>
      <w:r w:rsidRPr="000B3E5E">
        <w:rPr>
          <w:rFonts w:eastAsia="Cambria"/>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58A32F27" w14:textId="77777777" w:rsidR="000B3E5E" w:rsidRPr="000B3E5E" w:rsidRDefault="000B3E5E" w:rsidP="000B3E5E">
      <w:pPr>
        <w:rPr>
          <w:rFonts w:eastAsia="Cambria"/>
          <w:sz w:val="12"/>
          <w:szCs w:val="12"/>
        </w:rPr>
      </w:pPr>
      <w:r w:rsidRPr="000B3E5E">
        <w:rPr>
          <w:rFonts w:eastAsia="Cambria"/>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0B3E5E">
        <w:rPr>
          <w:rFonts w:eastAsia="Cambria"/>
          <w:sz w:val="12"/>
          <w:szCs w:val="12"/>
        </w:rPr>
        <w:t>summarised</w:t>
      </w:r>
      <w:proofErr w:type="spellEnd"/>
      <w:r w:rsidRPr="000B3E5E">
        <w:rPr>
          <w:rFonts w:eastAsia="Cambria"/>
          <w:sz w:val="12"/>
          <w:szCs w:val="12"/>
        </w:rPr>
        <w:t xml:space="preserve"> China's counter-space capabilities as follows.</w:t>
      </w:r>
    </w:p>
    <w:p w14:paraId="0754D379" w14:textId="77777777" w:rsidR="000B3E5E" w:rsidRPr="000B3E5E" w:rsidRDefault="000B3E5E" w:rsidP="000B3E5E">
      <w:pPr>
        <w:rPr>
          <w:rFonts w:eastAsia="Cambria"/>
          <w:sz w:val="12"/>
          <w:szCs w:val="12"/>
        </w:rPr>
      </w:pPr>
      <w:r w:rsidRPr="000B3E5E">
        <w:rPr>
          <w:rFonts w:eastAsia="Cambria"/>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5C417670" w14:textId="77777777" w:rsidR="000B3E5E" w:rsidRPr="000B3E5E" w:rsidRDefault="000B3E5E" w:rsidP="000B3E5E">
      <w:pPr>
        <w:rPr>
          <w:rFonts w:eastAsia="Cambria"/>
          <w:sz w:val="12"/>
          <w:szCs w:val="12"/>
        </w:rPr>
      </w:pPr>
      <w:r w:rsidRPr="000B3E5E">
        <w:rPr>
          <w:rFonts w:eastAsia="Cambria"/>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6698A57" w14:textId="77777777" w:rsidR="000B3E5E" w:rsidRPr="000B3E5E" w:rsidRDefault="000B3E5E" w:rsidP="000B3E5E">
      <w:pPr>
        <w:rPr>
          <w:rFonts w:eastAsia="Cambria"/>
          <w:sz w:val="12"/>
        </w:rPr>
      </w:pPr>
      <w:r w:rsidRPr="000B3E5E">
        <w:rPr>
          <w:rFonts w:eastAsia="Cambria"/>
          <w:highlight w:val="green"/>
          <w:u w:val="single"/>
        </w:rPr>
        <w:t xml:space="preserve">The </w:t>
      </w:r>
      <w:r w:rsidRPr="000B3E5E">
        <w:rPr>
          <w:rFonts w:eastAsia="Cambria"/>
          <w:b/>
          <w:iCs/>
          <w:highlight w:val="green"/>
          <w:u w:val="single"/>
        </w:rPr>
        <w:t xml:space="preserve">PLA and </w:t>
      </w:r>
      <w:proofErr w:type="spellStart"/>
      <w:r w:rsidRPr="000B3E5E">
        <w:rPr>
          <w:rFonts w:eastAsia="Cambria"/>
          <w:b/>
          <w:iCs/>
          <w:highlight w:val="green"/>
          <w:u w:val="single"/>
        </w:rPr>
        <w:t>defence</w:t>
      </w:r>
      <w:proofErr w:type="spellEnd"/>
      <w:r w:rsidRPr="000B3E5E">
        <w:rPr>
          <w:rFonts w:eastAsia="Cambria"/>
          <w:b/>
          <w:iCs/>
          <w:highlight w:val="green"/>
          <w:u w:val="single"/>
        </w:rPr>
        <w:t xml:space="preserve"> industry</w:t>
      </w:r>
      <w:r w:rsidRPr="000B3E5E">
        <w:rPr>
          <w:rFonts w:eastAsia="Cambria"/>
          <w:u w:val="single"/>
        </w:rPr>
        <w:t xml:space="preserve"> are developing and deploying jammers capable of targeting satellite communications over a large range of frequencies</w:t>
      </w:r>
      <w:r w:rsidRPr="000B3E5E">
        <w:rPr>
          <w:rFonts w:eastAsia="Cambria"/>
          <w:sz w:val="12"/>
        </w:rPr>
        <w:t>, including dedicated military communication bands. The PLASSF also has advanced cyber capabilities that could be applied in parallel with counter-space operations."</w:t>
      </w:r>
    </w:p>
    <w:p w14:paraId="29ED1BC6" w14:textId="77777777" w:rsidR="000B3E5E" w:rsidRPr="000B3E5E" w:rsidRDefault="000B3E5E" w:rsidP="000B3E5E">
      <w:pPr>
        <w:rPr>
          <w:rFonts w:eastAsia="Cambria"/>
          <w:sz w:val="12"/>
          <w:szCs w:val="12"/>
        </w:rPr>
      </w:pPr>
      <w:r w:rsidRPr="000B3E5E">
        <w:rPr>
          <w:rFonts w:eastAsia="Cambria"/>
          <w:sz w:val="12"/>
          <w:szCs w:val="12"/>
        </w:rPr>
        <w:t>Nonetheless, the report asserted that the US still assumed a technological lead in space.</w:t>
      </w:r>
    </w:p>
    <w:p w14:paraId="084F518D" w14:textId="77777777" w:rsidR="000B3E5E" w:rsidRPr="000B3E5E" w:rsidRDefault="000B3E5E" w:rsidP="000B3E5E">
      <w:pPr>
        <w:rPr>
          <w:rFonts w:eastAsia="Cambria"/>
          <w:sz w:val="12"/>
        </w:rPr>
      </w:pPr>
      <w:r w:rsidRPr="000B3E5E">
        <w:rPr>
          <w:rFonts w:eastAsia="Cambria"/>
          <w:sz w:val="12"/>
        </w:rPr>
        <w:t>"</w:t>
      </w:r>
      <w:r w:rsidRPr="000B3E5E">
        <w:rPr>
          <w:rFonts w:eastAsia="Cambria"/>
          <w:u w:val="single"/>
        </w:rPr>
        <w:t xml:space="preserve">China also is carrying out research, development and testing on potential space-based counter-space systems. The PLASSF and defense industry have </w:t>
      </w:r>
      <w:r w:rsidRPr="000B3E5E">
        <w:rPr>
          <w:rFonts w:eastAsia="Cambria"/>
          <w:highlight w:val="green"/>
          <w:u w:val="single"/>
        </w:rPr>
        <w:t>carried out advanced</w:t>
      </w:r>
      <w:r w:rsidRPr="000B3E5E">
        <w:rPr>
          <w:rFonts w:eastAsia="Cambria"/>
          <w:u w:val="single"/>
        </w:rPr>
        <w:t xml:space="preserve"> satellite </w:t>
      </w:r>
      <w:r w:rsidRPr="000B3E5E">
        <w:rPr>
          <w:rFonts w:eastAsia="Cambria"/>
          <w:highlight w:val="green"/>
          <w:u w:val="single"/>
        </w:rPr>
        <w:t>maneuvers and are</w:t>
      </w:r>
      <w:r w:rsidRPr="000B3E5E">
        <w:rPr>
          <w:rFonts w:eastAsia="Cambria"/>
          <w:u w:val="single"/>
        </w:rPr>
        <w:t xml:space="preserve"> likely </w:t>
      </w:r>
      <w:r w:rsidRPr="000B3E5E">
        <w:rPr>
          <w:rFonts w:eastAsia="Cambria"/>
          <w:highlight w:val="green"/>
          <w:u w:val="single"/>
        </w:rPr>
        <w:t>testing orbital tech</w:t>
      </w:r>
      <w:r w:rsidRPr="000B3E5E">
        <w:rPr>
          <w:rFonts w:eastAsia="Cambria"/>
          <w:u w:val="single"/>
        </w:rPr>
        <w:t>nologies that could be applied to counter-space operations</w:t>
      </w:r>
      <w:r w:rsidRPr="000B3E5E">
        <w:rPr>
          <w:rFonts w:eastAsia="Cambria"/>
          <w:sz w:val="12"/>
        </w:rPr>
        <w:t>." The PLASSF Network Systems Department probably oversees satellite jamming operations.</w:t>
      </w:r>
    </w:p>
    <w:p w14:paraId="65F840CC" w14:textId="77777777" w:rsidR="000B3E5E" w:rsidRPr="000B3E5E" w:rsidRDefault="000B3E5E" w:rsidP="000B3E5E">
      <w:pPr>
        <w:keepNext/>
        <w:keepLines/>
        <w:spacing w:before="40" w:after="0"/>
        <w:outlineLvl w:val="3"/>
        <w:rPr>
          <w:rFonts w:eastAsia="MS Gothic" w:cs="Times New Roman"/>
          <w:b/>
          <w:iCs/>
          <w:sz w:val="26"/>
          <w:u w:val="single"/>
        </w:rPr>
      </w:pPr>
      <w:r w:rsidRPr="000B3E5E">
        <w:rPr>
          <w:rFonts w:eastAsia="MS Gothic" w:cs="Times New Roman"/>
          <w:b/>
          <w:iCs/>
          <w:sz w:val="26"/>
        </w:rPr>
        <w:t xml:space="preserve">That factionalizes the CCP and emboldens challenges to Xi – the PLA is increasingly powerful and </w:t>
      </w:r>
      <w:r w:rsidRPr="000B3E5E">
        <w:rPr>
          <w:rFonts w:eastAsia="MS Gothic" w:cs="Times New Roman"/>
          <w:b/>
          <w:iCs/>
          <w:sz w:val="26"/>
          <w:u w:val="single"/>
        </w:rPr>
        <w:t>not unconditionally subservient</w:t>
      </w:r>
    </w:p>
    <w:p w14:paraId="7FDAC33F" w14:textId="77777777" w:rsidR="000B3E5E" w:rsidRPr="000B3E5E" w:rsidRDefault="000B3E5E" w:rsidP="000B3E5E">
      <w:pPr>
        <w:rPr>
          <w:rFonts w:eastAsia="Cambria"/>
          <w:szCs w:val="16"/>
        </w:rPr>
      </w:pPr>
      <w:r w:rsidRPr="000B3E5E">
        <w:rPr>
          <w:rFonts w:eastAsia="Cambria"/>
          <w:b/>
          <w:bCs/>
          <w:sz w:val="26"/>
        </w:rPr>
        <w:t xml:space="preserve">Simpson 16 </w:t>
      </w:r>
      <w:r w:rsidRPr="000B3E5E">
        <w:rPr>
          <w:rFonts w:eastAsia="Cambria"/>
          <w:bCs/>
          <w:sz w:val="16"/>
          <w:szCs w:val="16"/>
        </w:rPr>
        <w:t xml:space="preserve">[(Kurtis, </w:t>
      </w:r>
      <w:r w:rsidRPr="000B3E5E">
        <w:rPr>
          <w:rFonts w:eastAsia="Cambria"/>
          <w:bCs/>
          <w:szCs w:val="16"/>
        </w:rPr>
        <w:t xml:space="preserve">Centre Director with </w:t>
      </w:r>
      <w:proofErr w:type="spellStart"/>
      <w:r w:rsidRPr="000B3E5E">
        <w:rPr>
          <w:rFonts w:eastAsia="Cambria"/>
          <w:bCs/>
          <w:szCs w:val="16"/>
        </w:rPr>
        <w:t>Defence</w:t>
      </w:r>
      <w:proofErr w:type="spellEnd"/>
      <w:r w:rsidRPr="000B3E5E">
        <w:rPr>
          <w:rFonts w:eastAsia="Cambria"/>
          <w:bCs/>
          <w:szCs w:val="16"/>
        </w:rPr>
        <w:t xml:space="preserve"> Research and Development Canada, has been conducting research on China’s leadership, Communist Party politics, the People’s Liberation Army and foreign policy for over 30 </w:t>
      </w:r>
      <w:proofErr w:type="spellStart"/>
      <w:r w:rsidRPr="000B3E5E">
        <w:rPr>
          <w:rFonts w:eastAsia="Cambria"/>
          <w:bCs/>
          <w:szCs w:val="16"/>
        </w:rPr>
        <w:t>years,Master’s</w:t>
      </w:r>
      <w:proofErr w:type="spellEnd"/>
      <w:r w:rsidRPr="000B3E5E">
        <w:rPr>
          <w:rFonts w:eastAsia="Cambria"/>
          <w:bCs/>
          <w:szCs w:val="16"/>
        </w:rPr>
        <w:t xml:space="preserve"> Degree and a </w:t>
      </w:r>
      <w:proofErr w:type="spellStart"/>
      <w:r w:rsidRPr="000B3E5E">
        <w:rPr>
          <w:rFonts w:eastAsia="Cambria"/>
          <w:bCs/>
          <w:szCs w:val="16"/>
        </w:rPr>
        <w:t>Ph.D</w:t>
      </w:r>
      <w:proofErr w:type="spellEnd"/>
      <w:r w:rsidRPr="000B3E5E">
        <w:rPr>
          <w:rFonts w:eastAsia="Cambria"/>
          <w:bCs/>
          <w:szCs w:val="16"/>
        </w:rPr>
        <w:t xml:space="preserve"> from York University, previously served as an intelligence analyst at the Privy Council Office and leader of the Asia Research Section at the Department of National </w:t>
      </w:r>
      <w:proofErr w:type="spellStart"/>
      <w:r w:rsidRPr="000B3E5E">
        <w:rPr>
          <w:rFonts w:eastAsia="Cambria"/>
          <w:bCs/>
          <w:szCs w:val="16"/>
        </w:rPr>
        <w:t>Defence’s</w:t>
      </w:r>
      <w:proofErr w:type="spellEnd"/>
      <w:r w:rsidRPr="000B3E5E">
        <w:rPr>
          <w:rFonts w:eastAsia="Cambria"/>
          <w:bCs/>
          <w:szCs w:val="16"/>
        </w:rPr>
        <w:t xml:space="preserve"> Chief </w:t>
      </w:r>
      <w:proofErr w:type="spellStart"/>
      <w:r w:rsidRPr="000B3E5E">
        <w:rPr>
          <w:rFonts w:eastAsia="Cambria"/>
          <w:bCs/>
          <w:szCs w:val="16"/>
        </w:rPr>
        <w:t>Defence</w:t>
      </w:r>
      <w:proofErr w:type="spellEnd"/>
      <w:r w:rsidRPr="000B3E5E">
        <w:rPr>
          <w:rFonts w:eastAsia="Cambria"/>
          <w:bCs/>
          <w:szCs w:val="16"/>
        </w:rPr>
        <w:t xml:space="preserve"> Intelligence (CDI) organization</w:t>
      </w:r>
      <w:r w:rsidRPr="000B3E5E">
        <w:rPr>
          <w:rFonts w:eastAsia="Cambria"/>
          <w:bCs/>
          <w:sz w:val="16"/>
          <w:szCs w:val="16"/>
        </w:rPr>
        <w:t>) “</w:t>
      </w:r>
      <w:r w:rsidRPr="000B3E5E">
        <w:rPr>
          <w:rFonts w:eastAsia="Cambria"/>
          <w:szCs w:val="16"/>
        </w:rPr>
        <w:t>China’s Re-Emergence: Assessing Civilian-Military Relations In Contemporary Era – Analysis,” Eurasia Review, 12/21/2016] JL</w:t>
      </w:r>
    </w:p>
    <w:p w14:paraId="068152BC" w14:textId="77777777" w:rsidR="000B3E5E" w:rsidRPr="000B3E5E" w:rsidRDefault="000B3E5E" w:rsidP="000B3E5E">
      <w:pPr>
        <w:rPr>
          <w:rFonts w:eastAsia="Cambria"/>
          <w:sz w:val="12"/>
        </w:rPr>
      </w:pPr>
      <w:r w:rsidRPr="000B3E5E">
        <w:rPr>
          <w:rFonts w:eastAsia="Cambria"/>
          <w:u w:val="single"/>
        </w:rPr>
        <w:t xml:space="preserve">Paralleling </w:t>
      </w:r>
      <w:r w:rsidRPr="000B3E5E">
        <w:rPr>
          <w:rFonts w:eastAsia="Cambria"/>
          <w:b/>
          <w:iCs/>
          <w:u w:val="single"/>
        </w:rPr>
        <w:t>divided loyalties</w:t>
      </w:r>
      <w:r w:rsidRPr="000B3E5E">
        <w:rPr>
          <w:rFonts w:eastAsia="Cambria"/>
          <w:u w:val="single"/>
        </w:rPr>
        <w:t xml:space="preserve"> </w:t>
      </w:r>
      <w:r w:rsidRPr="000B3E5E">
        <w:rPr>
          <w:rFonts w:eastAsia="Cambria"/>
          <w:highlight w:val="green"/>
          <w:u w:val="single"/>
        </w:rPr>
        <w:t>between</w:t>
      </w:r>
      <w:r w:rsidRPr="000B3E5E">
        <w:rPr>
          <w:rFonts w:eastAsia="Cambria"/>
          <w:u w:val="single"/>
        </w:rPr>
        <w:t xml:space="preserve"> Chinese </w:t>
      </w:r>
      <w:r w:rsidRPr="000B3E5E">
        <w:rPr>
          <w:rFonts w:eastAsia="Cambria"/>
          <w:highlight w:val="green"/>
          <w:u w:val="single"/>
        </w:rPr>
        <w:t>Party, military and government bodies</w:t>
      </w:r>
      <w:r w:rsidRPr="000B3E5E">
        <w:rPr>
          <w:rFonts w:eastAsia="Cambria"/>
          <w:u w:val="single"/>
        </w:rPr>
        <w:t xml:space="preserve">, one must also recognize that within each, </w:t>
      </w:r>
      <w:r w:rsidRPr="000B3E5E">
        <w:rPr>
          <w:rFonts w:eastAsia="Cambria"/>
          <w:b/>
          <w:iCs/>
          <w:highlight w:val="green"/>
          <w:u w:val="single"/>
        </w:rPr>
        <w:t>factions exist</w:t>
      </w:r>
      <w:r w:rsidRPr="000B3E5E">
        <w:rPr>
          <w:rFonts w:eastAsia="Cambria"/>
          <w:u w:val="single"/>
        </w:rPr>
        <w:t>, based upon generational, personal, professional, geographic, or institutional allegiances</w:t>
      </w:r>
      <w:r w:rsidRPr="000B3E5E">
        <w:rPr>
          <w:rFonts w:eastAsia="Cambria"/>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0B3E5E">
        <w:rPr>
          <w:rFonts w:eastAsia="Cambria"/>
          <w:u w:val="singl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0B3E5E">
        <w:rPr>
          <w:rFonts w:eastAsia="Cambria"/>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0B3E5E">
        <w:rPr>
          <w:rFonts w:eastAsia="Cambria"/>
          <w:highlight w:val="green"/>
          <w:u w:val="single"/>
        </w:rPr>
        <w:t>the military’s influence</w:t>
      </w:r>
      <w:r w:rsidRPr="000B3E5E">
        <w:rPr>
          <w:rFonts w:eastAsia="Cambria"/>
          <w:u w:val="single"/>
        </w:rPr>
        <w:t xml:space="preserve">, </w:t>
      </w:r>
      <w:proofErr w:type="gramStart"/>
      <w:r w:rsidRPr="000B3E5E">
        <w:rPr>
          <w:rFonts w:eastAsia="Cambria"/>
          <w:u w:val="single"/>
        </w:rPr>
        <w:t>on the whole</w:t>
      </w:r>
      <w:proofErr w:type="gramEnd"/>
      <w:r w:rsidRPr="000B3E5E">
        <w:rPr>
          <w:rFonts w:eastAsia="Cambria"/>
          <w:u w:val="single"/>
        </w:rPr>
        <w:t xml:space="preserve">, </w:t>
      </w:r>
      <w:r w:rsidRPr="000B3E5E">
        <w:rPr>
          <w:rFonts w:eastAsia="Cambria"/>
          <w:highlight w:val="green"/>
          <w:u w:val="single"/>
        </w:rPr>
        <w:t>is increasing, and the Party’s</w:t>
      </w:r>
      <w:r w:rsidRPr="000B3E5E">
        <w:rPr>
          <w:rFonts w:eastAsia="Cambria"/>
          <w:u w:val="single"/>
        </w:rPr>
        <w:t xml:space="preserve"> control </w:t>
      </w:r>
      <w:r w:rsidRPr="000B3E5E">
        <w:rPr>
          <w:rFonts w:eastAsia="Cambria"/>
          <w:highlight w:val="green"/>
          <w:u w:val="single"/>
        </w:rPr>
        <w:t>decreasing</w:t>
      </w:r>
      <w:r w:rsidRPr="000B3E5E">
        <w:rPr>
          <w:rFonts w:eastAsia="Cambria"/>
          <w:sz w:val="12"/>
        </w:rPr>
        <w:t>.</w:t>
      </w:r>
    </w:p>
    <w:p w14:paraId="2A4F99BD" w14:textId="77777777" w:rsidR="000B3E5E" w:rsidRPr="000B3E5E" w:rsidRDefault="000B3E5E" w:rsidP="000B3E5E">
      <w:pPr>
        <w:rPr>
          <w:rFonts w:eastAsia="Cambria"/>
        </w:rPr>
      </w:pPr>
      <w:r w:rsidRPr="000B3E5E">
        <w:rPr>
          <w:rFonts w:eastAsia="Cambria"/>
          <w:u w:val="single"/>
        </w:rPr>
        <w:t>On one level, the Party clearly controls the military as the Central Military Commission or CMC (the highest military oversight body in the PRC) is chaired by a civilian, President Xi Jinping</w:t>
      </w:r>
      <w:r w:rsidRPr="000B3E5E">
        <w:rPr>
          <w:rFonts w:eastAsia="Cambria"/>
        </w:rPr>
        <w:t>. Moreover, the PLAs representation on formal political decision-making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4AC9BE47" w14:textId="77777777" w:rsidR="000B3E5E" w:rsidRPr="000B3E5E" w:rsidRDefault="000B3E5E" w:rsidP="000B3E5E">
      <w:pPr>
        <w:rPr>
          <w:rFonts w:eastAsia="Cambria"/>
        </w:rPr>
      </w:pPr>
      <w:r w:rsidRPr="000B3E5E">
        <w:rPr>
          <w:rFonts w:eastAsia="Cambria"/>
        </w:rPr>
        <w:t xml:space="preserve">In a similar vein, other methods of Party influence, as exercised through political commissars, party committees, and discipline inspection commissions are no longer empowered to enforce the ideological dictates of a paramount leader. </w:t>
      </w:r>
      <w:r w:rsidRPr="000B3E5E">
        <w:rPr>
          <w:rFonts w:eastAsia="Cambria"/>
          <w:u w:val="single"/>
        </w:rPr>
        <w:t xml:space="preserve">In the face of </w:t>
      </w:r>
      <w:r w:rsidRPr="000B3E5E">
        <w:rPr>
          <w:rFonts w:eastAsia="Cambria"/>
          <w:b/>
          <w:iCs/>
          <w:u w:val="single"/>
        </w:rPr>
        <w:t>diffuse reporting chains</w:t>
      </w:r>
      <w:r w:rsidRPr="000B3E5E">
        <w:rPr>
          <w:rFonts w:eastAsia="Cambria"/>
          <w:u w:val="single"/>
        </w:rPr>
        <w:t xml:space="preserve">, </w:t>
      </w:r>
      <w:r w:rsidRPr="000B3E5E">
        <w:rPr>
          <w:rFonts w:eastAsia="Cambria"/>
          <w:b/>
          <w:iCs/>
          <w:u w:val="single"/>
        </w:rPr>
        <w:t>competing allegiances</w:t>
      </w:r>
      <w:r w:rsidRPr="000B3E5E">
        <w:rPr>
          <w:rFonts w:eastAsia="Cambria"/>
          <w:u w:val="single"/>
        </w:rPr>
        <w:t xml:space="preserve">, and often effective </w:t>
      </w:r>
      <w:r w:rsidRPr="000B3E5E">
        <w:rPr>
          <w:rFonts w:eastAsia="Cambria"/>
          <w:b/>
          <w:iCs/>
          <w:u w:val="single"/>
        </w:rPr>
        <w:t>socialization</w:t>
      </w:r>
      <w:r w:rsidRPr="000B3E5E">
        <w:rPr>
          <w:rFonts w:eastAsia="Cambria"/>
          <w:u w:val="single"/>
        </w:rPr>
        <w:t xml:space="preserve"> by the military units they are supposed to be watching over, most do not provide the Party guardian and guidance function once so pervasive</w:t>
      </w:r>
      <w:r w:rsidRPr="000B3E5E">
        <w:rPr>
          <w:rFonts w:eastAsia="Cambria"/>
        </w:rPr>
        <w:t>.</w:t>
      </w:r>
    </w:p>
    <w:p w14:paraId="389582BC" w14:textId="77777777" w:rsidR="000B3E5E" w:rsidRPr="000B3E5E" w:rsidRDefault="000B3E5E" w:rsidP="000B3E5E">
      <w:pPr>
        <w:rPr>
          <w:rFonts w:eastAsia="Cambria"/>
          <w:sz w:val="12"/>
        </w:rPr>
      </w:pPr>
      <w:r w:rsidRPr="000B3E5E">
        <w:rPr>
          <w:rFonts w:eastAsia="Cambria"/>
          <w:sz w:val="12"/>
        </w:rPr>
        <w:t>While perhaps overstated, Paltiel’s observation that “…</w:t>
      </w:r>
      <w:r w:rsidRPr="000B3E5E">
        <w:rPr>
          <w:rFonts w:eastAsia="Cambria"/>
          <w:u w:val="single"/>
        </w:rPr>
        <w:t>China’s energies over the past century and half have given the military a prominent and even dominant role in the state, preempting civilian control and inhibiting the exercise of constitutional authority</w:t>
      </w:r>
      <w:r w:rsidRPr="000B3E5E">
        <w:rPr>
          <w:rFonts w:eastAsia="Cambria"/>
          <w:sz w:val="12"/>
        </w:rPr>
        <w:t xml:space="preserve">” is likely now truer than ever before in history.22 While still loyal to the party as an institution, </w:t>
      </w:r>
      <w:r w:rsidRPr="000B3E5E">
        <w:rPr>
          <w:rFonts w:eastAsia="Cambria"/>
          <w:b/>
          <w:iCs/>
          <w:highlight w:val="green"/>
          <w:u w:val="single"/>
        </w:rPr>
        <w:t>the PLA is not unconditionally subservient</w:t>
      </w:r>
      <w:r w:rsidRPr="000B3E5E">
        <w:rPr>
          <w:rFonts w:eastAsia="Cambria"/>
          <w:b/>
          <w:iCs/>
          <w:u w:val="single"/>
        </w:rPr>
        <w:t xml:space="preserve"> to a particular leader</w:t>
      </w:r>
      <w:r w:rsidRPr="000B3E5E">
        <w:rPr>
          <w:rFonts w:eastAsia="Cambria"/>
          <w:sz w:val="12"/>
        </w:rPr>
        <w:t xml:space="preserve"> </w:t>
      </w:r>
      <w:r w:rsidRPr="000B3E5E">
        <w:rPr>
          <w:rFonts w:eastAsia="Cambria"/>
          <w:u w:val="single"/>
        </w:rPr>
        <w:t>and retains the resources to enter the political arena</w:t>
      </w:r>
      <w:r w:rsidRPr="000B3E5E">
        <w:rPr>
          <w:rFonts w:eastAsia="Cambria"/>
          <w:sz w:val="12"/>
        </w:rPr>
        <w:t xml:space="preserve"> if (at the highest levels) a decision is made to do so.</w:t>
      </w:r>
    </w:p>
    <w:p w14:paraId="5AC53113" w14:textId="77777777" w:rsidR="000B3E5E" w:rsidRPr="000B3E5E" w:rsidRDefault="000B3E5E" w:rsidP="000B3E5E">
      <w:pPr>
        <w:rPr>
          <w:rFonts w:eastAsia="Cambria"/>
          <w:sz w:val="12"/>
        </w:rPr>
      </w:pPr>
      <w:r w:rsidRPr="000B3E5E">
        <w:rPr>
          <w:rFonts w:eastAsia="Cambria"/>
          <w:u w:val="single"/>
        </w:rPr>
        <w:t>The civilian-military trend lines evident in China since the end of the Cultural Revolution affirm that the symbiotic nature of the Party-PLA relationship has morphed in important respects since the late 1960s</w:t>
      </w:r>
      <w:r w:rsidRPr="000B3E5E">
        <w:rPr>
          <w:rFonts w:eastAsia="Cambria"/>
          <w:sz w:val="12"/>
        </w:rPr>
        <w:t xml:space="preserve">. The promotion of professionalism, a reduced role for ideological indoctrination, </w:t>
      </w:r>
      <w:r w:rsidRPr="000B3E5E">
        <w:rPr>
          <w:rFonts w:eastAsia="Cambria"/>
          <w:u w:val="single"/>
        </w:rPr>
        <w:t>an increasing bifurcation of civil-military elites</w:t>
      </w:r>
      <w:r w:rsidRPr="000B3E5E">
        <w:rPr>
          <w:rFonts w:eastAsia="Cambria"/>
          <w:sz w:val="12"/>
        </w:rPr>
        <w:t xml:space="preserve">, and growing state powers (complete with divided loyalties and continued factionalism) </w:t>
      </w:r>
      <w:r w:rsidRPr="000B3E5E">
        <w:rPr>
          <w:rFonts w:eastAsia="Cambria"/>
          <w:u w:val="single"/>
        </w:rPr>
        <w:t>has complicated the political landscape informing how the CCP interacts with the PLA</w:t>
      </w:r>
      <w:r w:rsidRPr="000B3E5E">
        <w:rPr>
          <w:rFonts w:eastAsia="Cambria"/>
          <w:sz w:val="12"/>
        </w:rPr>
        <w:t xml:space="preserve">. If, as postulated, </w:t>
      </w:r>
      <w:r w:rsidRPr="000B3E5E">
        <w:rPr>
          <w:rFonts w:eastAsia="Cambria"/>
          <w:u w:val="single"/>
        </w:rPr>
        <w:t xml:space="preserve">we have moved from a fused, ‘dual role elite’ model to one of ‘conditional compliance’ in which </w:t>
      </w:r>
      <w:r w:rsidRPr="000B3E5E">
        <w:rPr>
          <w:rFonts w:eastAsia="Cambria"/>
          <w:b/>
          <w:iCs/>
          <w:highlight w:val="green"/>
          <w:u w:val="single"/>
        </w:rPr>
        <w:t>the military</w:t>
      </w:r>
      <w:r w:rsidRPr="000B3E5E">
        <w:rPr>
          <w:rFonts w:eastAsia="Cambria"/>
          <w:b/>
          <w:iCs/>
          <w:u w:val="single"/>
        </w:rPr>
        <w:t xml:space="preserve"> </w:t>
      </w:r>
      <w:proofErr w:type="gramStart"/>
      <w:r w:rsidRPr="000B3E5E">
        <w:rPr>
          <w:rFonts w:eastAsia="Cambria"/>
          <w:b/>
          <w:iCs/>
          <w:u w:val="single"/>
        </w:rPr>
        <w:t xml:space="preserve">actually </w:t>
      </w:r>
      <w:r w:rsidRPr="000B3E5E">
        <w:rPr>
          <w:rFonts w:eastAsia="Cambria"/>
          <w:b/>
          <w:iCs/>
          <w:highlight w:val="green"/>
          <w:u w:val="single"/>
        </w:rPr>
        <w:t>holds</w:t>
      </w:r>
      <w:proofErr w:type="gramEnd"/>
      <w:r w:rsidRPr="000B3E5E">
        <w:rPr>
          <w:rFonts w:eastAsia="Cambria"/>
          <w:b/>
          <w:iCs/>
          <w:highlight w:val="green"/>
          <w:u w:val="single"/>
        </w:rPr>
        <w:t xml:space="preserve"> a preponderance of</w:t>
      </w:r>
      <w:r w:rsidRPr="000B3E5E">
        <w:rPr>
          <w:rFonts w:eastAsia="Cambria"/>
          <w:b/>
          <w:iCs/>
          <w:u w:val="single"/>
        </w:rPr>
        <w:t xml:space="preserve"> the </w:t>
      </w:r>
      <w:r w:rsidRPr="000B3E5E">
        <w:rPr>
          <w:rFonts w:eastAsia="Cambria"/>
          <w:b/>
          <w:iCs/>
          <w:highlight w:val="green"/>
          <w:u w:val="single"/>
        </w:rPr>
        <w:t>power</w:t>
      </w:r>
      <w:r w:rsidRPr="000B3E5E">
        <w:rPr>
          <w:rFonts w:eastAsia="Cambria"/>
          <w:b/>
          <w:iCs/>
          <w:u w:val="single"/>
        </w:rPr>
        <w:t xml:space="preserve"> capabilities</w:t>
      </w:r>
      <w:r w:rsidRPr="000B3E5E">
        <w:rPr>
          <w:rFonts w:eastAsia="Cambria"/>
          <w:u w:val="single"/>
        </w:rPr>
        <w:t xml:space="preserve"> </w:t>
      </w:r>
      <w:r w:rsidRPr="000B3E5E">
        <w:rPr>
          <w:rFonts w:eastAsia="Cambria"/>
          <w:highlight w:val="green"/>
          <w:u w:val="single"/>
        </w:rPr>
        <w:t>and</w:t>
      </w:r>
      <w:r w:rsidRPr="000B3E5E">
        <w:rPr>
          <w:rFonts w:eastAsia="Cambria"/>
          <w:u w:val="single"/>
        </w:rPr>
        <w:t xml:space="preserve"> where </w:t>
      </w:r>
      <w:r w:rsidRPr="000B3E5E">
        <w:rPr>
          <w:rFonts w:eastAsia="Cambria"/>
          <w:highlight w:val="green"/>
          <w:u w:val="single"/>
        </w:rPr>
        <w:t>its interests are satisfied through concessions, bargaining, and pay-offs</w:t>
      </w:r>
      <w:r w:rsidRPr="000B3E5E">
        <w:rPr>
          <w:rFonts w:eastAsia="Cambria"/>
          <w:u w:val="single"/>
        </w:rPr>
        <w:t>, empirical evidence should reflect this</w:t>
      </w:r>
      <w:r w:rsidRPr="000B3E5E">
        <w:rPr>
          <w:rFonts w:eastAsia="Cambria"/>
          <w:sz w:val="12"/>
        </w:rPr>
        <w:t>. A review of China’s three major leadership changes since the transition from the revolutionary ‘Old Guard’ to the modern technocrats confirms this.</w:t>
      </w:r>
    </w:p>
    <w:p w14:paraId="59F88A61" w14:textId="77777777" w:rsidR="000B3E5E" w:rsidRPr="000B3E5E" w:rsidRDefault="000B3E5E" w:rsidP="000B3E5E">
      <w:pPr>
        <w:rPr>
          <w:rFonts w:eastAsia="Cambria"/>
          <w:sz w:val="12"/>
          <w:szCs w:val="12"/>
        </w:rPr>
      </w:pPr>
      <w:r w:rsidRPr="000B3E5E">
        <w:rPr>
          <w:rFonts w:eastAsia="Cambria"/>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0B3E5E">
        <w:rPr>
          <w:rFonts w:eastAsia="Cambria"/>
          <w:sz w:val="12"/>
          <w:szCs w:val="12"/>
        </w:rPr>
        <w:t>defence</w:t>
      </w:r>
      <w:proofErr w:type="spellEnd"/>
      <w:r w:rsidRPr="000B3E5E">
        <w:rPr>
          <w:rFonts w:eastAsia="Cambria"/>
          <w:sz w:val="12"/>
          <w:szCs w:val="12"/>
        </w:rPr>
        <w:t xml:space="preserve"> budget; funds for military modernization; as well as equipment, logistics, and augmented R&amp;D.23</w:t>
      </w:r>
    </w:p>
    <w:p w14:paraId="2EE19B55" w14:textId="77777777" w:rsidR="000B3E5E" w:rsidRPr="000B3E5E" w:rsidRDefault="000B3E5E" w:rsidP="000B3E5E">
      <w:pPr>
        <w:rPr>
          <w:rFonts w:eastAsia="Cambria"/>
          <w:sz w:val="12"/>
          <w:szCs w:val="12"/>
        </w:rPr>
      </w:pPr>
      <w:r w:rsidRPr="000B3E5E">
        <w:rPr>
          <w:rFonts w:eastAsia="Cambria"/>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2010DB88" w14:textId="77777777" w:rsidR="000B3E5E" w:rsidRPr="000B3E5E" w:rsidRDefault="000B3E5E" w:rsidP="000B3E5E">
      <w:pPr>
        <w:rPr>
          <w:rFonts w:eastAsia="Cambria"/>
          <w:sz w:val="12"/>
          <w:szCs w:val="12"/>
        </w:rPr>
      </w:pPr>
      <w:r w:rsidRPr="000B3E5E">
        <w:rPr>
          <w:rFonts w:eastAsia="Cambria"/>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41C2A71B" w14:textId="77777777" w:rsidR="000B3E5E" w:rsidRPr="000B3E5E" w:rsidRDefault="000B3E5E" w:rsidP="000B3E5E">
      <w:pPr>
        <w:rPr>
          <w:rFonts w:eastAsia="Cambria"/>
          <w:sz w:val="12"/>
          <w:szCs w:val="12"/>
        </w:rPr>
      </w:pPr>
      <w:r w:rsidRPr="000B3E5E">
        <w:rPr>
          <w:rFonts w:eastAsia="Cambria"/>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3918136" w14:textId="77777777" w:rsidR="000B3E5E" w:rsidRPr="000B3E5E" w:rsidRDefault="000B3E5E" w:rsidP="000B3E5E">
      <w:pPr>
        <w:rPr>
          <w:rFonts w:eastAsia="Cambria"/>
          <w:sz w:val="12"/>
          <w:szCs w:val="12"/>
        </w:rPr>
      </w:pPr>
      <w:r w:rsidRPr="000B3E5E">
        <w:rPr>
          <w:rFonts w:eastAsia="Cambria"/>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6016DC9E" w14:textId="77777777" w:rsidR="000B3E5E" w:rsidRPr="000B3E5E" w:rsidRDefault="000B3E5E" w:rsidP="000B3E5E">
      <w:pPr>
        <w:rPr>
          <w:rFonts w:eastAsia="Cambria"/>
          <w:sz w:val="12"/>
        </w:rPr>
      </w:pPr>
      <w:r w:rsidRPr="000B3E5E">
        <w:rPr>
          <w:rFonts w:eastAsia="Cambria"/>
          <w:sz w:val="12"/>
        </w:rPr>
        <w:t xml:space="preserve">Xi Jinping’s rise to power in 2012, while replicating the ‘horse-trading’ of Jiang and Hu, marks a fundamental departure in leadership style. Often described as a transformative leader, </w:t>
      </w:r>
      <w:proofErr w:type="gramStart"/>
      <w:r w:rsidRPr="000B3E5E">
        <w:rPr>
          <w:rFonts w:eastAsia="Cambria"/>
          <w:u w:val="single"/>
        </w:rPr>
        <w:t>Xi</w:t>
      </w:r>
      <w:proofErr w:type="gramEnd"/>
      <w:r w:rsidRPr="000B3E5E">
        <w:rPr>
          <w:rFonts w:eastAsia="Cambria"/>
          <w:u w:val="singl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0B3E5E">
        <w:rPr>
          <w:rFonts w:eastAsia="Cambria"/>
          <w:sz w:val="12"/>
        </w:rPr>
        <w:t>, which includes a major restructuring of the economy, government, administration, and military.</w:t>
      </w:r>
    </w:p>
    <w:p w14:paraId="681A77BB" w14:textId="77777777" w:rsidR="000B3E5E" w:rsidRPr="000B3E5E" w:rsidRDefault="000B3E5E" w:rsidP="000B3E5E">
      <w:pPr>
        <w:rPr>
          <w:rFonts w:eastAsia="Cambria"/>
          <w:sz w:val="12"/>
        </w:rPr>
      </w:pPr>
      <w:r w:rsidRPr="000B3E5E">
        <w:rPr>
          <w:rFonts w:eastAsia="Cambria"/>
          <w:sz w:val="12"/>
        </w:rPr>
        <w:t xml:space="preserve">Nicknamed “the gun and the knife” as a slight for his attempts to simultaneously control the army, police, spies, and the ‘graft busters,’ </w:t>
      </w:r>
      <w:r w:rsidRPr="000B3E5E">
        <w:rPr>
          <w:rFonts w:eastAsia="Cambria"/>
          <w:highlight w:val="green"/>
          <w:u w:val="single"/>
        </w:rPr>
        <w:t>Xi’s</w:t>
      </w:r>
      <w:r w:rsidRPr="000B3E5E">
        <w:rPr>
          <w:rFonts w:eastAsia="Cambria"/>
          <w:u w:val="single"/>
        </w:rPr>
        <w:t xml:space="preserve"> power appears uncontested at present. Nevertheless, </w:t>
      </w:r>
      <w:r w:rsidRPr="000B3E5E">
        <w:rPr>
          <w:rFonts w:eastAsia="Cambria"/>
          <w:b/>
          <w:iCs/>
          <w:u w:val="single"/>
        </w:rPr>
        <w:t>he is also viewed as ‘</w:t>
      </w:r>
      <w:r w:rsidRPr="000B3E5E">
        <w:rPr>
          <w:rFonts w:eastAsia="Cambria"/>
          <w:b/>
          <w:iCs/>
          <w:highlight w:val="green"/>
          <w:u w:val="single"/>
        </w:rPr>
        <w:t>pushing the envelope</w:t>
      </w:r>
      <w:r w:rsidRPr="000B3E5E">
        <w:rPr>
          <w:rFonts w:eastAsia="Cambria"/>
          <w:b/>
          <w:iCs/>
          <w:u w:val="single"/>
        </w:rPr>
        <w:t xml:space="preserve"> too far’ </w:t>
      </w:r>
      <w:r w:rsidRPr="000B3E5E">
        <w:rPr>
          <w:rFonts w:eastAsia="Cambria"/>
          <w:b/>
          <w:iCs/>
          <w:highlight w:val="green"/>
          <w:u w:val="single"/>
        </w:rPr>
        <w:t>and endangering the equilibrium</w:t>
      </w:r>
      <w:r w:rsidRPr="000B3E5E">
        <w:rPr>
          <w:rFonts w:eastAsia="Cambria"/>
          <w:b/>
          <w:iCs/>
          <w:u w:val="single"/>
        </w:rPr>
        <w:t xml:space="preserve"> which has been established </w:t>
      </w:r>
      <w:r w:rsidRPr="000B3E5E">
        <w:rPr>
          <w:rFonts w:eastAsia="Cambria"/>
          <w:b/>
          <w:iCs/>
          <w:highlight w:val="green"/>
          <w:u w:val="single"/>
        </w:rPr>
        <w:t>between the Party and PLA</w:t>
      </w:r>
      <w:r w:rsidRPr="000B3E5E">
        <w:rPr>
          <w:rFonts w:eastAsia="Cambria"/>
          <w:b/>
          <w:iCs/>
          <w:u w:val="single"/>
        </w:rPr>
        <w:t xml:space="preserve"> over the past 25 years</w:t>
      </w:r>
      <w:r w:rsidRPr="000B3E5E">
        <w:rPr>
          <w:rFonts w:eastAsia="Cambria"/>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0B3E5E">
        <w:rPr>
          <w:rFonts w:eastAsia="Cambria"/>
          <w:u w:val="single"/>
        </w:rPr>
        <w:t>His open attacks of political ‘enemies’</w:t>
      </w:r>
      <w:r w:rsidRPr="000B3E5E">
        <w:rPr>
          <w:rFonts w:eastAsia="Cambria"/>
          <w:sz w:val="12"/>
        </w:rPr>
        <w:t xml:space="preserve"> (most notably Zhou Yongkang, a Politburo Standing Committee member and former security czar) </w:t>
      </w:r>
      <w:r w:rsidRPr="000B3E5E">
        <w:rPr>
          <w:rFonts w:eastAsia="Cambria"/>
          <w:u w:val="single"/>
        </w:rPr>
        <w:t>breeds fear among almost every senior official, all of whom are vulnerable on some point</w:t>
      </w:r>
      <w:r w:rsidRPr="000B3E5E">
        <w:rPr>
          <w:rFonts w:eastAsia="Cambria"/>
          <w:sz w:val="12"/>
        </w:rPr>
        <w:t xml:space="preserve">. Equally true, </w:t>
      </w:r>
      <w:r w:rsidRPr="000B3E5E">
        <w:rPr>
          <w:rFonts w:eastAsia="Cambria"/>
          <w:u w:val="single"/>
        </w:rPr>
        <w:t>an unprecedented anti-corruption campaign is inciting comrades to turn on comrades</w:t>
      </w:r>
      <w:r w:rsidRPr="000B3E5E">
        <w:rPr>
          <w:rFonts w:eastAsia="Cambria"/>
          <w:sz w:val="12"/>
        </w:rPr>
        <w:t>, not unlike a massive game of prisoner’s dilemma.</w:t>
      </w:r>
    </w:p>
    <w:p w14:paraId="5A703512" w14:textId="77777777" w:rsidR="000B3E5E" w:rsidRPr="000B3E5E" w:rsidRDefault="000B3E5E" w:rsidP="000B3E5E">
      <w:pPr>
        <w:rPr>
          <w:rFonts w:eastAsia="Cambria"/>
          <w:sz w:val="12"/>
        </w:rPr>
      </w:pPr>
      <w:r w:rsidRPr="000B3E5E">
        <w:rPr>
          <w:rFonts w:eastAsia="Cambria"/>
          <w:sz w:val="12"/>
        </w:rPr>
        <w:t xml:space="preserve">Nowhere is the pressure for reform greater than in the PLA. </w:t>
      </w:r>
      <w:r w:rsidRPr="000B3E5E">
        <w:rPr>
          <w:rFonts w:eastAsia="Cambria"/>
          <w:u w:val="single"/>
        </w:rPr>
        <w:t>Xi advocates administering the army with strictness and austerity, promoting frugality and obedience</w:t>
      </w:r>
      <w:r w:rsidRPr="000B3E5E">
        <w:rPr>
          <w:rFonts w:eastAsia="Cambria"/>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0B3E5E">
        <w:rPr>
          <w:rFonts w:eastAsia="Cambria"/>
          <w:u w:val="single"/>
        </w:rPr>
        <w:t>Select military regions (those opposite Taiwan and adjacent to the South China Seas) and commanders from those regions are witnessing favoritism and promotion at the expense of others</w:t>
      </w:r>
      <w:r w:rsidRPr="000B3E5E">
        <w:rPr>
          <w:rFonts w:eastAsia="Cambria"/>
          <w:sz w:val="12"/>
        </w:rPr>
        <w:t xml:space="preserve">. Moreover, </w:t>
      </w:r>
      <w:r w:rsidRPr="000B3E5E">
        <w:rPr>
          <w:rFonts w:eastAsia="Cambria"/>
          <w:u w:val="single"/>
        </w:rPr>
        <w:t>a new “CMC Chairmanship Responsibility System” has been instituted, which directly calls into question the support of some of Xi’s senior-most generals</w:t>
      </w:r>
      <w:r w:rsidRPr="000B3E5E">
        <w:rPr>
          <w:rFonts w:eastAsia="Cambria"/>
          <w:sz w:val="12"/>
        </w:rPr>
        <w:t>.</w:t>
      </w:r>
    </w:p>
    <w:p w14:paraId="1DB0E236" w14:textId="77777777" w:rsidR="000B3E5E" w:rsidRPr="000B3E5E" w:rsidRDefault="000B3E5E" w:rsidP="000B3E5E">
      <w:pPr>
        <w:rPr>
          <w:rFonts w:eastAsia="Cambria"/>
          <w:sz w:val="12"/>
        </w:rPr>
      </w:pPr>
      <w:r w:rsidRPr="000B3E5E">
        <w:rPr>
          <w:rFonts w:eastAsia="Cambria"/>
          <w:sz w:val="12"/>
        </w:rPr>
        <w:t xml:space="preserve">A ‘hardliner’ by nature, </w:t>
      </w:r>
      <w:proofErr w:type="gramStart"/>
      <w:r w:rsidRPr="000B3E5E">
        <w:rPr>
          <w:rFonts w:eastAsia="Cambria"/>
          <w:u w:val="single"/>
        </w:rPr>
        <w:t>Xi</w:t>
      </w:r>
      <w:proofErr w:type="gramEnd"/>
      <w:r w:rsidRPr="000B3E5E">
        <w:rPr>
          <w:rFonts w:eastAsia="Cambria"/>
          <w:u w:val="single"/>
        </w:rPr>
        <w:t xml:space="preserve"> recognizes that he must earn the support of the PLA</w:t>
      </w:r>
      <w:r w:rsidRPr="000B3E5E">
        <w:rPr>
          <w:rFonts w:eastAsia="Cambria"/>
          <w:sz w:val="12"/>
        </w:rPr>
        <w:t xml:space="preserve">. New military priorities he supports </w:t>
      </w:r>
      <w:proofErr w:type="gramStart"/>
      <w:r w:rsidRPr="000B3E5E">
        <w:rPr>
          <w:rFonts w:eastAsia="Cambria"/>
          <w:sz w:val="12"/>
        </w:rPr>
        <w:t>include:</w:t>
      </w:r>
      <w:proofErr w:type="gramEnd"/>
      <w:r w:rsidRPr="000B3E5E">
        <w:rPr>
          <w:rFonts w:eastAsia="Cambria"/>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0B3E5E">
        <w:rPr>
          <w:rFonts w:eastAsia="Cambria"/>
          <w:highlight w:val="green"/>
          <w:u w:val="single"/>
        </w:rPr>
        <w:t>Should the PLA</w:t>
      </w:r>
      <w:r w:rsidRPr="000B3E5E">
        <w:rPr>
          <w:rFonts w:eastAsia="Cambria"/>
          <w:u w:val="single"/>
        </w:rPr>
        <w:t xml:space="preserve"> come to </w:t>
      </w:r>
      <w:r w:rsidRPr="000B3E5E">
        <w:rPr>
          <w:rFonts w:eastAsia="Cambria"/>
          <w:highlight w:val="green"/>
          <w:u w:val="single"/>
        </w:rPr>
        <w:t xml:space="preserve">believe they are not first in line for government largess, </w:t>
      </w:r>
      <w:r w:rsidRPr="000B3E5E">
        <w:rPr>
          <w:rFonts w:eastAsia="Cambria"/>
          <w:b/>
          <w:iCs/>
          <w:highlight w:val="green"/>
          <w:u w:val="single"/>
        </w:rPr>
        <w:t>support for Xi could erode very quickly</w:t>
      </w:r>
      <w:r w:rsidRPr="000B3E5E">
        <w:rPr>
          <w:rFonts w:eastAsia="Cambria"/>
          <w:sz w:val="12"/>
        </w:rPr>
        <w:t>.29</w:t>
      </w:r>
    </w:p>
    <w:p w14:paraId="25E2EFF6" w14:textId="77777777" w:rsidR="000B3E5E" w:rsidRPr="000B3E5E" w:rsidRDefault="000B3E5E" w:rsidP="000B3E5E">
      <w:pPr>
        <w:keepNext/>
        <w:keepLines/>
        <w:spacing w:before="40" w:after="0"/>
        <w:outlineLvl w:val="3"/>
        <w:rPr>
          <w:rFonts w:eastAsia="MS Gothic" w:cs="Times New Roman"/>
          <w:b/>
          <w:iCs/>
          <w:sz w:val="26"/>
        </w:rPr>
      </w:pPr>
      <w:r w:rsidRPr="000B3E5E">
        <w:rPr>
          <w:rFonts w:eastAsia="MS Gothic" w:cs="Times New Roman"/>
          <w:b/>
          <w:iCs/>
          <w:sz w:val="26"/>
        </w:rPr>
        <w:t xml:space="preserve">CCP instability causes economic collapse of the global world order </w:t>
      </w:r>
    </w:p>
    <w:p w14:paraId="78EA50C8" w14:textId="77777777" w:rsidR="001932A0" w:rsidRDefault="000B3E5E" w:rsidP="000B3E5E">
      <w:pPr>
        <w:rPr>
          <w:rFonts w:eastAsia="Cambria"/>
          <w:highlight w:val="green"/>
          <w:u w:val="single"/>
        </w:rPr>
      </w:pPr>
      <w:r w:rsidRPr="000B3E5E">
        <w:rPr>
          <w:rFonts w:eastAsia="Cambria"/>
          <w:b/>
          <w:bCs/>
          <w:sz w:val="26"/>
        </w:rPr>
        <w:t xml:space="preserve">Wang 19 </w:t>
      </w:r>
      <w:r w:rsidRPr="000B3E5E">
        <w:rPr>
          <w:rFonts w:eastAsia="Cambria"/>
          <w:bCs/>
          <w:sz w:val="16"/>
          <w:szCs w:val="16"/>
        </w:rPr>
        <w:t>[Chi, Co-chair of the U.S. - China Policy Foundation and professor of U.S.-China Relations and modern China at Georgetown University) “The US Is Pushing Back Against China. What Happens If We Succeed?” The Diplomat, 4/19/19]</w:t>
      </w:r>
      <w:r w:rsidRPr="000B3E5E">
        <w:rPr>
          <w:rFonts w:eastAsia="Cambria"/>
          <w:u w:val="single"/>
        </w:rPr>
        <w:br/>
        <w:t>China is not the Soviet Union. And Xi Jinping is most certainly not Gorbachev.</w:t>
      </w:r>
      <w:r w:rsidRPr="000B3E5E">
        <w:rPr>
          <w:rFonts w:eastAsia="Cambria"/>
        </w:rPr>
        <w:t xml:space="preserve"> In fact, the Chinese Communist Party has made every effort to learn from the Soviet Union’s downfall what to avoid. Instead of promoting “openness,” China is cracking down on society more than ever before. While Gorbachev called for democratic elections, </w:t>
      </w:r>
      <w:proofErr w:type="gramStart"/>
      <w:r w:rsidRPr="000B3E5E">
        <w:rPr>
          <w:rFonts w:eastAsia="Cambria"/>
        </w:rPr>
        <w:t>Xi</w:t>
      </w:r>
      <w:proofErr w:type="gramEnd"/>
      <w:r w:rsidRPr="000B3E5E">
        <w:rPr>
          <w:rFonts w:eastAsia="Cambria"/>
        </w:rPr>
        <w:t xml:space="preserve"> is working to solidify his personal power, eliminating term limits. Even if </w:t>
      </w:r>
      <w:proofErr w:type="gramStart"/>
      <w:r w:rsidRPr="000B3E5E">
        <w:rPr>
          <w:rFonts w:eastAsia="Cambria"/>
        </w:rPr>
        <w:t>Xi</w:t>
      </w:r>
      <w:proofErr w:type="gramEnd"/>
      <w:r w:rsidRPr="000B3E5E">
        <w:rPr>
          <w:rFonts w:eastAsia="Cambria"/>
        </w:rPr>
        <w:t xml:space="preserve"> and the Communist Party were to fall out of power, who would replace them? There is no Chinese equivalent to Boris Yeltsin and his supporters.</w:t>
      </w:r>
      <w:r w:rsidRPr="000B3E5E">
        <w:rPr>
          <w:rFonts w:eastAsia="Cambria"/>
        </w:rPr>
        <w:br/>
      </w:r>
      <w:r w:rsidRPr="000B3E5E">
        <w:rPr>
          <w:rFonts w:eastAsia="Cambria"/>
        </w:rPr>
        <w:br/>
        <w:t xml:space="preserve">China’s collapse and </w:t>
      </w:r>
      <w:r w:rsidRPr="000B3E5E">
        <w:rPr>
          <w:rFonts w:eastAsia="Cambria"/>
          <w:highlight w:val="green"/>
          <w:u w:val="single"/>
        </w:rPr>
        <w:t>the fall of the C</w:t>
      </w:r>
      <w:r w:rsidRPr="000B3E5E">
        <w:rPr>
          <w:rFonts w:eastAsia="Cambria"/>
          <w:u w:val="single"/>
        </w:rPr>
        <w:t xml:space="preserve">hinese </w:t>
      </w:r>
      <w:r w:rsidRPr="000B3E5E">
        <w:rPr>
          <w:rFonts w:eastAsia="Cambria"/>
          <w:highlight w:val="green"/>
          <w:u w:val="single"/>
        </w:rPr>
        <w:t>C</w:t>
      </w:r>
      <w:r w:rsidRPr="000B3E5E">
        <w:rPr>
          <w:rFonts w:eastAsia="Cambria"/>
          <w:u w:val="single"/>
        </w:rPr>
        <w:t xml:space="preserve">ommunist </w:t>
      </w:r>
      <w:r w:rsidRPr="000B3E5E">
        <w:rPr>
          <w:rFonts w:eastAsia="Cambria"/>
          <w:highlight w:val="green"/>
          <w:u w:val="single"/>
        </w:rPr>
        <w:t>P</w:t>
      </w:r>
      <w:r w:rsidRPr="000B3E5E">
        <w:rPr>
          <w:rFonts w:eastAsia="Cambria"/>
          <w:u w:val="single"/>
        </w:rPr>
        <w:t xml:space="preserve">arty </w:t>
      </w:r>
      <w:r w:rsidRPr="000B3E5E">
        <w:rPr>
          <w:rFonts w:eastAsia="Cambria"/>
          <w:highlight w:val="green"/>
          <w:u w:val="single"/>
        </w:rPr>
        <w:t>would</w:t>
      </w:r>
      <w:r w:rsidRPr="000B3E5E">
        <w:rPr>
          <w:rFonts w:eastAsia="Cambria"/>
          <w:u w:val="single"/>
        </w:rPr>
        <w:t xml:space="preserve"> have to happen differently. And, I fear, it might </w:t>
      </w:r>
      <w:r w:rsidRPr="000B3E5E">
        <w:rPr>
          <w:rFonts w:eastAsia="Cambria"/>
          <w:highlight w:val="green"/>
          <w:u w:val="single"/>
        </w:rPr>
        <w:t>have more in common with China’s</w:t>
      </w:r>
      <w:r w:rsidRPr="000B3E5E">
        <w:rPr>
          <w:rFonts w:eastAsia="Cambria"/>
          <w:u w:val="single"/>
        </w:rPr>
        <w:t xml:space="preserve"> own </w:t>
      </w:r>
      <w:r w:rsidRPr="000B3E5E">
        <w:rPr>
          <w:rFonts w:eastAsia="Cambria"/>
          <w:highlight w:val="green"/>
          <w:u w:val="single"/>
        </w:rPr>
        <w:t>history than</w:t>
      </w:r>
      <w:r w:rsidRPr="000B3E5E">
        <w:rPr>
          <w:rFonts w:eastAsia="Cambria"/>
          <w:u w:val="single"/>
        </w:rPr>
        <w:t xml:space="preserve"> with that of </w:t>
      </w:r>
      <w:r w:rsidRPr="000B3E5E">
        <w:rPr>
          <w:rFonts w:eastAsia="Cambria"/>
          <w:highlight w:val="green"/>
          <w:u w:val="single"/>
        </w:rPr>
        <w:t>the Soviet Union.</w:t>
      </w:r>
      <w:r w:rsidRPr="000B3E5E">
        <w:rPr>
          <w:rFonts w:eastAsia="Cambria"/>
        </w:rPr>
        <w:t xml:space="preserve"> I was living in China when the previous regime fell. </w:t>
      </w:r>
      <w:r w:rsidRPr="000B3E5E">
        <w:rPr>
          <w:rFonts w:eastAsia="Cambria"/>
          <w:highlight w:val="green"/>
          <w:u w:val="single"/>
        </w:rPr>
        <w:t>It was</w:t>
      </w:r>
      <w:r w:rsidRPr="000B3E5E">
        <w:rPr>
          <w:rFonts w:eastAsia="Cambria"/>
          <w:u w:val="single"/>
        </w:rPr>
        <w:t xml:space="preserve"> most definitely </w:t>
      </w:r>
      <w:r w:rsidRPr="000B3E5E">
        <w:rPr>
          <w:rFonts w:eastAsia="Cambria"/>
          <w:highlight w:val="green"/>
          <w:u w:val="single"/>
        </w:rPr>
        <w:t>not a peaceful transition from Nationalist to Communist rule.</w:t>
      </w:r>
      <w:r w:rsidRPr="000B3E5E">
        <w:rPr>
          <w:rFonts w:eastAsia="Cambria"/>
        </w:rPr>
        <w:t xml:space="preserve"> I witnessed the turmoil and chaos of the </w:t>
      </w:r>
      <w:r w:rsidRPr="000B3E5E">
        <w:rPr>
          <w:rFonts w:eastAsia="Cambria"/>
          <w:u w:val="single"/>
        </w:rPr>
        <w:t>Chinese Civil War</w:t>
      </w:r>
      <w:r w:rsidRPr="000B3E5E">
        <w:rPr>
          <w:rFonts w:eastAsia="Cambria"/>
        </w:rPr>
        <w:t xml:space="preserve"> firsthand. The joy and hope the Chinese felt after World War II ended and we were finally freed from years of Japanese occupation were quickly shattered as the domestic conflict escalated.</w:t>
      </w:r>
      <w:r w:rsidRPr="000B3E5E">
        <w:rPr>
          <w:rFonts w:eastAsia="Cambria"/>
        </w:rPr>
        <w:br/>
      </w:r>
      <w:r w:rsidRPr="000B3E5E">
        <w:rPr>
          <w:rFonts w:eastAsia="Cambria"/>
        </w:rPr>
        <w:br/>
      </w:r>
      <w:r w:rsidRPr="000B3E5E">
        <w:rPr>
          <w:rFonts w:eastAsia="Cambria"/>
          <w:highlight w:val="green"/>
          <w:u w:val="single"/>
        </w:rPr>
        <w:t>With the collapse of</w:t>
      </w:r>
      <w:r w:rsidRPr="000B3E5E">
        <w:rPr>
          <w:rFonts w:eastAsia="Cambria"/>
          <w:u w:val="single"/>
        </w:rPr>
        <w:t xml:space="preserve"> the Republic of </w:t>
      </w:r>
      <w:r w:rsidRPr="000B3E5E">
        <w:rPr>
          <w:rFonts w:eastAsia="Cambria"/>
          <w:highlight w:val="green"/>
          <w:u w:val="single"/>
        </w:rPr>
        <w:t xml:space="preserve">China came </w:t>
      </w:r>
      <w:r w:rsidRPr="000B3E5E">
        <w:rPr>
          <w:rFonts w:eastAsia="Cambria"/>
          <w:b/>
          <w:iCs/>
          <w:highlight w:val="green"/>
          <w:u w:val="single"/>
        </w:rPr>
        <w:t>hyperinflation</w:t>
      </w:r>
      <w:r w:rsidRPr="000B3E5E">
        <w:rPr>
          <w:rFonts w:eastAsia="Cambria"/>
          <w:highlight w:val="green"/>
          <w:u w:val="single"/>
        </w:rPr>
        <w:t xml:space="preserve"> and </w:t>
      </w:r>
      <w:r w:rsidRPr="000B3E5E">
        <w:rPr>
          <w:rFonts w:eastAsia="Cambria"/>
          <w:b/>
          <w:iCs/>
          <w:highlight w:val="green"/>
          <w:u w:val="single"/>
        </w:rPr>
        <w:t>starvation.</w:t>
      </w:r>
      <w:r w:rsidRPr="000B3E5E">
        <w:rPr>
          <w:rFonts w:eastAsia="Cambria"/>
        </w:rPr>
        <w:t xml:space="preserve"> Families were displaced and scrambled to find some semblance of shelter or security. There was blood, violence, and death. Americans talk about the scar of their own civil war – brothers killing brothers. </w:t>
      </w:r>
      <w:proofErr w:type="gramStart"/>
      <w:r w:rsidRPr="000B3E5E">
        <w:rPr>
          <w:rFonts w:eastAsia="Cambria"/>
        </w:rPr>
        <w:t>China’s</w:t>
      </w:r>
      <w:proofErr w:type="gramEnd"/>
      <w:r w:rsidRPr="000B3E5E">
        <w:rPr>
          <w:rFonts w:eastAsia="Cambria"/>
        </w:rPr>
        <w:t xml:space="preserve"> was much more recent. I distinctly remember the uncertainty and fear that permeated everything. Most Chinese didn’t care about Nationalist or Communist. They were just trying to make it through. And yet, these normal </w:t>
      </w:r>
      <w:r w:rsidRPr="000B3E5E">
        <w:rPr>
          <w:rFonts w:eastAsia="Cambria"/>
          <w:u w:val="single"/>
        </w:rPr>
        <w:t>civilians were forced to face untold hardships as the war raged on around them.</w:t>
      </w:r>
      <w:r w:rsidRPr="000B3E5E">
        <w:rPr>
          <w:rFonts w:eastAsia="Cambria"/>
          <w:u w:val="single"/>
        </w:rPr>
        <w:br/>
      </w:r>
      <w:r w:rsidRPr="000B3E5E">
        <w:rPr>
          <w:rFonts w:eastAsia="Cambria"/>
        </w:rPr>
        <w:br/>
      </w:r>
      <w:r w:rsidRPr="000B3E5E">
        <w:rPr>
          <w:rFonts w:eastAsia="Cambria"/>
          <w:highlight w:val="green"/>
          <w:u w:val="single"/>
        </w:rPr>
        <w:t>If China once again devolved into</w:t>
      </w:r>
      <w:r w:rsidRPr="000B3E5E">
        <w:rPr>
          <w:rFonts w:eastAsia="Cambria"/>
          <w:u w:val="single"/>
        </w:rPr>
        <w:t xml:space="preserve"> economic chaos or </w:t>
      </w:r>
      <w:r w:rsidRPr="000B3E5E">
        <w:rPr>
          <w:rFonts w:eastAsia="Cambria"/>
          <w:highlight w:val="green"/>
          <w:u w:val="single"/>
        </w:rPr>
        <w:t>violence,</w:t>
      </w:r>
    </w:p>
    <w:p w14:paraId="757ACA7F" w14:textId="77777777" w:rsidR="001932A0" w:rsidRDefault="001932A0" w:rsidP="000B3E5E">
      <w:pPr>
        <w:rPr>
          <w:rFonts w:eastAsia="Cambria"/>
          <w:highlight w:val="green"/>
          <w:u w:val="single"/>
        </w:rPr>
      </w:pPr>
    </w:p>
    <w:p w14:paraId="50498B01" w14:textId="77777777" w:rsidR="001932A0" w:rsidRDefault="001932A0" w:rsidP="000B3E5E">
      <w:pPr>
        <w:rPr>
          <w:rFonts w:eastAsia="Cambria"/>
          <w:highlight w:val="green"/>
          <w:u w:val="single"/>
        </w:rPr>
      </w:pPr>
    </w:p>
    <w:p w14:paraId="6ACB4CCA" w14:textId="77777777" w:rsidR="001932A0" w:rsidRDefault="001932A0" w:rsidP="000B3E5E">
      <w:pPr>
        <w:rPr>
          <w:rFonts w:eastAsia="Cambria"/>
          <w:highlight w:val="green"/>
          <w:u w:val="single"/>
        </w:rPr>
      </w:pPr>
    </w:p>
    <w:p w14:paraId="0E1C68A4" w14:textId="30669768" w:rsidR="000B3E5E" w:rsidRPr="000B3E5E" w:rsidRDefault="000B3E5E" w:rsidP="000B3E5E">
      <w:pPr>
        <w:rPr>
          <w:rFonts w:eastAsia="Cambria"/>
        </w:rPr>
      </w:pPr>
      <w:r w:rsidRPr="000B3E5E">
        <w:rPr>
          <w:rFonts w:eastAsia="Cambria"/>
          <w:highlight w:val="green"/>
          <w:u w:val="single"/>
        </w:rPr>
        <w:t xml:space="preserve"> the ramifications </w:t>
      </w:r>
      <w:r w:rsidRPr="000B3E5E">
        <w:rPr>
          <w:rFonts w:eastAsia="Cambria"/>
          <w:b/>
          <w:iCs/>
          <w:highlight w:val="green"/>
          <w:u w:val="single"/>
        </w:rPr>
        <w:t>would</w:t>
      </w:r>
      <w:r w:rsidRPr="000B3E5E">
        <w:rPr>
          <w:rFonts w:eastAsia="Cambria"/>
          <w:b/>
          <w:iCs/>
          <w:u w:val="single"/>
        </w:rPr>
        <w:t xml:space="preserve"> only </w:t>
      </w:r>
      <w:r w:rsidRPr="000B3E5E">
        <w:rPr>
          <w:rFonts w:eastAsia="Cambria"/>
          <w:b/>
          <w:iCs/>
          <w:highlight w:val="green"/>
          <w:u w:val="single"/>
        </w:rPr>
        <w:t>be worse.</w:t>
      </w:r>
      <w:r w:rsidRPr="000B3E5E">
        <w:rPr>
          <w:rFonts w:eastAsia="Cambria"/>
          <w:highlight w:val="green"/>
          <w:u w:val="single"/>
        </w:rPr>
        <w:t xml:space="preserve"> China</w:t>
      </w:r>
      <w:r w:rsidRPr="000B3E5E">
        <w:rPr>
          <w:rFonts w:eastAsia="Cambria"/>
          <w:u w:val="single"/>
        </w:rPr>
        <w:t xml:space="preserve"> currently </w:t>
      </w:r>
      <w:r w:rsidRPr="000B3E5E">
        <w:rPr>
          <w:rFonts w:eastAsia="Cambria"/>
          <w:highlight w:val="green"/>
          <w:u w:val="single"/>
        </w:rPr>
        <w:t xml:space="preserve">holds more than </w:t>
      </w:r>
      <w:r w:rsidRPr="000B3E5E">
        <w:rPr>
          <w:rFonts w:eastAsia="Cambria"/>
          <w:b/>
          <w:iCs/>
          <w:highlight w:val="green"/>
          <w:u w:val="single"/>
        </w:rPr>
        <w:t>one-sixth of the</w:t>
      </w:r>
      <w:r w:rsidRPr="000B3E5E">
        <w:rPr>
          <w:rFonts w:eastAsia="Cambria"/>
          <w:b/>
          <w:iCs/>
          <w:u w:val="single"/>
        </w:rPr>
        <w:t xml:space="preserve"> </w:t>
      </w:r>
      <w:r w:rsidRPr="000B3E5E">
        <w:rPr>
          <w:rFonts w:eastAsia="Cambria"/>
          <w:b/>
          <w:iCs/>
          <w:highlight w:val="green"/>
          <w:u w:val="single"/>
        </w:rPr>
        <w:t>world’s population.</w:t>
      </w:r>
      <w:r w:rsidRPr="000B3E5E">
        <w:rPr>
          <w:rFonts w:eastAsia="Cambria"/>
          <w:u w:val="single"/>
        </w:rPr>
        <w:t xml:space="preserve"> And, </w:t>
      </w:r>
      <w:r w:rsidRPr="000B3E5E">
        <w:rPr>
          <w:rFonts w:eastAsia="Cambria"/>
          <w:highlight w:val="green"/>
          <w:u w:val="single"/>
        </w:rPr>
        <w:t xml:space="preserve">due to globalization, </w:t>
      </w:r>
      <w:r w:rsidRPr="000B3E5E">
        <w:rPr>
          <w:rFonts w:eastAsia="Cambria"/>
          <w:b/>
          <w:iCs/>
          <w:highlight w:val="green"/>
          <w:u w:val="single"/>
        </w:rPr>
        <w:t>China’s economy is intertwined with</w:t>
      </w:r>
      <w:r w:rsidRPr="000B3E5E">
        <w:rPr>
          <w:rFonts w:eastAsia="Cambria"/>
          <w:b/>
          <w:iCs/>
          <w:u w:val="single"/>
        </w:rPr>
        <w:t xml:space="preserve"> that of </w:t>
      </w:r>
      <w:r w:rsidRPr="000B3E5E">
        <w:rPr>
          <w:rFonts w:eastAsia="Cambria"/>
          <w:b/>
          <w:iCs/>
          <w:highlight w:val="green"/>
          <w:u w:val="single"/>
        </w:rPr>
        <w:t>the rest of the world</w:t>
      </w:r>
      <w:r w:rsidRPr="000B3E5E">
        <w:rPr>
          <w:rFonts w:eastAsia="Cambria"/>
          <w:u w:val="single"/>
        </w:rPr>
        <w:t xml:space="preserve"> more than ever before. </w:t>
      </w:r>
      <w:r w:rsidRPr="000B3E5E">
        <w:rPr>
          <w:rFonts w:eastAsia="Cambria"/>
          <w:highlight w:val="green"/>
          <w:u w:val="single"/>
        </w:rPr>
        <w:t>China’s collapse</w:t>
      </w:r>
      <w:r w:rsidRPr="000B3E5E">
        <w:rPr>
          <w:rFonts w:eastAsia="Cambria"/>
          <w:u w:val="single"/>
        </w:rPr>
        <w:t xml:space="preserve">, or even decline, </w:t>
      </w:r>
      <w:r w:rsidRPr="000B3E5E">
        <w:rPr>
          <w:rFonts w:eastAsia="Cambria"/>
          <w:b/>
          <w:iCs/>
          <w:highlight w:val="green"/>
          <w:u w:val="single"/>
        </w:rPr>
        <w:t>would ripple across</w:t>
      </w:r>
      <w:r w:rsidRPr="000B3E5E">
        <w:rPr>
          <w:rFonts w:eastAsia="Cambria"/>
          <w:u w:val="single"/>
        </w:rPr>
        <w:t xml:space="preserve"> the Asia-Pacific and </w:t>
      </w:r>
      <w:r w:rsidRPr="000B3E5E">
        <w:rPr>
          <w:rFonts w:eastAsia="Cambria"/>
          <w:b/>
          <w:iCs/>
          <w:highlight w:val="green"/>
          <w:u w:val="single"/>
        </w:rPr>
        <w:t>the world.</w:t>
      </w:r>
      <w:r w:rsidRPr="000B3E5E">
        <w:rPr>
          <w:rFonts w:eastAsia="Cambria"/>
        </w:rPr>
        <w:br/>
      </w:r>
    </w:p>
    <w:p w14:paraId="72E71EDC" w14:textId="77777777" w:rsidR="000B3E5E" w:rsidRPr="000B3E5E" w:rsidRDefault="000B3E5E" w:rsidP="000B3E5E">
      <w:pPr>
        <w:keepNext/>
        <w:keepLines/>
        <w:spacing w:before="40" w:after="0"/>
        <w:outlineLvl w:val="3"/>
        <w:rPr>
          <w:rFonts w:eastAsia="MS Gothic" w:cs="Times New Roman"/>
          <w:b/>
          <w:bCs/>
          <w:sz w:val="26"/>
          <w:szCs w:val="26"/>
        </w:rPr>
      </w:pPr>
      <w:r w:rsidRPr="000B3E5E">
        <w:rPr>
          <w:rFonts w:eastAsia="MS Gothic" w:cs="Times New Roman"/>
          <w:b/>
          <w:bCs/>
          <w:sz w:val="26"/>
          <w:szCs w:val="26"/>
        </w:rPr>
        <w:t xml:space="preserve">Economic decline causes global nuclear war </w:t>
      </w:r>
    </w:p>
    <w:p w14:paraId="2797E279" w14:textId="77777777" w:rsidR="000B3E5E" w:rsidRPr="000B3E5E" w:rsidRDefault="000B3E5E" w:rsidP="000B3E5E">
      <w:pPr>
        <w:rPr>
          <w:rFonts w:eastAsia="Cambria"/>
        </w:rPr>
      </w:pPr>
      <w:proofErr w:type="spellStart"/>
      <w:r w:rsidRPr="000B3E5E">
        <w:rPr>
          <w:rFonts w:eastAsia="Cambria"/>
          <w:b/>
          <w:sz w:val="26"/>
        </w:rPr>
        <w:t>Tønnesson</w:t>
      </w:r>
      <w:proofErr w:type="spellEnd"/>
      <w:r w:rsidRPr="000B3E5E">
        <w:rPr>
          <w:rFonts w:eastAsia="Cambria"/>
          <w:b/>
          <w:sz w:val="26"/>
        </w:rPr>
        <w:t xml:space="preserve"> 15</w:t>
      </w:r>
      <w:r w:rsidRPr="000B3E5E">
        <w:rPr>
          <w:rFonts w:eastAsia="Cambria"/>
        </w:rPr>
        <w:t xml:space="preserve"> </w:t>
      </w:r>
      <w:r w:rsidRPr="000B3E5E">
        <w:rPr>
          <w:rFonts w:eastAsia="Cambria"/>
          <w:szCs w:val="16"/>
        </w:rPr>
        <w:t>[(Stein, Research Professor, Peace Research Institute Oslo; Leader of East Asia Peace program, Uppsala University) “Deterrence, interdependence and Sino–US peace,” International Area Studies Review, Vol. 18, No. 3, p. 297-311, 2015] SJDI</w:t>
      </w:r>
    </w:p>
    <w:p w14:paraId="19F8E3BA" w14:textId="77777777" w:rsidR="001932A0" w:rsidRDefault="000B3E5E" w:rsidP="000B3E5E">
      <w:pPr>
        <w:rPr>
          <w:rFonts w:eastAsia="Cambria"/>
          <w:b/>
          <w:iCs/>
          <w:u w:val="single"/>
          <w:bdr w:val="single" w:sz="8" w:space="0" w:color="auto"/>
        </w:rPr>
      </w:pPr>
      <w:r w:rsidRPr="000B3E5E">
        <w:rPr>
          <w:rFonts w:eastAsia="Cambria"/>
        </w:rPr>
        <w:t xml:space="preserve">Several </w:t>
      </w:r>
      <w:r w:rsidRPr="000B3E5E">
        <w:rPr>
          <w:rFonts w:eastAsia="Cambria"/>
          <w:b/>
          <w:u w:val="single"/>
        </w:rPr>
        <w:t>recent works</w:t>
      </w:r>
      <w:r w:rsidRPr="000B3E5E">
        <w:rPr>
          <w:rFonts w:eastAsia="Cambria"/>
        </w:rPr>
        <w:t xml:space="preserve"> on China and Sino–US relations </w:t>
      </w:r>
      <w:r w:rsidRPr="000B3E5E">
        <w:rPr>
          <w:rFonts w:eastAsia="Cambria"/>
          <w:b/>
          <w:u w:val="single"/>
        </w:rPr>
        <w:t>have made</w:t>
      </w:r>
      <w:r w:rsidRPr="000B3E5E">
        <w:rPr>
          <w:rFonts w:eastAsia="Cambria"/>
        </w:rPr>
        <w:t xml:space="preserve"> substantial </w:t>
      </w:r>
      <w:r w:rsidRPr="000B3E5E">
        <w:rPr>
          <w:rFonts w:eastAsia="Cambria"/>
          <w:b/>
          <w:u w:val="single"/>
        </w:rPr>
        <w:t>contributions to the current understanding of how and under what circumstances</w:t>
      </w:r>
      <w:r w:rsidRPr="000B3E5E">
        <w:rPr>
          <w:rFonts w:eastAsia="Cambria"/>
        </w:rPr>
        <w:t xml:space="preserve"> a combination of </w:t>
      </w:r>
      <w:r w:rsidRPr="000B3E5E">
        <w:rPr>
          <w:rFonts w:eastAsia="Cambria"/>
          <w:b/>
          <w:u w:val="single"/>
        </w:rPr>
        <w:t>nuclear deterrence and economic interdependence may reduce the risk of war between major powers</w:t>
      </w:r>
      <w:r w:rsidRPr="000B3E5E">
        <w:rPr>
          <w:rFonts w:eastAsia="Cambria"/>
        </w:rPr>
        <w:t xml:space="preserve">. At least four conclusions can be drawn from the review above: first, those who say that </w:t>
      </w:r>
      <w:r w:rsidRPr="000B3E5E">
        <w:rPr>
          <w:rFonts w:eastAsia="Cambria"/>
          <w:b/>
          <w:u w:val="single"/>
        </w:rPr>
        <w:t xml:space="preserve">interdependence may </w:t>
      </w:r>
      <w:r w:rsidRPr="000B3E5E">
        <w:rPr>
          <w:rFonts w:eastAsia="Cambria"/>
          <w:b/>
          <w:iCs/>
          <w:u w:val="single"/>
          <w:bdr w:val="single" w:sz="8" w:space="0" w:color="auto"/>
        </w:rPr>
        <w:t>both inhibit and drive conflict</w:t>
      </w:r>
      <w:r w:rsidRPr="000B3E5E">
        <w:rPr>
          <w:rFonts w:eastAsia="Cambria"/>
        </w:rPr>
        <w:t xml:space="preserve"> are right. </w:t>
      </w:r>
      <w:r w:rsidRPr="000B3E5E">
        <w:rPr>
          <w:rFonts w:eastAsia="Cambria"/>
          <w:b/>
          <w:highlight w:val="green"/>
          <w:u w:val="single"/>
        </w:rPr>
        <w:t>Interdependence raises the cost of conflict</w:t>
      </w:r>
      <w:r w:rsidRPr="000B3E5E">
        <w:rPr>
          <w:rFonts w:eastAsia="Cambria"/>
        </w:rPr>
        <w:t xml:space="preserve"> for all </w:t>
      </w:r>
      <w:proofErr w:type="gramStart"/>
      <w:r w:rsidRPr="000B3E5E">
        <w:rPr>
          <w:rFonts w:eastAsia="Cambria"/>
        </w:rPr>
        <w:t>sides</w:t>
      </w:r>
      <w:proofErr w:type="gramEnd"/>
      <w:r w:rsidRPr="000B3E5E">
        <w:rPr>
          <w:rFonts w:eastAsia="Cambria"/>
        </w:rPr>
        <w:t xml:space="preserve"> </w:t>
      </w:r>
      <w:r w:rsidRPr="000B3E5E">
        <w:rPr>
          <w:rFonts w:eastAsia="Cambria"/>
          <w:b/>
          <w:u w:val="single"/>
        </w:rPr>
        <w:t>but</w:t>
      </w:r>
      <w:r w:rsidRPr="000B3E5E">
        <w:rPr>
          <w:rFonts w:eastAsia="Cambria"/>
        </w:rPr>
        <w:t xml:space="preserve"> </w:t>
      </w:r>
      <w:r w:rsidRPr="000B3E5E">
        <w:rPr>
          <w:rFonts w:eastAsia="Cambria"/>
          <w:b/>
          <w:u w:val="single"/>
        </w:rPr>
        <w:t xml:space="preserve">asymmetrical or unbalanced dependencies and </w:t>
      </w:r>
      <w:r w:rsidRPr="000B3E5E">
        <w:rPr>
          <w:rFonts w:eastAsia="Cambria"/>
          <w:b/>
          <w:iCs/>
          <w:highlight w:val="green"/>
          <w:u w:val="single"/>
          <w:bdr w:val="single" w:sz="8" w:space="0" w:color="auto"/>
        </w:rPr>
        <w:t>negative trade expectations</w:t>
      </w:r>
      <w:r w:rsidRPr="000B3E5E">
        <w:rPr>
          <w:rFonts w:eastAsia="Cambria"/>
          <w:highlight w:val="green"/>
        </w:rPr>
        <w:t xml:space="preserve"> </w:t>
      </w:r>
      <w:r w:rsidRPr="000B3E5E">
        <w:rPr>
          <w:rFonts w:eastAsia="Cambria"/>
        </w:rPr>
        <w:t xml:space="preserve">may </w:t>
      </w:r>
      <w:r w:rsidRPr="000B3E5E">
        <w:rPr>
          <w:rFonts w:eastAsia="Cambria"/>
          <w:b/>
          <w:highlight w:val="green"/>
          <w:u w:val="single"/>
        </w:rPr>
        <w:t>generate tensions leading to trade wars among inter-dependent states that</w:t>
      </w:r>
      <w:r w:rsidRPr="000B3E5E">
        <w:rPr>
          <w:rFonts w:eastAsia="Cambria"/>
        </w:rPr>
        <w:t xml:space="preserve"> in turn </w:t>
      </w:r>
      <w:r w:rsidRPr="000B3E5E">
        <w:rPr>
          <w:rFonts w:eastAsia="Cambria"/>
          <w:b/>
          <w:highlight w:val="green"/>
          <w:u w:val="single"/>
        </w:rPr>
        <w:t xml:space="preserve">increase </w:t>
      </w:r>
      <w:r w:rsidRPr="000B3E5E">
        <w:rPr>
          <w:rFonts w:eastAsia="Cambria"/>
          <w:b/>
          <w:u w:val="single"/>
        </w:rPr>
        <w:t xml:space="preserve">the </w:t>
      </w:r>
      <w:r w:rsidRPr="000B3E5E">
        <w:rPr>
          <w:rFonts w:eastAsia="Cambria"/>
          <w:b/>
          <w:highlight w:val="green"/>
          <w:u w:val="single"/>
        </w:rPr>
        <w:t>risk of military conflict</w:t>
      </w:r>
      <w:r w:rsidRPr="000B3E5E">
        <w:rPr>
          <w:rFonts w:eastAsia="Cambria"/>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B3E5E">
        <w:rPr>
          <w:rFonts w:eastAsia="Cambria"/>
        </w:rPr>
        <w:t>analysed</w:t>
      </w:r>
      <w:proofErr w:type="spellEnd"/>
      <w:r w:rsidRPr="000B3E5E">
        <w:rPr>
          <w:rFonts w:eastAsia="Cambria"/>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B3E5E">
        <w:rPr>
          <w:rFonts w:eastAsia="Cambria"/>
          <w:b/>
          <w:u w:val="single"/>
        </w:rPr>
        <w:t>decisions for war</w:t>
      </w:r>
      <w:r w:rsidRPr="000B3E5E">
        <w:rPr>
          <w:rFonts w:eastAsia="Cambria"/>
        </w:rPr>
        <w:t xml:space="preserve"> and peace </w:t>
      </w:r>
      <w:r w:rsidRPr="000B3E5E">
        <w:rPr>
          <w:rFonts w:eastAsia="Cambria"/>
          <w:b/>
          <w:u w:val="single"/>
        </w:rPr>
        <w:t>are taken by very few people, who act on the basis of their future expectations</w:t>
      </w:r>
      <w:r w:rsidRPr="000B3E5E">
        <w:rPr>
          <w:rFonts w:eastAsia="Cambria"/>
        </w:rPr>
        <w:t xml:space="preserve">. International relations theory must be supplemented by foreign policy analysis </w:t>
      </w:r>
      <w:proofErr w:type="gramStart"/>
      <w:r w:rsidRPr="000B3E5E">
        <w:rPr>
          <w:rFonts w:eastAsia="Cambria"/>
        </w:rPr>
        <w:t>in order to</w:t>
      </w:r>
      <w:proofErr w:type="gramEnd"/>
      <w:r w:rsidRPr="000B3E5E">
        <w:rPr>
          <w:rFonts w:eastAsia="Cambria"/>
        </w:rPr>
        <w:t xml:space="preserve"> assess the value attributed by national decision-makers to economic development and their assessments of risks and opportunities. </w:t>
      </w:r>
      <w:r w:rsidRPr="000B3E5E">
        <w:rPr>
          <w:rFonts w:eastAsia="Cambria"/>
          <w:b/>
          <w:highlight w:val="green"/>
          <w:u w:val="single"/>
        </w:rPr>
        <w:t>If leaders</w:t>
      </w:r>
      <w:r w:rsidRPr="000B3E5E">
        <w:rPr>
          <w:rFonts w:eastAsia="Cambria"/>
        </w:rPr>
        <w:t xml:space="preserve"> on either side of the Atlantic </w:t>
      </w:r>
      <w:r w:rsidRPr="000B3E5E">
        <w:rPr>
          <w:rFonts w:eastAsia="Cambria"/>
          <w:b/>
          <w:highlight w:val="green"/>
          <w:u w:val="single"/>
        </w:rPr>
        <w:t xml:space="preserve">begin to </w:t>
      </w:r>
      <w:r w:rsidRPr="000B3E5E">
        <w:rPr>
          <w:rFonts w:eastAsia="Cambria"/>
          <w:b/>
          <w:u w:val="single"/>
        </w:rPr>
        <w:t xml:space="preserve">seriously </w:t>
      </w:r>
      <w:r w:rsidRPr="000B3E5E">
        <w:rPr>
          <w:rFonts w:eastAsia="Cambria"/>
          <w:b/>
          <w:iCs/>
          <w:highlight w:val="green"/>
          <w:u w:val="single"/>
          <w:bdr w:val="single" w:sz="8" w:space="0" w:color="auto"/>
        </w:rPr>
        <w:t>fear or anticipate their own nation’s decline</w:t>
      </w:r>
    </w:p>
    <w:p w14:paraId="0093950B" w14:textId="77777777" w:rsidR="001932A0" w:rsidRDefault="001932A0" w:rsidP="000B3E5E">
      <w:pPr>
        <w:rPr>
          <w:rFonts w:eastAsia="Cambria"/>
          <w:b/>
          <w:iCs/>
          <w:u w:val="single"/>
          <w:bdr w:val="single" w:sz="8" w:space="0" w:color="auto"/>
        </w:rPr>
      </w:pPr>
    </w:p>
    <w:p w14:paraId="239D4EF2" w14:textId="77777777" w:rsidR="001932A0" w:rsidRDefault="001932A0" w:rsidP="000B3E5E">
      <w:pPr>
        <w:rPr>
          <w:rFonts w:eastAsia="Cambria"/>
          <w:b/>
          <w:iCs/>
          <w:u w:val="single"/>
          <w:bdr w:val="single" w:sz="8" w:space="0" w:color="auto"/>
        </w:rPr>
      </w:pPr>
    </w:p>
    <w:p w14:paraId="0BC76595" w14:textId="77777777" w:rsidR="001932A0" w:rsidRDefault="001932A0" w:rsidP="000B3E5E">
      <w:pPr>
        <w:rPr>
          <w:rFonts w:eastAsia="Cambria"/>
          <w:b/>
          <w:iCs/>
          <w:u w:val="single"/>
          <w:bdr w:val="single" w:sz="8" w:space="0" w:color="auto"/>
        </w:rPr>
      </w:pPr>
    </w:p>
    <w:p w14:paraId="08D7FBE0" w14:textId="64EA4E36" w:rsidR="000B3E5E" w:rsidRPr="000B3E5E" w:rsidRDefault="000B3E5E" w:rsidP="000B3E5E">
      <w:pPr>
        <w:rPr>
          <w:rFonts w:eastAsia="Cambria"/>
        </w:rPr>
      </w:pPr>
      <w:r w:rsidRPr="000B3E5E">
        <w:rPr>
          <w:rFonts w:eastAsia="Cambria"/>
        </w:rPr>
        <w:t xml:space="preserve"> then </w:t>
      </w:r>
      <w:r w:rsidRPr="000B3E5E">
        <w:rPr>
          <w:rFonts w:eastAsia="Cambria"/>
          <w:b/>
          <w:highlight w:val="green"/>
          <w:u w:val="single"/>
        </w:rPr>
        <w:t xml:space="preserve">they </w:t>
      </w:r>
      <w:r w:rsidRPr="000B3E5E">
        <w:rPr>
          <w:rFonts w:eastAsia="Cambria"/>
          <w:b/>
          <w:u w:val="single"/>
        </w:rPr>
        <w:t xml:space="preserve">may </w:t>
      </w:r>
      <w:r w:rsidRPr="000B3E5E">
        <w:rPr>
          <w:rFonts w:eastAsia="Cambria"/>
          <w:b/>
          <w:highlight w:val="green"/>
          <w:u w:val="single"/>
        </w:rPr>
        <w:t>blame</w:t>
      </w:r>
      <w:r w:rsidRPr="000B3E5E">
        <w:rPr>
          <w:rFonts w:eastAsia="Cambria"/>
        </w:rPr>
        <w:t xml:space="preserve"> this on </w:t>
      </w:r>
      <w:r w:rsidRPr="000B3E5E">
        <w:rPr>
          <w:rFonts w:eastAsia="Cambria"/>
          <w:b/>
          <w:highlight w:val="green"/>
          <w:u w:val="single"/>
        </w:rPr>
        <w:t>external dependence, appeal to anti-foreign sentiments, contemplate the use of force to gain</w:t>
      </w:r>
      <w:r w:rsidRPr="000B3E5E">
        <w:rPr>
          <w:rFonts w:eastAsia="Cambria"/>
        </w:rPr>
        <w:t xml:space="preserve"> respect or </w:t>
      </w:r>
      <w:r w:rsidRPr="000B3E5E">
        <w:rPr>
          <w:rFonts w:eastAsia="Cambria"/>
          <w:b/>
          <w:highlight w:val="green"/>
          <w:u w:val="single"/>
        </w:rPr>
        <w:t>credibility, adopt protectionist policies, and</w:t>
      </w:r>
      <w:r w:rsidRPr="000B3E5E">
        <w:rPr>
          <w:rFonts w:eastAsia="Cambria"/>
        </w:rPr>
        <w:t xml:space="preserve"> ultimately </w:t>
      </w:r>
      <w:r w:rsidRPr="000B3E5E">
        <w:rPr>
          <w:rFonts w:eastAsia="Cambria"/>
          <w:b/>
          <w:iCs/>
          <w:highlight w:val="green"/>
          <w:u w:val="single"/>
          <w:bdr w:val="single" w:sz="8" w:space="0" w:color="auto"/>
        </w:rPr>
        <w:t>refuse to be deterred by</w:t>
      </w:r>
      <w:r w:rsidRPr="000B3E5E">
        <w:rPr>
          <w:rFonts w:eastAsia="Cambria"/>
        </w:rPr>
        <w:t xml:space="preserve"> either </w:t>
      </w:r>
      <w:r w:rsidRPr="000B3E5E">
        <w:rPr>
          <w:rFonts w:eastAsia="Cambria"/>
          <w:b/>
          <w:iCs/>
          <w:highlight w:val="green"/>
          <w:u w:val="single"/>
          <w:bdr w:val="single" w:sz="8" w:space="0" w:color="auto"/>
        </w:rPr>
        <w:t>nuclear arms</w:t>
      </w:r>
      <w:r w:rsidRPr="000B3E5E">
        <w:rPr>
          <w:rFonts w:eastAsia="Cambria"/>
          <w:b/>
          <w:u w:val="single"/>
        </w:rPr>
        <w:t xml:space="preserve"> or prospects of socioeconomic calamities. </w:t>
      </w:r>
      <w:r w:rsidRPr="000B3E5E">
        <w:rPr>
          <w:rFonts w:eastAsia="Cambria"/>
          <w:b/>
          <w:highlight w:val="green"/>
          <w:u w:val="single"/>
        </w:rPr>
        <w:t xml:space="preserve">Such a dangerous shift could happen </w:t>
      </w:r>
      <w:r w:rsidRPr="000B3E5E">
        <w:rPr>
          <w:rFonts w:eastAsia="Cambria"/>
          <w:b/>
          <w:iCs/>
          <w:highlight w:val="green"/>
          <w:u w:val="single"/>
          <w:bdr w:val="single" w:sz="8" w:space="0" w:color="auto"/>
        </w:rPr>
        <w:t>abruptly</w:t>
      </w:r>
      <w:r w:rsidRPr="000B3E5E">
        <w:rPr>
          <w:rFonts w:eastAsia="Cambria"/>
        </w:rPr>
        <w:t xml:space="preserve">, </w:t>
      </w:r>
      <w:proofErr w:type="gramStart"/>
      <w:r w:rsidRPr="000B3E5E">
        <w:rPr>
          <w:rFonts w:eastAsia="Cambria"/>
        </w:rPr>
        <w:t>i.e.</w:t>
      </w:r>
      <w:proofErr w:type="gramEnd"/>
      <w:r w:rsidRPr="000B3E5E">
        <w:rPr>
          <w:rFonts w:eastAsia="Cambria"/>
        </w:rPr>
        <w:t xml:space="preserve"> under the instigation of actions by a third party – or against a third party.</w:t>
      </w:r>
    </w:p>
    <w:p w14:paraId="60E67187" w14:textId="77777777" w:rsidR="000B3E5E" w:rsidRPr="000B3E5E" w:rsidRDefault="000B3E5E" w:rsidP="000B3E5E">
      <w:pPr>
        <w:rPr>
          <w:rFonts w:eastAsia="Cambria"/>
        </w:rPr>
      </w:pPr>
      <w:r w:rsidRPr="000B3E5E">
        <w:rPr>
          <w:rFonts w:eastAsia="Cambria"/>
        </w:rPr>
        <w:t xml:space="preserve">Yet </w:t>
      </w:r>
      <w:proofErr w:type="gramStart"/>
      <w:r w:rsidRPr="000B3E5E">
        <w:rPr>
          <w:rFonts w:eastAsia="Cambria"/>
        </w:rPr>
        <w:t>as long as</w:t>
      </w:r>
      <w:proofErr w:type="gramEnd"/>
      <w:r w:rsidRPr="000B3E5E">
        <w:rPr>
          <w:rFonts w:eastAsia="Cambria"/>
        </w:rPr>
        <w:t xml:space="preserve"> there is both nuclear deterrence and interdependence, the tensions </w:t>
      </w:r>
      <w:r w:rsidRPr="000B3E5E">
        <w:rPr>
          <w:rFonts w:eastAsia="Cambria"/>
          <w:b/>
          <w:u w:val="single"/>
        </w:rPr>
        <w:t>in East Asia</w:t>
      </w:r>
      <w:r w:rsidRPr="000B3E5E">
        <w:rPr>
          <w:rFonts w:eastAsia="Cambria"/>
        </w:rPr>
        <w:t xml:space="preserve"> are unlikely to escalate to war. As Chan (2013) says, all states in the region are aware that they cannot count on support from either China or the US if they make provocative moves. </w:t>
      </w:r>
      <w:r w:rsidRPr="000B3E5E">
        <w:rPr>
          <w:rFonts w:eastAsia="Cambria"/>
          <w:b/>
          <w:highlight w:val="green"/>
          <w:u w:val="single"/>
        </w:rPr>
        <w:t xml:space="preserve">The greatest risk is </w:t>
      </w:r>
      <w:r w:rsidRPr="000B3E5E">
        <w:rPr>
          <w:rFonts w:eastAsia="Cambria"/>
          <w:b/>
          <w:iCs/>
          <w:highlight w:val="green"/>
          <w:u w:val="single"/>
          <w:bdr w:val="single" w:sz="8" w:space="0" w:color="auto"/>
        </w:rPr>
        <w:t>not</w:t>
      </w:r>
      <w:r w:rsidRPr="000B3E5E">
        <w:rPr>
          <w:rFonts w:eastAsia="Cambria"/>
        </w:rPr>
        <w:t xml:space="preserve"> that </w:t>
      </w:r>
      <w:r w:rsidRPr="000B3E5E">
        <w:rPr>
          <w:rFonts w:eastAsia="Cambria"/>
          <w:b/>
          <w:iCs/>
          <w:highlight w:val="green"/>
          <w:u w:val="single"/>
          <w:bdr w:val="single" w:sz="8" w:space="0" w:color="auto"/>
        </w:rPr>
        <w:t>a territorial dispute</w:t>
      </w:r>
      <w:r w:rsidRPr="000B3E5E">
        <w:rPr>
          <w:rFonts w:eastAsia="Cambria"/>
        </w:rPr>
        <w:t xml:space="preserve"> leads to war under present circumstances </w:t>
      </w:r>
      <w:r w:rsidRPr="000B3E5E">
        <w:rPr>
          <w:rFonts w:eastAsia="Cambria"/>
          <w:b/>
          <w:highlight w:val="green"/>
          <w:u w:val="single"/>
        </w:rPr>
        <w:t xml:space="preserve">but that </w:t>
      </w:r>
      <w:r w:rsidRPr="000B3E5E">
        <w:rPr>
          <w:rFonts w:eastAsia="Cambria"/>
          <w:b/>
          <w:iCs/>
          <w:highlight w:val="green"/>
          <w:u w:val="single"/>
          <w:bdr w:val="single" w:sz="8" w:space="0" w:color="auto"/>
        </w:rPr>
        <w:t>changes in the world economy</w:t>
      </w:r>
      <w:r w:rsidRPr="000B3E5E">
        <w:rPr>
          <w:rFonts w:eastAsia="Cambria"/>
          <w:b/>
          <w:highlight w:val="green"/>
          <w:u w:val="single"/>
        </w:rPr>
        <w:t xml:space="preserve"> alter</w:t>
      </w:r>
      <w:r w:rsidRPr="000B3E5E">
        <w:rPr>
          <w:rFonts w:eastAsia="Cambria"/>
          <w:b/>
          <w:u w:val="single"/>
        </w:rPr>
        <w:t xml:space="preserve"> those </w:t>
      </w:r>
      <w:r w:rsidRPr="000B3E5E">
        <w:rPr>
          <w:rFonts w:eastAsia="Cambria"/>
          <w:b/>
          <w:highlight w:val="green"/>
          <w:u w:val="single"/>
        </w:rPr>
        <w:t>circumstances in ways that render inter-state peace more precarious</w:t>
      </w:r>
      <w:r w:rsidRPr="000B3E5E">
        <w:rPr>
          <w:rFonts w:eastAsia="Cambria"/>
        </w:rPr>
        <w:t xml:space="preserve">. If China and the US fail to rebalance their financial and trading relations (Roach, 2014) then a trade war could result, interrupting transnational production networks, provoking social distress, and exacerbating nationalist emotions. </w:t>
      </w:r>
      <w:r w:rsidRPr="000B3E5E">
        <w:rPr>
          <w:rFonts w:eastAsia="Cambria"/>
          <w:b/>
          <w:u w:val="single"/>
        </w:rPr>
        <w:t xml:space="preserve">This could have unforeseen consequences in the field of security, with nuclear deterrence remaining the only factor to </w:t>
      </w:r>
      <w:r w:rsidRPr="000B3E5E">
        <w:rPr>
          <w:rFonts w:eastAsia="Cambria"/>
          <w:b/>
          <w:iCs/>
          <w:u w:val="single"/>
          <w:bdr w:val="single" w:sz="8" w:space="0" w:color="auto"/>
        </w:rPr>
        <w:t>protect the world from Armageddon</w:t>
      </w:r>
      <w:r w:rsidRPr="000B3E5E">
        <w:rPr>
          <w:rFonts w:eastAsia="Cambria"/>
          <w:b/>
          <w:u w:val="single"/>
        </w:rPr>
        <w:t xml:space="preserve">, and </w:t>
      </w:r>
      <w:r w:rsidRPr="000B3E5E">
        <w:rPr>
          <w:rFonts w:eastAsia="Cambria"/>
          <w:b/>
          <w:iCs/>
          <w:u w:val="single"/>
          <w:bdr w:val="single" w:sz="8" w:space="0" w:color="auto"/>
        </w:rPr>
        <w:t>unreliably so</w:t>
      </w:r>
      <w:r w:rsidRPr="000B3E5E">
        <w:rPr>
          <w:rFonts w:eastAsia="Cambria"/>
        </w:rPr>
        <w:t xml:space="preserve">. </w:t>
      </w:r>
      <w:r w:rsidRPr="000B3E5E">
        <w:rPr>
          <w:rFonts w:eastAsia="Cambria"/>
          <w:b/>
          <w:u w:val="single"/>
        </w:rPr>
        <w:t xml:space="preserve">Deterrence could </w:t>
      </w:r>
      <w:r w:rsidRPr="000B3E5E">
        <w:rPr>
          <w:rFonts w:eastAsia="Cambria"/>
          <w:b/>
          <w:iCs/>
          <w:u w:val="single"/>
          <w:bdr w:val="single" w:sz="8" w:space="0" w:color="auto"/>
        </w:rPr>
        <w:t>lose its credibility</w:t>
      </w:r>
      <w:r w:rsidRPr="000B3E5E">
        <w:rPr>
          <w:rFonts w:eastAsia="Cambria"/>
        </w:rPr>
        <w:t xml:space="preserve">: one of the two </w:t>
      </w:r>
      <w:r w:rsidRPr="000B3E5E">
        <w:rPr>
          <w:rFonts w:eastAsia="Cambria"/>
          <w:b/>
          <w:highlight w:val="green"/>
          <w:u w:val="single"/>
        </w:rPr>
        <w:t>great powers might gamble that the other yield in a cyber-war or conventional</w:t>
      </w:r>
      <w:r w:rsidRPr="000B3E5E">
        <w:rPr>
          <w:rFonts w:eastAsia="Cambria"/>
        </w:rPr>
        <w:t xml:space="preserve"> limited </w:t>
      </w:r>
      <w:r w:rsidRPr="000B3E5E">
        <w:rPr>
          <w:rFonts w:eastAsia="Cambria"/>
          <w:b/>
          <w:highlight w:val="green"/>
          <w:u w:val="single"/>
        </w:rPr>
        <w:t>war</w:t>
      </w:r>
      <w:r w:rsidRPr="000B3E5E">
        <w:rPr>
          <w:rFonts w:eastAsia="Cambria"/>
        </w:rPr>
        <w:t xml:space="preserve">, or </w:t>
      </w:r>
      <w:proofErr w:type="gramStart"/>
      <w:r w:rsidRPr="000B3E5E">
        <w:rPr>
          <w:rFonts w:eastAsia="Cambria"/>
        </w:rPr>
        <w:t>third party</w:t>
      </w:r>
      <w:proofErr w:type="gramEnd"/>
      <w:r w:rsidRPr="000B3E5E">
        <w:rPr>
          <w:rFonts w:eastAsia="Cambria"/>
        </w:rPr>
        <w:t xml:space="preserve"> countries might engage in conflict with each other, with a view to obliging Washington or Beijing to intervene.</w:t>
      </w:r>
    </w:p>
    <w:p w14:paraId="039E27E1" w14:textId="77777777" w:rsidR="000B3E5E" w:rsidRPr="000B3E5E" w:rsidRDefault="000B3E5E" w:rsidP="000B3E5E">
      <w:pPr>
        <w:rPr>
          <w:rFonts w:eastAsia="Cambria"/>
          <w:u w:val="single"/>
        </w:rPr>
      </w:pPr>
    </w:p>
    <w:p w14:paraId="656CA26D" w14:textId="77777777" w:rsidR="000B3E5E" w:rsidRPr="000B3E5E" w:rsidRDefault="000B3E5E" w:rsidP="000B3E5E">
      <w:pPr>
        <w:rPr>
          <w:rFonts w:eastAsia="Cambria"/>
        </w:rPr>
      </w:pPr>
    </w:p>
    <w:bookmarkEnd w:id="0"/>
    <w:p w14:paraId="13A01893" w14:textId="77777777" w:rsidR="000B3E5E" w:rsidRPr="000B3E5E" w:rsidRDefault="000B3E5E" w:rsidP="000B3E5E">
      <w:pPr>
        <w:rPr>
          <w:rFonts w:eastAsia="Cambria"/>
        </w:rPr>
      </w:pPr>
    </w:p>
    <w:sectPr w:rsidR="000B3E5E" w:rsidRPr="000B3E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480618"/>
    <w:multiLevelType w:val="hybridMultilevel"/>
    <w:tmpl w:val="C2D0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4802EE"/>
    <w:multiLevelType w:val="hybridMultilevel"/>
    <w:tmpl w:val="14C29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C15F9C"/>
    <w:multiLevelType w:val="hybridMultilevel"/>
    <w:tmpl w:val="73168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1964634">
    <w:abstractNumId w:val="10"/>
  </w:num>
  <w:num w:numId="2" w16cid:durableId="608702584">
    <w:abstractNumId w:val="8"/>
  </w:num>
  <w:num w:numId="3" w16cid:durableId="117072123">
    <w:abstractNumId w:val="7"/>
  </w:num>
  <w:num w:numId="4" w16cid:durableId="1967811784">
    <w:abstractNumId w:val="6"/>
  </w:num>
  <w:num w:numId="5" w16cid:durableId="866138824">
    <w:abstractNumId w:val="5"/>
  </w:num>
  <w:num w:numId="6" w16cid:durableId="1232500075">
    <w:abstractNumId w:val="9"/>
  </w:num>
  <w:num w:numId="7" w16cid:durableId="486167438">
    <w:abstractNumId w:val="4"/>
  </w:num>
  <w:num w:numId="8" w16cid:durableId="667902484">
    <w:abstractNumId w:val="3"/>
  </w:num>
  <w:num w:numId="9" w16cid:durableId="1774325990">
    <w:abstractNumId w:val="2"/>
  </w:num>
  <w:num w:numId="10" w16cid:durableId="1489057297">
    <w:abstractNumId w:val="1"/>
  </w:num>
  <w:num w:numId="11" w16cid:durableId="826819283">
    <w:abstractNumId w:val="0"/>
  </w:num>
  <w:num w:numId="12" w16cid:durableId="1276134277">
    <w:abstractNumId w:val="11"/>
  </w:num>
  <w:num w:numId="13" w16cid:durableId="1981499978">
    <w:abstractNumId w:val="12"/>
  </w:num>
  <w:num w:numId="14" w16cid:durableId="1026297237">
    <w:abstractNumId w:val="13"/>
  </w:num>
  <w:num w:numId="15" w16cid:durableId="102872470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D5A63"/>
    <w:rsid w:val="000139A3"/>
    <w:rsid w:val="000B3E5E"/>
    <w:rsid w:val="00100833"/>
    <w:rsid w:val="00104529"/>
    <w:rsid w:val="00105942"/>
    <w:rsid w:val="00107396"/>
    <w:rsid w:val="00144A4C"/>
    <w:rsid w:val="00176AB0"/>
    <w:rsid w:val="00177B7D"/>
    <w:rsid w:val="0018322D"/>
    <w:rsid w:val="001932A0"/>
    <w:rsid w:val="001A4EAB"/>
    <w:rsid w:val="001B4837"/>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16DD"/>
    <w:rsid w:val="004C60E8"/>
    <w:rsid w:val="004D5A63"/>
    <w:rsid w:val="004E3579"/>
    <w:rsid w:val="004E728B"/>
    <w:rsid w:val="004F39E0"/>
    <w:rsid w:val="00537BD5"/>
    <w:rsid w:val="005575DA"/>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3B2D"/>
    <w:rsid w:val="0091627E"/>
    <w:rsid w:val="009537DF"/>
    <w:rsid w:val="0097032B"/>
    <w:rsid w:val="009D2EAD"/>
    <w:rsid w:val="009D54B2"/>
    <w:rsid w:val="009E1922"/>
    <w:rsid w:val="009F7ED2"/>
    <w:rsid w:val="00A93661"/>
    <w:rsid w:val="00A95652"/>
    <w:rsid w:val="00AC0AB8"/>
    <w:rsid w:val="00AC22ED"/>
    <w:rsid w:val="00AF0A2F"/>
    <w:rsid w:val="00B33C6D"/>
    <w:rsid w:val="00B4508F"/>
    <w:rsid w:val="00B55AD5"/>
    <w:rsid w:val="00B564A7"/>
    <w:rsid w:val="00B6397F"/>
    <w:rsid w:val="00B8057C"/>
    <w:rsid w:val="00BD6238"/>
    <w:rsid w:val="00BF593B"/>
    <w:rsid w:val="00BF773A"/>
    <w:rsid w:val="00BF7E81"/>
    <w:rsid w:val="00C13773"/>
    <w:rsid w:val="00C17CC8"/>
    <w:rsid w:val="00C2520A"/>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807F5"/>
  <w15:chartTrackingRefBased/>
  <w15:docId w15:val="{7A06873B-22F7-4D86-9937-FC603C497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5A63"/>
    <w:rPr>
      <w:rFonts w:ascii="Arial" w:hAnsi="Arial" w:cs="Arial"/>
    </w:rPr>
  </w:style>
  <w:style w:type="paragraph" w:styleId="Heading1">
    <w:name w:val="heading 1"/>
    <w:aliases w:val="Pocket"/>
    <w:basedOn w:val="Normal"/>
    <w:next w:val="Normal"/>
    <w:link w:val="Heading1Char"/>
    <w:qFormat/>
    <w:rsid w:val="004D5A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5A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D5A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4D5A6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5A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5A63"/>
  </w:style>
  <w:style w:type="character" w:customStyle="1" w:styleId="Heading1Char">
    <w:name w:val="Heading 1 Char"/>
    <w:aliases w:val="Pocket Char"/>
    <w:basedOn w:val="DefaultParagraphFont"/>
    <w:link w:val="Heading1"/>
    <w:rsid w:val="004D5A63"/>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4D5A63"/>
    <w:rPr>
      <w:rFonts w:ascii="Arial" w:eastAsiaTheme="majorEastAsia" w:hAnsi="Arial"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D5A63"/>
    <w:rPr>
      <w:rFonts w:ascii="Arial" w:eastAsiaTheme="majorEastAsia" w:hAnsi="Arial"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4D5A63"/>
    <w:rPr>
      <w:rFonts w:ascii="Arial" w:eastAsiaTheme="majorEastAsia" w:hAnsi="Arial"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7"/>
    <w:qFormat/>
    <w:rsid w:val="004D5A63"/>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5A6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4D5A63"/>
    <w:rPr>
      <w:b w:val="0"/>
      <w:sz w:val="22"/>
      <w:u w:val="singl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4D5A63"/>
    <w:rPr>
      <w:color w:val="auto"/>
      <w:u w:val="none"/>
    </w:rPr>
  </w:style>
  <w:style w:type="character" w:styleId="FollowedHyperlink">
    <w:name w:val="FollowedHyperlink"/>
    <w:basedOn w:val="DefaultParagraphFont"/>
    <w:uiPriority w:val="99"/>
    <w:semiHidden/>
    <w:unhideWhenUsed/>
    <w:rsid w:val="004D5A63"/>
    <w:rPr>
      <w:color w:val="auto"/>
      <w:u w:val="none"/>
    </w:rPr>
  </w:style>
  <w:style w:type="numbering" w:customStyle="1" w:styleId="NoList1">
    <w:name w:val="No List1"/>
    <w:next w:val="NoList"/>
    <w:uiPriority w:val="99"/>
    <w:semiHidden/>
    <w:unhideWhenUsed/>
    <w:rsid w:val="000B3E5E"/>
  </w:style>
  <w:style w:type="paragraph" w:styleId="DocumentMap">
    <w:name w:val="Document Map"/>
    <w:basedOn w:val="Normal"/>
    <w:link w:val="DocumentMapChar"/>
    <w:uiPriority w:val="99"/>
    <w:semiHidden/>
    <w:unhideWhenUsed/>
    <w:rsid w:val="000B3E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3E5E"/>
    <w:rPr>
      <w:rFonts w:ascii="Lucida Grande" w:hAnsi="Lucida Grande" w:cs="Lucida Grande"/>
      <w:sz w:val="24"/>
    </w:rPr>
  </w:style>
  <w:style w:type="paragraph" w:customStyle="1" w:styleId="Analytic">
    <w:name w:val="Analytic"/>
    <w:basedOn w:val="Normal"/>
    <w:autoRedefine/>
    <w:qFormat/>
    <w:rsid w:val="000B3E5E"/>
    <w:rPr>
      <w:b/>
      <w:bCs/>
      <w:color w:val="404040"/>
      <w:sz w:val="26"/>
      <w:szCs w:val="26"/>
    </w:rPr>
  </w:style>
  <w:style w:type="paragraph" w:customStyle="1" w:styleId="textbold">
    <w:name w:val="text bold"/>
    <w:basedOn w:val="Normal"/>
    <w:link w:val="Emphasis"/>
    <w:uiPriority w:val="7"/>
    <w:qFormat/>
    <w:rsid w:val="000B3E5E"/>
    <w:pPr>
      <w:spacing w:after="0" w:line="240" w:lineRule="auto"/>
      <w:ind w:left="720"/>
      <w:jc w:val="both"/>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0B3E5E"/>
    <w:rPr>
      <w:u w:val="single"/>
    </w:rPr>
  </w:style>
  <w:style w:type="paragraph" w:customStyle="1" w:styleId="BlockHeading1">
    <w:name w:val="Block Heading1"/>
    <w:basedOn w:val="Normal"/>
    <w:next w:val="Normal"/>
    <w:uiPriority w:val="6"/>
    <w:qFormat/>
    <w:rsid w:val="000B3E5E"/>
    <w:pPr>
      <w:pBdr>
        <w:bottom w:val="single" w:sz="8" w:space="4" w:color="4F81BD"/>
      </w:pBdr>
      <w:spacing w:after="300"/>
      <w:contextualSpacing/>
    </w:pPr>
    <w:rPr>
      <w:rFonts w:ascii="Cambria" w:hAnsi="Cambria" w:cs="Times New Roman"/>
      <w:sz w:val="24"/>
      <w:u w:val="single"/>
    </w:rPr>
  </w:style>
  <w:style w:type="character" w:customStyle="1" w:styleId="TitleChar1">
    <w:name w:val="Title Char1"/>
    <w:basedOn w:val="DefaultParagraphFont"/>
    <w:uiPriority w:val="10"/>
    <w:rsid w:val="000B3E5E"/>
    <w:rPr>
      <w:rFonts w:ascii="Calibri" w:eastAsia="MS Gothic" w:hAnsi="Calibri" w:cs="Times New Roman"/>
      <w:spacing w:val="-10"/>
      <w:kern w:val="28"/>
      <w:sz w:val="56"/>
      <w:szCs w:val="56"/>
    </w:rPr>
  </w:style>
  <w:style w:type="paragraph" w:customStyle="1" w:styleId="Emphasis1">
    <w:name w:val="Emphasis1"/>
    <w:basedOn w:val="Normal"/>
    <w:autoRedefine/>
    <w:uiPriority w:val="20"/>
    <w:qFormat/>
    <w:rsid w:val="000B3E5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34"/>
    <w:qFormat/>
    <w:rsid w:val="000B3E5E"/>
    <w:pPr>
      <w:ind w:left="720"/>
      <w:contextualSpacing/>
    </w:pPr>
  </w:style>
  <w:style w:type="paragraph" w:styleId="Title">
    <w:name w:val="Title"/>
    <w:basedOn w:val="Normal"/>
    <w:next w:val="Normal"/>
    <w:link w:val="TitleChar"/>
    <w:uiPriority w:val="6"/>
    <w:semiHidden/>
    <w:unhideWhenUsed/>
    <w:qFormat/>
    <w:rsid w:val="000B3E5E"/>
    <w:pPr>
      <w:spacing w:after="0" w:line="240" w:lineRule="auto"/>
      <w:contextualSpacing/>
    </w:pPr>
    <w:rPr>
      <w:rFonts w:asciiTheme="minorHAnsi" w:hAnsiTheme="minorHAnsi" w:cstheme="minorBidi"/>
      <w:u w:val="single"/>
    </w:rPr>
  </w:style>
  <w:style w:type="character" w:customStyle="1" w:styleId="TitleChar2">
    <w:name w:val="Title Char2"/>
    <w:basedOn w:val="DefaultParagraphFont"/>
    <w:link w:val="Title"/>
    <w:uiPriority w:val="99"/>
    <w:semiHidden/>
    <w:rsid w:val="000B3E5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sdupdate.com/2013/10/10/a-defense-of-disclosure-including-third-party-disclosure-by-jacob-nail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11734</Words>
  <Characters>64187</Characters>
  <Application>Microsoft Office Word</Application>
  <DocSecurity>0</DocSecurity>
  <Lines>1126</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4</cp:revision>
  <dcterms:created xsi:type="dcterms:W3CDTF">2022-04-09T16:22:00Z</dcterms:created>
  <dcterms:modified xsi:type="dcterms:W3CDTF">2022-04-09T18:47:00Z</dcterms:modified>
</cp:coreProperties>
</file>