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617F8" w14:textId="47801EEB" w:rsidR="007C1F06" w:rsidRDefault="007C1F06" w:rsidP="007C1F06">
      <w:pPr>
        <w:pStyle w:val="Heading3"/>
      </w:pPr>
      <w:bookmarkStart w:id="0" w:name="_Hlk82954577"/>
      <w:r>
        <w:t>1</w:t>
      </w:r>
    </w:p>
    <w:p w14:paraId="3AB779D0" w14:textId="77777777" w:rsidR="000401F5" w:rsidRPr="000401F5" w:rsidRDefault="000401F5" w:rsidP="000401F5">
      <w:pPr>
        <w:keepNext/>
        <w:keepLines/>
        <w:spacing w:before="40" w:after="0"/>
        <w:outlineLvl w:val="3"/>
        <w:rPr>
          <w:rFonts w:ascii="Cambria" w:eastAsia="MS Gothic" w:hAnsi="Cambria" w:cs="Times New Roman"/>
          <w:b/>
          <w:iCs/>
          <w:sz w:val="26"/>
        </w:rPr>
      </w:pPr>
      <w:r w:rsidRPr="000401F5">
        <w:rPr>
          <w:rFonts w:ascii="Cambria" w:eastAsia="MS Gothic" w:hAnsi="Cambria" w:cs="Times New Roman"/>
          <w:b/>
          <w:iCs/>
          <w:sz w:val="26"/>
        </w:rPr>
        <w:t>Infrastructure passes now</w:t>
      </w:r>
    </w:p>
    <w:p w14:paraId="2BC9056B" w14:textId="77777777" w:rsidR="000401F5" w:rsidRPr="000401F5" w:rsidRDefault="000401F5" w:rsidP="000401F5">
      <w:pPr>
        <w:rPr>
          <w:rFonts w:eastAsia="Cambria"/>
        </w:rPr>
      </w:pPr>
      <w:r w:rsidRPr="000401F5">
        <w:rPr>
          <w:rFonts w:eastAsia="Cambria"/>
          <w:b/>
          <w:bCs/>
          <w:sz w:val="26"/>
        </w:rPr>
        <w:t>Wong and Lillis 9/9</w:t>
      </w:r>
      <w:r w:rsidRPr="000401F5">
        <w:rPr>
          <w:rFonts w:eastAsia="Cambria"/>
        </w:rPr>
        <w:t xml:space="preserve"> (Scott, Reporter for The Hill, Mike, Reporter for The Hill, “Democrats hit crunch time for passing Biden agenda,” 9-9-2021, The Hill, </w:t>
      </w:r>
      <w:hyperlink r:id="rId6" w:history="1">
        <w:r w:rsidRPr="000401F5">
          <w:rPr>
            <w:rFonts w:eastAsia="Cambria"/>
          </w:rPr>
          <w:t>https://thehill.com/homenews/house/571418-democrats-hit-crunch-time-for-passing-biden-agenda</w:t>
        </w:r>
      </w:hyperlink>
      <w:r w:rsidRPr="000401F5">
        <w:rPr>
          <w:rFonts w:eastAsia="Cambria"/>
        </w:rPr>
        <w:t>, //RN)</w:t>
      </w:r>
    </w:p>
    <w:p w14:paraId="59E1A014" w14:textId="77777777" w:rsidR="000401F5" w:rsidRPr="000401F5" w:rsidRDefault="000401F5" w:rsidP="000401F5">
      <w:pPr>
        <w:rPr>
          <w:rFonts w:eastAsia="Cambria"/>
          <w:sz w:val="14"/>
        </w:rPr>
      </w:pPr>
      <w:r w:rsidRPr="000401F5">
        <w:rPr>
          <w:rFonts w:eastAsia="Cambria"/>
          <w:sz w:val="14"/>
        </w:rPr>
        <w:t xml:space="preserve">September is </w:t>
      </w:r>
      <w:r w:rsidRPr="000401F5">
        <w:rPr>
          <w:rFonts w:eastAsia="Cambria"/>
          <w:highlight w:val="cyan"/>
          <w:u w:val="single"/>
        </w:rPr>
        <w:t>crunch time for Dem</w:t>
      </w:r>
      <w:r w:rsidRPr="000401F5">
        <w:rPr>
          <w:rFonts w:eastAsia="Cambria"/>
          <w:u w:val="single"/>
        </w:rPr>
        <w:t>ocrat</w:t>
      </w:r>
      <w:r w:rsidRPr="000401F5">
        <w:rPr>
          <w:rFonts w:eastAsia="Cambria"/>
          <w:highlight w:val="cyan"/>
          <w:u w:val="single"/>
        </w:rPr>
        <w:t>s</w:t>
      </w:r>
      <w:r w:rsidRPr="000401F5">
        <w:rPr>
          <w:rFonts w:eastAsia="Cambria"/>
          <w:sz w:val="14"/>
        </w:rPr>
        <w:t xml:space="preserve"> racing to realize President Biden’s legacy-defining economic agenda. Over the next three weeks, House </w:t>
      </w:r>
      <w:r w:rsidRPr="000401F5">
        <w:rPr>
          <w:rFonts w:eastAsia="Cambria"/>
          <w:u w:val="single"/>
        </w:rPr>
        <w:t>Democrats</w:t>
      </w:r>
      <w:r w:rsidRPr="000401F5">
        <w:rPr>
          <w:rFonts w:eastAsia="Cambria"/>
          <w:sz w:val="14"/>
        </w:rPr>
        <w:t xml:space="preserve"> will be </w:t>
      </w:r>
      <w:r w:rsidRPr="000401F5">
        <w:rPr>
          <w:rFonts w:eastAsia="Cambria"/>
          <w:u w:val="single"/>
        </w:rPr>
        <w:t xml:space="preserve">in a </w:t>
      </w:r>
      <w:r w:rsidRPr="000401F5">
        <w:rPr>
          <w:rFonts w:eastAsia="Cambria"/>
          <w:highlight w:val="cyan"/>
          <w:u w:val="single"/>
        </w:rPr>
        <w:t>nonstop sprint to complete</w:t>
      </w:r>
      <w:r w:rsidRPr="000401F5">
        <w:rPr>
          <w:rFonts w:eastAsia="Cambria"/>
          <w:u w:val="single"/>
        </w:rPr>
        <w:t xml:space="preserve"> work on a sweeping $3.5 trillion </w:t>
      </w:r>
      <w:r w:rsidRPr="000401F5">
        <w:rPr>
          <w:rFonts w:eastAsia="Cambria"/>
          <w:highlight w:val="cyan"/>
          <w:u w:val="single"/>
        </w:rPr>
        <w:t>reconciliation</w:t>
      </w:r>
      <w:r w:rsidRPr="000401F5">
        <w:rPr>
          <w:rFonts w:eastAsia="Cambria"/>
          <w:u w:val="single"/>
        </w:rPr>
        <w:t xml:space="preserve"> package</w:t>
      </w:r>
      <w:r w:rsidRPr="000401F5">
        <w:rPr>
          <w:rFonts w:eastAsia="Cambria"/>
          <w:sz w:val="14"/>
        </w:rPr>
        <w:t xml:space="preserve"> that would dramatically expand America’s social safety net, revamp its tax and energy systems — and test the party’s unity one year before the high-stakes midterm elections. More than a dozen</w:t>
      </w:r>
      <w:r w:rsidRPr="000401F5">
        <w:rPr>
          <w:rFonts w:eastAsia="Cambria"/>
          <w:u w:val="single"/>
        </w:rPr>
        <w:t xml:space="preserve"> House committees are </w:t>
      </w:r>
      <w:r w:rsidRPr="000401F5">
        <w:rPr>
          <w:rFonts w:eastAsia="Cambria"/>
          <w:highlight w:val="cyan"/>
          <w:u w:val="single"/>
        </w:rPr>
        <w:t>rushing to finish</w:t>
      </w:r>
      <w:r w:rsidRPr="000401F5">
        <w:rPr>
          <w:rFonts w:eastAsia="Cambria"/>
          <w:u w:val="single"/>
        </w:rPr>
        <w:t xml:space="preserve"> drafting </w:t>
      </w:r>
      <w:r w:rsidRPr="000401F5">
        <w:rPr>
          <w:rFonts w:eastAsia="Cambria"/>
          <w:sz w:val="14"/>
        </w:rPr>
        <w:t xml:space="preserve">and marking up key sections of the massive package so they can send them to the Budget Committee </w:t>
      </w:r>
      <w:r w:rsidRPr="000401F5">
        <w:rPr>
          <w:rFonts w:eastAsia="Cambria"/>
          <w:highlight w:val="cyan"/>
          <w:u w:val="single"/>
        </w:rPr>
        <w:t>by</w:t>
      </w:r>
      <w:r w:rsidRPr="000401F5">
        <w:rPr>
          <w:rFonts w:eastAsia="Cambria"/>
          <w:sz w:val="16"/>
        </w:rPr>
        <w:t xml:space="preserve"> the Sept. 15 </w:t>
      </w:r>
      <w:r w:rsidRPr="000401F5">
        <w:rPr>
          <w:rFonts w:eastAsia="Cambria"/>
          <w:highlight w:val="cyan"/>
          <w:u w:val="single"/>
        </w:rPr>
        <w:t>deadline</w:t>
      </w:r>
      <w:r w:rsidRPr="000401F5">
        <w:rPr>
          <w:rFonts w:eastAsia="Cambria"/>
          <w:sz w:val="16"/>
        </w:rPr>
        <w:t xml:space="preserve"> set </w:t>
      </w:r>
      <w:r w:rsidRPr="000401F5">
        <w:rPr>
          <w:rFonts w:eastAsia="Cambria"/>
          <w:sz w:val="14"/>
        </w:rPr>
        <w:t xml:space="preserve">by Speaker Nancy Pelosi (D-Calif.). </w:t>
      </w:r>
      <w:r w:rsidRPr="000401F5">
        <w:rPr>
          <w:rFonts w:eastAsia="Cambria"/>
          <w:u w:val="single"/>
        </w:rPr>
        <w:t xml:space="preserve">She suggested Wednesday that the </w:t>
      </w:r>
      <w:r w:rsidRPr="000401F5">
        <w:rPr>
          <w:rFonts w:eastAsia="Cambria"/>
          <w:b/>
          <w:i/>
          <w:iCs/>
          <w:highlight w:val="cyan"/>
          <w:u w:val="single"/>
          <w:bdr w:val="single" w:sz="8" w:space="0" w:color="auto"/>
        </w:rPr>
        <w:t>plan</w:t>
      </w:r>
      <w:r w:rsidRPr="000401F5">
        <w:rPr>
          <w:rFonts w:eastAsia="Cambria"/>
          <w:b/>
          <w:i/>
          <w:iCs/>
          <w:u w:val="single"/>
          <w:bdr w:val="single" w:sz="8" w:space="0" w:color="auto"/>
        </w:rPr>
        <w:t xml:space="preserve"> is </w:t>
      </w:r>
      <w:r w:rsidRPr="000401F5">
        <w:rPr>
          <w:rFonts w:eastAsia="Cambria"/>
          <w:b/>
          <w:i/>
          <w:iCs/>
          <w:highlight w:val="cyan"/>
          <w:u w:val="single"/>
          <w:bdr w:val="single" w:sz="8" w:space="0" w:color="auto"/>
        </w:rPr>
        <w:t>on track</w:t>
      </w:r>
      <w:r w:rsidRPr="000401F5">
        <w:rPr>
          <w:rFonts w:eastAsia="Cambria"/>
          <w:sz w:val="14"/>
        </w:rPr>
        <w:t xml:space="preserve">. “Our committees are working feverishly and diligently,” Pelosi said in the Capitol. “And </w:t>
      </w:r>
      <w:r w:rsidRPr="000401F5">
        <w:rPr>
          <w:rFonts w:eastAsia="Cambria"/>
          <w:u w:val="single"/>
        </w:rPr>
        <w:t>we will be ready to fulfill the president's vision</w:t>
      </w:r>
      <w:r w:rsidRPr="000401F5">
        <w:rPr>
          <w:rFonts w:eastAsia="Cambria"/>
          <w:sz w:val="14"/>
        </w:rPr>
        <w:t xml:space="preserve">.” They have their work cut out for them. </w:t>
      </w:r>
      <w:r w:rsidRPr="000401F5">
        <w:rPr>
          <w:rFonts w:eastAsia="Cambria"/>
          <w:u w:val="single"/>
        </w:rPr>
        <w:t xml:space="preserve">Democrats are </w:t>
      </w:r>
      <w:r w:rsidRPr="000401F5">
        <w:rPr>
          <w:rFonts w:eastAsia="Cambria"/>
          <w:highlight w:val="cyan"/>
          <w:u w:val="single"/>
        </w:rPr>
        <w:t>already facing</w:t>
      </w:r>
      <w:r w:rsidRPr="000401F5">
        <w:rPr>
          <w:rFonts w:eastAsia="Cambria"/>
          <w:u w:val="single"/>
        </w:rPr>
        <w:t xml:space="preserve"> fierce </w:t>
      </w:r>
      <w:r w:rsidRPr="000401F5">
        <w:rPr>
          <w:rFonts w:eastAsia="Cambria"/>
          <w:highlight w:val="cyan"/>
          <w:u w:val="single"/>
        </w:rPr>
        <w:t>resistance</w:t>
      </w:r>
      <w:r w:rsidRPr="000401F5">
        <w:rPr>
          <w:rFonts w:eastAsia="Cambria"/>
          <w:u w:val="single"/>
        </w:rPr>
        <w:t xml:space="preserve"> from powerful business interests</w:t>
      </w:r>
      <w:r w:rsidRPr="000401F5">
        <w:rPr>
          <w:rFonts w:eastAsia="Cambria"/>
          <w:sz w:val="14"/>
        </w:rPr>
        <w:t xml:space="preserve"> — particularly over proposed corporate tax hikes — </w:t>
      </w:r>
      <w:r w:rsidRPr="000401F5">
        <w:rPr>
          <w:rFonts w:eastAsia="Cambria"/>
          <w:u w:val="single"/>
        </w:rPr>
        <w:t>as well as from Republicans who are unanimously opposed to wide-scale government expansion</w:t>
      </w:r>
      <w:r w:rsidRPr="000401F5">
        <w:rPr>
          <w:rFonts w:eastAsia="Cambria"/>
          <w:sz w:val="14"/>
        </w:rPr>
        <w:t xml:space="preserve">. Complicating their task, </w:t>
      </w:r>
      <w:r w:rsidRPr="000401F5">
        <w:rPr>
          <w:rFonts w:eastAsia="Cambria"/>
          <w:u w:val="single"/>
        </w:rPr>
        <w:t xml:space="preserve">Democrats are </w:t>
      </w:r>
      <w:r w:rsidRPr="000401F5">
        <w:rPr>
          <w:rFonts w:eastAsia="Cambria"/>
          <w:highlight w:val="cyan"/>
          <w:u w:val="single"/>
        </w:rPr>
        <w:t xml:space="preserve">operating with </w:t>
      </w:r>
      <w:r w:rsidRPr="000401F5">
        <w:rPr>
          <w:rFonts w:eastAsia="Cambria"/>
          <w:b/>
          <w:i/>
          <w:iCs/>
          <w:highlight w:val="cyan"/>
          <w:u w:val="single"/>
          <w:bdr w:val="single" w:sz="8" w:space="0" w:color="auto"/>
        </w:rPr>
        <w:t>razor-thin majorities</w:t>
      </w:r>
      <w:r w:rsidRPr="000401F5">
        <w:rPr>
          <w:rFonts w:eastAsia="Cambria"/>
          <w:u w:val="single"/>
        </w:rPr>
        <w:t xml:space="preserve"> in both chambers</w:t>
      </w:r>
      <w:r w:rsidRPr="000401F5">
        <w:rPr>
          <w:rFonts w:eastAsia="Cambria"/>
          <w:sz w:val="14"/>
        </w:rPr>
        <w:t xml:space="preserve">, </w:t>
      </w:r>
      <w:r w:rsidRPr="000401F5">
        <w:rPr>
          <w:rFonts w:eastAsia="Cambria"/>
          <w:b/>
          <w:i/>
          <w:iCs/>
          <w:highlight w:val="cyan"/>
          <w:u w:val="single"/>
          <w:bdr w:val="single" w:sz="8" w:space="0" w:color="auto"/>
        </w:rPr>
        <w:t>leaving</w:t>
      </w:r>
      <w:r w:rsidRPr="000401F5">
        <w:rPr>
          <w:rFonts w:eastAsia="Cambria"/>
          <w:b/>
          <w:i/>
          <w:iCs/>
          <w:u w:val="single"/>
          <w:bdr w:val="single" w:sz="8" w:space="0" w:color="auto"/>
        </w:rPr>
        <w:t xml:space="preserve"> virtually </w:t>
      </w:r>
      <w:r w:rsidRPr="000401F5">
        <w:rPr>
          <w:rFonts w:eastAsia="Cambria"/>
          <w:b/>
          <w:i/>
          <w:iCs/>
          <w:highlight w:val="cyan"/>
          <w:u w:val="single"/>
          <w:bdr w:val="single" w:sz="8" w:space="0" w:color="auto"/>
        </w:rPr>
        <w:t>no room for defections</w:t>
      </w:r>
      <w:r w:rsidRPr="000401F5">
        <w:rPr>
          <w:rFonts w:eastAsia="Cambria"/>
          <w:u w:val="single"/>
        </w:rPr>
        <w:t xml:space="preserve"> even as the party’s ideological factions are sniping over the policy particulars</w:t>
      </w:r>
      <w:r w:rsidRPr="000401F5">
        <w:rPr>
          <w:rFonts w:eastAsia="Cambria"/>
          <w:sz w:val="14"/>
        </w:rPr>
        <w:t xml:space="preserve">, including whether to expand certain health care benefits through Medicare or </w:t>
      </w:r>
      <w:proofErr w:type="spellStart"/>
      <w:r w:rsidRPr="000401F5">
        <w:rPr>
          <w:rFonts w:eastAsia="Cambria"/>
          <w:sz w:val="14"/>
        </w:rPr>
        <w:t>ObamaCare</w:t>
      </w:r>
      <w:proofErr w:type="spellEnd"/>
      <w:r w:rsidRPr="000401F5">
        <w:rPr>
          <w:rFonts w:eastAsia="Cambria"/>
          <w:sz w:val="14"/>
        </w:rPr>
        <w:t xml:space="preserve">. Pelosi said Wednesday that they’ll do both. “I think both will be present,” she said. House lawmakers return to Washington from their long summer recess on Sept. 20, and leaders hope to bring the package to the floor by Sept. 27, the date Pelosi promised moderates that she’d hold a vote on a separate, Senate-passed infrastructure bill. But that deadline could slip as key centrists and progressives begin to battle over the size and scope of the reconciliation proposal. Senate centrists — most vocally Sens. Joe Manchin (D-W.Va.) and Kyrsten Sinema (D-Ariz.) — have balked at both the $3.5 trillion price tag, vowing to demand cuts, and the speed with which the Democrats want to move the enormous package. </w:t>
      </w:r>
      <w:r w:rsidRPr="000401F5">
        <w:rPr>
          <w:rFonts w:eastAsia="Cambria"/>
          <w:highlight w:val="cyan"/>
          <w:u w:val="single"/>
        </w:rPr>
        <w:t>Manchin has asked leaders to</w:t>
      </w:r>
      <w:r w:rsidRPr="000401F5">
        <w:rPr>
          <w:rFonts w:eastAsia="Cambria"/>
          <w:u w:val="single"/>
        </w:rPr>
        <w:t xml:space="preserve"> “hit the </w:t>
      </w:r>
      <w:r w:rsidRPr="000401F5">
        <w:rPr>
          <w:rFonts w:eastAsia="Cambria"/>
          <w:highlight w:val="cyan"/>
          <w:u w:val="single"/>
        </w:rPr>
        <w:t>pause</w:t>
      </w:r>
      <w:r w:rsidRPr="000401F5">
        <w:rPr>
          <w:rFonts w:eastAsia="Cambria"/>
          <w:u w:val="single"/>
        </w:rPr>
        <w:t xml:space="preserve"> button,” a request </w:t>
      </w:r>
      <w:r w:rsidRPr="000401F5">
        <w:rPr>
          <w:rFonts w:eastAsia="Cambria"/>
          <w:highlight w:val="cyan"/>
          <w:u w:val="single"/>
        </w:rPr>
        <w:t>they’ve</w:t>
      </w:r>
      <w:r w:rsidRPr="000401F5">
        <w:rPr>
          <w:rFonts w:eastAsia="Cambria"/>
          <w:u w:val="single"/>
        </w:rPr>
        <w:t xml:space="preserve"> readily </w:t>
      </w:r>
      <w:r w:rsidRPr="000401F5">
        <w:rPr>
          <w:rFonts w:eastAsia="Cambria"/>
          <w:highlight w:val="cyan"/>
          <w:u w:val="single"/>
        </w:rPr>
        <w:t>dismissed</w:t>
      </w:r>
      <w:r w:rsidRPr="000401F5">
        <w:rPr>
          <w:rFonts w:eastAsia="Cambria"/>
          <w:sz w:val="14"/>
        </w:rPr>
        <w:t>. "</w:t>
      </w:r>
      <w:r w:rsidRPr="000401F5">
        <w:rPr>
          <w:rFonts w:eastAsia="Cambria"/>
          <w:u w:val="single"/>
        </w:rPr>
        <w:t>We're moving full-speed ahead</w:t>
      </w:r>
      <w:r w:rsidRPr="000401F5">
        <w:rPr>
          <w:rFonts w:eastAsia="Cambria"/>
          <w:sz w:val="14"/>
        </w:rPr>
        <w:t xml:space="preserve">,” Senate Majority Leader Charles </w:t>
      </w:r>
      <w:r w:rsidRPr="000401F5">
        <w:rPr>
          <w:rFonts w:eastAsia="Cambria"/>
          <w:u w:val="single"/>
        </w:rPr>
        <w:t>Schumer</w:t>
      </w:r>
      <w:r w:rsidRPr="000401F5">
        <w:rPr>
          <w:rFonts w:eastAsia="Cambria"/>
          <w:sz w:val="14"/>
        </w:rPr>
        <w:t xml:space="preserve"> (D-N.Y.) </w:t>
      </w:r>
      <w:r w:rsidRPr="000401F5">
        <w:rPr>
          <w:rFonts w:eastAsia="Cambria"/>
          <w:u w:val="single"/>
        </w:rPr>
        <w:t>said</w:t>
      </w:r>
      <w:r w:rsidRPr="000401F5">
        <w:rPr>
          <w:rFonts w:eastAsia="Cambria"/>
          <w:sz w:val="14"/>
        </w:rPr>
        <w:t xml:space="preserve"> Wednesday. </w:t>
      </w:r>
      <w:r w:rsidRPr="000401F5">
        <w:rPr>
          <w:rFonts w:eastAsia="Cambria"/>
          <w:highlight w:val="cyan"/>
          <w:u w:val="single"/>
        </w:rPr>
        <w:t>Pelosi allowed</w:t>
      </w:r>
      <w:r w:rsidRPr="000401F5">
        <w:rPr>
          <w:rFonts w:eastAsia="Cambria"/>
          <w:u w:val="single"/>
        </w:rPr>
        <w:t xml:space="preserve"> that the </w:t>
      </w:r>
      <w:r w:rsidRPr="000401F5">
        <w:rPr>
          <w:rFonts w:eastAsia="Cambria"/>
          <w:highlight w:val="cyan"/>
          <w:u w:val="single"/>
        </w:rPr>
        <w:t>price tag might come down</w:t>
      </w:r>
      <w:r w:rsidRPr="000401F5">
        <w:rPr>
          <w:rFonts w:eastAsia="Cambria"/>
          <w:u w:val="single"/>
        </w:rPr>
        <w:t xml:space="preserve"> in talks with the Senate — "We will have our negotiations,”</w:t>
      </w:r>
      <w:r w:rsidRPr="000401F5">
        <w:rPr>
          <w:rFonts w:eastAsia="Cambria"/>
          <w:sz w:val="14"/>
        </w:rPr>
        <w:t xml:space="preserve"> she said — but also stressed that the House will stick with Biden’s $3.5 trillion figure initially. “I don't know what the [final] number will be,” she said. “We are marking at $3.5 </w:t>
      </w:r>
      <w:proofErr w:type="gramStart"/>
      <w:r w:rsidRPr="000401F5">
        <w:rPr>
          <w:rFonts w:eastAsia="Cambria"/>
          <w:sz w:val="14"/>
        </w:rPr>
        <w:t>trillion,</w:t>
      </w:r>
      <w:proofErr w:type="gramEnd"/>
      <w:r w:rsidRPr="000401F5">
        <w:rPr>
          <w:rFonts w:eastAsia="Cambria"/>
          <w:sz w:val="14"/>
        </w:rPr>
        <w:t xml:space="preserve"> we're not going above that.” The </w:t>
      </w:r>
      <w:r w:rsidRPr="000401F5">
        <w:rPr>
          <w:rFonts w:eastAsia="Cambria"/>
          <w:highlight w:val="cyan"/>
          <w:u w:val="single"/>
        </w:rPr>
        <w:t>timing</w:t>
      </w:r>
      <w:r w:rsidRPr="000401F5">
        <w:rPr>
          <w:rFonts w:eastAsia="Cambria"/>
          <w:u w:val="single"/>
        </w:rPr>
        <w:t xml:space="preserve"> could be </w:t>
      </w:r>
      <w:r w:rsidRPr="000401F5">
        <w:rPr>
          <w:rFonts w:eastAsia="Cambria"/>
          <w:highlight w:val="cyan"/>
          <w:u w:val="single"/>
        </w:rPr>
        <w:t>crucial</w:t>
      </w:r>
      <w:r w:rsidRPr="000401F5">
        <w:rPr>
          <w:rFonts w:eastAsia="Cambria"/>
          <w:u w:val="single"/>
        </w:rPr>
        <w:t xml:space="preserve"> to the success of Biden’s agenda</w:t>
      </w:r>
      <w:r w:rsidRPr="000401F5">
        <w:rPr>
          <w:rFonts w:eastAsia="Cambria"/>
          <w:sz w:val="14"/>
        </w:rPr>
        <w:t>. Last month, Pelosi and her leadership team struck a deal with House moderates guaranteeing a floor vote on the Senate’s $1.2 trillion infrastructure bill by Sept. 27, while liberals are warning they’ll sink that bipartisan proposal without assurances that the larger reconciliation package will pass the Senate.</w:t>
      </w:r>
    </w:p>
    <w:p w14:paraId="192EFD48" w14:textId="77777777" w:rsidR="000401F5" w:rsidRPr="000401F5" w:rsidRDefault="000401F5" w:rsidP="000401F5"/>
    <w:p w14:paraId="59E34141" w14:textId="77777777" w:rsidR="007C1F06" w:rsidRDefault="007C1F06" w:rsidP="007C1F06">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7E4B34E6" w14:textId="77777777" w:rsidR="007C1F06" w:rsidRPr="0080240C" w:rsidRDefault="007C1F06" w:rsidP="007C1F06">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2639570A" w14:textId="77777777" w:rsidR="007C1F06" w:rsidRDefault="007C1F06" w:rsidP="007C1F06">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00CCDB4D" w14:textId="77777777" w:rsidR="007C1F06" w:rsidRDefault="007C1F06" w:rsidP="007C1F06">
      <w:pPr>
        <w:pStyle w:val="Heading4"/>
      </w:pPr>
      <w:r>
        <w:t>They lash out against infra and use COVID clout to kill it – they have public support, and a win now postpones reform indefinitely which turns case</w:t>
      </w:r>
    </w:p>
    <w:p w14:paraId="4E05C315" w14:textId="77777777" w:rsidR="007C1F06" w:rsidRPr="004260F0" w:rsidRDefault="007C1F06" w:rsidP="007C1F06">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4E19D99E" w14:textId="77777777" w:rsidR="007C1F06" w:rsidRDefault="007C1F06" w:rsidP="007C1F06">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50BE514C" w14:textId="77777777" w:rsidR="007C1F06" w:rsidRDefault="007C1F06" w:rsidP="007C1F06">
      <w:pPr>
        <w:pStyle w:val="Heading4"/>
      </w:pPr>
      <w:r>
        <w:t xml:space="preserve">Big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3041B4B7" w14:textId="77777777" w:rsidR="007C1F06" w:rsidRPr="00291F7B" w:rsidRDefault="007C1F06" w:rsidP="007C1F06">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Fache</w:t>
      </w:r>
      <w:r>
        <w:rPr>
          <w:rStyle w:val="Heading4Char"/>
        </w:rPr>
        <w:t xml:space="preserve">r ‘19 </w:t>
      </w:r>
      <w:r>
        <w:t xml:space="preserve">[Nicholas </w:t>
      </w:r>
      <w:proofErr w:type="spellStart"/>
      <w:r>
        <w:t>Florko</w:t>
      </w:r>
      <w:proofErr w:type="spellEnd"/>
      <w:r>
        <w:t xml:space="preserve">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63BE9DBB" w14:textId="77777777" w:rsidR="007C1F06" w:rsidRPr="00A53E10" w:rsidRDefault="007C1F06" w:rsidP="007C1F06">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22B5F331" w14:textId="77777777" w:rsidR="007C1F06" w:rsidRDefault="007C1F06" w:rsidP="007C1F06">
      <w:pPr>
        <w:pStyle w:val="Heading4"/>
      </w:pPr>
      <w:proofErr w:type="spellStart"/>
      <w:r>
        <w:t>Infra’s</w:t>
      </w:r>
      <w:proofErr w:type="spellEnd"/>
      <w:r>
        <w:t xml:space="preserve"> k2 stopping existential climate change – warming is incremental and every change in temperature is vital</w:t>
      </w:r>
    </w:p>
    <w:p w14:paraId="393F53A0" w14:textId="77777777" w:rsidR="007C1F06" w:rsidRPr="004260F0" w:rsidRDefault="007C1F06" w:rsidP="007C1F06">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D77FD23" w14:textId="77777777" w:rsidR="007C1F06" w:rsidRPr="00E94BD8" w:rsidRDefault="007C1F06" w:rsidP="007C1F06">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0F3703A8" w14:textId="1CE52486" w:rsidR="00A95652" w:rsidRDefault="007C1F06" w:rsidP="007C1F06">
      <w:pPr>
        <w:pStyle w:val="Heading3"/>
      </w:pPr>
      <w:r>
        <w:t>2</w:t>
      </w:r>
    </w:p>
    <w:p w14:paraId="7A5225A6" w14:textId="77777777" w:rsidR="007C1F06" w:rsidRPr="007C1F06" w:rsidRDefault="007C1F06" w:rsidP="007C1F06">
      <w:pPr>
        <w:keepNext/>
        <w:keepLines/>
        <w:spacing w:before="40" w:after="0"/>
        <w:outlineLvl w:val="3"/>
        <w:rPr>
          <w:rFonts w:ascii="Cambria" w:eastAsiaTheme="majorEastAsia" w:hAnsi="Cambria" w:cstheme="majorBidi"/>
          <w:b/>
          <w:iCs/>
          <w:sz w:val="26"/>
        </w:rPr>
      </w:pPr>
      <w:r w:rsidRPr="007C1F06">
        <w:rPr>
          <w:rFonts w:ascii="Cambria" w:eastAsiaTheme="majorEastAsia" w:hAnsi="Cambria" w:cstheme="majorBidi"/>
          <w:b/>
          <w:iCs/>
          <w:sz w:val="26"/>
        </w:rPr>
        <w:t>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encourage public-private partnerships and facilitate overseas licensing agreements without reducing intellectual property rights.</w:t>
      </w:r>
    </w:p>
    <w:p w14:paraId="3C7B4AB0" w14:textId="77777777" w:rsidR="007C1F06" w:rsidRPr="007C1F06" w:rsidRDefault="007C1F06" w:rsidP="007C1F06">
      <w:pPr>
        <w:keepNext/>
        <w:keepLines/>
        <w:spacing w:before="40" w:after="0"/>
        <w:outlineLvl w:val="3"/>
        <w:rPr>
          <w:rFonts w:ascii="Cambria" w:eastAsiaTheme="majorEastAsia" w:hAnsi="Cambria" w:cstheme="majorBidi"/>
          <w:b/>
          <w:iCs/>
          <w:sz w:val="26"/>
        </w:rPr>
      </w:pPr>
      <w:r w:rsidRPr="007C1F06">
        <w:rPr>
          <w:rFonts w:ascii="Cambria" w:eastAsiaTheme="majorEastAsia" w:hAnsi="Cambria" w:cstheme="majorBidi"/>
          <w:b/>
          <w:iCs/>
          <w:sz w:val="26"/>
        </w:rPr>
        <w:t xml:space="preserve">The CP solves </w:t>
      </w:r>
      <w:r w:rsidRPr="007C1F06">
        <w:rPr>
          <w:rFonts w:ascii="Cambria" w:eastAsiaTheme="majorEastAsia" w:hAnsi="Cambria" w:cstheme="majorBidi"/>
          <w:b/>
          <w:iCs/>
          <w:sz w:val="26"/>
          <w:u w:val="single"/>
        </w:rPr>
        <w:t>vaccine distribution</w:t>
      </w:r>
      <w:r w:rsidRPr="007C1F06">
        <w:rPr>
          <w:rFonts w:ascii="Cambria" w:eastAsiaTheme="majorEastAsia" w:hAnsi="Cambria" w:cstheme="majorBidi"/>
          <w:b/>
          <w:iCs/>
          <w:sz w:val="26"/>
        </w:rPr>
        <w:t xml:space="preserve"> and </w:t>
      </w:r>
      <w:r w:rsidRPr="007C1F06">
        <w:rPr>
          <w:rFonts w:ascii="Cambria" w:eastAsiaTheme="majorEastAsia" w:hAnsi="Cambria" w:cstheme="majorBidi"/>
          <w:b/>
          <w:iCs/>
          <w:sz w:val="26"/>
          <w:u w:val="single"/>
        </w:rPr>
        <w:t>re-vitalizes American influence</w:t>
      </w:r>
      <w:r w:rsidRPr="007C1F06">
        <w:rPr>
          <w:rFonts w:ascii="Cambria" w:eastAsiaTheme="majorEastAsia" w:hAnsi="Cambria" w:cstheme="majorBidi"/>
          <w:b/>
          <w:iCs/>
          <w:sz w:val="26"/>
        </w:rPr>
        <w:t xml:space="preserve"> BUT US leadership is </w:t>
      </w:r>
      <w:r w:rsidRPr="007C1F06">
        <w:rPr>
          <w:rFonts w:ascii="Cambria" w:eastAsiaTheme="majorEastAsia" w:hAnsi="Cambria" w:cstheme="majorBidi"/>
          <w:b/>
          <w:iCs/>
          <w:sz w:val="26"/>
          <w:u w:val="single"/>
        </w:rPr>
        <w:t>key</w:t>
      </w:r>
      <w:r w:rsidRPr="007C1F06">
        <w:rPr>
          <w:rFonts w:ascii="Cambria" w:eastAsiaTheme="majorEastAsia" w:hAnsi="Cambria" w:cstheme="majorBidi"/>
          <w:b/>
          <w:iCs/>
          <w:sz w:val="26"/>
        </w:rPr>
        <w:t>.</w:t>
      </w:r>
    </w:p>
    <w:p w14:paraId="60ED25AA" w14:textId="77777777" w:rsidR="007C1F06" w:rsidRPr="007C1F06" w:rsidRDefault="007C1F06" w:rsidP="007C1F06">
      <w:r w:rsidRPr="007C1F06">
        <w:rPr>
          <w:b/>
          <w:bCs/>
          <w:sz w:val="26"/>
        </w:rPr>
        <w:t>Gayle et Al 21</w:t>
      </w:r>
      <w:r w:rsidRPr="007C1F06">
        <w:t xml:space="preserve"> Helene Gayle, Gordon LaForge, and Anne-Marie Slaughter 3-19-2021 "American Can-and Should-Vaccinate the World" </w:t>
      </w:r>
      <w:hyperlink r:id="rId7" w:anchor="selection-1369.0-1369.54" w:history="1">
        <w:r w:rsidRPr="007C1F06">
          <w:t>https://archive.is/wtVC2#selection-1369.0-1369.54</w:t>
        </w:r>
      </w:hyperlink>
      <w:r w:rsidRPr="007C1F06">
        <w:t xml:space="preserve"> (Helene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HIV/AIDS.)//Elmer </w:t>
      </w:r>
    </w:p>
    <w:p w14:paraId="04CAE1E6" w14:textId="77777777" w:rsidR="007C1F06" w:rsidRPr="007C1F06" w:rsidRDefault="007C1F06" w:rsidP="007C1F06">
      <w:pPr>
        <w:rPr>
          <w:sz w:val="16"/>
        </w:rPr>
      </w:pPr>
      <w:r w:rsidRPr="007C1F06">
        <w:rPr>
          <w:sz w:val="16"/>
        </w:rPr>
        <w:t>After a virtual “Quad summit” last Friday</w:t>
      </w:r>
      <w:r w:rsidRPr="007C1F06">
        <w:rPr>
          <w:u w:val="single"/>
        </w:rPr>
        <w:t xml:space="preserve">, the leaders of the </w:t>
      </w:r>
      <w:r w:rsidRPr="007C1F06">
        <w:rPr>
          <w:highlight w:val="green"/>
          <w:u w:val="single"/>
        </w:rPr>
        <w:t>U</w:t>
      </w:r>
      <w:r w:rsidRPr="007C1F06">
        <w:rPr>
          <w:u w:val="single"/>
        </w:rPr>
        <w:t xml:space="preserve">nited </w:t>
      </w:r>
      <w:r w:rsidRPr="007C1F06">
        <w:rPr>
          <w:highlight w:val="green"/>
          <w:u w:val="single"/>
        </w:rPr>
        <w:t>S</w:t>
      </w:r>
      <w:r w:rsidRPr="007C1F06">
        <w:rPr>
          <w:u w:val="single"/>
        </w:rPr>
        <w:t xml:space="preserve">tates, India, Japan, and Australia announced that they would cooperate to </w:t>
      </w:r>
      <w:r w:rsidRPr="007C1F06">
        <w:rPr>
          <w:highlight w:val="green"/>
          <w:u w:val="single"/>
        </w:rPr>
        <w:t xml:space="preserve">deliver </w:t>
      </w:r>
      <w:r w:rsidRPr="007C1F06">
        <w:rPr>
          <w:b/>
          <w:bCs/>
          <w:highlight w:val="green"/>
          <w:u w:val="single"/>
        </w:rPr>
        <w:t>one billion vaccine doses</w:t>
      </w:r>
      <w:r w:rsidRPr="007C1F06">
        <w:rPr>
          <w:highlight w:val="green"/>
          <w:u w:val="single"/>
        </w:rPr>
        <w:t xml:space="preserve"> </w:t>
      </w:r>
      <w:r w:rsidRPr="007C1F06">
        <w:rPr>
          <w:u w:val="single"/>
        </w:rPr>
        <w:t xml:space="preserve">in the Indo-Pacific, directly </w:t>
      </w:r>
      <w:r w:rsidRPr="007C1F06">
        <w:rPr>
          <w:highlight w:val="green"/>
          <w:u w:val="single"/>
        </w:rPr>
        <w:t xml:space="preserve">countering China’s lead </w:t>
      </w:r>
      <w:r w:rsidRPr="007C1F06">
        <w:rPr>
          <w:u w:val="single"/>
        </w:rPr>
        <w:t>in distributing vaccines to the region</w:t>
      </w:r>
      <w:r w:rsidRPr="007C1F06">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7C1F06">
        <w:rPr>
          <w:u w:val="single"/>
        </w:rPr>
        <w:t>Yesterday the administration took a further step in this direction, leaking to reporters that it would lend four million AstraZeneca doses to Mexico and Canada</w:t>
      </w:r>
      <w:r w:rsidRPr="007C1F06">
        <w:rPr>
          <w:sz w:val="16"/>
        </w:rPr>
        <w:t xml:space="preserve">. These initiatives come not a moment too soon. In tackling the worst global crisis of a lifetime, the United States has so far been upstaged. </w:t>
      </w:r>
      <w:r w:rsidRPr="007C1F06">
        <w:rPr>
          <w:highlight w:val="green"/>
          <w:u w:val="single"/>
        </w:rPr>
        <w:t xml:space="preserve">Russia and China have aggressively </w:t>
      </w:r>
      <w:r w:rsidRPr="007C1F06">
        <w:rPr>
          <w:u w:val="single"/>
        </w:rPr>
        <w:t xml:space="preserve">marketed and </w:t>
      </w:r>
      <w:r w:rsidRPr="007C1F06">
        <w:rPr>
          <w:highlight w:val="green"/>
          <w:u w:val="single"/>
        </w:rPr>
        <w:t xml:space="preserve">distributed </w:t>
      </w:r>
      <w:r w:rsidRPr="007C1F06">
        <w:rPr>
          <w:u w:val="single"/>
        </w:rPr>
        <w:t xml:space="preserve">their </w:t>
      </w:r>
      <w:r w:rsidRPr="007C1F06">
        <w:rPr>
          <w:highlight w:val="green"/>
          <w:u w:val="single"/>
        </w:rPr>
        <w:t>vaccines to foreign countries</w:t>
      </w:r>
      <w:r w:rsidRPr="007C1F06">
        <w:rPr>
          <w:u w:val="single"/>
        </w:rPr>
        <w:t xml:space="preserve">, largely </w:t>
      </w:r>
      <w:r w:rsidRPr="007C1F06">
        <w:rPr>
          <w:b/>
          <w:bCs/>
          <w:highlight w:val="green"/>
          <w:u w:val="single"/>
        </w:rPr>
        <w:t>to advance foreign policy goals</w:t>
      </w:r>
      <w:r w:rsidRPr="007C1F06">
        <w:rPr>
          <w:u w:val="single"/>
        </w:rPr>
        <w:t xml:space="preserve">. </w:t>
      </w:r>
      <w:r w:rsidRPr="007C1F06">
        <w:rPr>
          <w:highlight w:val="green"/>
          <w:u w:val="single"/>
        </w:rPr>
        <w:t xml:space="preserve">Russia </w:t>
      </w:r>
      <w:r w:rsidRPr="007C1F06">
        <w:rPr>
          <w:u w:val="single"/>
        </w:rPr>
        <w:t xml:space="preserve">is using the jab to </w:t>
      </w:r>
      <w:r w:rsidRPr="007C1F06">
        <w:rPr>
          <w:b/>
          <w:bCs/>
          <w:highlight w:val="green"/>
          <w:u w:val="single"/>
        </w:rPr>
        <w:t>bolster</w:t>
      </w:r>
      <w:r w:rsidRPr="007C1F06">
        <w:rPr>
          <w:highlight w:val="green"/>
          <w:u w:val="single"/>
        </w:rPr>
        <w:t xml:space="preserve"> </w:t>
      </w:r>
      <w:r w:rsidRPr="007C1F06">
        <w:rPr>
          <w:u w:val="single"/>
        </w:rPr>
        <w:t xml:space="preserve">its </w:t>
      </w:r>
      <w:r w:rsidRPr="007C1F06">
        <w:rPr>
          <w:b/>
          <w:bCs/>
          <w:highlight w:val="green"/>
          <w:u w:val="single"/>
        </w:rPr>
        <w:t>image</w:t>
      </w:r>
      <w:r w:rsidRPr="007C1F06">
        <w:rPr>
          <w:highlight w:val="green"/>
          <w:u w:val="single"/>
        </w:rPr>
        <w:t xml:space="preserve"> </w:t>
      </w:r>
      <w:r w:rsidRPr="007C1F06">
        <w:rPr>
          <w:u w:val="single"/>
        </w:rPr>
        <w:t xml:space="preserve">and investment prospects and </w:t>
      </w:r>
      <w:r w:rsidRPr="007C1F06">
        <w:rPr>
          <w:highlight w:val="green"/>
          <w:u w:val="single"/>
        </w:rPr>
        <w:t xml:space="preserve">to drive </w:t>
      </w:r>
      <w:r w:rsidRPr="007C1F06">
        <w:rPr>
          <w:u w:val="single"/>
        </w:rPr>
        <w:t xml:space="preserve">a </w:t>
      </w:r>
      <w:r w:rsidRPr="007C1F06">
        <w:rPr>
          <w:b/>
          <w:bCs/>
          <w:highlight w:val="green"/>
          <w:u w:val="single"/>
        </w:rPr>
        <w:t>wedge between EU countries</w:t>
      </w:r>
      <w:r w:rsidRPr="007C1F06">
        <w:rPr>
          <w:u w:val="single"/>
        </w:rPr>
        <w:t xml:space="preserve">. </w:t>
      </w:r>
      <w:r w:rsidRPr="007C1F06">
        <w:rPr>
          <w:highlight w:val="green"/>
          <w:u w:val="single"/>
        </w:rPr>
        <w:t xml:space="preserve">China </w:t>
      </w:r>
      <w:r w:rsidRPr="007C1F06">
        <w:rPr>
          <w:u w:val="single"/>
        </w:rPr>
        <w:t xml:space="preserve">is </w:t>
      </w:r>
      <w:r w:rsidRPr="007C1F06">
        <w:rPr>
          <w:highlight w:val="green"/>
          <w:u w:val="single"/>
        </w:rPr>
        <w:t xml:space="preserve">donating </w:t>
      </w:r>
      <w:r w:rsidRPr="007C1F06">
        <w:rPr>
          <w:u w:val="single"/>
        </w:rPr>
        <w:t xml:space="preserve">doses </w:t>
      </w:r>
      <w:r w:rsidRPr="007C1F06">
        <w:rPr>
          <w:highlight w:val="green"/>
          <w:u w:val="single"/>
        </w:rPr>
        <w:t xml:space="preserve">to gain leverage </w:t>
      </w:r>
      <w:r w:rsidRPr="007C1F06">
        <w:rPr>
          <w:b/>
          <w:bCs/>
          <w:highlight w:val="green"/>
          <w:u w:val="single"/>
        </w:rPr>
        <w:t>in territorial disputes</w:t>
      </w:r>
      <w:r w:rsidRPr="007C1F06">
        <w:rPr>
          <w:highlight w:val="green"/>
          <w:u w:val="single"/>
        </w:rPr>
        <w:t xml:space="preserve"> </w:t>
      </w:r>
      <w:r w:rsidRPr="007C1F06">
        <w:rPr>
          <w:u w:val="single"/>
        </w:rPr>
        <w:t>and expand its influence under the Belt and Road Initiative</w:t>
      </w:r>
      <w:r w:rsidRPr="007C1F06">
        <w:rPr>
          <w:sz w:val="16"/>
        </w:rPr>
        <w:t xml:space="preserve">. Both Moscow and </w:t>
      </w:r>
      <w:r w:rsidRPr="007C1F06">
        <w:rPr>
          <w:u w:val="single"/>
        </w:rPr>
        <w:t xml:space="preserve">Beijing have moved to </w:t>
      </w:r>
      <w:r w:rsidRPr="007C1F06">
        <w:rPr>
          <w:highlight w:val="green"/>
          <w:u w:val="single"/>
        </w:rPr>
        <w:t>undercut the U</w:t>
      </w:r>
      <w:r w:rsidRPr="007C1F06">
        <w:rPr>
          <w:u w:val="single"/>
        </w:rPr>
        <w:t xml:space="preserve">nited </w:t>
      </w:r>
      <w:r w:rsidRPr="007C1F06">
        <w:rPr>
          <w:highlight w:val="green"/>
          <w:u w:val="single"/>
        </w:rPr>
        <w:t>S</w:t>
      </w:r>
      <w:r w:rsidRPr="007C1F06">
        <w:rPr>
          <w:u w:val="single"/>
        </w:rPr>
        <w:t xml:space="preserve">tates </w:t>
      </w:r>
      <w:r w:rsidRPr="007C1F06">
        <w:rPr>
          <w:b/>
          <w:bCs/>
          <w:highlight w:val="green"/>
          <w:u w:val="single"/>
        </w:rPr>
        <w:t>in its own backyard by supplying vaccines to Latin America</w:t>
      </w:r>
      <w:r w:rsidRPr="007C1F06">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7C1F06">
        <w:rPr>
          <w:u w:val="single"/>
        </w:rPr>
        <w:t xml:space="preserve">Rather, Biden should pursue </w:t>
      </w:r>
      <w:r w:rsidRPr="007C1F06">
        <w:rPr>
          <w:b/>
          <w:bCs/>
          <w:u w:val="single"/>
        </w:rPr>
        <w:t>abroad the sort of “all in” unity</w:t>
      </w:r>
      <w:r w:rsidRPr="007C1F06">
        <w:rPr>
          <w:u w:val="single"/>
        </w:rPr>
        <w:t xml:space="preserve"> approach that he has proclaimed at home</w:t>
      </w:r>
      <w:r w:rsidRPr="007C1F06">
        <w:rPr>
          <w:sz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7C1F06">
        <w:rPr>
          <w:u w:val="single"/>
        </w:rPr>
        <w:t>The United States has successfully mobilized its own and international resources to respond to regional crises in the past</w:t>
      </w:r>
      <w:r w:rsidRPr="007C1F06">
        <w:rPr>
          <w:sz w:val="16"/>
        </w:rPr>
        <w:t xml:space="preserve">. In 2003, President George W. Bush started the </w:t>
      </w:r>
      <w:r w:rsidRPr="007C1F06">
        <w:rPr>
          <w:u w:val="single"/>
        </w:rPr>
        <w:t>U.S. President’s Emergency Plan for AIDS Relief</w:t>
      </w:r>
      <w:r w:rsidRPr="007C1F06">
        <w:rPr>
          <w:sz w:val="16"/>
        </w:rPr>
        <w:t xml:space="preserve">, the largest global health program focused on a single disease in history. PEPFAR brought together U.S. agencies, private companies, and local civil society groups to help sub-Saharan Africa and Southeast Asia get the AIDS crisis under control, saving millions of lives. </w:t>
      </w:r>
      <w:r w:rsidRPr="007C1F06">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7C1F06">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7C1F06">
        <w:rPr>
          <w:u w:val="single"/>
        </w:rPr>
        <w:t>The Biden administration reversed this stance immediately and contributed $4 billion, making the United States the largest donor to the effort</w:t>
      </w:r>
      <w:r w:rsidRPr="007C1F06">
        <w:rPr>
          <w:sz w:val="16"/>
        </w:rPr>
        <w:t xml:space="preserve">. Still, even if </w:t>
      </w:r>
      <w:r w:rsidRPr="007C1F06">
        <w:rPr>
          <w:u w:val="single"/>
        </w:rPr>
        <w:t>COVAX meets the ambitious target of delivering two billion doses to developing nations by the end of 2021, it will be able to vaccinate only 20 percent of those countries’ populations</w:t>
      </w:r>
      <w:r w:rsidRPr="007C1F06">
        <w:rPr>
          <w:sz w:val="16"/>
        </w:rPr>
        <w:t xml:space="preserve">. Just imagine, </w:t>
      </w:r>
      <w:r w:rsidRPr="007C1F06">
        <w:rPr>
          <w:u w:val="single"/>
        </w:rPr>
        <w:t xml:space="preserve">however, </w:t>
      </w:r>
      <w:r w:rsidRPr="007C1F06">
        <w:rPr>
          <w:highlight w:val="green"/>
          <w:u w:val="single"/>
        </w:rPr>
        <w:t xml:space="preserve">what </w:t>
      </w:r>
      <w:r w:rsidRPr="007C1F06">
        <w:rPr>
          <w:u w:val="single"/>
        </w:rPr>
        <w:t xml:space="preserve">could happen </w:t>
      </w:r>
      <w:r w:rsidRPr="007C1F06">
        <w:rPr>
          <w:highlight w:val="green"/>
          <w:u w:val="single"/>
        </w:rPr>
        <w:t>if Washington were to treat COVID</w:t>
      </w:r>
      <w:r w:rsidRPr="007C1F06">
        <w:rPr>
          <w:u w:val="single"/>
        </w:rPr>
        <w:t xml:space="preserve">-19 </w:t>
      </w:r>
      <w:r w:rsidRPr="007C1F06">
        <w:rPr>
          <w:highlight w:val="green"/>
          <w:u w:val="single"/>
        </w:rPr>
        <w:t xml:space="preserve">as </w:t>
      </w:r>
      <w:r w:rsidRPr="007C1F06">
        <w:rPr>
          <w:b/>
          <w:bCs/>
          <w:highlight w:val="green"/>
          <w:u w:val="single"/>
        </w:rPr>
        <w:t>the equivalent</w:t>
      </w:r>
      <w:r w:rsidRPr="007C1F06">
        <w:rPr>
          <w:highlight w:val="green"/>
          <w:u w:val="single"/>
        </w:rPr>
        <w:t xml:space="preserve"> of the enemy in a world war or </w:t>
      </w:r>
      <w:r w:rsidRPr="007C1F06">
        <w:rPr>
          <w:u w:val="single"/>
        </w:rPr>
        <w:t xml:space="preserve">the pandemic as a global version of the regional </w:t>
      </w:r>
      <w:r w:rsidRPr="007C1F06">
        <w:rPr>
          <w:highlight w:val="green"/>
          <w:u w:val="single"/>
        </w:rPr>
        <w:t xml:space="preserve">AIDS and Ebola </w:t>
      </w:r>
      <w:r w:rsidRPr="007C1F06">
        <w:rPr>
          <w:u w:val="single"/>
        </w:rPr>
        <w:t>epidemics of years past</w:t>
      </w:r>
      <w:r w:rsidRPr="007C1F06">
        <w:rPr>
          <w:sz w:val="16"/>
        </w:rPr>
        <w:t xml:space="preserve">. Imagine, in other words, what all-out mobilization would look like if the United States treated the COVID-19 pandemic like the global threat that it is. </w:t>
      </w:r>
      <w:r w:rsidRPr="007C1F06">
        <w:rPr>
          <w:u w:val="single"/>
        </w:rPr>
        <w:t xml:space="preserve">Washington would </w:t>
      </w:r>
      <w:r w:rsidRPr="007C1F06">
        <w:rPr>
          <w:highlight w:val="green"/>
          <w:u w:val="single"/>
        </w:rPr>
        <w:t xml:space="preserve">lead </w:t>
      </w:r>
      <w:r w:rsidRPr="007C1F06">
        <w:rPr>
          <w:u w:val="single"/>
        </w:rPr>
        <w:t xml:space="preserve">a multilateral, whole-of-society </w:t>
      </w:r>
      <w:r w:rsidRPr="007C1F06">
        <w:rPr>
          <w:highlight w:val="green"/>
          <w:u w:val="single"/>
        </w:rPr>
        <w:t xml:space="preserve">effort </w:t>
      </w:r>
      <w:r w:rsidRPr="007C1F06">
        <w:rPr>
          <w:b/>
          <w:bCs/>
          <w:highlight w:val="green"/>
          <w:u w:val="single"/>
        </w:rPr>
        <w:t>to help COVAX vaccinate</w:t>
      </w:r>
      <w:r w:rsidRPr="007C1F06">
        <w:rPr>
          <w:highlight w:val="green"/>
          <w:u w:val="single"/>
        </w:rPr>
        <w:t xml:space="preserve"> </w:t>
      </w:r>
      <w:r w:rsidRPr="007C1F06">
        <w:rPr>
          <w:u w:val="single"/>
        </w:rPr>
        <w:t xml:space="preserve">the world. The government would </w:t>
      </w:r>
      <w:r w:rsidRPr="007C1F06">
        <w:rPr>
          <w:highlight w:val="green"/>
          <w:u w:val="single"/>
        </w:rPr>
        <w:t xml:space="preserve">activate </w:t>
      </w:r>
      <w:r w:rsidRPr="007C1F06">
        <w:rPr>
          <w:u w:val="single"/>
        </w:rPr>
        <w:t xml:space="preserve">the </w:t>
      </w:r>
      <w:r w:rsidRPr="007C1F06">
        <w:rPr>
          <w:highlight w:val="green"/>
          <w:u w:val="single"/>
        </w:rPr>
        <w:t xml:space="preserve">military </w:t>
      </w:r>
      <w:r w:rsidRPr="007C1F06">
        <w:rPr>
          <w:u w:val="single"/>
        </w:rPr>
        <w:t xml:space="preserve">and </w:t>
      </w:r>
      <w:r w:rsidRPr="007C1F06">
        <w:rPr>
          <w:highlight w:val="green"/>
          <w:u w:val="single"/>
        </w:rPr>
        <w:t xml:space="preserve">call upon allies in </w:t>
      </w:r>
      <w:r w:rsidRPr="007C1F06">
        <w:rPr>
          <w:u w:val="single"/>
        </w:rPr>
        <w:t xml:space="preserve">the </w:t>
      </w:r>
      <w:r w:rsidRPr="007C1F06">
        <w:rPr>
          <w:highlight w:val="green"/>
          <w:u w:val="single"/>
        </w:rPr>
        <w:t xml:space="preserve">G-7 and NATO </w:t>
      </w:r>
      <w:r w:rsidRPr="007C1F06">
        <w:rPr>
          <w:u w:val="single"/>
        </w:rPr>
        <w:t xml:space="preserve">for a major assistance operation </w:t>
      </w:r>
      <w:r w:rsidRPr="007C1F06">
        <w:rPr>
          <w:highlight w:val="green"/>
          <w:u w:val="single"/>
        </w:rPr>
        <w:t xml:space="preserve">that speeds </w:t>
      </w:r>
      <w:r w:rsidRPr="007C1F06">
        <w:rPr>
          <w:u w:val="single"/>
        </w:rPr>
        <w:t xml:space="preserve">the </w:t>
      </w:r>
      <w:r w:rsidRPr="007C1F06">
        <w:rPr>
          <w:b/>
          <w:bCs/>
          <w:highlight w:val="green"/>
          <w:u w:val="single"/>
        </w:rPr>
        <w:t>flow of vaccine supplies</w:t>
      </w:r>
      <w:r w:rsidRPr="007C1F06">
        <w:rPr>
          <w:highlight w:val="green"/>
          <w:u w:val="single"/>
        </w:rPr>
        <w:t xml:space="preserve"> and </w:t>
      </w:r>
      <w:r w:rsidRPr="007C1F06">
        <w:rPr>
          <w:b/>
          <w:bCs/>
          <w:highlight w:val="green"/>
          <w:u w:val="single"/>
        </w:rPr>
        <w:t>strengthens delivery systems</w:t>
      </w:r>
      <w:r w:rsidRPr="007C1F06">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7C1F06">
        <w:rPr>
          <w:u w:val="single"/>
        </w:rPr>
        <w:t xml:space="preserve">And it would </w:t>
      </w:r>
      <w:r w:rsidRPr="007C1F06">
        <w:rPr>
          <w:highlight w:val="green"/>
          <w:u w:val="single"/>
        </w:rPr>
        <w:t>enlist companies</w:t>
      </w:r>
      <w:r w:rsidRPr="007C1F06">
        <w:rPr>
          <w:u w:val="single"/>
        </w:rPr>
        <w:t xml:space="preserve">, nonprofits, and civil society organizations </w:t>
      </w:r>
      <w:r w:rsidRPr="007C1F06">
        <w:rPr>
          <w:highlight w:val="green"/>
          <w:u w:val="single"/>
        </w:rPr>
        <w:t>to help increase vaccine production</w:t>
      </w:r>
      <w:r w:rsidRPr="007C1F06">
        <w:rPr>
          <w:u w:val="single"/>
        </w:rPr>
        <w:t xml:space="preserve">, </w:t>
      </w:r>
      <w:r w:rsidRPr="007C1F06">
        <w:rPr>
          <w:highlight w:val="green"/>
          <w:u w:val="single"/>
        </w:rPr>
        <w:t>raise funding</w:t>
      </w:r>
      <w:r w:rsidRPr="007C1F06">
        <w:rPr>
          <w:u w:val="single"/>
        </w:rPr>
        <w:t xml:space="preserve">, </w:t>
      </w:r>
      <w:r w:rsidRPr="007C1F06">
        <w:rPr>
          <w:highlight w:val="green"/>
          <w:u w:val="single"/>
        </w:rPr>
        <w:t>and provide technical assistance</w:t>
      </w:r>
      <w:r w:rsidRPr="007C1F06">
        <w:rPr>
          <w:u w:val="single"/>
        </w:rPr>
        <w:t xml:space="preserve"> to foreign counterparts.</w:t>
      </w:r>
      <w:r w:rsidRPr="007C1F06">
        <w:rPr>
          <w:sz w:val="16"/>
        </w:rPr>
        <w:t xml:space="preserve"> The U.S. government should undertake exactly such an effort, right now: </w:t>
      </w:r>
      <w:r w:rsidRPr="007C1F06">
        <w:rPr>
          <w:b/>
          <w:bCs/>
          <w:u w:val="single"/>
        </w:rPr>
        <w:t xml:space="preserve">an all-out response for an all-in global vaccination campaign. </w:t>
      </w:r>
      <w:r w:rsidRPr="007C1F06">
        <w:rPr>
          <w:u w:val="single"/>
        </w:rPr>
        <w:t xml:space="preserve">Such a campaign </w:t>
      </w:r>
      <w:r w:rsidRPr="007C1F06">
        <w:rPr>
          <w:highlight w:val="green"/>
          <w:u w:val="single"/>
        </w:rPr>
        <w:t xml:space="preserve">would advance </w:t>
      </w:r>
      <w:r w:rsidRPr="007C1F06">
        <w:rPr>
          <w:b/>
          <w:bCs/>
          <w:highlight w:val="green"/>
          <w:u w:val="single"/>
          <w:bdr w:val="single" w:sz="4" w:space="0" w:color="auto"/>
        </w:rPr>
        <w:t>U.S. economic and security interests</w:t>
      </w:r>
      <w:r w:rsidRPr="007C1F06">
        <w:rPr>
          <w:highlight w:val="green"/>
          <w:u w:val="single"/>
        </w:rPr>
        <w:t xml:space="preserve"> </w:t>
      </w:r>
      <w:r w:rsidRPr="007C1F06">
        <w:rPr>
          <w:u w:val="single"/>
        </w:rPr>
        <w:t xml:space="preserve">and </w:t>
      </w:r>
      <w:r w:rsidRPr="007C1F06">
        <w:rPr>
          <w:highlight w:val="green"/>
          <w:u w:val="single"/>
        </w:rPr>
        <w:t xml:space="preserve">reboot </w:t>
      </w:r>
      <w:r w:rsidRPr="007C1F06">
        <w:rPr>
          <w:u w:val="single"/>
        </w:rPr>
        <w:t xml:space="preserve">American </w:t>
      </w:r>
      <w:r w:rsidRPr="007C1F06">
        <w:rPr>
          <w:highlight w:val="green"/>
          <w:u w:val="single"/>
        </w:rPr>
        <w:t xml:space="preserve">global leadership </w:t>
      </w:r>
      <w:r w:rsidRPr="007C1F06">
        <w:rPr>
          <w:u w:val="single"/>
        </w:rPr>
        <w:t>after years of decline.</w:t>
      </w:r>
      <w:r w:rsidRPr="007C1F06">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7C1F06">
        <w:rPr>
          <w:u w:val="single"/>
        </w:rPr>
        <w:t xml:space="preserve">The United States has a </w:t>
      </w:r>
      <w:r w:rsidRPr="007C1F06">
        <w:rPr>
          <w:highlight w:val="green"/>
          <w:u w:val="single"/>
        </w:rPr>
        <w:t xml:space="preserve">momentous opportunity to prove </w:t>
      </w:r>
      <w:r w:rsidRPr="007C1F06">
        <w:rPr>
          <w:u w:val="single"/>
        </w:rPr>
        <w:t xml:space="preserve">both that democracy can deliver and that </w:t>
      </w:r>
      <w:r w:rsidRPr="007C1F06">
        <w:rPr>
          <w:b/>
          <w:bCs/>
          <w:highlight w:val="green"/>
          <w:u w:val="single"/>
          <w:bdr w:val="single" w:sz="4" w:space="0" w:color="auto"/>
        </w:rPr>
        <w:t>American ideals truly are universal</w:t>
      </w:r>
      <w:r w:rsidRPr="007C1F06">
        <w:rPr>
          <w:u w:val="single"/>
        </w:rPr>
        <w:t xml:space="preserve">. </w:t>
      </w:r>
      <w:r w:rsidRPr="007C1F06">
        <w:rPr>
          <w:sz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7C1F06">
        <w:rPr>
          <w:highlight w:val="green"/>
          <w:u w:val="single"/>
        </w:rPr>
        <w:t xml:space="preserve">An all-out effort will have the </w:t>
      </w:r>
      <w:r w:rsidRPr="007C1F06">
        <w:rPr>
          <w:b/>
          <w:bCs/>
          <w:highlight w:val="green"/>
          <w:u w:val="single"/>
        </w:rPr>
        <w:t>greatest and quickest impact</w:t>
      </w:r>
      <w:r w:rsidRPr="007C1F06">
        <w:rPr>
          <w:highlight w:val="green"/>
          <w:u w:val="single"/>
        </w:rPr>
        <w:t xml:space="preserve"> </w:t>
      </w:r>
      <w:r w:rsidRPr="007C1F06">
        <w:rPr>
          <w:u w:val="single"/>
        </w:rPr>
        <w:t xml:space="preserve">on the fight against COVID-19—and the impact it will have </w:t>
      </w:r>
      <w:proofErr w:type="gramStart"/>
      <w:r w:rsidRPr="007C1F06">
        <w:rPr>
          <w:u w:val="single"/>
        </w:rPr>
        <w:t>is</w:t>
      </w:r>
      <w:proofErr w:type="gramEnd"/>
      <w:r w:rsidRPr="007C1F06">
        <w:rPr>
          <w:u w:val="single"/>
        </w:rPr>
        <w:t xml:space="preserve"> squarely in America’s self-interest</w:t>
      </w:r>
      <w:r w:rsidRPr="007C1F06">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7648E0AF" w14:textId="77777777" w:rsidR="007C1F06" w:rsidRPr="007C1F06" w:rsidRDefault="007C1F06" w:rsidP="007C1F06">
      <w:pPr>
        <w:keepNext/>
        <w:keepLines/>
        <w:spacing w:before="40" w:after="0"/>
        <w:outlineLvl w:val="3"/>
        <w:rPr>
          <w:rFonts w:ascii="Cambria" w:eastAsiaTheme="majorEastAsia" w:hAnsi="Cambria" w:cstheme="majorBidi"/>
          <w:b/>
          <w:iCs/>
          <w:sz w:val="26"/>
        </w:rPr>
      </w:pPr>
      <w:r w:rsidRPr="007C1F06">
        <w:rPr>
          <w:rFonts w:ascii="Cambria" w:eastAsiaTheme="majorEastAsia" w:hAnsi="Cambria" w:cstheme="majorBidi"/>
          <w:b/>
          <w:iCs/>
          <w:sz w:val="26"/>
        </w:rPr>
        <w:t xml:space="preserve">Waiving IP rights </w:t>
      </w:r>
      <w:r w:rsidRPr="007C1F06">
        <w:rPr>
          <w:rFonts w:ascii="Cambria" w:eastAsiaTheme="majorEastAsia" w:hAnsi="Cambria" w:cstheme="majorBidi"/>
          <w:b/>
          <w:iCs/>
          <w:sz w:val="26"/>
          <w:u w:val="single"/>
        </w:rPr>
        <w:t>undercuts</w:t>
      </w:r>
      <w:r w:rsidRPr="007C1F06">
        <w:rPr>
          <w:rFonts w:ascii="Cambria" w:eastAsiaTheme="majorEastAsia" w:hAnsi="Cambria" w:cstheme="majorBidi"/>
          <w:b/>
          <w:iCs/>
          <w:sz w:val="26"/>
        </w:rPr>
        <w:t xml:space="preserve"> the perception of American medical innovation superiority which allows China and Russia to </w:t>
      </w:r>
      <w:r w:rsidRPr="007C1F06">
        <w:rPr>
          <w:rFonts w:ascii="Cambria" w:eastAsiaTheme="majorEastAsia" w:hAnsi="Cambria" w:cstheme="majorBidi"/>
          <w:b/>
          <w:iCs/>
          <w:sz w:val="26"/>
          <w:u w:val="single"/>
        </w:rPr>
        <w:t>expand influence</w:t>
      </w:r>
      <w:r w:rsidRPr="007C1F06">
        <w:rPr>
          <w:rFonts w:ascii="Cambria" w:eastAsiaTheme="majorEastAsia" w:hAnsi="Cambria" w:cstheme="majorBidi"/>
          <w:b/>
          <w:iCs/>
          <w:sz w:val="26"/>
        </w:rPr>
        <w:t xml:space="preserve"> – a unilaterally-led global effort </w:t>
      </w:r>
      <w:r w:rsidRPr="007C1F06">
        <w:rPr>
          <w:rFonts w:ascii="Cambria" w:eastAsiaTheme="majorEastAsia" w:hAnsi="Cambria" w:cstheme="majorBidi"/>
          <w:b/>
          <w:iCs/>
          <w:sz w:val="26"/>
          <w:u w:val="single"/>
        </w:rPr>
        <w:t>jumpstarts</w:t>
      </w:r>
      <w:r w:rsidRPr="007C1F06">
        <w:rPr>
          <w:rFonts w:ascii="Cambria" w:eastAsiaTheme="majorEastAsia" w:hAnsi="Cambria" w:cstheme="majorBidi"/>
          <w:b/>
          <w:iCs/>
          <w:sz w:val="26"/>
        </w:rPr>
        <w:t xml:space="preserve"> Vaccine Diplomacy in the face of Chinese and Russian </w:t>
      </w:r>
      <w:r w:rsidRPr="007C1F06">
        <w:rPr>
          <w:rFonts w:ascii="Cambria" w:eastAsiaTheme="majorEastAsia" w:hAnsi="Cambria" w:cstheme="majorBidi"/>
          <w:b/>
          <w:iCs/>
          <w:sz w:val="26"/>
          <w:u w:val="single"/>
        </w:rPr>
        <w:t>weakness</w:t>
      </w:r>
      <w:r w:rsidRPr="007C1F06">
        <w:rPr>
          <w:rFonts w:ascii="Cambria" w:eastAsiaTheme="majorEastAsia" w:hAnsi="Cambria" w:cstheme="majorBidi"/>
          <w:b/>
          <w:iCs/>
          <w:sz w:val="26"/>
        </w:rPr>
        <w:t xml:space="preserve"> </w:t>
      </w:r>
    </w:p>
    <w:p w14:paraId="64E09940" w14:textId="77777777" w:rsidR="007C1F06" w:rsidRPr="007C1F06" w:rsidRDefault="007C1F06" w:rsidP="007C1F06">
      <w:r w:rsidRPr="007C1F06">
        <w:rPr>
          <w:b/>
          <w:bCs/>
          <w:sz w:val="26"/>
        </w:rPr>
        <w:t>Sasse 5-17</w:t>
      </w:r>
      <w:r w:rsidRPr="007C1F06">
        <w:t xml:space="preserve"> Ben Sasse 5-17-2021 "U.S. Can Stop the Pandemic and Counter China" </w:t>
      </w:r>
      <w:hyperlink r:id="rId8" w:anchor="selection-4197.0-4265.96" w:history="1">
        <w:r w:rsidRPr="007C1F06">
          <w:t>https://archive.is/NOKMj#selection-4197.0-4265.96</w:t>
        </w:r>
      </w:hyperlink>
      <w:r w:rsidRPr="007C1F06">
        <w:t xml:space="preserve"> (Ben Sasse has 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Services.)//Elmer</w:t>
      </w:r>
    </w:p>
    <w:p w14:paraId="176419DF" w14:textId="77777777" w:rsidR="007C1F06" w:rsidRPr="007C1F06" w:rsidRDefault="007C1F06" w:rsidP="007C1F06">
      <w:pPr>
        <w:rPr>
          <w:sz w:val="16"/>
        </w:rPr>
      </w:pPr>
      <w:r w:rsidRPr="007C1F06">
        <w:rPr>
          <w:u w:val="single"/>
        </w:rPr>
        <w:t>Covid-19 exploded in part because the Chinese Communist Party was apathetic about other nations’ health and covered up the pandemic during its initial months by lying to and through international public-health organizations.</w:t>
      </w:r>
      <w:r w:rsidRPr="007C1F06">
        <w:rPr>
          <w:sz w:val="16"/>
        </w:rPr>
        <w:t xml:space="preserve"> </w:t>
      </w:r>
      <w:r w:rsidRPr="007C1F06">
        <w:rPr>
          <w:u w:val="single"/>
        </w:rPr>
        <w:t xml:space="preserve">The </w:t>
      </w:r>
      <w:r w:rsidRPr="007C1F06">
        <w:rPr>
          <w:highlight w:val="green"/>
          <w:u w:val="single"/>
        </w:rPr>
        <w:t xml:space="preserve">vaccines that </w:t>
      </w:r>
      <w:r w:rsidRPr="007C1F06">
        <w:rPr>
          <w:u w:val="single"/>
        </w:rPr>
        <w:t xml:space="preserve">will now </w:t>
      </w:r>
      <w:r w:rsidRPr="007C1F06">
        <w:rPr>
          <w:highlight w:val="green"/>
          <w:u w:val="single"/>
        </w:rPr>
        <w:t>beat Covid</w:t>
      </w:r>
      <w:r w:rsidRPr="007C1F06">
        <w:rPr>
          <w:u w:val="single"/>
        </w:rPr>
        <w:t xml:space="preserve">-19 </w:t>
      </w:r>
      <w:r w:rsidRPr="007C1F06">
        <w:rPr>
          <w:highlight w:val="green"/>
          <w:u w:val="single"/>
        </w:rPr>
        <w:t xml:space="preserve">should </w:t>
      </w:r>
      <w:r w:rsidRPr="007C1F06">
        <w:rPr>
          <w:u w:val="single"/>
        </w:rPr>
        <w:t xml:space="preserve">likewise </w:t>
      </w:r>
      <w:r w:rsidRPr="007C1F06">
        <w:rPr>
          <w:b/>
          <w:bCs/>
          <w:highlight w:val="green"/>
          <w:u w:val="single"/>
        </w:rPr>
        <w:t xml:space="preserve">spread rapidly world-wide because the U.S. cares for the health of </w:t>
      </w:r>
      <w:r w:rsidRPr="007C1F06">
        <w:rPr>
          <w:b/>
          <w:bCs/>
          <w:u w:val="single"/>
        </w:rPr>
        <w:t xml:space="preserve">our </w:t>
      </w:r>
      <w:r w:rsidRPr="007C1F06">
        <w:rPr>
          <w:b/>
          <w:bCs/>
          <w:highlight w:val="green"/>
          <w:u w:val="single"/>
        </w:rPr>
        <w:t>neighbors around the globe</w:t>
      </w:r>
      <w:r w:rsidRPr="007C1F06">
        <w:rPr>
          <w:u w:val="single"/>
        </w:rPr>
        <w:t xml:space="preserve">. The world should know that this virus grew deadlier because of a </w:t>
      </w:r>
      <w:r w:rsidRPr="007C1F06">
        <w:rPr>
          <w:b/>
          <w:bCs/>
          <w:u w:val="single"/>
        </w:rPr>
        <w:t>tyrannical system’s paranoia</w:t>
      </w:r>
      <w:r w:rsidRPr="007C1F06">
        <w:rPr>
          <w:u w:val="single"/>
        </w:rPr>
        <w:t>, and the life</w:t>
      </w:r>
      <w:r w:rsidRPr="007C1F06">
        <w:rPr>
          <w:highlight w:val="green"/>
          <w:u w:val="single"/>
        </w:rPr>
        <w:t xml:space="preserve">-saving remedy </w:t>
      </w:r>
      <w:r w:rsidRPr="007C1F06">
        <w:rPr>
          <w:u w:val="single"/>
        </w:rPr>
        <w:t xml:space="preserve">is </w:t>
      </w:r>
      <w:r w:rsidRPr="007C1F06">
        <w:rPr>
          <w:highlight w:val="green"/>
          <w:u w:val="single"/>
        </w:rPr>
        <w:t xml:space="preserve">emerging from </w:t>
      </w:r>
      <w:r w:rsidRPr="007C1F06">
        <w:rPr>
          <w:u w:val="single"/>
        </w:rPr>
        <w:t xml:space="preserve">the </w:t>
      </w:r>
      <w:r w:rsidRPr="007C1F06">
        <w:rPr>
          <w:b/>
          <w:bCs/>
          <w:highlight w:val="green"/>
          <w:u w:val="single"/>
        </w:rPr>
        <w:t>innovative power of democratic capitalism</w:t>
      </w:r>
      <w:r w:rsidRPr="007C1F06">
        <w:rPr>
          <w:sz w:val="16"/>
        </w:rPr>
        <w:t xml:space="preserve">. </w:t>
      </w:r>
      <w:r w:rsidRPr="007C1F06">
        <w:rPr>
          <w:u w:val="single"/>
        </w:rPr>
        <w:t>Washington is late</w:t>
      </w:r>
      <w:r w:rsidRPr="007C1F06">
        <w:rPr>
          <w:sz w:val="16"/>
        </w:rPr>
        <w:t xml:space="preserve"> </w:t>
      </w:r>
      <w:r w:rsidRPr="007C1F06">
        <w:rPr>
          <w:b/>
          <w:bCs/>
          <w:u w:val="single"/>
        </w:rPr>
        <w:t>to vaccine diplomacy</w:t>
      </w:r>
      <w:r w:rsidRPr="007C1F06">
        <w:rPr>
          <w:sz w:val="16"/>
        </w:rPr>
        <w:t xml:space="preserve"> </w:t>
      </w:r>
      <w:r w:rsidRPr="007C1F06">
        <w:rPr>
          <w:u w:val="single"/>
        </w:rPr>
        <w:t>but not too late</w:t>
      </w:r>
      <w:r w:rsidRPr="007C1F06">
        <w:rPr>
          <w:sz w:val="16"/>
        </w:rPr>
        <w:t xml:space="preserve">. The framing of every new program as a “Marshall Plan” for this or that is overused, </w:t>
      </w:r>
      <w:r w:rsidRPr="007C1F06">
        <w:rPr>
          <w:u w:val="single"/>
        </w:rPr>
        <w:t xml:space="preserve">but this is </w:t>
      </w:r>
      <w:r w:rsidRPr="007C1F06">
        <w:rPr>
          <w:highlight w:val="green"/>
          <w:u w:val="single"/>
        </w:rPr>
        <w:t xml:space="preserve">a genuine </w:t>
      </w:r>
      <w:r w:rsidRPr="007C1F06">
        <w:rPr>
          <w:b/>
          <w:bCs/>
          <w:u w:val="single"/>
        </w:rPr>
        <w:t xml:space="preserve">once-in-a-generation </w:t>
      </w:r>
      <w:r w:rsidRPr="007C1F06">
        <w:rPr>
          <w:b/>
          <w:bCs/>
          <w:highlight w:val="green"/>
          <w:u w:val="single"/>
        </w:rPr>
        <w:t>opportunity</w:t>
      </w:r>
      <w:r w:rsidRPr="007C1F06">
        <w:rPr>
          <w:highlight w:val="green"/>
          <w:u w:val="single"/>
        </w:rPr>
        <w:t xml:space="preserve"> to show</w:t>
      </w:r>
      <w:r w:rsidRPr="007C1F06">
        <w:rPr>
          <w:u w:val="single"/>
        </w:rPr>
        <w:t xml:space="preserve"> the </w:t>
      </w:r>
      <w:r w:rsidRPr="007C1F06">
        <w:rPr>
          <w:highlight w:val="green"/>
          <w:u w:val="single"/>
        </w:rPr>
        <w:t xml:space="preserve">world </w:t>
      </w:r>
      <w:r w:rsidRPr="007C1F06">
        <w:rPr>
          <w:b/>
          <w:bCs/>
          <w:highlight w:val="green"/>
          <w:u w:val="single"/>
        </w:rPr>
        <w:t>what U.S. leadership looks</w:t>
      </w:r>
      <w:r w:rsidRPr="007C1F06">
        <w:rPr>
          <w:highlight w:val="green"/>
          <w:u w:val="single"/>
        </w:rPr>
        <w:t xml:space="preserve"> like</w:t>
      </w:r>
      <w:r w:rsidRPr="007C1F06">
        <w:rPr>
          <w:sz w:val="16"/>
        </w:rPr>
        <w:t xml:space="preserve">. Covid-19 came from China. </w:t>
      </w:r>
      <w:r w:rsidRPr="007C1F06">
        <w:rPr>
          <w:u w:val="single"/>
        </w:rPr>
        <w:t xml:space="preserve">The most effective vaccines against it come from the United States of America. The U.S. should set </w:t>
      </w:r>
      <w:r w:rsidRPr="007C1F06">
        <w:rPr>
          <w:highlight w:val="green"/>
          <w:u w:val="single"/>
        </w:rPr>
        <w:t xml:space="preserve">a goal of vaccinating </w:t>
      </w:r>
      <w:r w:rsidRPr="007C1F06">
        <w:rPr>
          <w:u w:val="single"/>
        </w:rPr>
        <w:t xml:space="preserve">more than </w:t>
      </w:r>
      <w:r w:rsidRPr="007C1F06">
        <w:rPr>
          <w:highlight w:val="green"/>
          <w:u w:val="single"/>
        </w:rPr>
        <w:t>one billion people around</w:t>
      </w:r>
      <w:r w:rsidRPr="007C1F06">
        <w:rPr>
          <w:u w:val="single"/>
        </w:rPr>
        <w:t xml:space="preserve"> the world by </w:t>
      </w:r>
      <w:r w:rsidRPr="007C1F06">
        <w:rPr>
          <w:highlight w:val="green"/>
          <w:u w:val="single"/>
        </w:rPr>
        <w:t>Thanksgiving</w:t>
      </w:r>
      <w:r w:rsidRPr="007C1F06">
        <w:rPr>
          <w:u w:val="single"/>
        </w:rPr>
        <w:t xml:space="preserve">—and </w:t>
      </w:r>
      <w:r w:rsidRPr="007C1F06">
        <w:rPr>
          <w:b/>
          <w:bCs/>
          <w:highlight w:val="green"/>
          <w:u w:val="single"/>
        </w:rPr>
        <w:t>without dumping i</w:t>
      </w:r>
      <w:r w:rsidRPr="007C1F06">
        <w:rPr>
          <w:b/>
          <w:bCs/>
          <w:u w:val="single"/>
        </w:rPr>
        <w:t xml:space="preserve">ntellectual </w:t>
      </w:r>
      <w:r w:rsidRPr="007C1F06">
        <w:rPr>
          <w:b/>
          <w:bCs/>
          <w:highlight w:val="green"/>
          <w:u w:val="single"/>
        </w:rPr>
        <w:t>p</w:t>
      </w:r>
      <w:r w:rsidRPr="007C1F06">
        <w:rPr>
          <w:b/>
          <w:bCs/>
          <w:u w:val="single"/>
        </w:rPr>
        <w:t>roperty</w:t>
      </w:r>
      <w:r w:rsidRPr="007C1F06">
        <w:rPr>
          <w:u w:val="single"/>
        </w:rPr>
        <w:t>, a foolish act with perverse consequences</w:t>
      </w:r>
      <w:r w:rsidRPr="007C1F06">
        <w:rPr>
          <w:sz w:val="16"/>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7C1F06">
        <w:rPr>
          <w:u w:val="single"/>
        </w:rPr>
        <w:t xml:space="preserve">As a country dedicated to the principle that all are created equal, the U.S. won’t turn our back on these men, </w:t>
      </w:r>
      <w:proofErr w:type="gramStart"/>
      <w:r w:rsidRPr="007C1F06">
        <w:rPr>
          <w:u w:val="single"/>
        </w:rPr>
        <w:t>women</w:t>
      </w:r>
      <w:proofErr w:type="gramEnd"/>
      <w:r w:rsidRPr="007C1F06">
        <w:rPr>
          <w:u w:val="single"/>
        </w:rPr>
        <w:t xml:space="preserve"> and children</w:t>
      </w:r>
      <w:r w:rsidRPr="007C1F06">
        <w:rPr>
          <w:sz w:val="16"/>
        </w:rPr>
        <w:t xml:space="preserve">. Now the two realist cases: First, </w:t>
      </w:r>
      <w:r w:rsidRPr="007C1F06">
        <w:rPr>
          <w:u w:val="single"/>
        </w:rPr>
        <w:t xml:space="preserve">all available data indicate the </w:t>
      </w:r>
      <w:r w:rsidRPr="007C1F06">
        <w:rPr>
          <w:highlight w:val="green"/>
          <w:u w:val="single"/>
        </w:rPr>
        <w:t xml:space="preserve">vaccines developed by the U.S. </w:t>
      </w:r>
      <w:r w:rsidRPr="007C1F06">
        <w:rPr>
          <w:u w:val="single"/>
        </w:rPr>
        <w:t>pharmaceutical industry—the result of years of research, accelerated by the public-private Operation Warp Speed—</w:t>
      </w:r>
      <w:r w:rsidRPr="007C1F06">
        <w:rPr>
          <w:b/>
          <w:bCs/>
          <w:highlight w:val="green"/>
          <w:u w:val="single"/>
        </w:rPr>
        <w:t>are by far the best</w:t>
      </w:r>
      <w:r w:rsidRPr="007C1F06">
        <w:rPr>
          <w:highlight w:val="green"/>
          <w:u w:val="single"/>
        </w:rPr>
        <w:t xml:space="preserve"> </w:t>
      </w:r>
      <w:r w:rsidRPr="007C1F06">
        <w:rPr>
          <w:u w:val="single"/>
        </w:rPr>
        <w:t xml:space="preserve">in the world. But </w:t>
      </w:r>
      <w:r w:rsidRPr="007C1F06">
        <w:rPr>
          <w:highlight w:val="green"/>
          <w:u w:val="single"/>
        </w:rPr>
        <w:t xml:space="preserve">most </w:t>
      </w:r>
      <w:r w:rsidRPr="007C1F06">
        <w:rPr>
          <w:u w:val="single"/>
        </w:rPr>
        <w:t xml:space="preserve">people and </w:t>
      </w:r>
      <w:r w:rsidRPr="007C1F06">
        <w:rPr>
          <w:highlight w:val="green"/>
          <w:u w:val="single"/>
        </w:rPr>
        <w:t>nations don’t know that</w:t>
      </w:r>
      <w:r w:rsidRPr="007C1F06">
        <w:rPr>
          <w:u w:val="single"/>
        </w:rPr>
        <w:t xml:space="preserve">. </w:t>
      </w:r>
      <w:proofErr w:type="gramStart"/>
      <w:r w:rsidRPr="007C1F06">
        <w:rPr>
          <w:u w:val="single"/>
        </w:rPr>
        <w:t>Instead</w:t>
      </w:r>
      <w:proofErr w:type="gramEnd"/>
      <w:r w:rsidRPr="007C1F06">
        <w:rPr>
          <w:u w:val="single"/>
        </w:rPr>
        <w:t xml:space="preserve"> </w:t>
      </w:r>
      <w:r w:rsidRPr="007C1F06">
        <w:rPr>
          <w:highlight w:val="green"/>
          <w:u w:val="single"/>
        </w:rPr>
        <w:t>the C</w:t>
      </w:r>
      <w:r w:rsidRPr="007C1F06">
        <w:rPr>
          <w:u w:val="single"/>
        </w:rPr>
        <w:t xml:space="preserve">hinese </w:t>
      </w:r>
      <w:r w:rsidRPr="007C1F06">
        <w:rPr>
          <w:highlight w:val="green"/>
          <w:u w:val="single"/>
        </w:rPr>
        <w:t>C</w:t>
      </w:r>
      <w:r w:rsidRPr="007C1F06">
        <w:rPr>
          <w:u w:val="single"/>
        </w:rPr>
        <w:t xml:space="preserve">ommunist </w:t>
      </w:r>
      <w:r w:rsidRPr="007C1F06">
        <w:rPr>
          <w:highlight w:val="green"/>
          <w:u w:val="single"/>
        </w:rPr>
        <w:t>P</w:t>
      </w:r>
      <w:r w:rsidRPr="007C1F06">
        <w:rPr>
          <w:u w:val="single"/>
        </w:rPr>
        <w:t xml:space="preserve">arty has </w:t>
      </w:r>
      <w:r w:rsidRPr="007C1F06">
        <w:rPr>
          <w:highlight w:val="green"/>
          <w:u w:val="single"/>
        </w:rPr>
        <w:t xml:space="preserve">exploited </w:t>
      </w:r>
      <w:r w:rsidRPr="007C1F06">
        <w:rPr>
          <w:u w:val="single"/>
        </w:rPr>
        <w:t xml:space="preserve">the </w:t>
      </w:r>
      <w:r w:rsidRPr="007C1F06">
        <w:rPr>
          <w:highlight w:val="green"/>
          <w:u w:val="single"/>
        </w:rPr>
        <w:t xml:space="preserve">suffering </w:t>
      </w:r>
      <w:r w:rsidRPr="007C1F06">
        <w:rPr>
          <w:u w:val="single"/>
        </w:rPr>
        <w:t xml:space="preserve">of the developing world </w:t>
      </w:r>
      <w:r w:rsidRPr="007C1F06">
        <w:rPr>
          <w:highlight w:val="green"/>
          <w:u w:val="single"/>
        </w:rPr>
        <w:t xml:space="preserve">to advance </w:t>
      </w:r>
      <w:r w:rsidRPr="007C1F06">
        <w:rPr>
          <w:u w:val="single"/>
        </w:rPr>
        <w:t xml:space="preserve">its </w:t>
      </w:r>
      <w:r w:rsidRPr="007C1F06">
        <w:rPr>
          <w:highlight w:val="green"/>
          <w:u w:val="single"/>
        </w:rPr>
        <w:t>own interests</w:t>
      </w:r>
      <w:r w:rsidRPr="007C1F06">
        <w:rPr>
          <w:u w:val="single"/>
        </w:rPr>
        <w:t xml:space="preserve">. In its usual mafioso fashion, Beijing has made delivery of vaccines contingent on the recipient nation’s breaking diplomatic ties with </w:t>
      </w:r>
      <w:proofErr w:type="gramStart"/>
      <w:r w:rsidRPr="007C1F06">
        <w:rPr>
          <w:u w:val="single"/>
        </w:rPr>
        <w:t>Taiwan, or</w:t>
      </w:r>
      <w:proofErr w:type="gramEnd"/>
      <w:r w:rsidRPr="007C1F06">
        <w:rPr>
          <w:u w:val="single"/>
        </w:rPr>
        <w:t xml:space="preserve"> agreeing to use Huawei—China’s tech giant/espionage agency—to provide 5G internet service</w:t>
      </w:r>
      <w:r w:rsidRPr="007C1F06">
        <w:rPr>
          <w:sz w:val="16"/>
        </w:rPr>
        <w:t xml:space="preserve">. China has charged astronomical prices for garbage vaccines. The second realist case for vaccine diplomacy is the danger that the virus will mutate to evade vaccines. </w:t>
      </w:r>
      <w:r w:rsidRPr="007C1F06">
        <w:rPr>
          <w:u w:val="single"/>
        </w:rPr>
        <w:t>America’s vaccines can stop this—they’ve proved effective against all known global strains—but it’s a race against time.</w:t>
      </w:r>
      <w:r w:rsidRPr="007C1F06">
        <w:rPr>
          <w:sz w:val="16"/>
        </w:rPr>
        <w:t xml:space="preserve"> Unfortunately, the </w:t>
      </w:r>
      <w:r w:rsidRPr="007C1F06">
        <w:rPr>
          <w:highlight w:val="green"/>
          <w:u w:val="single"/>
        </w:rPr>
        <w:t>Biden</w:t>
      </w:r>
      <w:r w:rsidRPr="007C1F06">
        <w:rPr>
          <w:sz w:val="16"/>
          <w:highlight w:val="green"/>
        </w:rPr>
        <w:t xml:space="preserve"> </w:t>
      </w:r>
      <w:r w:rsidRPr="007C1F06">
        <w:rPr>
          <w:sz w:val="16"/>
        </w:rPr>
        <w:t xml:space="preserve">administration </w:t>
      </w:r>
      <w:r w:rsidRPr="007C1F06">
        <w:rPr>
          <w:highlight w:val="green"/>
          <w:u w:val="single"/>
        </w:rPr>
        <w:t>wants to surrender</w:t>
      </w:r>
      <w:r w:rsidRPr="007C1F06">
        <w:rPr>
          <w:sz w:val="16"/>
          <w:highlight w:val="green"/>
        </w:rPr>
        <w:t xml:space="preserve"> </w:t>
      </w:r>
      <w:r w:rsidRPr="007C1F06">
        <w:rPr>
          <w:sz w:val="16"/>
        </w:rPr>
        <w:t xml:space="preserve">America’s </w:t>
      </w:r>
      <w:r w:rsidRPr="007C1F06">
        <w:rPr>
          <w:highlight w:val="green"/>
          <w:u w:val="single"/>
        </w:rPr>
        <w:t>Covid</w:t>
      </w:r>
      <w:r w:rsidRPr="007C1F06">
        <w:rPr>
          <w:sz w:val="16"/>
        </w:rPr>
        <w:t xml:space="preserve">-19 </w:t>
      </w:r>
      <w:r w:rsidRPr="007C1F06">
        <w:rPr>
          <w:highlight w:val="green"/>
          <w:u w:val="single"/>
        </w:rPr>
        <w:t>vaccine</w:t>
      </w:r>
      <w:r w:rsidRPr="007C1F06">
        <w:rPr>
          <w:sz w:val="16"/>
          <w:highlight w:val="green"/>
        </w:rPr>
        <w:t xml:space="preserve"> </w:t>
      </w:r>
      <w:r w:rsidRPr="007C1F06">
        <w:rPr>
          <w:sz w:val="16"/>
        </w:rPr>
        <w:t xml:space="preserve">technology </w:t>
      </w:r>
      <w:r w:rsidRPr="007C1F06">
        <w:rPr>
          <w:b/>
          <w:bCs/>
          <w:highlight w:val="green"/>
          <w:u w:val="single"/>
        </w:rPr>
        <w:t>to anyone who wants it—including China</w:t>
      </w:r>
      <w:r w:rsidRPr="007C1F06">
        <w:rPr>
          <w:sz w:val="16"/>
        </w:rPr>
        <w:t xml:space="preserve">. That is the substance of the May 5 announcement that the U.S. will </w:t>
      </w:r>
      <w:proofErr w:type="gramStart"/>
      <w:r w:rsidRPr="007C1F06">
        <w:rPr>
          <w:sz w:val="16"/>
        </w:rPr>
        <w:t>enter into</w:t>
      </w:r>
      <w:proofErr w:type="gramEnd"/>
      <w:r w:rsidRPr="007C1F06">
        <w:rPr>
          <w:sz w:val="16"/>
        </w:rPr>
        <w:t xml:space="preserve"> negotiations at the World Trade Organization to waive the Agreement on Trade-Related Aspects of International Property Rights for Covid vaccine technology. </w:t>
      </w:r>
      <w:r w:rsidRPr="007C1F06">
        <w:rPr>
          <w:u w:val="single"/>
        </w:rPr>
        <w:t xml:space="preserve">This would do little to speed the distribution of effective vaccines, but it would </w:t>
      </w:r>
      <w:r w:rsidRPr="007C1F06">
        <w:rPr>
          <w:highlight w:val="green"/>
          <w:u w:val="single"/>
        </w:rPr>
        <w:t xml:space="preserve">create </w:t>
      </w:r>
      <w:r w:rsidRPr="007C1F06">
        <w:rPr>
          <w:b/>
          <w:bCs/>
          <w:highlight w:val="green"/>
          <w:u w:val="single"/>
        </w:rPr>
        <w:t>substantial disincentives to invest in innovation</w:t>
      </w:r>
      <w:r w:rsidRPr="007C1F06">
        <w:rPr>
          <w:u w:val="single"/>
        </w:rPr>
        <w:t>. The mRNA technology at the heart of our vaccines is the result of decades of American investment and labor, and it’s a leg up on the next global health crisis</w:t>
      </w:r>
      <w:r w:rsidRPr="007C1F06">
        <w:rPr>
          <w:highlight w:val="green"/>
          <w:u w:val="single"/>
        </w:rPr>
        <w:t xml:space="preserve">. Ceding </w:t>
      </w:r>
      <w:r w:rsidRPr="007C1F06">
        <w:rPr>
          <w:u w:val="single"/>
        </w:rPr>
        <w:t xml:space="preserve">this </w:t>
      </w:r>
      <w:r w:rsidRPr="007C1F06">
        <w:rPr>
          <w:highlight w:val="green"/>
          <w:u w:val="single"/>
        </w:rPr>
        <w:t xml:space="preserve">advantage to </w:t>
      </w:r>
      <w:r w:rsidRPr="007C1F06">
        <w:rPr>
          <w:u w:val="single"/>
        </w:rPr>
        <w:t xml:space="preserve">the </w:t>
      </w:r>
      <w:r w:rsidRPr="007C1F06">
        <w:rPr>
          <w:highlight w:val="green"/>
          <w:u w:val="single"/>
        </w:rPr>
        <w:t>C</w:t>
      </w:r>
      <w:r w:rsidRPr="007C1F06">
        <w:rPr>
          <w:u w:val="single"/>
        </w:rPr>
        <w:t xml:space="preserve">hinese </w:t>
      </w:r>
      <w:r w:rsidRPr="007C1F06">
        <w:rPr>
          <w:highlight w:val="green"/>
          <w:u w:val="single"/>
        </w:rPr>
        <w:t>C</w:t>
      </w:r>
      <w:r w:rsidRPr="007C1F06">
        <w:rPr>
          <w:u w:val="single"/>
        </w:rPr>
        <w:t xml:space="preserve">ommunist </w:t>
      </w:r>
      <w:r w:rsidRPr="007C1F06">
        <w:rPr>
          <w:highlight w:val="green"/>
          <w:u w:val="single"/>
        </w:rPr>
        <w:t>P</w:t>
      </w:r>
      <w:r w:rsidRPr="007C1F06">
        <w:rPr>
          <w:u w:val="single"/>
        </w:rPr>
        <w:t xml:space="preserve">arty all but </w:t>
      </w:r>
      <w:r w:rsidRPr="007C1F06">
        <w:rPr>
          <w:highlight w:val="green"/>
          <w:u w:val="single"/>
        </w:rPr>
        <w:t xml:space="preserve">guarantees </w:t>
      </w:r>
      <w:r w:rsidRPr="007C1F06">
        <w:rPr>
          <w:u w:val="single"/>
        </w:rPr>
        <w:t xml:space="preserve">that </w:t>
      </w:r>
      <w:r w:rsidRPr="007C1F06">
        <w:rPr>
          <w:highlight w:val="green"/>
          <w:u w:val="single"/>
        </w:rPr>
        <w:t xml:space="preserve">we will </w:t>
      </w:r>
      <w:r w:rsidRPr="007C1F06">
        <w:rPr>
          <w:b/>
          <w:bCs/>
          <w:highlight w:val="green"/>
          <w:u w:val="single"/>
        </w:rPr>
        <w:t>lose the next vaccine race</w:t>
      </w:r>
      <w:r w:rsidRPr="007C1F06">
        <w:rPr>
          <w:u w:val="single"/>
        </w:rPr>
        <w:t xml:space="preserve">, </w:t>
      </w:r>
      <w:r w:rsidRPr="007C1F06">
        <w:rPr>
          <w:highlight w:val="green"/>
          <w:u w:val="single"/>
        </w:rPr>
        <w:t xml:space="preserve">and </w:t>
      </w:r>
      <w:r w:rsidRPr="007C1F06">
        <w:rPr>
          <w:u w:val="single"/>
        </w:rPr>
        <w:t xml:space="preserve">that </w:t>
      </w:r>
      <w:r w:rsidRPr="007C1F06">
        <w:rPr>
          <w:b/>
          <w:bCs/>
          <w:highlight w:val="green"/>
          <w:u w:val="single"/>
        </w:rPr>
        <w:t>Beijing will have the upper hand abroad.</w:t>
      </w:r>
      <w:r w:rsidRPr="007C1F06">
        <w:rPr>
          <w:highlight w:val="green"/>
          <w:u w:val="single"/>
        </w:rPr>
        <w:t xml:space="preserve"> </w:t>
      </w:r>
      <w:r w:rsidRPr="007C1F06">
        <w:rPr>
          <w:u w:val="single"/>
        </w:rPr>
        <w:t xml:space="preserve">China’s corrupt leadership won’t need to hack our databases; they’ll simply use our freely surrendered technological advances </w:t>
      </w:r>
      <w:r w:rsidRPr="007C1F06">
        <w:rPr>
          <w:b/>
          <w:bCs/>
          <w:u w:val="single"/>
        </w:rPr>
        <w:t>to undermine us abroad</w:t>
      </w:r>
      <w:r w:rsidRPr="007C1F06">
        <w:rPr>
          <w:sz w:val="16"/>
        </w:rPr>
        <w:t xml:space="preserve">. </w:t>
      </w:r>
      <w:r w:rsidRPr="007C1F06">
        <w:rPr>
          <w:u w:val="single"/>
        </w:rPr>
        <w:t>There’s a better way. America can vaccinate a billion people around the globe. It’s going to take work and investment</w:t>
      </w:r>
      <w:r w:rsidRPr="007C1F06">
        <w:rPr>
          <w:sz w:val="16"/>
        </w:rPr>
        <w:t xml:space="preserve">. The administration should make vaccine diplomacy the State Department’s top budget priority and begin working with pharmaceutical companies on cost-sharing agreements. </w:t>
      </w:r>
      <w:r w:rsidRPr="007C1F06">
        <w:rPr>
          <w:u w:val="single"/>
        </w:rPr>
        <w:t xml:space="preserve">We need to </w:t>
      </w:r>
      <w:r w:rsidRPr="007C1F06">
        <w:rPr>
          <w:highlight w:val="green"/>
          <w:u w:val="single"/>
        </w:rPr>
        <w:t xml:space="preserve">encourage public-private partnerships </w:t>
      </w:r>
      <w:r w:rsidRPr="007C1F06">
        <w:rPr>
          <w:u w:val="single"/>
        </w:rPr>
        <w:t xml:space="preserve">and </w:t>
      </w:r>
      <w:r w:rsidRPr="007C1F06">
        <w:rPr>
          <w:highlight w:val="green"/>
          <w:u w:val="single"/>
        </w:rPr>
        <w:t xml:space="preserve">facilitate overseas licensing agreements </w:t>
      </w:r>
      <w:r w:rsidRPr="007C1F06">
        <w:rPr>
          <w:u w:val="single"/>
        </w:rPr>
        <w:t xml:space="preserve">to enable American pharmaceutical companies to export vaccines </w:t>
      </w:r>
      <w:r w:rsidRPr="007C1F06">
        <w:rPr>
          <w:b/>
          <w:bCs/>
          <w:highlight w:val="green"/>
          <w:u w:val="single"/>
        </w:rPr>
        <w:t>without surrendering their legal rights</w:t>
      </w:r>
      <w:r w:rsidRPr="007C1F06">
        <w:rPr>
          <w:sz w:val="16"/>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7C1F06">
        <w:rPr>
          <w:u w:val="single"/>
        </w:rPr>
        <w:t xml:space="preserve">Likewise, we should break open the supply-chain bottleneck that is thwarting the delivery of cargo. </w:t>
      </w:r>
      <w:r w:rsidRPr="007C1F06">
        <w:rPr>
          <w:b/>
          <w:bCs/>
          <w:u w:val="single"/>
        </w:rPr>
        <w:t xml:space="preserve">The </w:t>
      </w:r>
      <w:r w:rsidRPr="007C1F06">
        <w:rPr>
          <w:b/>
          <w:bCs/>
          <w:highlight w:val="green"/>
          <w:u w:val="single"/>
        </w:rPr>
        <w:t xml:space="preserve">developing world lacks </w:t>
      </w:r>
      <w:r w:rsidRPr="007C1F06">
        <w:rPr>
          <w:b/>
          <w:bCs/>
          <w:u w:val="single"/>
        </w:rPr>
        <w:t xml:space="preserve">vaccine </w:t>
      </w:r>
      <w:r w:rsidRPr="007C1F06">
        <w:rPr>
          <w:b/>
          <w:bCs/>
          <w:highlight w:val="green"/>
          <w:u w:val="single"/>
        </w:rPr>
        <w:t>manufacturing</w:t>
      </w:r>
      <w:r w:rsidRPr="007C1F06">
        <w:rPr>
          <w:b/>
          <w:bCs/>
          <w:u w:val="single"/>
        </w:rPr>
        <w:t xml:space="preserve">, </w:t>
      </w:r>
      <w:proofErr w:type="gramStart"/>
      <w:r w:rsidRPr="007C1F06">
        <w:rPr>
          <w:b/>
          <w:bCs/>
          <w:highlight w:val="green"/>
          <w:u w:val="single"/>
        </w:rPr>
        <w:t>storage</w:t>
      </w:r>
      <w:proofErr w:type="gramEnd"/>
      <w:r w:rsidRPr="007C1F06">
        <w:rPr>
          <w:b/>
          <w:bCs/>
          <w:highlight w:val="green"/>
          <w:u w:val="single"/>
        </w:rPr>
        <w:t xml:space="preserve"> and distribution </w:t>
      </w:r>
      <w:r w:rsidRPr="007C1F06">
        <w:rPr>
          <w:b/>
          <w:bCs/>
          <w:u w:val="single"/>
        </w:rPr>
        <w:t xml:space="preserve">capacities—and </w:t>
      </w:r>
      <w:r w:rsidRPr="007C1F06">
        <w:rPr>
          <w:b/>
          <w:bCs/>
          <w:highlight w:val="green"/>
          <w:u w:val="single"/>
        </w:rPr>
        <w:t xml:space="preserve">none </w:t>
      </w:r>
      <w:r w:rsidRPr="007C1F06">
        <w:rPr>
          <w:b/>
          <w:bCs/>
          <w:u w:val="single"/>
        </w:rPr>
        <w:t xml:space="preserve">of these problems are </w:t>
      </w:r>
      <w:r w:rsidRPr="007C1F06">
        <w:rPr>
          <w:b/>
          <w:bCs/>
          <w:highlight w:val="green"/>
          <w:u w:val="single"/>
        </w:rPr>
        <w:t>solved by an IP giveaway</w:t>
      </w:r>
      <w:r w:rsidRPr="007C1F06">
        <w:rPr>
          <w:u w:val="single"/>
        </w:rPr>
        <w:t xml:space="preserve">. </w:t>
      </w:r>
      <w:r w:rsidRPr="007C1F06">
        <w:rPr>
          <w:highlight w:val="green"/>
          <w:u w:val="single"/>
        </w:rPr>
        <w:t>A U.S</w:t>
      </w:r>
      <w:r w:rsidRPr="007C1F06">
        <w:rPr>
          <w:u w:val="single"/>
        </w:rPr>
        <w:t xml:space="preserve">. public-private </w:t>
      </w:r>
      <w:r w:rsidRPr="007C1F06">
        <w:rPr>
          <w:highlight w:val="green"/>
          <w:u w:val="single"/>
        </w:rPr>
        <w:t xml:space="preserve">program to </w:t>
      </w:r>
      <w:r w:rsidRPr="007C1F06">
        <w:rPr>
          <w:b/>
          <w:bCs/>
          <w:highlight w:val="green"/>
          <w:u w:val="single"/>
        </w:rPr>
        <w:t>advance vaccine diplomacy</w:t>
      </w:r>
      <w:r w:rsidRPr="007C1F06">
        <w:rPr>
          <w:highlight w:val="green"/>
          <w:u w:val="single"/>
        </w:rPr>
        <w:t xml:space="preserve"> will help </w:t>
      </w:r>
      <w:r w:rsidRPr="007C1F06">
        <w:rPr>
          <w:u w:val="single"/>
        </w:rPr>
        <w:t xml:space="preserve">more people </w:t>
      </w:r>
      <w:r w:rsidRPr="007C1F06">
        <w:rPr>
          <w:b/>
          <w:bCs/>
          <w:highlight w:val="green"/>
          <w:u w:val="single"/>
        </w:rPr>
        <w:t>more quickly</w:t>
      </w:r>
      <w:r w:rsidRPr="007C1F06">
        <w:rPr>
          <w:sz w:val="16"/>
        </w:rPr>
        <w:t>.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7C1F06">
        <w:rPr>
          <w:u w:val="single"/>
        </w:rPr>
        <w:t xml:space="preserve">. In less than a year, American physicians, </w:t>
      </w:r>
      <w:proofErr w:type="gramStart"/>
      <w:r w:rsidRPr="007C1F06">
        <w:rPr>
          <w:u w:val="single"/>
        </w:rPr>
        <w:t>scientists</w:t>
      </w:r>
      <w:proofErr w:type="gramEnd"/>
      <w:r w:rsidRPr="007C1F06">
        <w:rPr>
          <w:u w:val="single"/>
        </w:rPr>
        <w:t xml:space="preserve"> and pharmaceutical companies confronted an extremely potent virus, created multiple effective vaccines, and produced enough of them to inoculate the majority of our 330 million citizens. </w:t>
      </w:r>
      <w:r w:rsidRPr="007C1F06">
        <w:rPr>
          <w:sz w:val="16"/>
        </w:rPr>
        <w:t xml:space="preserve">This extraordinary achievement is a testament to American innovation and to our system of free competition, targeted private-public </w:t>
      </w:r>
      <w:proofErr w:type="gramStart"/>
      <w:r w:rsidRPr="007C1F06">
        <w:rPr>
          <w:sz w:val="16"/>
        </w:rPr>
        <w:t>partnership</w:t>
      </w:r>
      <w:proofErr w:type="gramEnd"/>
      <w:r w:rsidRPr="007C1F06">
        <w:rPr>
          <w:sz w:val="16"/>
        </w:rPr>
        <w:t xml:space="preserve"> and robust legal protections. The Chinese alternative—a system of state-sponsored mismanagement, </w:t>
      </w:r>
      <w:proofErr w:type="gramStart"/>
      <w:r w:rsidRPr="007C1F06">
        <w:rPr>
          <w:sz w:val="16"/>
        </w:rPr>
        <w:t>deception</w:t>
      </w:r>
      <w:proofErr w:type="gramEnd"/>
      <w:r w:rsidRPr="007C1F06">
        <w:rPr>
          <w:sz w:val="16"/>
        </w:rPr>
        <w:t xml:space="preserve"> and coercion—has shown itself to be not only a failure, but a failure big enough to infect the globe. The message is simple: Americans are here to help. Uncle Sam, not Chairman Xi, can end Covid-19.</w:t>
      </w:r>
    </w:p>
    <w:p w14:paraId="76414FE2" w14:textId="77777777" w:rsidR="007C1F06" w:rsidRPr="007C1F06" w:rsidRDefault="007C1F06" w:rsidP="007C1F06">
      <w:pPr>
        <w:keepNext/>
        <w:keepLines/>
        <w:spacing w:before="40" w:after="0"/>
        <w:outlineLvl w:val="3"/>
        <w:rPr>
          <w:rFonts w:ascii="Cambria" w:eastAsiaTheme="majorEastAsia" w:hAnsi="Cambria" w:cstheme="majorBidi"/>
          <w:b/>
          <w:iCs/>
          <w:sz w:val="26"/>
        </w:rPr>
      </w:pPr>
      <w:r w:rsidRPr="007C1F06">
        <w:rPr>
          <w:rFonts w:ascii="Cambria" w:eastAsiaTheme="majorEastAsia" w:hAnsi="Cambria" w:cstheme="majorBidi"/>
          <w:b/>
          <w:iCs/>
          <w:sz w:val="26"/>
        </w:rPr>
        <w:t xml:space="preserve">US-led LIO solves </w:t>
      </w:r>
      <w:r w:rsidRPr="007C1F06">
        <w:rPr>
          <w:rFonts w:ascii="Cambria" w:eastAsiaTheme="majorEastAsia" w:hAnsi="Cambria" w:cstheme="majorBidi"/>
          <w:b/>
          <w:iCs/>
          <w:sz w:val="26"/>
          <w:u w:val="single"/>
        </w:rPr>
        <w:t>Existential Threats</w:t>
      </w:r>
      <w:r w:rsidRPr="007C1F06">
        <w:rPr>
          <w:rFonts w:ascii="Cambria" w:eastAsiaTheme="majorEastAsia" w:hAnsi="Cambria" w:cstheme="majorBidi"/>
          <w:b/>
          <w:iCs/>
          <w:sz w:val="26"/>
        </w:rPr>
        <w:t>.</w:t>
      </w:r>
    </w:p>
    <w:p w14:paraId="42A28311" w14:textId="77777777" w:rsidR="007C1F06" w:rsidRPr="007C1F06" w:rsidRDefault="007C1F06" w:rsidP="007C1F06">
      <w:r w:rsidRPr="007C1F06">
        <w:rPr>
          <w:b/>
          <w:bCs/>
          <w:sz w:val="26"/>
        </w:rPr>
        <w:t>Ikenberry 20</w:t>
      </w:r>
      <w:r w:rsidRPr="007C1F06">
        <w:t xml:space="preserve"> John Ikenberry 6-9-2020 “The Next Liberal Order: The Age of Contagion Demands More Internationalism, Not Less” </w:t>
      </w:r>
      <w:hyperlink r:id="rId9" w:history="1">
        <w:r w:rsidRPr="007C1F06">
          <w:t>https://www.foreignaffairs.com/articles/united-states/2020-06-09/next-liberal-order</w:t>
        </w:r>
      </w:hyperlink>
      <w:r w:rsidRPr="007C1F06">
        <w:t xml:space="preserve"> (Albert G. Milbank Professor of Politics and International Affairs at Princeton University and Global Eminence Scholar at Kyung </w:t>
      </w:r>
      <w:proofErr w:type="spellStart"/>
      <w:r w:rsidRPr="007C1F06">
        <w:t>Hee</w:t>
      </w:r>
      <w:proofErr w:type="spellEnd"/>
      <w:r w:rsidRPr="007C1F06">
        <w:t xml:space="preserve"> University, in South Korea)//Elmer  </w:t>
      </w:r>
    </w:p>
    <w:p w14:paraId="05C655FA" w14:textId="77777777" w:rsidR="00667298" w:rsidRDefault="007C1F06" w:rsidP="007C1F06">
      <w:pPr>
        <w:rPr>
          <w:sz w:val="24"/>
          <w:u w:val="single"/>
        </w:rPr>
      </w:pPr>
      <w:r w:rsidRPr="007C1F06">
        <w:rPr>
          <w:sz w:val="16"/>
        </w:rPr>
        <w:t xml:space="preserve">The rivalry between the United States and China will preoccupy the world for decades, and the problems of anarchy cannot be wished away. But </w:t>
      </w:r>
      <w:r w:rsidRPr="007C1F06">
        <w:rPr>
          <w:sz w:val="24"/>
          <w:u w:val="single"/>
        </w:rPr>
        <w:t xml:space="preserve">for the United States and its partners, a far greater challenge lies in what might be called “the problems of modernity”: the </w:t>
      </w:r>
      <w:r w:rsidRPr="007C1F06">
        <w:rPr>
          <w:b/>
          <w:i/>
          <w:iCs/>
          <w:sz w:val="24"/>
          <w:u w:val="single"/>
          <w:bdr w:val="single" w:sz="8" w:space="0" w:color="auto"/>
        </w:rPr>
        <w:t>deep, worldwide transformations unleashed by the forces of science, technology, and industrialism,</w:t>
      </w:r>
      <w:r w:rsidRPr="007C1F06">
        <w:rPr>
          <w:sz w:val="24"/>
          <w:u w:val="single"/>
        </w:rPr>
        <w:t xml:space="preserve"> or what the sociologist Ernest Gellner once described as a “tidal wave” pushing and pulling modern societies into an </w:t>
      </w:r>
      <w:r w:rsidRPr="007C1F06">
        <w:rPr>
          <w:b/>
          <w:i/>
          <w:iCs/>
          <w:sz w:val="24"/>
          <w:u w:val="single"/>
          <w:bdr w:val="single" w:sz="8" w:space="0" w:color="auto"/>
        </w:rPr>
        <w:t>increasingly complex and interconnected world system</w:t>
      </w:r>
      <w:r w:rsidRPr="007C1F06">
        <w:rPr>
          <w:sz w:val="16"/>
        </w:rPr>
        <w:t xml:space="preserve">. </w:t>
      </w:r>
      <w:r w:rsidRPr="007C1F06">
        <w:rPr>
          <w:sz w:val="24"/>
          <w:u w:val="single"/>
        </w:rPr>
        <w:t xml:space="preserve">Washington and its partners are threatened </w:t>
      </w:r>
      <w:r w:rsidRPr="007C1F06">
        <w:rPr>
          <w:sz w:val="16"/>
        </w:rPr>
        <w:t>less by rival great powers than</w:t>
      </w:r>
      <w:r w:rsidRPr="007C1F06">
        <w:rPr>
          <w:sz w:val="24"/>
          <w:u w:val="single"/>
        </w:rPr>
        <w:t xml:space="preserve"> by </w:t>
      </w:r>
      <w:r w:rsidRPr="007C1F06">
        <w:rPr>
          <w:sz w:val="24"/>
          <w:highlight w:val="green"/>
          <w:u w:val="single"/>
        </w:rPr>
        <w:t xml:space="preserve">emergent, </w:t>
      </w:r>
      <w:r w:rsidRPr="007C1F06">
        <w:rPr>
          <w:sz w:val="24"/>
          <w:u w:val="single"/>
        </w:rPr>
        <w:t xml:space="preserve">interconnected, and cascading </w:t>
      </w:r>
      <w:r w:rsidRPr="007C1F06">
        <w:rPr>
          <w:sz w:val="24"/>
          <w:highlight w:val="green"/>
          <w:u w:val="single"/>
        </w:rPr>
        <w:t xml:space="preserve">transnational dangers. </w:t>
      </w:r>
      <w:r w:rsidRPr="007C1F06">
        <w:rPr>
          <w:b/>
          <w:i/>
          <w:iCs/>
          <w:sz w:val="24"/>
          <w:highlight w:val="green"/>
          <w:u w:val="single"/>
          <w:bdr w:val="single" w:sz="8" w:space="0" w:color="auto"/>
        </w:rPr>
        <w:t>Climate change, pandemic diseases, financial</w:t>
      </w:r>
      <w:r w:rsidRPr="007C1F06">
        <w:rPr>
          <w:b/>
          <w:i/>
          <w:iCs/>
          <w:sz w:val="24"/>
          <w:u w:val="single"/>
          <w:bdr w:val="single" w:sz="8" w:space="0" w:color="auto"/>
        </w:rPr>
        <w:t xml:space="preserve"> </w:t>
      </w:r>
      <w:r w:rsidRPr="007C1F06">
        <w:rPr>
          <w:b/>
          <w:i/>
          <w:iCs/>
          <w:sz w:val="24"/>
          <w:highlight w:val="green"/>
          <w:u w:val="single"/>
          <w:bdr w:val="single" w:sz="8" w:space="0" w:color="auto"/>
        </w:rPr>
        <w:t>crises, failed states, nuc</w:t>
      </w:r>
      <w:r w:rsidRPr="007C1F06">
        <w:rPr>
          <w:b/>
          <w:i/>
          <w:iCs/>
          <w:sz w:val="24"/>
          <w:u w:val="single"/>
          <w:bdr w:val="single" w:sz="8" w:space="0" w:color="auto"/>
        </w:rPr>
        <w:t xml:space="preserve">lear </w:t>
      </w:r>
      <w:r w:rsidRPr="007C1F06">
        <w:rPr>
          <w:b/>
          <w:i/>
          <w:iCs/>
          <w:sz w:val="24"/>
          <w:highlight w:val="green"/>
          <w:u w:val="single"/>
          <w:bdr w:val="single" w:sz="8" w:space="0" w:color="auto"/>
        </w:rPr>
        <w:t>prolif</w:t>
      </w:r>
      <w:r w:rsidRPr="007C1F06">
        <w:rPr>
          <w:b/>
          <w:i/>
          <w:iCs/>
          <w:sz w:val="24"/>
          <w:u w:val="single"/>
          <w:bdr w:val="single" w:sz="8" w:space="0" w:color="auto"/>
        </w:rPr>
        <w:t>eration—all reverberate far beyond any individual country</w:t>
      </w:r>
      <w:r w:rsidRPr="007C1F06">
        <w:rPr>
          <w:sz w:val="16"/>
        </w:rPr>
        <w:t xml:space="preserve">. </w:t>
      </w:r>
      <w:r w:rsidRPr="007C1F06">
        <w:rPr>
          <w:sz w:val="24"/>
          <w:u w:val="single"/>
        </w:rPr>
        <w:t xml:space="preserve">So do the effects of automation and </w:t>
      </w:r>
      <w:r w:rsidRPr="007C1F06">
        <w:rPr>
          <w:b/>
          <w:i/>
          <w:iCs/>
          <w:sz w:val="24"/>
          <w:u w:val="single"/>
          <w:bdr w:val="single" w:sz="8" w:space="0" w:color="auto"/>
        </w:rPr>
        <w:t>global production chains</w:t>
      </w:r>
      <w:r w:rsidRPr="007C1F06">
        <w:rPr>
          <w:sz w:val="24"/>
          <w:u w:val="single"/>
        </w:rPr>
        <w:t xml:space="preserve"> on capitalist societies, the dangers of the coming revolution in </w:t>
      </w:r>
      <w:r w:rsidRPr="007C1F06">
        <w:rPr>
          <w:b/>
          <w:i/>
          <w:iCs/>
          <w:sz w:val="24"/>
          <w:u w:val="single"/>
          <w:bdr w:val="single" w:sz="8" w:space="0" w:color="auto"/>
        </w:rPr>
        <w:t>artificial intelligence</w:t>
      </w:r>
      <w:r w:rsidRPr="007C1F06">
        <w:rPr>
          <w:sz w:val="24"/>
          <w:u w:val="single"/>
        </w:rPr>
        <w:t xml:space="preserve">, and </w:t>
      </w:r>
      <w:r w:rsidRPr="007C1F06">
        <w:rPr>
          <w:b/>
          <w:i/>
          <w:iCs/>
          <w:sz w:val="24"/>
          <w:u w:val="single"/>
          <w:bdr w:val="single" w:sz="8" w:space="0" w:color="auto"/>
        </w:rPr>
        <w:t>other, as-yet-unimagined upheavals</w:t>
      </w:r>
      <w:r w:rsidRPr="007C1F06">
        <w:rPr>
          <w:sz w:val="24"/>
          <w:u w:val="single"/>
        </w:rPr>
        <w:t>.</w:t>
      </w:r>
      <w:r w:rsidRPr="007C1F06">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7C1F06">
        <w:rPr>
          <w:sz w:val="24"/>
          <w:u w:val="single"/>
        </w:rPr>
        <w:t xml:space="preserve">for many observers, the result of these efforts—the liberal international order—has been a failure. </w:t>
      </w:r>
      <w:r w:rsidRPr="007C1F06">
        <w:rPr>
          <w:b/>
          <w:i/>
          <w:iCs/>
          <w:sz w:val="24"/>
          <w:u w:val="single"/>
          <w:bdr w:val="single" w:sz="8" w:space="0" w:color="auto"/>
        </w:rPr>
        <w:t>For some, it is tied to the neoliberal policies that produced financial crises and rising economic inequality; for others, it evokes disastrous military interventions and endless wars</w:t>
      </w:r>
      <w:r w:rsidRPr="007C1F06">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7C1F06">
        <w:rPr>
          <w:b/>
          <w:i/>
          <w:iCs/>
          <w:sz w:val="24"/>
          <w:u w:val="single"/>
          <w:bdr w:val="single" w:sz="8" w:space="0" w:color="auto"/>
        </w:rPr>
        <w:t xml:space="preserve">what do its detractors have to offer? Despite its faults, </w:t>
      </w:r>
      <w:r w:rsidRPr="007C1F06">
        <w:rPr>
          <w:b/>
          <w:i/>
          <w:iCs/>
          <w:sz w:val="24"/>
          <w:highlight w:val="green"/>
          <w:u w:val="single"/>
          <w:bdr w:val="single" w:sz="8" w:space="0" w:color="auto"/>
        </w:rPr>
        <w:t>no other</w:t>
      </w:r>
      <w:r w:rsidRPr="007C1F06">
        <w:rPr>
          <w:b/>
          <w:i/>
          <w:iCs/>
          <w:sz w:val="24"/>
          <w:u w:val="single"/>
          <w:bdr w:val="single" w:sz="8" w:space="0" w:color="auto"/>
        </w:rPr>
        <w:t xml:space="preserve"> </w:t>
      </w:r>
      <w:r w:rsidRPr="007C1F06">
        <w:rPr>
          <w:b/>
          <w:i/>
          <w:iCs/>
          <w:sz w:val="24"/>
          <w:highlight w:val="green"/>
          <w:u w:val="single"/>
          <w:bdr w:val="single" w:sz="8" w:space="0" w:color="auto"/>
        </w:rPr>
        <w:t>organizing principle</w:t>
      </w:r>
      <w:r w:rsidRPr="007C1F06">
        <w:rPr>
          <w:b/>
          <w:i/>
          <w:iCs/>
          <w:sz w:val="24"/>
          <w:u w:val="single"/>
          <w:bdr w:val="single" w:sz="8" w:space="0" w:color="auto"/>
        </w:rPr>
        <w:t xml:space="preserve"> currently under debate </w:t>
      </w:r>
      <w:r w:rsidRPr="007C1F06">
        <w:rPr>
          <w:b/>
          <w:i/>
          <w:iCs/>
          <w:sz w:val="24"/>
          <w:highlight w:val="green"/>
          <w:u w:val="single"/>
          <w:bdr w:val="single" w:sz="8" w:space="0" w:color="auto"/>
        </w:rPr>
        <w:t>comes close to liberal internationalism</w:t>
      </w:r>
      <w:r w:rsidRPr="007C1F06">
        <w:rPr>
          <w:sz w:val="24"/>
          <w:u w:val="single"/>
        </w:rPr>
        <w:t xml:space="preserve"> in making the case for a decent and cooperative world order that encourages the enlightened pursuit of national interests.</w:t>
      </w:r>
      <w:r w:rsidRPr="007C1F06">
        <w:rPr>
          <w:sz w:val="16"/>
        </w:rPr>
        <w:t xml:space="preserve"> </w:t>
      </w:r>
      <w:r w:rsidRPr="007C1F06">
        <w:rPr>
          <w:sz w:val="24"/>
          <w:u w:val="single"/>
        </w:rPr>
        <w:t xml:space="preserve">Ironically, </w:t>
      </w:r>
      <w:r w:rsidRPr="007C1F06">
        <w:rPr>
          <w:sz w:val="24"/>
          <w:highlight w:val="green"/>
          <w:u w:val="single"/>
        </w:rPr>
        <w:t>the c</w:t>
      </w:r>
      <w:r w:rsidRPr="007C1F06">
        <w:rPr>
          <w:sz w:val="24"/>
          <w:u w:val="single"/>
        </w:rPr>
        <w:t>r</w:t>
      </w:r>
      <w:r w:rsidRPr="007C1F06">
        <w:rPr>
          <w:sz w:val="24"/>
          <w:highlight w:val="green"/>
          <w:u w:val="single"/>
        </w:rPr>
        <w:t>itics’</w:t>
      </w:r>
      <w:r w:rsidRPr="007C1F06">
        <w:rPr>
          <w:sz w:val="24"/>
          <w:u w:val="single"/>
        </w:rPr>
        <w:t xml:space="preserve"> </w:t>
      </w:r>
      <w:r w:rsidRPr="007C1F06">
        <w:rPr>
          <w:sz w:val="24"/>
          <w:highlight w:val="green"/>
          <w:u w:val="single"/>
        </w:rPr>
        <w:t xml:space="preserve">complaints </w:t>
      </w:r>
      <w:r w:rsidRPr="007C1F06">
        <w:rPr>
          <w:b/>
          <w:i/>
          <w:iCs/>
          <w:sz w:val="24"/>
          <w:highlight w:val="green"/>
          <w:u w:val="single"/>
          <w:bdr w:val="single" w:sz="8" w:space="0" w:color="auto"/>
        </w:rPr>
        <w:t xml:space="preserve">make sense only </w:t>
      </w:r>
      <w:r w:rsidRPr="007C1F06">
        <w:rPr>
          <w:b/>
          <w:i/>
          <w:iCs/>
          <w:sz w:val="24"/>
          <w:u w:val="single"/>
          <w:bdr w:val="single" w:sz="8" w:space="0" w:color="auto"/>
        </w:rPr>
        <w:t>within a system that embraces self-determination, individual rights, economic security, and the rule of law—the very cornerstones of liberal internationalism</w:t>
      </w:r>
      <w:r w:rsidRPr="007C1F06">
        <w:rPr>
          <w:sz w:val="24"/>
          <w:u w:val="single"/>
        </w:rPr>
        <w:t xml:space="preserve">. </w:t>
      </w:r>
      <w:r w:rsidRPr="007C1F06">
        <w:rPr>
          <w:sz w:val="16"/>
        </w:rPr>
        <w:t xml:space="preserve">The current order may not have realized these principles across the board, but </w:t>
      </w:r>
      <w:r w:rsidRPr="007C1F06">
        <w:rPr>
          <w:sz w:val="24"/>
          <w:u w:val="single"/>
        </w:rPr>
        <w:t xml:space="preserve">flaws and failures are inherent in </w:t>
      </w:r>
      <w:r w:rsidRPr="007C1F06">
        <w:rPr>
          <w:b/>
          <w:i/>
          <w:iCs/>
          <w:sz w:val="24"/>
          <w:u w:val="single"/>
          <w:bdr w:val="single" w:sz="8" w:space="0" w:color="auto"/>
        </w:rPr>
        <w:t>all political orders</w:t>
      </w:r>
      <w:r w:rsidRPr="007C1F06">
        <w:rPr>
          <w:sz w:val="24"/>
          <w:u w:val="single"/>
        </w:rPr>
        <w:t xml:space="preserve">. What is unique about the postwar liberal order is its </w:t>
      </w:r>
      <w:r w:rsidRPr="007C1F06">
        <w:rPr>
          <w:b/>
          <w:i/>
          <w:iCs/>
          <w:sz w:val="24"/>
          <w:u w:val="single"/>
          <w:bdr w:val="single" w:sz="8" w:space="0" w:color="auto"/>
        </w:rPr>
        <w:t>capacity for self-correction.</w:t>
      </w:r>
      <w:r w:rsidRPr="007C1F06">
        <w:rPr>
          <w:sz w:val="24"/>
          <w:u w:val="single"/>
        </w:rPr>
        <w:t xml:space="preserve"> Even a deeply flawed liberal system provides the institutions through which it can be brought closer to its founding ideals</w:t>
      </w:r>
      <w:r w:rsidRPr="007C1F06">
        <w:rPr>
          <w:sz w:val="16"/>
        </w:rPr>
        <w:t xml:space="preserve">. </w:t>
      </w:r>
      <w:r w:rsidRPr="007C1F06">
        <w:rPr>
          <w:sz w:val="24"/>
          <w:u w:val="single"/>
        </w:rPr>
        <w:t xml:space="preserve">However serious the liberal order’s shortcomings may be, </w:t>
      </w:r>
      <w:r w:rsidRPr="007C1F06">
        <w:rPr>
          <w:b/>
          <w:i/>
          <w:iCs/>
          <w:sz w:val="24"/>
          <w:u w:val="single"/>
          <w:bdr w:val="single" w:sz="8" w:space="0" w:color="auto"/>
        </w:rPr>
        <w:t>they pale in comparison to its achievements</w:t>
      </w:r>
      <w:r w:rsidRPr="007C1F06">
        <w:rPr>
          <w:sz w:val="16"/>
        </w:rPr>
        <w:t xml:space="preserve">. Over seven decades, </w:t>
      </w:r>
      <w:r w:rsidRPr="007C1F06">
        <w:rPr>
          <w:sz w:val="24"/>
          <w:u w:val="single"/>
        </w:rPr>
        <w:t xml:space="preserve">it has lifted more boats—manifest in economic growth and rising incomes—than </w:t>
      </w:r>
      <w:r w:rsidRPr="007C1F06">
        <w:rPr>
          <w:b/>
          <w:i/>
          <w:iCs/>
          <w:sz w:val="24"/>
          <w:u w:val="single"/>
          <w:bdr w:val="single" w:sz="8" w:space="0" w:color="auto"/>
        </w:rPr>
        <w:t>any other order</w:t>
      </w:r>
      <w:r w:rsidRPr="007C1F06">
        <w:rPr>
          <w:sz w:val="24"/>
          <w:u w:val="single"/>
        </w:rPr>
        <w:t xml:space="preserve"> in world history</w:t>
      </w:r>
      <w:r w:rsidRPr="007C1F06">
        <w:rPr>
          <w:sz w:val="16"/>
        </w:rPr>
        <w:t xml:space="preserve">. </w:t>
      </w:r>
      <w:r w:rsidRPr="007C1F06">
        <w:rPr>
          <w:sz w:val="24"/>
          <w:u w:val="single"/>
        </w:rPr>
        <w:t xml:space="preserve">It </w:t>
      </w:r>
      <w:r w:rsidRPr="007C1F06">
        <w:rPr>
          <w:sz w:val="24"/>
          <w:highlight w:val="green"/>
          <w:u w:val="single"/>
        </w:rPr>
        <w:t xml:space="preserve">provided a framework for </w:t>
      </w:r>
      <w:r w:rsidRPr="007C1F06">
        <w:rPr>
          <w:sz w:val="24"/>
          <w:u w:val="single"/>
        </w:rPr>
        <w:t xml:space="preserve">struggling industrial societies in Europe and elsewhere to transform themselves into modern social democracies. Japan and </w:t>
      </w:r>
      <w:r w:rsidRPr="007C1F06">
        <w:rPr>
          <w:sz w:val="24"/>
          <w:highlight w:val="green"/>
          <w:u w:val="single"/>
        </w:rPr>
        <w:t xml:space="preserve">West </w:t>
      </w:r>
      <w:r w:rsidRPr="007C1F06">
        <w:rPr>
          <w:sz w:val="24"/>
          <w:u w:val="single"/>
        </w:rPr>
        <w:t xml:space="preserve">Germany were integrated into a </w:t>
      </w:r>
      <w:r w:rsidRPr="007C1F06">
        <w:rPr>
          <w:sz w:val="24"/>
          <w:highlight w:val="green"/>
          <w:u w:val="single"/>
        </w:rPr>
        <w:t xml:space="preserve">common </w:t>
      </w:r>
      <w:r w:rsidRPr="007C1F06">
        <w:rPr>
          <w:sz w:val="24"/>
          <w:u w:val="single"/>
        </w:rPr>
        <w:t xml:space="preserve">security </w:t>
      </w:r>
      <w:r w:rsidRPr="007C1F06">
        <w:rPr>
          <w:sz w:val="24"/>
          <w:highlight w:val="green"/>
          <w:u w:val="single"/>
        </w:rPr>
        <w:t>community</w:t>
      </w:r>
    </w:p>
    <w:p w14:paraId="6F8B07A7" w14:textId="745F4426" w:rsidR="007C1F06" w:rsidRPr="007C1F06" w:rsidRDefault="007C1F06" w:rsidP="007C1F06">
      <w:pPr>
        <w:rPr>
          <w:sz w:val="16"/>
        </w:rPr>
      </w:pPr>
      <w:r w:rsidRPr="007C1F06">
        <w:rPr>
          <w:sz w:val="24"/>
          <w:u w:val="single"/>
        </w:rPr>
        <w:t xml:space="preserve"> and went on to fashion distinctive national identities as peaceful great powers. Western Europe </w:t>
      </w:r>
      <w:r w:rsidRPr="007C1F06">
        <w:rPr>
          <w:b/>
          <w:i/>
          <w:iCs/>
          <w:sz w:val="24"/>
          <w:u w:val="single"/>
          <w:bdr w:val="single" w:sz="8" w:space="0" w:color="auto"/>
        </w:rPr>
        <w:t>subdued old hatreds</w:t>
      </w:r>
      <w:r w:rsidRPr="007C1F06">
        <w:rPr>
          <w:sz w:val="24"/>
          <w:u w:val="single"/>
        </w:rPr>
        <w:t xml:space="preserve"> and launched a grand project of union. European </w:t>
      </w:r>
      <w:r w:rsidRPr="007C1F06">
        <w:rPr>
          <w:b/>
          <w:i/>
          <w:iCs/>
          <w:sz w:val="24"/>
          <w:u w:val="single"/>
          <w:bdr w:val="single" w:sz="8" w:space="0" w:color="auto"/>
        </w:rPr>
        <w:t>colonial rule in Africa and Asia largely came to an end</w:t>
      </w:r>
      <w:r w:rsidRPr="007C1F06">
        <w:rPr>
          <w:sz w:val="24"/>
          <w:u w:val="single"/>
        </w:rPr>
        <w:t>. The G-7 system of cooperation among Japan, Europe, and North America fostered growth and managed a sequence of trade and financial crises.</w:t>
      </w:r>
      <w:r w:rsidRPr="007C1F06">
        <w:rPr>
          <w:sz w:val="16"/>
        </w:rPr>
        <w:t xml:space="preserve"> Beginning in the 1980s, countries across East Asia, Latin America, and eastern Europe </w:t>
      </w:r>
      <w:proofErr w:type="gramStart"/>
      <w:r w:rsidRPr="007C1F06">
        <w:rPr>
          <w:sz w:val="16"/>
        </w:rPr>
        <w:t>opened up</w:t>
      </w:r>
      <w:proofErr w:type="gramEnd"/>
      <w:r w:rsidRPr="007C1F06">
        <w:rPr>
          <w:sz w:val="16"/>
        </w:rPr>
        <w:t xml:space="preserve"> their political and economic systems and joined the broader order. </w:t>
      </w:r>
      <w:r w:rsidRPr="007C1F06">
        <w:rPr>
          <w:sz w:val="24"/>
          <w:u w:val="single"/>
        </w:rPr>
        <w:t xml:space="preserve">The United States experienced its greatest successes as a world power, </w:t>
      </w:r>
      <w:r w:rsidRPr="007C1F06">
        <w:rPr>
          <w:b/>
          <w:i/>
          <w:iCs/>
          <w:sz w:val="24"/>
          <w:highlight w:val="green"/>
          <w:u w:val="single"/>
          <w:bdr w:val="single" w:sz="8" w:space="0" w:color="auto"/>
        </w:rPr>
        <w:t>culminating in the peaceful end to the Cold War</w:t>
      </w:r>
      <w:r w:rsidRPr="007C1F06">
        <w:rPr>
          <w:sz w:val="16"/>
        </w:rPr>
        <w:t xml:space="preserve">, and countries around the globe wanted more, not less, U.S. leadership. This is not an order that one should eagerly escort off the stage. Any alternative is worse and causes </w:t>
      </w:r>
      <w:r w:rsidRPr="007C1F06">
        <w:rPr>
          <w:u w:val="single"/>
        </w:rPr>
        <w:t>great power war</w:t>
      </w:r>
      <w:r w:rsidRPr="007C1F06">
        <w:rPr>
          <w:sz w:val="16"/>
        </w:rPr>
        <w:t xml:space="preserve"> </w:t>
      </w:r>
      <w:r w:rsidRPr="007C1F06">
        <w:rPr>
          <w:rFonts w:eastAsiaTheme="majorEastAsia" w:cstheme="majorBidi"/>
          <w:b/>
          <w:iCs/>
          <w:sz w:val="16"/>
        </w:rPr>
        <w:t>Haass 19</w:t>
      </w:r>
      <w:r w:rsidRPr="007C1F06">
        <w:rPr>
          <w:sz w:val="16"/>
        </w:rPr>
        <w:t xml:space="preserve"> [RICHARD HAASS is President of the Council on Foreign Relations and the author of A World in Disarray: American Foreign Policy and the Crisis of the Old Order. </w:t>
      </w:r>
      <w:proofErr w:type="gramStart"/>
      <w:r w:rsidRPr="007C1F06">
        <w:rPr>
          <w:sz w:val="16"/>
        </w:rPr>
        <w:t>”How</w:t>
      </w:r>
      <w:proofErr w:type="gramEnd"/>
      <w:r w:rsidRPr="007C1F06">
        <w:rPr>
          <w:sz w:val="16"/>
        </w:rPr>
        <w:t xml:space="preserve"> a World Order Ends”, http://biblio.institutoelcano.org/DOCS/VVidaPolitica/BMarcoPolInter/Haass_HowWorldOrderEnds.pdf] The major </w:t>
      </w:r>
      <w:r w:rsidRPr="007C1F06">
        <w:rPr>
          <w:b/>
          <w:i/>
          <w:iCs/>
          <w:sz w:val="24"/>
          <w:highlight w:val="green"/>
          <w:u w:val="single"/>
          <w:bdr w:val="single" w:sz="8" w:space="0" w:color="auto"/>
        </w:rPr>
        <w:t>alternatives</w:t>
      </w:r>
      <w:r w:rsidRPr="007C1F06">
        <w:rPr>
          <w:sz w:val="24"/>
          <w:highlight w:val="green"/>
          <w:u w:val="single"/>
        </w:rPr>
        <w:t xml:space="preserve"> </w:t>
      </w:r>
      <w:r w:rsidRPr="007C1F06">
        <w:rPr>
          <w:sz w:val="24"/>
          <w:u w:val="single"/>
        </w:rPr>
        <w:t xml:space="preserve">to a modernized world order supported by the United States appear </w:t>
      </w:r>
      <w:r w:rsidRPr="007C1F06">
        <w:rPr>
          <w:b/>
          <w:i/>
          <w:iCs/>
          <w:sz w:val="24"/>
          <w:u w:val="single"/>
          <w:bdr w:val="single" w:sz="8" w:space="0" w:color="auto"/>
        </w:rPr>
        <w:t>unlikely, unappealing, or both</w:t>
      </w:r>
      <w:r w:rsidRPr="007C1F06">
        <w:rPr>
          <w:sz w:val="16"/>
        </w:rPr>
        <w:t xml:space="preserve">. </w:t>
      </w:r>
      <w:r w:rsidRPr="007C1F06">
        <w:rPr>
          <w:sz w:val="24"/>
          <w:u w:val="single"/>
        </w:rPr>
        <w:t xml:space="preserve">A Chinese-led order, for example, would be an illiberal one, characterized by </w:t>
      </w:r>
      <w:r w:rsidRPr="007C1F06">
        <w:rPr>
          <w:sz w:val="24"/>
          <w:highlight w:val="green"/>
          <w:u w:val="single"/>
        </w:rPr>
        <w:t>authoritarian domestic political systems</w:t>
      </w:r>
      <w:r w:rsidRPr="007C1F06">
        <w:rPr>
          <w:sz w:val="24"/>
          <w:u w:val="single"/>
        </w:rPr>
        <w:t xml:space="preserve"> and statist economies that place a premium on maintaining domestic stability</w:t>
      </w:r>
      <w:r w:rsidRPr="007C1F06">
        <w:rPr>
          <w:sz w:val="16"/>
        </w:rPr>
        <w:t xml:space="preserve">. There would be a </w:t>
      </w:r>
      <w:r w:rsidRPr="007C1F06">
        <w:rPr>
          <w:sz w:val="24"/>
          <w:highlight w:val="green"/>
          <w:u w:val="single"/>
        </w:rPr>
        <w:t xml:space="preserve">return to </w:t>
      </w:r>
      <w:r w:rsidRPr="007C1F06">
        <w:rPr>
          <w:b/>
          <w:i/>
          <w:iCs/>
          <w:sz w:val="24"/>
          <w:highlight w:val="green"/>
          <w:u w:val="single"/>
          <w:bdr w:val="single" w:sz="8" w:space="0" w:color="auto"/>
        </w:rPr>
        <w:t>spheres of influence</w:t>
      </w:r>
      <w:r w:rsidRPr="007C1F06">
        <w:rPr>
          <w:sz w:val="24"/>
          <w:u w:val="single"/>
        </w:rPr>
        <w:t xml:space="preserve">, with China attempting to </w:t>
      </w:r>
      <w:proofErr w:type="spellStart"/>
      <w:r w:rsidRPr="007C1F06">
        <w:rPr>
          <w:sz w:val="24"/>
          <w:u w:val="single"/>
        </w:rPr>
        <w:t>domi-nate</w:t>
      </w:r>
      <w:proofErr w:type="spellEnd"/>
      <w:r w:rsidRPr="007C1F06">
        <w:rPr>
          <w:sz w:val="24"/>
          <w:u w:val="single"/>
        </w:rPr>
        <w:t xml:space="preserve"> its region, likely resulting in </w:t>
      </w:r>
      <w:r w:rsidRPr="007C1F06">
        <w:rPr>
          <w:b/>
          <w:i/>
          <w:iCs/>
          <w:sz w:val="24"/>
          <w:highlight w:val="green"/>
          <w:u w:val="single"/>
          <w:bdr w:val="single" w:sz="8" w:space="0" w:color="auto"/>
        </w:rPr>
        <w:t>clashes with other regional powers</w:t>
      </w:r>
      <w:r w:rsidRPr="007C1F06">
        <w:rPr>
          <w:sz w:val="24"/>
          <w:u w:val="single"/>
        </w:rPr>
        <w:t xml:space="preserve">, such as India, </w:t>
      </w:r>
      <w:r w:rsidRPr="007C1F06">
        <w:rPr>
          <w:b/>
          <w:i/>
          <w:iCs/>
          <w:sz w:val="24"/>
          <w:u w:val="single"/>
          <w:bdr w:val="single" w:sz="8" w:space="0" w:color="auto"/>
        </w:rPr>
        <w:t>Japan</w:t>
      </w:r>
      <w:r w:rsidRPr="007C1F06">
        <w:rPr>
          <w:sz w:val="24"/>
          <w:u w:val="single"/>
        </w:rPr>
        <w:t xml:space="preserve">, and Vietnam, which would probably </w:t>
      </w:r>
      <w:r w:rsidRPr="007C1F06">
        <w:rPr>
          <w:sz w:val="24"/>
          <w:highlight w:val="green"/>
          <w:u w:val="single"/>
        </w:rPr>
        <w:t>build up their conventional or</w:t>
      </w:r>
      <w:r w:rsidRPr="007C1F06">
        <w:rPr>
          <w:sz w:val="24"/>
          <w:u w:val="single"/>
        </w:rPr>
        <w:t xml:space="preserve"> even </w:t>
      </w:r>
      <w:r w:rsidRPr="007C1F06">
        <w:rPr>
          <w:b/>
          <w:i/>
          <w:iCs/>
          <w:sz w:val="24"/>
          <w:highlight w:val="green"/>
          <w:u w:val="single"/>
          <w:bdr w:val="single" w:sz="8" w:space="0" w:color="auto"/>
        </w:rPr>
        <w:t>nuclear forces.</w:t>
      </w:r>
      <w:r w:rsidRPr="007C1F06">
        <w:rPr>
          <w:b/>
          <w:i/>
          <w:iCs/>
          <w:sz w:val="24"/>
          <w:u w:val="single"/>
          <w:bdr w:val="single" w:sz="8" w:space="0" w:color="auto"/>
        </w:rPr>
        <w:t xml:space="preserve"> </w:t>
      </w:r>
      <w:r w:rsidRPr="007C1F06">
        <w:rPr>
          <w:sz w:val="24"/>
          <w:u w:val="single"/>
        </w:rPr>
        <w:t xml:space="preserve">A new democratic, rules-based order fashioned and </w:t>
      </w:r>
      <w:r w:rsidRPr="007C1F06">
        <w:rPr>
          <w:sz w:val="24"/>
          <w:highlight w:val="green"/>
          <w:u w:val="single"/>
        </w:rPr>
        <w:t>led by medium powers</w:t>
      </w:r>
      <w:r w:rsidRPr="007C1F06">
        <w:rPr>
          <w:sz w:val="24"/>
          <w:u w:val="single"/>
        </w:rPr>
        <w:t xml:space="preserve"> in Europe and Asia, as well as Canada, however attractive a concept, would simply </w:t>
      </w:r>
      <w:r w:rsidRPr="007C1F06">
        <w:rPr>
          <w:b/>
          <w:i/>
          <w:iCs/>
          <w:sz w:val="24"/>
          <w:u w:val="single"/>
          <w:bdr w:val="single" w:sz="8" w:space="0" w:color="auto"/>
        </w:rPr>
        <w:t>lack the military capacity and domestic political will to get very far</w:t>
      </w:r>
      <w:r w:rsidRPr="007C1F06">
        <w:rPr>
          <w:sz w:val="16"/>
        </w:rPr>
        <w:t xml:space="preserve">. A more </w:t>
      </w:r>
      <w:r w:rsidRPr="007C1F06">
        <w:rPr>
          <w:sz w:val="24"/>
          <w:u w:val="single"/>
        </w:rPr>
        <w:t xml:space="preserve">likely alternative is a world with </w:t>
      </w:r>
      <w:r w:rsidRPr="007C1F06">
        <w:rPr>
          <w:b/>
          <w:i/>
          <w:iCs/>
          <w:sz w:val="24"/>
          <w:u w:val="single"/>
          <w:bdr w:val="single" w:sz="8" w:space="0" w:color="auto"/>
        </w:rPr>
        <w:t>little order—a world of deeper disarray</w:t>
      </w:r>
      <w:r w:rsidRPr="007C1F06">
        <w:rPr>
          <w:sz w:val="16"/>
        </w:rPr>
        <w:t xml:space="preserve">. </w:t>
      </w:r>
      <w:r w:rsidRPr="007C1F06">
        <w:rPr>
          <w:sz w:val="24"/>
          <w:u w:val="single"/>
        </w:rPr>
        <w:t xml:space="preserve">Protectionism, </w:t>
      </w:r>
      <w:r w:rsidRPr="007C1F06">
        <w:rPr>
          <w:b/>
          <w:i/>
          <w:iCs/>
          <w:sz w:val="24"/>
          <w:u w:val="single"/>
          <w:bdr w:val="single" w:sz="8" w:space="0" w:color="auto"/>
        </w:rPr>
        <w:t>nationalism</w:t>
      </w:r>
      <w:r w:rsidRPr="007C1F06">
        <w:rPr>
          <w:sz w:val="24"/>
          <w:u w:val="single"/>
        </w:rPr>
        <w:t xml:space="preserve">, and </w:t>
      </w:r>
      <w:r w:rsidRPr="007C1F06">
        <w:rPr>
          <w:b/>
          <w:i/>
          <w:iCs/>
          <w:sz w:val="24"/>
          <w:u w:val="single"/>
          <w:bdr w:val="single" w:sz="8" w:space="0" w:color="auto"/>
        </w:rPr>
        <w:t>populism</w:t>
      </w:r>
      <w:r w:rsidRPr="007C1F06">
        <w:rPr>
          <w:sz w:val="24"/>
          <w:u w:val="single"/>
        </w:rPr>
        <w:t xml:space="preserve"> would gain, and democracy would lose</w:t>
      </w:r>
      <w:r w:rsidRPr="007C1F06">
        <w:rPr>
          <w:sz w:val="16"/>
        </w:rPr>
        <w:t xml:space="preserve">. </w:t>
      </w:r>
      <w:r w:rsidRPr="007C1F06">
        <w:rPr>
          <w:sz w:val="24"/>
          <w:u w:val="single"/>
        </w:rPr>
        <w:t xml:space="preserve">Conflict within and across borders would become more common, and </w:t>
      </w:r>
      <w:r w:rsidRPr="007C1F06">
        <w:rPr>
          <w:b/>
          <w:i/>
          <w:iCs/>
          <w:sz w:val="24"/>
          <w:u w:val="single"/>
          <w:bdr w:val="single" w:sz="8" w:space="0" w:color="auto"/>
        </w:rPr>
        <w:t xml:space="preserve">rivalry between great powers would increase. </w:t>
      </w:r>
      <w:r w:rsidRPr="007C1F06">
        <w:rPr>
          <w:sz w:val="16"/>
        </w:rPr>
        <w:t xml:space="preserve">Cooperation on global challenges would be all but precluded. If this picture sounds familiar, that is because it increasingly corresponds to the world of today. The </w:t>
      </w:r>
      <w:r w:rsidRPr="007C1F06">
        <w:rPr>
          <w:sz w:val="24"/>
          <w:highlight w:val="green"/>
          <w:u w:val="single"/>
        </w:rPr>
        <w:t>deterioration of a world order</w:t>
      </w:r>
      <w:r w:rsidRPr="007C1F06">
        <w:rPr>
          <w:sz w:val="24"/>
          <w:u w:val="single"/>
        </w:rPr>
        <w:t xml:space="preserve"> can </w:t>
      </w:r>
      <w:r w:rsidRPr="007C1F06">
        <w:rPr>
          <w:sz w:val="24"/>
          <w:highlight w:val="green"/>
          <w:u w:val="single"/>
        </w:rPr>
        <w:t xml:space="preserve">set in motion trends that spell </w:t>
      </w:r>
      <w:r w:rsidRPr="007C1F06">
        <w:rPr>
          <w:b/>
          <w:i/>
          <w:iCs/>
          <w:sz w:val="24"/>
          <w:highlight w:val="green"/>
          <w:u w:val="single"/>
          <w:bdr w:val="single" w:sz="8" w:space="0" w:color="auto"/>
        </w:rPr>
        <w:t>catastrophe</w:t>
      </w:r>
      <w:r w:rsidRPr="007C1F06">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7C1F06">
        <w:rPr>
          <w:sz w:val="24"/>
          <w:u w:val="singl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7C1F06">
        <w:rPr>
          <w:sz w:val="16"/>
        </w:rPr>
        <w:t>.</w:t>
      </w:r>
    </w:p>
    <w:p w14:paraId="43B181C3" w14:textId="02E1709D" w:rsidR="007C1F06" w:rsidRDefault="007C1F06" w:rsidP="007C1F06">
      <w:pPr>
        <w:pStyle w:val="Heading3"/>
      </w:pPr>
      <w:r>
        <w:t>3</w:t>
      </w:r>
    </w:p>
    <w:p w14:paraId="1A8815EA" w14:textId="77777777" w:rsidR="007C1F06" w:rsidRPr="007C1F06" w:rsidRDefault="007C1F06" w:rsidP="007C1F06">
      <w:pPr>
        <w:keepNext/>
        <w:keepLines/>
        <w:spacing w:before="40" w:after="0"/>
        <w:outlineLvl w:val="3"/>
        <w:rPr>
          <w:rFonts w:ascii="Cambria" w:eastAsia="Calibri" w:hAnsi="Cambria"/>
          <w:b/>
          <w:iCs/>
          <w:sz w:val="26"/>
        </w:rPr>
      </w:pPr>
      <w:r w:rsidRPr="007C1F06">
        <w:rPr>
          <w:rFonts w:ascii="Cambria" w:eastAsia="Calibri" w:hAnsi="Cambria"/>
          <w:b/>
          <w:iCs/>
          <w:sz w:val="26"/>
        </w:rPr>
        <w:t xml:space="preserve">America’s maintaining hegemony and countering China’s rise through “counter-punching” strategies, but sustained innovation and private sector investment are key – reject “US declining now” </w:t>
      </w:r>
      <w:proofErr w:type="spellStart"/>
      <w:r w:rsidRPr="007C1F06">
        <w:rPr>
          <w:rFonts w:ascii="Cambria" w:eastAsia="Calibri" w:hAnsi="Cambria"/>
          <w:b/>
          <w:iCs/>
          <w:sz w:val="26"/>
        </w:rPr>
        <w:t>args</w:t>
      </w:r>
      <w:proofErr w:type="spellEnd"/>
      <w:r w:rsidRPr="007C1F06">
        <w:rPr>
          <w:rFonts w:ascii="Cambria" w:eastAsia="Calibri" w:hAnsi="Cambria"/>
          <w:b/>
          <w:iCs/>
          <w:sz w:val="26"/>
        </w:rPr>
        <w:t xml:space="preserve"> – the US has historically punched over its weight whenever it’s challenged</w:t>
      </w:r>
    </w:p>
    <w:p w14:paraId="71BD6A47" w14:textId="77777777" w:rsidR="007C1F06" w:rsidRPr="007C1F06" w:rsidRDefault="007C1F06" w:rsidP="007C1F06">
      <w:pPr>
        <w:rPr>
          <w:rFonts w:eastAsia="Calibri"/>
          <w:b/>
          <w:sz w:val="26"/>
          <w:szCs w:val="26"/>
        </w:rPr>
      </w:pPr>
      <w:bookmarkStart w:id="1" w:name="_heading=h.gjdgxs" w:colFirst="0" w:colLast="0"/>
      <w:bookmarkEnd w:id="1"/>
      <w:r w:rsidRPr="007C1F06">
        <w:rPr>
          <w:rFonts w:eastAsia="Calibri"/>
          <w:b/>
          <w:sz w:val="26"/>
          <w:szCs w:val="26"/>
        </w:rPr>
        <w:t xml:space="preserve">Harr 8/3 </w:t>
      </w:r>
      <w:r w:rsidRPr="007C1F06">
        <w:rPr>
          <w:rFonts w:eastAsia="Calibri"/>
        </w:rPr>
        <w:t xml:space="preserve">[Scott, Army Special Forces Officer and Ph.D. Candidate at the Helms School of Government, Liberty University. He holds an undergraduate degree in Arabic Language Studies from West Point and a </w:t>
      </w:r>
      <w:proofErr w:type="gramStart"/>
      <w:r w:rsidRPr="007C1F06">
        <w:rPr>
          <w:rFonts w:eastAsia="Calibri"/>
        </w:rPr>
        <w:t>Master’s</w:t>
      </w:r>
      <w:proofErr w:type="gramEnd"/>
      <w:r w:rsidRPr="007C1F06">
        <w:rPr>
          <w:rFonts w:eastAsia="Calibri"/>
        </w:rPr>
        <w:t xml:space="preserve"> degree in Middle Eastern Affairs from Liberty University. A trained Arabic and Farsi speaker with over four years of cumulative deployment time in the Middle East, his work </w:t>
      </w:r>
      <w:r w:rsidRPr="007C1F06">
        <w:rPr>
          <w:rFonts w:eastAsia="Calibri"/>
        </w:rPr>
        <w:tab/>
        <w:t xml:space="preserve">has been featured in The Diplomat, </w:t>
      </w:r>
      <w:proofErr w:type="spellStart"/>
      <w:r w:rsidRPr="007C1F06">
        <w:rPr>
          <w:rFonts w:eastAsia="Calibri"/>
        </w:rPr>
        <w:t>RealClearDefense</w:t>
      </w:r>
      <w:proofErr w:type="spellEnd"/>
      <w:r w:rsidRPr="007C1F06">
        <w:rPr>
          <w:rFonts w:eastAsia="Calibr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0AA30F72" w14:textId="77777777" w:rsidR="007C1F06" w:rsidRPr="007C1F06" w:rsidRDefault="007C1F06" w:rsidP="007C1F06">
      <w:pPr>
        <w:rPr>
          <w:rFonts w:eastAsia="Calibri"/>
          <w:sz w:val="16"/>
          <w:szCs w:val="16"/>
        </w:rPr>
      </w:pPr>
      <w:r w:rsidRPr="007C1F06">
        <w:rPr>
          <w:rFonts w:eastAsia="Calibri"/>
          <w:b/>
          <w:highlight w:val="green"/>
          <w:u w:val="single"/>
        </w:rPr>
        <w:t>Rather than</w:t>
      </w:r>
      <w:r w:rsidRPr="007C1F06">
        <w:rPr>
          <w:rFonts w:eastAsia="Calibri"/>
          <w:b/>
          <w:u w:val="single"/>
        </w:rPr>
        <w:t xml:space="preserve"> falling into </w:t>
      </w:r>
      <w:r w:rsidRPr="007C1F06">
        <w:rPr>
          <w:rFonts w:eastAsia="Calibri"/>
          <w:b/>
          <w:highlight w:val="green"/>
          <w:u w:val="single"/>
        </w:rPr>
        <w:t>the power projection</w:t>
      </w:r>
      <w:r w:rsidRPr="007C1F06">
        <w:rPr>
          <w:rFonts w:eastAsia="Calibri"/>
          <w:b/>
          <w:u w:val="single"/>
        </w:rPr>
        <w:t xml:space="preserve"> arms race “</w:t>
      </w:r>
      <w:proofErr w:type="gramStart"/>
      <w:r w:rsidRPr="007C1F06">
        <w:rPr>
          <w:rFonts w:eastAsia="Calibri"/>
          <w:b/>
          <w:highlight w:val="green"/>
          <w:u w:val="single"/>
        </w:rPr>
        <w:t>trap</w:t>
      </w:r>
      <w:r w:rsidRPr="007C1F06">
        <w:rPr>
          <w:rFonts w:eastAsia="Calibri"/>
          <w:b/>
          <w:u w:val="single"/>
        </w:rPr>
        <w:t>“ that</w:t>
      </w:r>
      <w:proofErr w:type="gramEnd"/>
      <w:r w:rsidRPr="007C1F06">
        <w:rPr>
          <w:rFonts w:eastAsia="Calibri"/>
          <w:b/>
          <w:u w:val="single"/>
        </w:rPr>
        <w:t xml:space="preserve"> China desires, </w:t>
      </w:r>
      <w:r w:rsidRPr="007C1F06">
        <w:rPr>
          <w:rFonts w:eastAsia="Calibri"/>
          <w:b/>
          <w:highlight w:val="green"/>
          <w:u w:val="single"/>
        </w:rPr>
        <w:t>U.S.</w:t>
      </w:r>
      <w:r w:rsidRPr="007C1F06">
        <w:rPr>
          <w:rFonts w:eastAsia="Calibri"/>
          <w:b/>
          <w:u w:val="single"/>
        </w:rPr>
        <w:t xml:space="preserve"> competitive strategies addressing China </w:t>
      </w:r>
      <w:r w:rsidRPr="007C1F06">
        <w:rPr>
          <w:rFonts w:eastAsia="Calibri"/>
          <w:sz w:val="16"/>
          <w:szCs w:val="16"/>
        </w:rPr>
        <w:t>should</w:t>
      </w:r>
      <w:r w:rsidRPr="007C1F06">
        <w:rPr>
          <w:rFonts w:eastAsia="Calibri"/>
          <w:b/>
          <w:u w:val="single"/>
        </w:rPr>
        <w:t xml:space="preserve"> </w:t>
      </w:r>
      <w:r w:rsidRPr="007C1F06">
        <w:rPr>
          <w:rFonts w:eastAsia="Calibri"/>
          <w:b/>
          <w:highlight w:val="green"/>
          <w:u w:val="single"/>
        </w:rPr>
        <w:t>adopt</w:t>
      </w:r>
      <w:r w:rsidRPr="007C1F06">
        <w:rPr>
          <w:rFonts w:eastAsia="Calibri"/>
          <w:b/>
          <w:u w:val="single"/>
        </w:rPr>
        <w:t xml:space="preserve"> a </w:t>
      </w:r>
      <w:r w:rsidRPr="007C1F06">
        <w:rPr>
          <w:rFonts w:eastAsia="Calibri"/>
          <w:b/>
          <w:highlight w:val="green"/>
          <w:u w:val="single"/>
        </w:rPr>
        <w:t>framework based on “counter-punching</w:t>
      </w:r>
      <w:r w:rsidRPr="007C1F06">
        <w:rPr>
          <w:rFonts w:eastAsia="Calibri"/>
          <w:sz w:val="16"/>
          <w:szCs w:val="16"/>
        </w:rPr>
        <w:t xml:space="preserve">.” As its name suggests, </w:t>
      </w:r>
      <w:r w:rsidRPr="007C1F06">
        <w:rPr>
          <w:rFonts w:eastAsia="Calibri"/>
          <w:u w:val="single"/>
        </w:rPr>
        <w:t>the counterpunch incorporates both defensive (“counter”) and offensive (“punch”) elements</w:t>
      </w:r>
      <w:r w:rsidRPr="007C1F06">
        <w:rPr>
          <w:rFonts w:eastAsia="Calibri"/>
          <w:sz w:val="16"/>
          <w:szCs w:val="16"/>
        </w:rPr>
        <w:t xml:space="preserve">. Additionally, </w:t>
      </w:r>
      <w:r w:rsidRPr="007C1F06">
        <w:rPr>
          <w:rFonts w:eastAsia="Calibri"/>
          <w:u w:val="single"/>
        </w:rPr>
        <w:t>it is an adaptive maneuver that requires disciplined understanding and controlled strength that, effectively employed, offers better alternatives towards protecting and preserving U.S. power in the face of challenges from China.</w:t>
      </w:r>
      <w:r w:rsidRPr="007C1F06">
        <w:rPr>
          <w:rFonts w:eastAsia="Calibri"/>
          <w:sz w:val="16"/>
          <w:szCs w:val="16"/>
        </w:rPr>
        <w:t xml:space="preserve"> The defensive element of an American counterpunch towards China involves adopting military restraint and a revamped examination of deterrence. </w:t>
      </w:r>
      <w:r w:rsidRPr="007C1F06">
        <w:rPr>
          <w:rFonts w:eastAsia="Calibri"/>
          <w:u w:val="single"/>
        </w:rPr>
        <w:t>Classic deterrence strategy involves presenting the credible threat of force to adversaries to create undesirable risks for would-be aggressors.</w:t>
      </w:r>
      <w:r w:rsidRPr="007C1F06">
        <w:rPr>
          <w:rFonts w:eastAsia="Calibri"/>
          <w:sz w:val="16"/>
          <w:szCs w:val="16"/>
        </w:rPr>
        <w:t xml:space="preserve"> The key to deterrence, as Kenneth Waltz famously argued, is determining how much deterrence is “enough” to dissuade aggressors. That is, </w:t>
      </w:r>
      <w:r w:rsidRPr="007C1F06">
        <w:rPr>
          <w:rFonts w:eastAsia="Calibri"/>
          <w:highlight w:val="green"/>
          <w:u w:val="single"/>
        </w:rPr>
        <w:t>deterrence does not</w:t>
      </w:r>
      <w:r w:rsidRPr="007C1F06">
        <w:rPr>
          <w:rFonts w:eastAsia="Calibri"/>
          <w:u w:val="single"/>
        </w:rPr>
        <w:t xml:space="preserve"> necessarily </w:t>
      </w:r>
      <w:r w:rsidRPr="007C1F06">
        <w:rPr>
          <w:rFonts w:eastAsia="Calibri"/>
          <w:highlight w:val="green"/>
          <w:u w:val="single"/>
        </w:rPr>
        <w:t>require</w:t>
      </w:r>
      <w:r w:rsidRPr="007C1F06">
        <w:rPr>
          <w:rFonts w:eastAsia="Calibri"/>
          <w:u w:val="single"/>
        </w:rPr>
        <w:t xml:space="preserve"> the presentation of </w:t>
      </w:r>
      <w:r w:rsidRPr="007C1F06">
        <w:rPr>
          <w:rFonts w:eastAsia="Calibri"/>
          <w:highlight w:val="green"/>
          <w:u w:val="single"/>
        </w:rPr>
        <w:t>power projection</w:t>
      </w:r>
      <w:r w:rsidRPr="007C1F06">
        <w:rPr>
          <w:rFonts w:eastAsia="Calibri"/>
          <w:u w:val="single"/>
        </w:rPr>
        <w:t xml:space="preserve"> assets </w:t>
      </w:r>
      <w:r w:rsidRPr="007C1F06">
        <w:rPr>
          <w:rFonts w:eastAsia="Calibri"/>
          <w:highlight w:val="green"/>
          <w:u w:val="single"/>
        </w:rPr>
        <w:t>capable of</w:t>
      </w:r>
      <w:r w:rsidRPr="007C1F06">
        <w:rPr>
          <w:rFonts w:eastAsia="Calibri"/>
          <w:u w:val="single"/>
        </w:rPr>
        <w:t xml:space="preserve"> </w:t>
      </w:r>
      <w:proofErr w:type="gramStart"/>
      <w:r w:rsidRPr="007C1F06">
        <w:rPr>
          <w:rFonts w:eastAsia="Calibri"/>
          <w:u w:val="single"/>
        </w:rPr>
        <w:t xml:space="preserve">completely </w:t>
      </w:r>
      <w:r w:rsidRPr="007C1F06">
        <w:rPr>
          <w:rFonts w:eastAsia="Calibri"/>
          <w:highlight w:val="green"/>
          <w:u w:val="single"/>
        </w:rPr>
        <w:t>destroying</w:t>
      </w:r>
      <w:proofErr w:type="gramEnd"/>
      <w:r w:rsidRPr="007C1F06">
        <w:rPr>
          <w:rFonts w:eastAsia="Calibri"/>
          <w:u w:val="single"/>
        </w:rPr>
        <w:t xml:space="preserve"> an adversary, but only enough assets to make the risks of aggressive behavior not worth the projected losses involved</w:t>
      </w:r>
      <w:r w:rsidRPr="007C1F06">
        <w:rPr>
          <w:rFonts w:eastAsia="Calibri"/>
          <w:sz w:val="16"/>
          <w:szCs w:val="16"/>
        </w:rPr>
        <w:t xml:space="preserve">. Seen in this light, a strategy that diligently examines how much deterrence is “enough” potentially eliminates the impulse to sustain the ever-increasing stakes in costly arms races while, critically, </w:t>
      </w:r>
      <w:r w:rsidRPr="007C1F06">
        <w:rPr>
          <w:rFonts w:eastAsia="Calibri"/>
          <w:b/>
          <w:u w:val="single"/>
        </w:rPr>
        <w:t xml:space="preserve">offering a chance to </w:t>
      </w:r>
      <w:r w:rsidRPr="007C1F06">
        <w:rPr>
          <w:rFonts w:eastAsia="Calibri"/>
          <w:b/>
          <w:highlight w:val="green"/>
          <w:u w:val="single"/>
        </w:rPr>
        <w:t>reinvest</w:t>
      </w:r>
      <w:r w:rsidRPr="007C1F06">
        <w:rPr>
          <w:rFonts w:eastAsia="Calibri"/>
          <w:b/>
          <w:u w:val="single"/>
        </w:rPr>
        <w:t xml:space="preserve"> </w:t>
      </w:r>
      <w:r w:rsidRPr="007C1F06">
        <w:rPr>
          <w:rFonts w:eastAsia="Calibri"/>
          <w:b/>
          <w:highlight w:val="green"/>
          <w:u w:val="single"/>
        </w:rPr>
        <w:t>excess</w:t>
      </w:r>
      <w:r w:rsidRPr="007C1F06">
        <w:rPr>
          <w:rFonts w:eastAsia="Calibri"/>
          <w:b/>
          <w:u w:val="single"/>
        </w:rPr>
        <w:t xml:space="preserve"> “deterrence” resources </w:t>
      </w:r>
      <w:r w:rsidRPr="007C1F06">
        <w:rPr>
          <w:rFonts w:eastAsia="Calibri"/>
          <w:b/>
          <w:highlight w:val="green"/>
          <w:u w:val="single"/>
        </w:rPr>
        <w:t>into areas that</w:t>
      </w:r>
      <w:r w:rsidRPr="007C1F06">
        <w:rPr>
          <w:rFonts w:eastAsia="Calibri"/>
          <w:b/>
          <w:u w:val="single"/>
        </w:rPr>
        <w:t xml:space="preserve"> will </w:t>
      </w:r>
      <w:r w:rsidRPr="007C1F06">
        <w:rPr>
          <w:rFonts w:eastAsia="Calibri"/>
          <w:b/>
          <w:highlight w:val="green"/>
          <w:u w:val="single"/>
        </w:rPr>
        <w:t>preserve</w:t>
      </w:r>
      <w:r w:rsidRPr="007C1F06">
        <w:rPr>
          <w:rFonts w:eastAsia="Calibri"/>
          <w:b/>
          <w:u w:val="single"/>
        </w:rPr>
        <w:t xml:space="preserve"> and protect </w:t>
      </w:r>
      <w:r w:rsidRPr="007C1F06">
        <w:rPr>
          <w:rFonts w:eastAsia="Calibri"/>
          <w:b/>
          <w:highlight w:val="green"/>
          <w:u w:val="single"/>
        </w:rPr>
        <w:t>U.S. power</w:t>
      </w:r>
      <w:r w:rsidRPr="007C1F06">
        <w:rPr>
          <w:rFonts w:eastAsia="Calibri"/>
          <w:sz w:val="16"/>
          <w:szCs w:val="16"/>
        </w:rPr>
        <w:t xml:space="preserve">. </w:t>
      </w:r>
      <w:r w:rsidRPr="007C1F06">
        <w:rPr>
          <w:rFonts w:eastAsia="Calibri"/>
          <w:u w:val="single"/>
        </w:rPr>
        <w:t>The national resources freed up by foregoing an arms race with China represent the potent offensive element of the counterpunch.</w:t>
      </w:r>
      <w:r w:rsidRPr="007C1F06">
        <w:rPr>
          <w:rFonts w:eastAsia="Calibri"/>
          <w:sz w:val="16"/>
          <w:szCs w:val="16"/>
        </w:rPr>
        <w:t xml:space="preserve"> </w:t>
      </w:r>
      <w:r w:rsidRPr="007C1F06">
        <w:rPr>
          <w:rFonts w:eastAsia="Calibri"/>
          <w:b/>
          <w:u w:val="single"/>
        </w:rPr>
        <w:t xml:space="preserve">These </w:t>
      </w:r>
      <w:r w:rsidRPr="007C1F06">
        <w:rPr>
          <w:rFonts w:eastAsia="Calibri"/>
          <w:b/>
          <w:highlight w:val="green"/>
          <w:u w:val="single"/>
        </w:rPr>
        <w:t xml:space="preserve">resources </w:t>
      </w:r>
      <w:r w:rsidRPr="007C1F06">
        <w:rPr>
          <w:rFonts w:eastAsia="Calibri"/>
          <w:b/>
          <w:u w:val="single"/>
        </w:rPr>
        <w:t xml:space="preserve">can be </w:t>
      </w:r>
      <w:r w:rsidRPr="007C1F06">
        <w:rPr>
          <w:rFonts w:eastAsia="Calibri"/>
          <w:b/>
          <w:highlight w:val="green"/>
          <w:u w:val="single"/>
        </w:rPr>
        <w:t>reinvested in</w:t>
      </w:r>
      <w:r w:rsidRPr="007C1F06">
        <w:rPr>
          <w:rFonts w:eastAsia="Calibri"/>
          <w:b/>
          <w:u w:val="single"/>
        </w:rPr>
        <w:t xml:space="preserve"> other areas such as </w:t>
      </w:r>
      <w:r w:rsidRPr="007C1F06">
        <w:rPr>
          <w:rFonts w:eastAsia="Calibri"/>
          <w:b/>
          <w:highlight w:val="green"/>
          <w:u w:val="single"/>
        </w:rPr>
        <w:t>the private sector</w:t>
      </w:r>
      <w:r w:rsidRPr="007C1F06">
        <w:rPr>
          <w:rFonts w:eastAsia="Calibri"/>
          <w:b/>
          <w:u w:val="single"/>
        </w:rPr>
        <w:t xml:space="preserve"> which, besides being the </w:t>
      </w:r>
      <w:r w:rsidRPr="007C1F06">
        <w:rPr>
          <w:rFonts w:eastAsia="Calibri"/>
          <w:b/>
          <w:highlight w:val="green"/>
          <w:u w:val="single"/>
        </w:rPr>
        <w:t>hallmark of American prosperity</w:t>
      </w:r>
      <w:r w:rsidRPr="007C1F06">
        <w:rPr>
          <w:rFonts w:eastAsia="Calibri"/>
          <w:b/>
          <w:u w:val="single"/>
        </w:rPr>
        <w:t xml:space="preserve"> </w:t>
      </w:r>
      <w:r w:rsidRPr="007C1F06">
        <w:rPr>
          <w:rFonts w:eastAsia="Calibri"/>
          <w:b/>
          <w:highlight w:val="green"/>
          <w:u w:val="single"/>
        </w:rPr>
        <w:t>and</w:t>
      </w:r>
      <w:r w:rsidRPr="007C1F06">
        <w:rPr>
          <w:rFonts w:eastAsia="Calibri"/>
          <w:b/>
          <w:u w:val="single"/>
        </w:rPr>
        <w:t xml:space="preserve"> thus the </w:t>
      </w:r>
      <w:r w:rsidRPr="007C1F06">
        <w:rPr>
          <w:rFonts w:eastAsia="Calibri"/>
          <w:b/>
          <w:highlight w:val="green"/>
          <w:u w:val="single"/>
        </w:rPr>
        <w:t>critical</w:t>
      </w:r>
      <w:r w:rsidRPr="007C1F06">
        <w:rPr>
          <w:rFonts w:eastAsia="Calibri"/>
          <w:b/>
          <w:u w:val="single"/>
        </w:rPr>
        <w:t xml:space="preserve"> reason </w:t>
      </w:r>
      <w:r w:rsidRPr="007C1F06">
        <w:rPr>
          <w:rFonts w:eastAsia="Calibri"/>
          <w:b/>
          <w:highlight w:val="green"/>
          <w:u w:val="single"/>
        </w:rPr>
        <w:t>for</w:t>
      </w:r>
      <w:r w:rsidRPr="007C1F06">
        <w:rPr>
          <w:rFonts w:eastAsia="Calibri"/>
          <w:b/>
          <w:u w:val="single"/>
        </w:rPr>
        <w:t xml:space="preserve"> protecting American </w:t>
      </w:r>
      <w:r w:rsidRPr="007C1F06">
        <w:rPr>
          <w:rFonts w:eastAsia="Calibri"/>
          <w:b/>
          <w:highlight w:val="green"/>
          <w:u w:val="single"/>
        </w:rPr>
        <w:t>power</w:t>
      </w:r>
      <w:r w:rsidRPr="007C1F06">
        <w:rPr>
          <w:rFonts w:eastAsia="Calibri"/>
          <w:b/>
          <w:u w:val="single"/>
        </w:rPr>
        <w:t xml:space="preserve"> in the first place, has </w:t>
      </w:r>
      <w:r w:rsidRPr="007C1F06">
        <w:rPr>
          <w:rFonts w:eastAsia="Calibri"/>
          <w:b/>
          <w:highlight w:val="green"/>
          <w:u w:val="single"/>
        </w:rPr>
        <w:t>historically played</w:t>
      </w:r>
      <w:r w:rsidRPr="007C1F06">
        <w:rPr>
          <w:rFonts w:eastAsia="Calibri"/>
          <w:b/>
          <w:u w:val="single"/>
        </w:rPr>
        <w:t xml:space="preserve"> a </w:t>
      </w:r>
      <w:r w:rsidRPr="007C1F06">
        <w:rPr>
          <w:rFonts w:eastAsia="Calibri"/>
          <w:b/>
          <w:highlight w:val="green"/>
          <w:u w:val="single"/>
        </w:rPr>
        <w:t>decisive role</w:t>
      </w:r>
      <w:r w:rsidRPr="007C1F06">
        <w:rPr>
          <w:rFonts w:eastAsia="Calibri"/>
          <w:b/>
          <w:u w:val="single"/>
        </w:rPr>
        <w:t xml:space="preserve"> </w:t>
      </w:r>
      <w:r w:rsidRPr="007C1F06">
        <w:rPr>
          <w:rFonts w:eastAsia="Calibri"/>
          <w:b/>
          <w:highlight w:val="green"/>
          <w:u w:val="single"/>
        </w:rPr>
        <w:t>in</w:t>
      </w:r>
      <w:r w:rsidRPr="007C1F06">
        <w:rPr>
          <w:rFonts w:eastAsia="Calibri"/>
          <w:b/>
          <w:u w:val="single"/>
        </w:rPr>
        <w:t xml:space="preserve"> the United States’ successful </w:t>
      </w:r>
      <w:r w:rsidRPr="007C1F06">
        <w:rPr>
          <w:rFonts w:eastAsia="Calibri"/>
          <w:b/>
          <w:highlight w:val="green"/>
          <w:u w:val="single"/>
        </w:rPr>
        <w:t>war</w:t>
      </w:r>
      <w:r w:rsidRPr="007C1F06">
        <w:rPr>
          <w:rFonts w:eastAsia="Calibri"/>
          <w:b/>
          <w:u w:val="single"/>
        </w:rPr>
        <w:t xml:space="preserve"> efforts</w:t>
      </w:r>
      <w:r w:rsidRPr="007C1F06">
        <w:rPr>
          <w:rFonts w:eastAsia="Calibri"/>
          <w:sz w:val="16"/>
          <w:szCs w:val="16"/>
        </w:rPr>
        <w:t xml:space="preserve">. </w:t>
      </w:r>
      <w:r w:rsidRPr="007C1F06">
        <w:rPr>
          <w:rFonts w:eastAsia="Calibri"/>
          <w:b/>
          <w:u w:val="single"/>
        </w:rPr>
        <w:t xml:space="preserve">Buoyed by a strong and vibrant private sector where the </w:t>
      </w:r>
      <w:r w:rsidRPr="007C1F06">
        <w:rPr>
          <w:rFonts w:eastAsia="Calibri"/>
          <w:b/>
          <w:highlight w:val="green"/>
          <w:u w:val="single"/>
        </w:rPr>
        <w:t>U</w:t>
      </w:r>
      <w:r w:rsidRPr="007C1F06">
        <w:rPr>
          <w:rFonts w:eastAsia="Calibri"/>
          <w:b/>
          <w:u w:val="single"/>
        </w:rPr>
        <w:t xml:space="preserve">nited </w:t>
      </w:r>
      <w:r w:rsidRPr="007C1F06">
        <w:rPr>
          <w:rFonts w:eastAsia="Calibri"/>
          <w:b/>
          <w:highlight w:val="green"/>
          <w:u w:val="single"/>
        </w:rPr>
        <w:t>S</w:t>
      </w:r>
      <w:r w:rsidRPr="007C1F06">
        <w:rPr>
          <w:rFonts w:eastAsia="Calibri"/>
          <w:b/>
          <w:u w:val="single"/>
        </w:rPr>
        <w:t xml:space="preserve">tates remains a </w:t>
      </w:r>
      <w:r w:rsidRPr="007C1F06">
        <w:rPr>
          <w:rFonts w:eastAsia="Calibri"/>
          <w:b/>
          <w:highlight w:val="green"/>
          <w:u w:val="single"/>
        </w:rPr>
        <w:t>desirable global hub for innovation</w:t>
      </w:r>
      <w:r w:rsidRPr="007C1F06">
        <w:rPr>
          <w:rFonts w:eastAsia="Calibri"/>
          <w:b/>
          <w:u w:val="single"/>
        </w:rPr>
        <w:t xml:space="preserve"> and technology, the </w:t>
      </w:r>
      <w:r w:rsidRPr="007C1F06">
        <w:rPr>
          <w:rFonts w:eastAsia="Calibri"/>
          <w:b/>
          <w:highlight w:val="green"/>
          <w:u w:val="single"/>
        </w:rPr>
        <w:t>needed capabilities</w:t>
      </w:r>
      <w:r w:rsidRPr="007C1F06">
        <w:rPr>
          <w:rFonts w:eastAsia="Calibri"/>
          <w:b/>
          <w:u w:val="single"/>
        </w:rPr>
        <w:t xml:space="preserve"> for war (or intense competition) can be adaptively produced and </w:t>
      </w:r>
      <w:r w:rsidRPr="007C1F06">
        <w:rPr>
          <w:rFonts w:eastAsia="Calibri"/>
          <w:b/>
          <w:highlight w:val="green"/>
          <w:u w:val="single"/>
        </w:rPr>
        <w:t>rapidly called forward to tip the</w:t>
      </w:r>
      <w:r w:rsidRPr="007C1F06">
        <w:rPr>
          <w:rFonts w:eastAsia="Calibri"/>
          <w:b/>
          <w:u w:val="single"/>
        </w:rPr>
        <w:t xml:space="preserve"> competitive (or combative) </w:t>
      </w:r>
      <w:r w:rsidRPr="007C1F06">
        <w:rPr>
          <w:rFonts w:eastAsia="Calibri"/>
          <w:b/>
          <w:highlight w:val="green"/>
          <w:u w:val="single"/>
        </w:rPr>
        <w:t>scales towards victory</w:t>
      </w:r>
      <w:r w:rsidRPr="007C1F06">
        <w:rPr>
          <w:rFonts w:eastAsia="Calibri"/>
          <w:b/>
          <w:u w:val="single"/>
        </w:rPr>
        <w:t xml:space="preserve"> when required.</w:t>
      </w:r>
      <w:r w:rsidRPr="007C1F06">
        <w:rPr>
          <w:rFonts w:eastAsia="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7C1F06">
        <w:rPr>
          <w:rFonts w:eastAsia="Calibri"/>
          <w:u w:val="single"/>
        </w:rPr>
        <w:t xml:space="preserve">But military </w:t>
      </w:r>
      <w:r w:rsidRPr="007C1F06">
        <w:rPr>
          <w:rFonts w:eastAsia="Calibri"/>
          <w:highlight w:val="green"/>
          <w:u w:val="single"/>
        </w:rPr>
        <w:t>restraint does not imply weakness</w:t>
      </w:r>
      <w:r w:rsidRPr="007C1F06">
        <w:rPr>
          <w:rFonts w:eastAsia="Calibri"/>
          <w:u w:val="single"/>
        </w:rPr>
        <w:t xml:space="preserve"> any more than eating fewer calories implies malnutrition. It simply means making smarter decisions that play to U.S. strengths and away from Chinese strategy</w:t>
      </w:r>
      <w:r w:rsidRPr="007C1F06">
        <w:rPr>
          <w:rFonts w:eastAsia="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7C1F06">
        <w:rPr>
          <w:rFonts w:eastAsia="Calibri"/>
          <w:b/>
          <w:highlight w:val="green"/>
          <w:u w:val="single"/>
        </w:rPr>
        <w:t>America has demonstrated exceptional skill</w:t>
      </w:r>
      <w:r w:rsidRPr="007C1F06">
        <w:rPr>
          <w:rFonts w:eastAsia="Calibri"/>
          <w:b/>
          <w:u w:val="single"/>
        </w:rPr>
        <w:t xml:space="preserve"> as an adaptive counter-puncher—reacting and adapting to adversity and setbacks to rise above them and create positive effects </w:t>
      </w:r>
      <w:r w:rsidRPr="007C1F06">
        <w:rPr>
          <w:rFonts w:eastAsia="Calibri"/>
          <w:b/>
          <w:highlight w:val="green"/>
          <w:u w:val="single"/>
        </w:rPr>
        <w:t>preserving U.S. power</w:t>
      </w:r>
      <w:r w:rsidRPr="007C1F06">
        <w:rPr>
          <w:rFonts w:eastAsia="Calibri"/>
          <w:b/>
          <w:u w:val="single"/>
        </w:rPr>
        <w:t xml:space="preserve"> </w:t>
      </w:r>
      <w:r w:rsidRPr="007C1F06">
        <w:rPr>
          <w:rFonts w:eastAsia="Calibri"/>
          <w:b/>
          <w:highlight w:val="green"/>
          <w:u w:val="single"/>
        </w:rPr>
        <w:t>and ideas</w:t>
      </w:r>
      <w:r w:rsidRPr="007C1F06">
        <w:rPr>
          <w:rFonts w:eastAsia="Calibri"/>
          <w:b/>
          <w:u w:val="single"/>
        </w:rPr>
        <w:t>.</w:t>
      </w:r>
      <w:r w:rsidRPr="007C1F06">
        <w:rPr>
          <w:rFonts w:eastAsia="Calibri"/>
          <w:sz w:val="16"/>
          <w:szCs w:val="16"/>
        </w:rPr>
        <w:t xml:space="preserve"> </w:t>
      </w:r>
      <w:r w:rsidRPr="007C1F06">
        <w:rPr>
          <w:rFonts w:eastAsia="Calibri"/>
          <w:u w:val="single"/>
        </w:rPr>
        <w:t>U.S. institutions have counter-punched their way to success in the political</w:t>
      </w:r>
      <w:r w:rsidRPr="007C1F06">
        <w:rPr>
          <w:rFonts w:eastAsia="Calibri"/>
          <w:sz w:val="16"/>
          <w:szCs w:val="16"/>
        </w:rPr>
        <w:t xml:space="preserve"> (from the failed Articles of Confederation to the Constitution), </w:t>
      </w:r>
      <w:r w:rsidRPr="007C1F06">
        <w:rPr>
          <w:rFonts w:eastAsia="Calibri"/>
          <w:u w:val="single"/>
        </w:rPr>
        <w:t>social</w:t>
      </w:r>
      <w:r w:rsidRPr="007C1F06">
        <w:rPr>
          <w:rFonts w:eastAsia="Calibri"/>
          <w:sz w:val="16"/>
          <w:szCs w:val="16"/>
        </w:rPr>
        <w:t xml:space="preserve"> (from abhorrent slavery to civil rights), </w:t>
      </w:r>
      <w:r w:rsidRPr="007C1F06">
        <w:rPr>
          <w:rFonts w:eastAsia="Calibri"/>
          <w:u w:val="single"/>
        </w:rPr>
        <w:t>and military</w:t>
      </w:r>
      <w:r w:rsidRPr="007C1F06">
        <w:rPr>
          <w:rFonts w:eastAsia="Calibri"/>
          <w:sz w:val="16"/>
          <w:szCs w:val="16"/>
        </w:rPr>
        <w:t xml:space="preserve"> (from disastrous Pearl Harbor to WWII victory) </w:t>
      </w:r>
      <w:r w:rsidRPr="007C1F06">
        <w:rPr>
          <w:rFonts w:eastAsia="Calibri"/>
          <w:u w:val="single"/>
        </w:rPr>
        <w:t>arenas to produce the stable and prosperous nation that exists today</w:t>
      </w:r>
      <w:r w:rsidRPr="007C1F06">
        <w:rPr>
          <w:rFonts w:eastAsia="Calibri"/>
          <w:sz w:val="16"/>
          <w:szCs w:val="16"/>
        </w:rPr>
        <w:t xml:space="preserve">. As John Mearsheimer points out, </w:t>
      </w:r>
      <w:r w:rsidRPr="007C1F06">
        <w:rPr>
          <w:rFonts w:eastAsia="Calibri"/>
          <w:b/>
          <w:highlight w:val="green"/>
          <w:u w:val="single"/>
        </w:rPr>
        <w:t>China has</w:t>
      </w:r>
      <w:r w:rsidRPr="007C1F06">
        <w:rPr>
          <w:rFonts w:eastAsia="Calibri"/>
          <w:b/>
          <w:u w:val="single"/>
        </w:rPr>
        <w:t xml:space="preserve"> the population size and economic </w:t>
      </w:r>
      <w:r w:rsidRPr="007C1F06">
        <w:rPr>
          <w:rFonts w:eastAsia="Calibri"/>
          <w:b/>
          <w:highlight w:val="green"/>
          <w:u w:val="single"/>
        </w:rPr>
        <w:t>capacity</w:t>
      </w:r>
      <w:r w:rsidRPr="007C1F06">
        <w:rPr>
          <w:rFonts w:eastAsia="Calibri"/>
          <w:b/>
          <w:u w:val="single"/>
        </w:rPr>
        <w:t xml:space="preserve"> (the “sinew of power”) </w:t>
      </w:r>
      <w:r w:rsidRPr="007C1F06">
        <w:rPr>
          <w:rFonts w:eastAsia="Calibri"/>
          <w:b/>
          <w:highlight w:val="green"/>
          <w:u w:val="single"/>
        </w:rPr>
        <w:t>to pose</w:t>
      </w:r>
      <w:r w:rsidRPr="007C1F06">
        <w:rPr>
          <w:rFonts w:eastAsia="Calibri"/>
          <w:b/>
          <w:u w:val="single"/>
        </w:rPr>
        <w:t xml:space="preserve"> </w:t>
      </w:r>
      <w:r w:rsidRPr="007C1F06">
        <w:rPr>
          <w:rFonts w:eastAsia="Calibri"/>
          <w:b/>
          <w:highlight w:val="green"/>
          <w:u w:val="single"/>
        </w:rPr>
        <w:t>unique</w:t>
      </w:r>
      <w:r w:rsidRPr="007C1F06">
        <w:rPr>
          <w:rFonts w:eastAsia="Calibri"/>
          <w:b/>
          <w:u w:val="single"/>
        </w:rPr>
        <w:t xml:space="preserve"> and unprecedented </w:t>
      </w:r>
      <w:r w:rsidRPr="007C1F06">
        <w:rPr>
          <w:rFonts w:eastAsia="Calibri"/>
          <w:b/>
          <w:highlight w:val="green"/>
          <w:u w:val="single"/>
        </w:rPr>
        <w:t>challenges</w:t>
      </w:r>
      <w:r w:rsidRPr="007C1F06">
        <w:rPr>
          <w:rFonts w:eastAsia="Calibri"/>
          <w:b/>
          <w:u w:val="single"/>
        </w:rPr>
        <w:t xml:space="preserve"> to U.S. power</w:t>
      </w:r>
      <w:r w:rsidRPr="007C1F06">
        <w:rPr>
          <w:rFonts w:eastAsia="Calibri"/>
          <w:sz w:val="16"/>
          <w:szCs w:val="16"/>
        </w:rPr>
        <w:t xml:space="preserve">. Additionally, wasteful military exploits—often employed as a means of competing with rivals—have contributed to bringing down world powers again and again throughout history. </w:t>
      </w:r>
      <w:r w:rsidRPr="007C1F06">
        <w:rPr>
          <w:rFonts w:eastAsia="Calibri"/>
          <w:u w:val="single"/>
        </w:rPr>
        <w:t xml:space="preserve">China understands this apparent axiom and has woven its truth into its competitive strategy to displace the </w:t>
      </w:r>
      <w:r w:rsidRPr="007C1F06">
        <w:rPr>
          <w:rFonts w:eastAsia="Calibri"/>
          <w:highlight w:val="green"/>
          <w:u w:val="single"/>
        </w:rPr>
        <w:t>U</w:t>
      </w:r>
      <w:r w:rsidRPr="007C1F06">
        <w:rPr>
          <w:rFonts w:eastAsia="Calibri"/>
          <w:u w:val="single"/>
        </w:rPr>
        <w:t xml:space="preserve">nited </w:t>
      </w:r>
      <w:r w:rsidRPr="007C1F06">
        <w:rPr>
          <w:rFonts w:eastAsia="Calibri"/>
          <w:highlight w:val="green"/>
          <w:u w:val="single"/>
        </w:rPr>
        <w:t>S</w:t>
      </w:r>
      <w:r w:rsidRPr="007C1F06">
        <w:rPr>
          <w:rFonts w:eastAsia="Calibri"/>
          <w:u w:val="single"/>
        </w:rPr>
        <w:t>tates as the world’s preeminent power in the twenty-first century</w:t>
      </w:r>
      <w:r w:rsidRPr="007C1F06">
        <w:rPr>
          <w:rFonts w:eastAsia="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7C1F06">
        <w:rPr>
          <w:rFonts w:eastAsia="Calibri"/>
          <w:b/>
          <w:highlight w:val="green"/>
          <w:u w:val="single"/>
        </w:rPr>
        <w:t>framework</w:t>
      </w:r>
      <w:r w:rsidRPr="007C1F06">
        <w:rPr>
          <w:rFonts w:eastAsia="Calibri"/>
          <w:b/>
          <w:u w:val="single"/>
        </w:rPr>
        <w:t xml:space="preserve"> leverages the elements of a successful counterpunch: it </w:t>
      </w:r>
      <w:r w:rsidRPr="007C1F06">
        <w:rPr>
          <w:rFonts w:eastAsia="Calibri"/>
          <w:b/>
          <w:highlight w:val="green"/>
          <w:u w:val="single"/>
        </w:rPr>
        <w:t>demonstrates</w:t>
      </w:r>
      <w:r w:rsidRPr="007C1F06">
        <w:rPr>
          <w:rFonts w:eastAsia="Calibri"/>
          <w:b/>
          <w:u w:val="single"/>
        </w:rPr>
        <w:t xml:space="preserve"> a </w:t>
      </w:r>
      <w:r w:rsidRPr="007C1F06">
        <w:rPr>
          <w:rFonts w:eastAsia="Calibri"/>
          <w:b/>
          <w:highlight w:val="green"/>
          <w:u w:val="single"/>
        </w:rPr>
        <w:t>superior understanding of</w:t>
      </w:r>
      <w:r w:rsidRPr="007C1F06">
        <w:rPr>
          <w:rFonts w:eastAsia="Calibri"/>
          <w:b/>
          <w:u w:val="single"/>
        </w:rPr>
        <w:t xml:space="preserve"> adversary strategy (</w:t>
      </w:r>
      <w:r w:rsidRPr="007C1F06">
        <w:rPr>
          <w:rFonts w:eastAsia="Calibri"/>
          <w:b/>
          <w:highlight w:val="green"/>
          <w:u w:val="single"/>
        </w:rPr>
        <w:t>China’</w:t>
      </w:r>
      <w:r w:rsidRPr="007C1F06">
        <w:rPr>
          <w:rFonts w:eastAsia="Calibri"/>
          <w:b/>
          <w:u w:val="single"/>
        </w:rPr>
        <w:t>s desire to economically exhaust the United States with power projection), it leverages smart defensive elements (</w:t>
      </w:r>
      <w:r w:rsidRPr="007C1F06">
        <w:rPr>
          <w:rFonts w:eastAsia="Calibri"/>
          <w:b/>
          <w:highlight w:val="green"/>
          <w:u w:val="single"/>
        </w:rPr>
        <w:t>adopting only “enough” deterrence to influence</w:t>
      </w:r>
      <w:r w:rsidRPr="007C1F06">
        <w:rPr>
          <w:rFonts w:eastAsia="Calibri"/>
          <w:b/>
          <w:u w:val="single"/>
        </w:rPr>
        <w:t xml:space="preserve"> China’s </w:t>
      </w:r>
      <w:r w:rsidRPr="007C1F06">
        <w:rPr>
          <w:rFonts w:eastAsia="Calibri"/>
          <w:b/>
          <w:highlight w:val="green"/>
          <w:u w:val="single"/>
        </w:rPr>
        <w:t>actions</w:t>
      </w:r>
      <w:r w:rsidRPr="007C1F06">
        <w:rPr>
          <w:rFonts w:eastAsia="Calibri"/>
          <w:b/>
          <w:u w:val="single"/>
        </w:rPr>
        <w:t xml:space="preserve">), </w:t>
      </w:r>
      <w:r w:rsidRPr="007C1F06">
        <w:rPr>
          <w:rFonts w:eastAsia="Calibri"/>
          <w:b/>
          <w:highlight w:val="green"/>
          <w:u w:val="single"/>
        </w:rPr>
        <w:t>and</w:t>
      </w:r>
      <w:r w:rsidRPr="007C1F06">
        <w:rPr>
          <w:rFonts w:eastAsia="Calibri"/>
          <w:b/>
          <w:u w:val="single"/>
        </w:rPr>
        <w:t xml:space="preserve"> it </w:t>
      </w:r>
      <w:r w:rsidRPr="007C1F06">
        <w:rPr>
          <w:rFonts w:eastAsia="Calibri"/>
          <w:b/>
          <w:highlight w:val="green"/>
          <w:u w:val="single"/>
        </w:rPr>
        <w:t>fortifies</w:t>
      </w:r>
      <w:r w:rsidRPr="007C1F06">
        <w:rPr>
          <w:rFonts w:eastAsia="Calibri"/>
          <w:b/>
          <w:u w:val="single"/>
        </w:rPr>
        <w:t xml:space="preserve"> conditions of </w:t>
      </w:r>
      <w:r w:rsidRPr="007C1F06">
        <w:rPr>
          <w:rFonts w:eastAsia="Calibri"/>
          <w:b/>
          <w:highlight w:val="green"/>
          <w:u w:val="single"/>
        </w:rPr>
        <w:t>economic strength</w:t>
      </w:r>
      <w:r w:rsidRPr="007C1F06">
        <w:rPr>
          <w:rFonts w:eastAsia="Calibri"/>
          <w:b/>
          <w:u w:val="single"/>
        </w:rPr>
        <w:t xml:space="preserve"> to ensure offensive actions can be brought to bear when required in competition or conflict (re-investing resources into a globally-leading private sector).</w:t>
      </w:r>
      <w:r w:rsidRPr="007C1F06">
        <w:rPr>
          <w:rFonts w:eastAsia="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7C1F06">
        <w:rPr>
          <w:rFonts w:eastAsia="Calibri"/>
          <w:b/>
          <w:u w:val="single"/>
        </w:rPr>
        <w:t xml:space="preserve">the </w:t>
      </w:r>
      <w:r w:rsidRPr="007C1F06">
        <w:rPr>
          <w:rFonts w:eastAsia="Calibri"/>
          <w:b/>
          <w:highlight w:val="green"/>
          <w:u w:val="single"/>
        </w:rPr>
        <w:t>U</w:t>
      </w:r>
      <w:r w:rsidRPr="007C1F06">
        <w:rPr>
          <w:rFonts w:eastAsia="Calibri"/>
          <w:b/>
          <w:u w:val="single"/>
        </w:rPr>
        <w:t xml:space="preserve">nited </w:t>
      </w:r>
      <w:r w:rsidRPr="007C1F06">
        <w:rPr>
          <w:rFonts w:eastAsia="Calibri"/>
          <w:b/>
          <w:highlight w:val="green"/>
          <w:u w:val="single"/>
        </w:rPr>
        <w:t>S</w:t>
      </w:r>
      <w:r w:rsidRPr="007C1F06">
        <w:rPr>
          <w:rFonts w:eastAsia="Calibri"/>
          <w:b/>
          <w:u w:val="single"/>
        </w:rPr>
        <w:t xml:space="preserve">tates </w:t>
      </w:r>
      <w:r w:rsidRPr="007C1F06">
        <w:rPr>
          <w:rFonts w:eastAsia="Calibri"/>
          <w:b/>
          <w:highlight w:val="green"/>
          <w:u w:val="single"/>
        </w:rPr>
        <w:t>as a superpower has been</w:t>
      </w:r>
      <w:r w:rsidRPr="007C1F06">
        <w:rPr>
          <w:rFonts w:eastAsia="Calibri"/>
          <w:b/>
          <w:u w:val="single"/>
        </w:rPr>
        <w:t xml:space="preserve"> </w:t>
      </w:r>
      <w:r w:rsidRPr="007C1F06">
        <w:rPr>
          <w:rFonts w:eastAsia="Calibri"/>
          <w:b/>
          <w:highlight w:val="green"/>
          <w:u w:val="single"/>
        </w:rPr>
        <w:t>punching above its weight</w:t>
      </w:r>
      <w:r w:rsidRPr="007C1F06">
        <w:rPr>
          <w:rFonts w:eastAsia="Calibri"/>
          <w:b/>
          <w:u w:val="single"/>
        </w:rPr>
        <w:t xml:space="preserve"> for decades and has historically counter-punched successfully to muster adaptive and superlative responses </w:t>
      </w:r>
      <w:r w:rsidRPr="007C1F06">
        <w:rPr>
          <w:rFonts w:eastAsia="Calibri"/>
          <w:b/>
          <w:highlight w:val="green"/>
          <w:u w:val="single"/>
        </w:rPr>
        <w:t>whenever challenged</w:t>
      </w:r>
      <w:r w:rsidRPr="007C1F06">
        <w:rPr>
          <w:rFonts w:eastAsia="Calibri"/>
          <w:b/>
          <w:u w:val="single"/>
        </w:rPr>
        <w:t xml:space="preserve"> with adversity. America must follow these historical impulses to remain a superpower in the twenty-first century</w:t>
      </w:r>
      <w:r w:rsidRPr="007C1F06">
        <w:rPr>
          <w:rFonts w:eastAsia="Calibri"/>
          <w:sz w:val="16"/>
          <w:szCs w:val="16"/>
        </w:rPr>
        <w:t>.</w:t>
      </w:r>
    </w:p>
    <w:p w14:paraId="2C944063" w14:textId="77777777" w:rsidR="007C1F06" w:rsidRPr="007C1F06" w:rsidRDefault="007C1F06" w:rsidP="007C1F06">
      <w:pPr>
        <w:keepNext/>
        <w:keepLines/>
        <w:spacing w:before="40" w:after="0"/>
        <w:outlineLvl w:val="3"/>
        <w:rPr>
          <w:rFonts w:ascii="Cambria" w:eastAsia="Calibri" w:hAnsi="Cambria"/>
          <w:b/>
          <w:iCs/>
          <w:sz w:val="26"/>
        </w:rPr>
      </w:pPr>
      <w:r w:rsidRPr="007C1F06">
        <w:rPr>
          <w:rFonts w:ascii="Cambria" w:eastAsia="Calibri" w:hAnsi="Cambria"/>
          <w:b/>
          <w:iCs/>
          <w:sz w:val="26"/>
        </w:rPr>
        <w:t>The 1AC’s reduction of IPP for [</w:t>
      </w:r>
      <w:r w:rsidRPr="007C1F06">
        <w:rPr>
          <w:rFonts w:ascii="Cambria" w:eastAsia="Calibri" w:hAnsi="Cambria"/>
          <w:b/>
          <w:iCs/>
          <w:color w:val="FF0000"/>
          <w:sz w:val="26"/>
        </w:rPr>
        <w:t>medicine</w:t>
      </w:r>
      <w:r w:rsidRPr="007C1F06">
        <w:rPr>
          <w:rFonts w:ascii="Cambria" w:eastAsia="Calibri" w:hAnsi="Cambria"/>
          <w:b/>
          <w:iCs/>
          <w:sz w:val="26"/>
        </w:rPr>
        <w:t xml:space="preserve">] is America “handing over its crown jewels” to competing nations by disincentivizing record setting innovation that causes spillover to other fields and destroys American hegemony. </w:t>
      </w:r>
    </w:p>
    <w:p w14:paraId="4E76E3BD" w14:textId="77777777" w:rsidR="007C1F06" w:rsidRPr="007C1F06" w:rsidRDefault="007C1F06" w:rsidP="007C1F06">
      <w:pPr>
        <w:rPr>
          <w:rFonts w:eastAsia="Calibri"/>
          <w:b/>
          <w:sz w:val="26"/>
          <w:szCs w:val="26"/>
        </w:rPr>
      </w:pPr>
      <w:r w:rsidRPr="007C1F06">
        <w:rPr>
          <w:rFonts w:eastAsia="Calibri"/>
          <w:b/>
          <w:sz w:val="26"/>
          <w:szCs w:val="26"/>
        </w:rPr>
        <w:t xml:space="preserve">Iancu 8/11 </w:t>
      </w:r>
      <w:r w:rsidRPr="007C1F06">
        <w:rPr>
          <w:rFonts w:eastAsia="Calibri"/>
        </w:rPr>
        <w:t xml:space="preserve">[Andrei, American-Romanian </w:t>
      </w:r>
      <w:proofErr w:type="gramStart"/>
      <w:r w:rsidRPr="007C1F06">
        <w:rPr>
          <w:rFonts w:eastAsia="Calibri"/>
        </w:rPr>
        <w:t>engineer</w:t>
      </w:r>
      <w:proofErr w:type="gramEnd"/>
      <w:r w:rsidRPr="007C1F06">
        <w:rPr>
          <w:rFonts w:eastAsia="Calibri"/>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420BB854" w14:textId="77777777" w:rsidR="007C1F06" w:rsidRPr="007C1F06" w:rsidRDefault="007C1F06" w:rsidP="007C1F06">
      <w:pPr>
        <w:rPr>
          <w:rFonts w:eastAsia="Calibri"/>
          <w:b/>
          <w:u w:val="single"/>
        </w:rPr>
      </w:pPr>
      <w:r w:rsidRPr="007C1F06">
        <w:rPr>
          <w:rFonts w:eastAsia="Calibri"/>
          <w:sz w:val="16"/>
          <w:szCs w:val="16"/>
        </w:rPr>
        <w:t xml:space="preserve">In May of this year, </w:t>
      </w:r>
      <w:r w:rsidRPr="007C1F06">
        <w:rPr>
          <w:rFonts w:eastAsia="Calibri"/>
          <w:u w:val="single"/>
        </w:rPr>
        <w:t xml:space="preserve">the Biden administration announced its support for a </w:t>
      </w:r>
      <w:r w:rsidRPr="007C1F06">
        <w:rPr>
          <w:rFonts w:eastAsia="Calibri"/>
          <w:highlight w:val="green"/>
          <w:u w:val="single"/>
        </w:rPr>
        <w:t>proposal</w:t>
      </w:r>
      <w:r w:rsidRPr="007C1F06">
        <w:rPr>
          <w:rFonts w:eastAsia="Calibri"/>
          <w:u w:val="single"/>
        </w:rPr>
        <w:t xml:space="preserve"> at the World Trade Organization that </w:t>
      </w:r>
      <w:r w:rsidRPr="007C1F06">
        <w:rPr>
          <w:rFonts w:eastAsia="Calibri"/>
          <w:highlight w:val="green"/>
          <w:u w:val="single"/>
        </w:rPr>
        <w:t>would allow other countries</w:t>
      </w:r>
      <w:r w:rsidRPr="007C1F06">
        <w:rPr>
          <w:rFonts w:eastAsia="Calibri"/>
          <w:u w:val="single"/>
        </w:rPr>
        <w:t xml:space="preserve"> </w:t>
      </w:r>
      <w:r w:rsidRPr="007C1F06">
        <w:rPr>
          <w:rFonts w:eastAsia="Calibri"/>
          <w:highlight w:val="green"/>
          <w:u w:val="single"/>
        </w:rPr>
        <w:t>to seize American intellectual property</w:t>
      </w:r>
      <w:r w:rsidRPr="007C1F06">
        <w:rPr>
          <w:rFonts w:eastAsia="Calibri"/>
          <w:u w:val="single"/>
        </w:rPr>
        <w:t xml:space="preserve"> </w:t>
      </w:r>
      <w:r w:rsidRPr="007C1F06">
        <w:rPr>
          <w:rFonts w:eastAsia="Calibri"/>
          <w:highlight w:val="green"/>
          <w:u w:val="single"/>
        </w:rPr>
        <w:t>on</w:t>
      </w:r>
      <w:r w:rsidRPr="007C1F06">
        <w:rPr>
          <w:rFonts w:eastAsia="Calibri"/>
          <w:u w:val="single"/>
        </w:rPr>
        <w:t xml:space="preserve"> COVID-19 technologies, including </w:t>
      </w:r>
      <w:r w:rsidRPr="007C1F06">
        <w:rPr>
          <w:rFonts w:eastAsia="Calibri"/>
          <w:highlight w:val="green"/>
          <w:u w:val="single"/>
        </w:rPr>
        <w:t>vaccines</w:t>
      </w:r>
      <w:r w:rsidRPr="007C1F06">
        <w:rPr>
          <w:rFonts w:eastAsia="Calibri"/>
          <w:u w:val="single"/>
        </w:rPr>
        <w:t>. On cue, those countries promptly modified their ask</w:t>
      </w:r>
      <w:r w:rsidRPr="007C1F06">
        <w:rPr>
          <w:rFonts w:eastAsia="Calibri"/>
          <w:sz w:val="16"/>
          <w:szCs w:val="16"/>
        </w:rPr>
        <w:t xml:space="preserve">. </w:t>
      </w:r>
      <w:r w:rsidRPr="007C1F06">
        <w:rPr>
          <w:rFonts w:eastAsia="Calibri"/>
          <w:b/>
          <w:u w:val="single"/>
        </w:rPr>
        <w:t xml:space="preserve">Whereas the original proposal called for the waiver to last a limited number of years, the new </w:t>
      </w:r>
      <w:r w:rsidRPr="007C1F06">
        <w:rPr>
          <w:rFonts w:eastAsia="Calibri"/>
          <w:b/>
          <w:highlight w:val="green"/>
          <w:u w:val="single"/>
        </w:rPr>
        <w:t>proposal makes</w:t>
      </w:r>
      <w:r w:rsidRPr="007C1F06">
        <w:rPr>
          <w:rFonts w:eastAsia="Calibri"/>
          <w:b/>
          <w:u w:val="single"/>
        </w:rPr>
        <w:t xml:space="preserve"> the </w:t>
      </w:r>
      <w:r w:rsidRPr="007C1F06">
        <w:rPr>
          <w:rFonts w:eastAsia="Calibri"/>
          <w:b/>
          <w:highlight w:val="green"/>
          <w:u w:val="single"/>
        </w:rPr>
        <w:t>waiver</w:t>
      </w:r>
      <w:r w:rsidRPr="007C1F06">
        <w:rPr>
          <w:rFonts w:eastAsia="Calibri"/>
          <w:b/>
          <w:u w:val="single"/>
        </w:rPr>
        <w:t xml:space="preserve"> effectively </w:t>
      </w:r>
      <w:r w:rsidRPr="007C1F06">
        <w:rPr>
          <w:rFonts w:eastAsia="Calibri"/>
          <w:b/>
          <w:highlight w:val="green"/>
          <w:u w:val="single"/>
        </w:rPr>
        <w:t>permanent</w:t>
      </w:r>
      <w:r w:rsidRPr="007C1F06">
        <w:rPr>
          <w:rFonts w:eastAsia="Calibri"/>
          <w:b/>
          <w:u w:val="single"/>
        </w:rPr>
        <w:t>.</w:t>
      </w:r>
      <w:r w:rsidRPr="007C1F06">
        <w:rPr>
          <w:rFonts w:eastAsia="Calibri"/>
          <w:sz w:val="16"/>
          <w:szCs w:val="16"/>
        </w:rPr>
        <w:t xml:space="preserve"> And why not? </w:t>
      </w:r>
      <w:r w:rsidRPr="007C1F06">
        <w:rPr>
          <w:rFonts w:eastAsia="Calibri"/>
          <w:b/>
          <w:u w:val="single"/>
        </w:rPr>
        <w:t>If America is willing to hand over its crown jewels, it might as well demand to keep them forever.</w:t>
      </w:r>
      <w:r w:rsidRPr="007C1F06">
        <w:rPr>
          <w:rFonts w:eastAsia="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sidRPr="007C1F06">
        <w:rPr>
          <w:rFonts w:eastAsia="Calibri"/>
          <w:b/>
          <w:u w:val="single"/>
        </w:rPr>
        <w:t xml:space="preserve">I know all too well how </w:t>
      </w:r>
      <w:r w:rsidRPr="007C1F06">
        <w:rPr>
          <w:rFonts w:eastAsia="Calibri"/>
          <w:b/>
          <w:highlight w:val="green"/>
          <w:u w:val="single"/>
        </w:rPr>
        <w:t>disrespect for private property rights undermines innovation</w:t>
      </w:r>
      <w:r w:rsidRPr="007C1F06">
        <w:rPr>
          <w:rFonts w:eastAsia="Calibri"/>
          <w:b/>
          <w:u w:val="single"/>
        </w:rPr>
        <w:t xml:space="preserve"> and saps economic vitality. </w:t>
      </w:r>
      <w:r w:rsidRPr="007C1F06">
        <w:rPr>
          <w:rFonts w:eastAsia="Calibri"/>
          <w:sz w:val="16"/>
          <w:szCs w:val="16"/>
        </w:rPr>
        <w:t xml:space="preserve">Since the Founding Fathers, Americans have understood that private property extends well beyond land, buildings, factories, and machines. </w:t>
      </w:r>
      <w:r w:rsidRPr="007C1F06">
        <w:rPr>
          <w:rFonts w:eastAsia="Calibri"/>
          <w:b/>
          <w:highlight w:val="green"/>
          <w:u w:val="single"/>
        </w:rPr>
        <w:t>The</w:t>
      </w:r>
      <w:r w:rsidRPr="007C1F06">
        <w:rPr>
          <w:rFonts w:eastAsia="Calibri"/>
          <w:b/>
          <w:u w:val="single"/>
        </w:rPr>
        <w:t xml:space="preserve"> real </w:t>
      </w:r>
      <w:r w:rsidRPr="007C1F06">
        <w:rPr>
          <w:rFonts w:eastAsia="Calibri"/>
          <w:b/>
          <w:highlight w:val="green"/>
          <w:u w:val="single"/>
        </w:rPr>
        <w:t>source of America’s power</w:t>
      </w:r>
      <w:r w:rsidRPr="007C1F06">
        <w:rPr>
          <w:rFonts w:eastAsia="Calibri"/>
          <w:b/>
          <w:u w:val="single"/>
        </w:rPr>
        <w:t xml:space="preserve"> and promise are </w:t>
      </w:r>
      <w:r w:rsidRPr="007C1F06">
        <w:rPr>
          <w:rFonts w:eastAsia="Calibri"/>
          <w:b/>
          <w:highlight w:val="green"/>
          <w:u w:val="single"/>
        </w:rPr>
        <w:t>ideas</w:t>
      </w:r>
      <w:r w:rsidRPr="007C1F06">
        <w:rPr>
          <w:rFonts w:eastAsia="Calibri"/>
          <w:b/>
          <w:u w:val="single"/>
        </w:rPr>
        <w:t xml:space="preserve">. Walls, locks, or guards can protect physical property, but the implementation of ideas — new songs, artificial intelligence, or medicines — </w:t>
      </w:r>
      <w:r w:rsidRPr="007C1F06">
        <w:rPr>
          <w:rFonts w:eastAsia="Calibri"/>
          <w:b/>
          <w:highlight w:val="green"/>
          <w:u w:val="single"/>
        </w:rPr>
        <w:t>requires special protections</w:t>
      </w:r>
      <w:r w:rsidRPr="007C1F06">
        <w:rPr>
          <w:rFonts w:eastAsia="Calibri"/>
          <w:b/>
          <w:u w:val="single"/>
        </w:rPr>
        <w:t xml:space="preserve"> and trust in the rule of law</w:t>
      </w:r>
      <w:r w:rsidRPr="007C1F06">
        <w:rPr>
          <w:rFonts w:eastAsia="Calibri"/>
          <w:sz w:val="16"/>
          <w:szCs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7C1F06">
        <w:rPr>
          <w:rFonts w:eastAsia="Calibri"/>
          <w:u w:val="single"/>
        </w:rPr>
        <w:t xml:space="preserve">President Biden undermined that respect by signaling his support for the appropriation of America’s intangible assets. In doing so, he jeopardized America’s uniquely successful intellectual property system. </w:t>
      </w:r>
      <w:r w:rsidRPr="007C1F06">
        <w:rPr>
          <w:rFonts w:eastAsia="Calibri"/>
          <w:sz w:val="16"/>
          <w:szCs w:val="16"/>
        </w:rPr>
        <w:t xml:space="preserve">The history of our nation — indeed, much of the history of the world — </w:t>
      </w:r>
      <w:r w:rsidRPr="007C1F06">
        <w:rPr>
          <w:rFonts w:eastAsia="Calibri"/>
          <w:b/>
          <w:u w:val="single"/>
        </w:rPr>
        <w:t xml:space="preserve">since 1789 has been the </w:t>
      </w:r>
      <w:r w:rsidRPr="007C1F06">
        <w:rPr>
          <w:rFonts w:eastAsia="Calibri"/>
          <w:b/>
          <w:highlight w:val="green"/>
          <w:u w:val="single"/>
        </w:rPr>
        <w:t>revolution in knowledge led by American</w:t>
      </w:r>
      <w:r w:rsidRPr="007C1F06">
        <w:rPr>
          <w:rFonts w:eastAsia="Calibri"/>
          <w:b/>
          <w:u w:val="single"/>
        </w:rPr>
        <w:t xml:space="preserve"> </w:t>
      </w:r>
      <w:r w:rsidRPr="007C1F06">
        <w:rPr>
          <w:rFonts w:eastAsia="Calibri"/>
          <w:b/>
          <w:highlight w:val="green"/>
          <w:u w:val="single"/>
        </w:rPr>
        <w:t>ingenuity</w:t>
      </w:r>
      <w:r w:rsidRPr="007C1F06">
        <w:rPr>
          <w:rFonts w:eastAsia="Calibri"/>
          <w:b/>
          <w:u w:val="single"/>
        </w:rPr>
        <w:t xml:space="preserve"> in agriculture, industry, medicine, and information technology. Progress like this does not just happen</w:t>
      </w:r>
      <w:r w:rsidRPr="007C1F06">
        <w:rPr>
          <w:rFonts w:eastAsia="Calibri"/>
          <w:sz w:val="16"/>
          <w:szCs w:val="16"/>
        </w:rPr>
        <w:t xml:space="preserve">. Indeed, it didn’t, for the millennia of the entire human history until our nation’s founding a couple of hundred years ago! </w:t>
      </w:r>
      <w:r w:rsidRPr="007C1F06">
        <w:rPr>
          <w:rFonts w:eastAsia="Calibri"/>
          <w:b/>
          <w:u w:val="single"/>
        </w:rPr>
        <w:t xml:space="preserve">It’s not a coincidence that the last two centuries of uninterrupted, </w:t>
      </w:r>
      <w:r w:rsidRPr="007C1F06">
        <w:rPr>
          <w:rFonts w:eastAsia="Calibri"/>
          <w:b/>
          <w:highlight w:val="green"/>
          <w:u w:val="single"/>
        </w:rPr>
        <w:t>IP-driven innovation</w:t>
      </w:r>
      <w:r w:rsidRPr="007C1F06">
        <w:rPr>
          <w:rFonts w:eastAsia="Calibri"/>
          <w:b/>
          <w:u w:val="single"/>
        </w:rPr>
        <w:t xml:space="preserve"> — up to and </w:t>
      </w:r>
      <w:r w:rsidRPr="007C1F06">
        <w:rPr>
          <w:rFonts w:eastAsia="Calibri"/>
          <w:b/>
          <w:highlight w:val="green"/>
          <w:u w:val="single"/>
        </w:rPr>
        <w:t>including</w:t>
      </w:r>
      <w:r w:rsidRPr="007C1F06">
        <w:rPr>
          <w:rFonts w:eastAsia="Calibri"/>
          <w:b/>
          <w:u w:val="single"/>
        </w:rPr>
        <w:t xml:space="preserve"> the miraculous </w:t>
      </w:r>
      <w:r w:rsidRPr="007C1F06">
        <w:rPr>
          <w:rFonts w:eastAsia="Calibri"/>
          <w:b/>
          <w:highlight w:val="green"/>
          <w:u w:val="single"/>
        </w:rPr>
        <w:t>creation in</w:t>
      </w:r>
      <w:r w:rsidRPr="007C1F06">
        <w:rPr>
          <w:rFonts w:eastAsia="Calibri"/>
          <w:b/>
          <w:u w:val="single"/>
        </w:rPr>
        <w:t xml:space="preserve"> a </w:t>
      </w:r>
      <w:r w:rsidRPr="007C1F06">
        <w:rPr>
          <w:rFonts w:eastAsia="Calibri"/>
          <w:b/>
          <w:highlight w:val="green"/>
          <w:u w:val="single"/>
        </w:rPr>
        <w:t>record time of</w:t>
      </w:r>
      <w:r w:rsidRPr="007C1F06">
        <w:rPr>
          <w:rFonts w:eastAsia="Calibri"/>
          <w:b/>
          <w:u w:val="single"/>
        </w:rPr>
        <w:t xml:space="preserve"> the </w:t>
      </w:r>
      <w:r w:rsidRPr="007C1F06">
        <w:rPr>
          <w:rFonts w:eastAsia="Calibri"/>
          <w:b/>
          <w:highlight w:val="green"/>
          <w:u w:val="single"/>
        </w:rPr>
        <w:t>Covid vaccines</w:t>
      </w:r>
      <w:r w:rsidRPr="007C1F06">
        <w:rPr>
          <w:rFonts w:eastAsia="Calibri"/>
          <w:b/>
          <w:u w:val="single"/>
        </w:rPr>
        <w:t xml:space="preserve"> themselves — began when one nation finally committed itself to protect intangible assets as much as physical property. </w:t>
      </w:r>
      <w:r w:rsidRPr="007C1F06">
        <w:rPr>
          <w:rFonts w:eastAsia="Calibri"/>
          <w:sz w:val="16"/>
          <w:szCs w:val="16"/>
        </w:rPr>
        <w:t xml:space="preserve">The reason is simple: knowledge is cumulative. </w:t>
      </w:r>
      <w:r w:rsidRPr="007C1F06">
        <w:rPr>
          <w:rFonts w:eastAsia="Calibri"/>
          <w:b/>
          <w:u w:val="single"/>
        </w:rPr>
        <w:t xml:space="preserve">Every new discovery becomes the basis for new research. The revolutionary mRNA technology behind Pfizer and Moderna’s vaccines is, in fact, an evolutionary iteration of previous — patented — breakthroughs over the last two decades. </w:t>
      </w:r>
      <w:r w:rsidRPr="007C1F06">
        <w:rPr>
          <w:rFonts w:eastAsia="Calibri"/>
          <w:sz w:val="16"/>
          <w:szCs w:val="16"/>
        </w:rPr>
        <w:t xml:space="preserve">Sen. Bernie Sanders, among others, turns up his nose at all this science, history, and progress. Like President </w:t>
      </w:r>
      <w:r w:rsidRPr="007C1F06">
        <w:rPr>
          <w:rFonts w:eastAsia="Calibri"/>
          <w:u w:val="single"/>
        </w:rPr>
        <w:t xml:space="preserve">Biden, he supports waiving vaccine patents because, he says, “We need a people’s vaccine, not a profit vaccine.” </w:t>
      </w:r>
      <w:r w:rsidRPr="007C1F06">
        <w:rPr>
          <w:rFonts w:eastAsia="Calibri"/>
          <w:b/>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7C1F06">
        <w:rPr>
          <w:rFonts w:eastAsia="Calibri"/>
          <w:sz w:val="16"/>
          <w:szCs w:val="16"/>
        </w:rPr>
        <w:t xml:space="preserve">Instead, </w:t>
      </w:r>
      <w:r w:rsidRPr="007C1F06">
        <w:rPr>
          <w:rFonts w:eastAsia="Calibri"/>
          <w:b/>
          <w:sz w:val="26"/>
          <w:szCs w:val="26"/>
          <w:u w:val="single"/>
        </w:rPr>
        <w:t xml:space="preserve">focus on the fact that </w:t>
      </w:r>
      <w:r w:rsidRPr="007C1F06">
        <w:rPr>
          <w:rFonts w:eastAsia="Calibri"/>
          <w:b/>
          <w:sz w:val="26"/>
          <w:szCs w:val="26"/>
          <w:highlight w:val="green"/>
          <w:u w:val="single"/>
        </w:rPr>
        <w:t>intellectual property protections enabled</w:t>
      </w:r>
      <w:r w:rsidRPr="007C1F06">
        <w:rPr>
          <w:rFonts w:eastAsia="Calibri"/>
          <w:b/>
          <w:sz w:val="26"/>
          <w:szCs w:val="26"/>
          <w:u w:val="single"/>
        </w:rPr>
        <w:t xml:space="preserve"> </w:t>
      </w:r>
      <w:r w:rsidRPr="007C1F06">
        <w:rPr>
          <w:rFonts w:eastAsia="Calibri"/>
          <w:b/>
          <w:sz w:val="26"/>
          <w:szCs w:val="26"/>
          <w:highlight w:val="green"/>
          <w:u w:val="single"/>
        </w:rPr>
        <w:t>the</w:t>
      </w:r>
      <w:r w:rsidRPr="007C1F06">
        <w:rPr>
          <w:rFonts w:eastAsia="Calibri"/>
          <w:b/>
          <w:sz w:val="26"/>
          <w:szCs w:val="26"/>
          <w:u w:val="single"/>
        </w:rPr>
        <w:t xml:space="preserve"> creation of “</w:t>
      </w:r>
      <w:r w:rsidRPr="007C1F06">
        <w:rPr>
          <w:rFonts w:eastAsia="Calibri"/>
          <w:b/>
          <w:sz w:val="26"/>
          <w:szCs w:val="26"/>
          <w:highlight w:val="green"/>
          <w:u w:val="single"/>
        </w:rPr>
        <w:t>people’s vaccines</w:t>
      </w:r>
      <w:r w:rsidRPr="007C1F06">
        <w:rPr>
          <w:rFonts w:eastAsia="Calibri"/>
          <w:b/>
          <w:sz w:val="26"/>
          <w:szCs w:val="26"/>
          <w:u w:val="single"/>
        </w:rPr>
        <w:t>” in the first place.</w:t>
      </w:r>
      <w:r w:rsidRPr="007C1F06">
        <w:rPr>
          <w:rFonts w:eastAsia="Calibri"/>
          <w:sz w:val="16"/>
          <w:szCs w:val="16"/>
        </w:rPr>
        <w:t xml:space="preserve"> </w:t>
      </w:r>
      <w:r w:rsidRPr="007C1F06">
        <w:rPr>
          <w:rFonts w:eastAsia="Calibri"/>
          <w:b/>
          <w:u w:val="single"/>
        </w:rPr>
        <w:t xml:space="preserve">The </w:t>
      </w:r>
      <w:r w:rsidRPr="007C1F06">
        <w:rPr>
          <w:rFonts w:eastAsia="Calibri"/>
          <w:b/>
          <w:highlight w:val="green"/>
          <w:u w:val="single"/>
        </w:rPr>
        <w:t>choice isn’t</w:t>
      </w:r>
      <w:r w:rsidRPr="007C1F06">
        <w:rPr>
          <w:rFonts w:eastAsia="Calibri"/>
          <w:b/>
          <w:u w:val="single"/>
        </w:rPr>
        <w:t xml:space="preserve"> </w:t>
      </w:r>
      <w:r w:rsidRPr="007C1F06">
        <w:rPr>
          <w:rFonts w:eastAsia="Calibri"/>
          <w:b/>
          <w:highlight w:val="green"/>
          <w:u w:val="single"/>
        </w:rPr>
        <w:t>between cheap</w:t>
      </w:r>
      <w:r w:rsidRPr="007C1F06">
        <w:rPr>
          <w:rFonts w:eastAsia="Calibri"/>
          <w:b/>
          <w:u w:val="single"/>
        </w:rPr>
        <w:t xml:space="preserve"> vaccines </w:t>
      </w:r>
      <w:r w:rsidRPr="007C1F06">
        <w:rPr>
          <w:rFonts w:eastAsia="Calibri"/>
          <w:b/>
          <w:highlight w:val="green"/>
          <w:u w:val="single"/>
        </w:rPr>
        <w:t>and</w:t>
      </w:r>
      <w:r w:rsidRPr="007C1F06">
        <w:rPr>
          <w:rFonts w:eastAsia="Calibri"/>
          <w:b/>
          <w:u w:val="single"/>
        </w:rPr>
        <w:t xml:space="preserve"> even </w:t>
      </w:r>
      <w:r w:rsidRPr="007C1F06">
        <w:rPr>
          <w:rFonts w:eastAsia="Calibri"/>
          <w:b/>
          <w:highlight w:val="green"/>
          <w:u w:val="single"/>
        </w:rPr>
        <w:t>cheaper</w:t>
      </w:r>
      <w:r w:rsidRPr="007C1F06">
        <w:rPr>
          <w:rFonts w:eastAsia="Calibri"/>
          <w:b/>
          <w:u w:val="single"/>
        </w:rPr>
        <w:t xml:space="preserve"> vaccines — </w:t>
      </w:r>
      <w:r w:rsidRPr="007C1F06">
        <w:rPr>
          <w:rFonts w:eastAsia="Calibri"/>
          <w:b/>
          <w:highlight w:val="green"/>
          <w:u w:val="single"/>
        </w:rPr>
        <w:t>it’s between</w:t>
      </w:r>
      <w:r w:rsidRPr="007C1F06">
        <w:rPr>
          <w:rFonts w:eastAsia="Calibri"/>
          <w:b/>
          <w:u w:val="single"/>
        </w:rPr>
        <w:t xml:space="preserve"> </w:t>
      </w:r>
      <w:r w:rsidRPr="007C1F06">
        <w:rPr>
          <w:rFonts w:eastAsia="Calibri"/>
          <w:b/>
          <w:highlight w:val="green"/>
          <w:u w:val="single"/>
        </w:rPr>
        <w:t>shots</w:t>
      </w:r>
      <w:r w:rsidRPr="007C1F06">
        <w:rPr>
          <w:rFonts w:eastAsia="Calibri"/>
          <w:b/>
          <w:u w:val="single"/>
        </w:rPr>
        <w:t xml:space="preserve"> that are </w:t>
      </w:r>
      <w:r w:rsidRPr="007C1F06">
        <w:rPr>
          <w:rFonts w:eastAsia="Calibri"/>
          <w:b/>
          <w:highlight w:val="green"/>
          <w:u w:val="single"/>
        </w:rPr>
        <w:t>protected by strong IP</w:t>
      </w:r>
      <w:r w:rsidRPr="007C1F06">
        <w:rPr>
          <w:rFonts w:eastAsia="Calibri"/>
          <w:b/>
          <w:u w:val="single"/>
        </w:rPr>
        <w:t xml:space="preserve"> laws </w:t>
      </w:r>
      <w:r w:rsidRPr="007C1F06">
        <w:rPr>
          <w:rFonts w:eastAsia="Calibri"/>
          <w:b/>
          <w:highlight w:val="green"/>
          <w:u w:val="single"/>
        </w:rPr>
        <w:t>or no shots</w:t>
      </w:r>
      <w:r w:rsidRPr="007C1F06">
        <w:rPr>
          <w:rFonts w:eastAsia="Calibri"/>
          <w:b/>
          <w:u w:val="single"/>
        </w:rPr>
        <w:t xml:space="preserve"> at all. </w:t>
      </w:r>
      <w:r w:rsidRPr="007C1F06">
        <w:rPr>
          <w:rFonts w:eastAsia="Calibri"/>
          <w:sz w:val="16"/>
          <w:szCs w:val="16"/>
        </w:rPr>
        <w:t xml:space="preserve">The same goes for every industry. </w:t>
      </w:r>
      <w:r w:rsidRPr="007C1F06">
        <w:rPr>
          <w:rFonts w:eastAsia="Calibri"/>
          <w:b/>
          <w:u w:val="single"/>
        </w:rPr>
        <w:t xml:space="preserve">If President Biden doesn’t protect the IP behind new vaccines, investors and </w:t>
      </w:r>
      <w:r w:rsidRPr="007C1F06">
        <w:rPr>
          <w:rFonts w:eastAsia="Calibri"/>
          <w:b/>
          <w:highlight w:val="green"/>
          <w:u w:val="single"/>
        </w:rPr>
        <w:t>inventors will ask, what</w:t>
      </w:r>
      <w:r w:rsidRPr="007C1F06">
        <w:rPr>
          <w:rFonts w:eastAsia="Calibri"/>
          <w:b/>
          <w:u w:val="single"/>
        </w:rPr>
        <w:t xml:space="preserve"> other </w:t>
      </w:r>
      <w:r w:rsidRPr="007C1F06">
        <w:rPr>
          <w:rFonts w:eastAsia="Calibri"/>
          <w:b/>
          <w:highlight w:val="green"/>
          <w:u w:val="single"/>
        </w:rPr>
        <w:t>technologies are next</w:t>
      </w:r>
      <w:r w:rsidRPr="007C1F06">
        <w:rPr>
          <w:rFonts w:eastAsia="Calibri"/>
          <w:b/>
          <w:u w:val="single"/>
        </w:rPr>
        <w:t>?</w:t>
      </w:r>
      <w:r w:rsidRPr="007C1F06">
        <w:rPr>
          <w:rFonts w:eastAsia="Calibri"/>
          <w:sz w:val="16"/>
          <w:szCs w:val="16"/>
        </w:rPr>
        <w:t xml:space="preserve"> </w:t>
      </w:r>
      <w:r w:rsidRPr="007C1F06">
        <w:rPr>
          <w:rFonts w:eastAsia="Calibri"/>
          <w:u w:val="single"/>
        </w:rPr>
        <w:t>Will similar takings be imposed on climate change technologies, for example? Food processing? Essential semiconductor technologies?</w:t>
      </w:r>
      <w:r w:rsidRPr="007C1F06">
        <w:rPr>
          <w:rFonts w:eastAsia="Calibri"/>
          <w:sz w:val="16"/>
          <w:szCs w:val="16"/>
        </w:rPr>
        <w:t xml:space="preserve"> </w:t>
      </w:r>
      <w:r w:rsidRPr="007C1F06">
        <w:rPr>
          <w:rFonts w:eastAsia="Calibri"/>
          <w:b/>
          <w:highlight w:val="green"/>
          <w:u w:val="single"/>
        </w:rPr>
        <w:t>Companies will scale back investments</w:t>
      </w:r>
      <w:r w:rsidRPr="007C1F06">
        <w:rPr>
          <w:rFonts w:eastAsia="Calibri"/>
          <w:b/>
          <w:u w:val="single"/>
        </w:rPr>
        <w:t xml:space="preserve"> in medical devices, microchips, energy, and everything in between if they think the U.S. Government might waive IP protection after the fact so that others may copy their inventions with impunity. </w:t>
      </w:r>
      <w:r w:rsidRPr="007C1F06">
        <w:rPr>
          <w:rFonts w:eastAsia="Calibri"/>
          <w:sz w:val="16"/>
          <w:szCs w:val="16"/>
        </w:rPr>
        <w:t xml:space="preserve">Of immediate concern is the need for more treatments for Covid-19, especially as the pandemic keeps raging with new variants. </w:t>
      </w:r>
      <w:r w:rsidRPr="007C1F06">
        <w:rPr>
          <w:rFonts w:eastAsia="Calibri"/>
          <w:b/>
          <w:highlight w:val="green"/>
          <w:u w:val="single"/>
        </w:rPr>
        <w:t>Knowing</w:t>
      </w:r>
      <w:r w:rsidRPr="007C1F06">
        <w:rPr>
          <w:rFonts w:eastAsia="Calibri"/>
          <w:b/>
          <w:u w:val="single"/>
        </w:rPr>
        <w:t xml:space="preserve"> that </w:t>
      </w:r>
      <w:r w:rsidRPr="007C1F06">
        <w:rPr>
          <w:rFonts w:eastAsia="Calibri"/>
          <w:b/>
          <w:highlight w:val="green"/>
          <w:u w:val="single"/>
        </w:rPr>
        <w:t>their IP may be</w:t>
      </w:r>
      <w:r w:rsidRPr="007C1F06">
        <w:rPr>
          <w:rFonts w:eastAsia="Calibri"/>
          <w:b/>
          <w:u w:val="single"/>
        </w:rPr>
        <w:t xml:space="preserve"> </w:t>
      </w:r>
      <w:r w:rsidRPr="007C1F06">
        <w:rPr>
          <w:rFonts w:eastAsia="Calibri"/>
          <w:b/>
          <w:highlight w:val="green"/>
          <w:u w:val="single"/>
        </w:rPr>
        <w:t>appropriated</w:t>
      </w:r>
      <w:r w:rsidRPr="007C1F06">
        <w:rPr>
          <w:rFonts w:eastAsia="Calibri"/>
          <w:b/>
          <w:u w:val="single"/>
        </w:rPr>
        <w:t xml:space="preserve"> as soon as it is developed, private industry — especially start-ups and smaller </w:t>
      </w:r>
      <w:r w:rsidRPr="007C1F06">
        <w:rPr>
          <w:rFonts w:eastAsia="Calibri"/>
          <w:b/>
          <w:highlight w:val="green"/>
          <w:u w:val="single"/>
        </w:rPr>
        <w:t>businesses</w:t>
      </w:r>
      <w:r w:rsidRPr="007C1F06">
        <w:rPr>
          <w:rFonts w:eastAsia="Calibri"/>
          <w:b/>
          <w:u w:val="single"/>
        </w:rPr>
        <w:t xml:space="preserve"> that depend heavily on outside capital — </w:t>
      </w:r>
      <w:r w:rsidRPr="007C1F06">
        <w:rPr>
          <w:rFonts w:eastAsia="Calibri"/>
          <w:b/>
          <w:highlight w:val="green"/>
          <w:u w:val="single"/>
        </w:rPr>
        <w:t>may not invest</w:t>
      </w:r>
      <w:r w:rsidRPr="007C1F06">
        <w:rPr>
          <w:rFonts w:eastAsia="Calibri"/>
          <w:b/>
          <w:u w:val="single"/>
        </w:rPr>
        <w:t xml:space="preserve"> the </w:t>
      </w:r>
      <w:r w:rsidRPr="007C1F06">
        <w:rPr>
          <w:rFonts w:eastAsia="Calibri"/>
          <w:b/>
          <w:highlight w:val="green"/>
          <w:u w:val="single"/>
        </w:rPr>
        <w:t>resources</w:t>
      </w:r>
      <w:r w:rsidRPr="007C1F06">
        <w:rPr>
          <w:rFonts w:eastAsia="Calibri"/>
          <w:b/>
          <w:u w:val="single"/>
        </w:rPr>
        <w:t xml:space="preserve"> necessary </w:t>
      </w:r>
      <w:r w:rsidRPr="007C1F06">
        <w:rPr>
          <w:rFonts w:eastAsia="Calibri"/>
          <w:b/>
          <w:highlight w:val="green"/>
          <w:u w:val="single"/>
        </w:rPr>
        <w:t>to develop</w:t>
      </w:r>
      <w:r w:rsidRPr="007C1F06">
        <w:rPr>
          <w:rFonts w:eastAsia="Calibri"/>
          <w:b/>
          <w:u w:val="single"/>
        </w:rPr>
        <w:t xml:space="preserve"> these </w:t>
      </w:r>
      <w:r w:rsidRPr="007C1F06">
        <w:rPr>
          <w:rFonts w:eastAsia="Calibri"/>
          <w:b/>
          <w:highlight w:val="green"/>
          <w:u w:val="single"/>
        </w:rPr>
        <w:t>new tech</w:t>
      </w:r>
      <w:r w:rsidRPr="007C1F06">
        <w:rPr>
          <w:rFonts w:eastAsia="Calibri"/>
          <w:b/>
          <w:u w:val="single"/>
        </w:rPr>
        <w:t xml:space="preserve">nologies that are desperately needed right now. </w:t>
      </w:r>
      <w:r w:rsidRPr="007C1F06">
        <w:rPr>
          <w:rFonts w:eastAsia="Calibri"/>
          <w:sz w:val="16"/>
          <w:szCs w:val="16"/>
        </w:rPr>
        <w:t xml:space="preserve">Here’s the reality: </w:t>
      </w:r>
      <w:r w:rsidRPr="007C1F06">
        <w:rPr>
          <w:rFonts w:eastAsia="Calibri"/>
          <w:b/>
          <w:highlight w:val="green"/>
          <w:u w:val="single"/>
        </w:rPr>
        <w:t>remove</w:t>
      </w:r>
      <w:r w:rsidRPr="007C1F06">
        <w:rPr>
          <w:rFonts w:eastAsia="Calibri"/>
          <w:b/>
          <w:u w:val="single"/>
        </w:rPr>
        <w:t xml:space="preserve"> patents and other </w:t>
      </w:r>
      <w:r w:rsidRPr="007C1F06">
        <w:rPr>
          <w:rFonts w:eastAsia="Calibri"/>
          <w:b/>
          <w:highlight w:val="green"/>
          <w:u w:val="single"/>
        </w:rPr>
        <w:t>forms of intellectual property, and private-sector investment</w:t>
      </w:r>
      <w:r w:rsidRPr="007C1F06">
        <w:rPr>
          <w:rFonts w:eastAsia="Calibri"/>
          <w:b/>
          <w:u w:val="single"/>
        </w:rPr>
        <w:t xml:space="preserve"> in innovation </w:t>
      </w:r>
      <w:r w:rsidRPr="007C1F06">
        <w:rPr>
          <w:rFonts w:eastAsia="Calibri"/>
          <w:b/>
          <w:highlight w:val="green"/>
          <w:u w:val="single"/>
        </w:rPr>
        <w:t>dries up</w:t>
      </w:r>
      <w:r w:rsidRPr="007C1F06">
        <w:rPr>
          <w:rFonts w:eastAsia="Calibri"/>
          <w:u w:val="single"/>
        </w:rPr>
        <w:t>. The government will then try to step in to fill the gap, inefficiently as always.</w:t>
      </w:r>
      <w:r w:rsidRPr="007C1F06">
        <w:rPr>
          <w:rFonts w:eastAsia="Calibri"/>
          <w:sz w:val="16"/>
          <w:szCs w:val="16"/>
        </w:rPr>
        <w:t xml:space="preserve"> </w:t>
      </w:r>
      <w:r w:rsidRPr="007C1F06">
        <w:rPr>
          <w:rFonts w:eastAsia="Calibri"/>
          <w:b/>
          <w:u w:val="single"/>
        </w:rPr>
        <w:t>Like the taking of factories to nationalize industry, this taking of intellectual property is effectively the nationalization of our innovation economy</w:t>
      </w:r>
      <w:r w:rsidRPr="007C1F06">
        <w:rPr>
          <w:rFonts w:eastAsia="Calibri"/>
          <w:sz w:val="16"/>
          <w:szCs w:val="16"/>
        </w:rPr>
        <w:t xml:space="preserve">. The result will be the same as in every other socialist regime that nationalized its industries: the kind of poverty, corruption, and misery that my family escaped from decades ago. </w:t>
      </w:r>
      <w:r w:rsidRPr="007C1F06">
        <w:rPr>
          <w:rFonts w:eastAsia="Calibri"/>
          <w:b/>
          <w:highlight w:val="green"/>
          <w:u w:val="single"/>
        </w:rPr>
        <w:t>American innovation</w:t>
      </w:r>
      <w:r w:rsidRPr="007C1F06">
        <w:rPr>
          <w:rFonts w:eastAsia="Calibri"/>
          <w:sz w:val="16"/>
          <w:szCs w:val="16"/>
        </w:rPr>
        <w:t xml:space="preserve"> has cured diseases, enabled human flight, led to the development of computers, and </w:t>
      </w:r>
      <w:r w:rsidRPr="007C1F06">
        <w:rPr>
          <w:rFonts w:eastAsia="Calibri"/>
          <w:b/>
          <w:u w:val="single"/>
        </w:rPr>
        <w:t xml:space="preserve">made our nation the </w:t>
      </w:r>
      <w:r w:rsidRPr="007C1F06">
        <w:rPr>
          <w:rFonts w:eastAsia="Calibri"/>
          <w:b/>
          <w:highlight w:val="green"/>
          <w:u w:val="single"/>
        </w:rPr>
        <w:t>envy of the world. Waiving intellectual property</w:t>
      </w:r>
      <w:r w:rsidRPr="007C1F06">
        <w:rPr>
          <w:rFonts w:eastAsia="Calibri"/>
          <w:b/>
          <w:u w:val="single"/>
        </w:rPr>
        <w:t xml:space="preserve"> rights could </w:t>
      </w:r>
      <w:r w:rsidRPr="007C1F06">
        <w:rPr>
          <w:rFonts w:eastAsia="Calibri"/>
          <w:b/>
          <w:highlight w:val="green"/>
          <w:u w:val="single"/>
        </w:rPr>
        <w:t>forfeit it all.</w:t>
      </w:r>
    </w:p>
    <w:p w14:paraId="56AB5338" w14:textId="77777777" w:rsidR="007C1F06" w:rsidRPr="007C1F06" w:rsidRDefault="007C1F06" w:rsidP="007C1F06">
      <w:pPr>
        <w:keepNext/>
        <w:keepLines/>
        <w:spacing w:before="40" w:after="0"/>
        <w:outlineLvl w:val="3"/>
        <w:rPr>
          <w:rFonts w:ascii="Cambria" w:eastAsia="Calibri" w:hAnsi="Cambria"/>
          <w:b/>
          <w:iCs/>
          <w:sz w:val="26"/>
        </w:rPr>
      </w:pPr>
      <w:r w:rsidRPr="007C1F06">
        <w:rPr>
          <w:rFonts w:ascii="Cambria" w:eastAsia="Calibri" w:hAnsi="Cambria"/>
          <w:b/>
          <w:iCs/>
          <w:sz w:val="26"/>
        </w:rPr>
        <w:t xml:space="preserve">Only U.S. hegemony prevents </w:t>
      </w:r>
      <w:r w:rsidRPr="007C1F06">
        <w:rPr>
          <w:rFonts w:ascii="Cambria" w:eastAsia="Calibri" w:hAnsi="Cambria"/>
          <w:b/>
          <w:iCs/>
          <w:sz w:val="26"/>
          <w:u w:val="single"/>
        </w:rPr>
        <w:t>global instability</w:t>
      </w:r>
      <w:r w:rsidRPr="007C1F06">
        <w:rPr>
          <w:rFonts w:ascii="Cambria" w:eastAsia="Calibri" w:hAnsi="Cambria"/>
          <w:b/>
          <w:iCs/>
          <w:sz w:val="26"/>
        </w:rPr>
        <w:t>---alternatives can't maintain peace</w:t>
      </w:r>
    </w:p>
    <w:p w14:paraId="05A469FB" w14:textId="77777777" w:rsidR="007C1F06" w:rsidRPr="007C1F06" w:rsidRDefault="007C1F06" w:rsidP="007C1F06">
      <w:pPr>
        <w:rPr>
          <w:rFonts w:eastAsia="Calibri"/>
        </w:rPr>
      </w:pPr>
      <w:r w:rsidRPr="007C1F06">
        <w:rPr>
          <w:rFonts w:eastAsia="Calibri"/>
          <w:b/>
          <w:sz w:val="26"/>
          <w:szCs w:val="26"/>
        </w:rPr>
        <w:t>Haass, 17</w:t>
      </w:r>
      <w:r w:rsidRPr="007C1F06">
        <w:rPr>
          <w:rFonts w:eastAsia="Calibri"/>
        </w:rPr>
        <w:t xml:space="preserve"> - President of the Council on Foreign Relations (Richard, "Who Will Fill America’s </w:t>
      </w:r>
      <w:proofErr w:type="gramStart"/>
      <w:r w:rsidRPr="007C1F06">
        <w:rPr>
          <w:rFonts w:eastAsia="Calibri"/>
        </w:rPr>
        <w:t>Shoes?,</w:t>
      </w:r>
      <w:proofErr w:type="gramEnd"/>
      <w:r w:rsidRPr="007C1F06">
        <w:rPr>
          <w:rFonts w:eastAsia="Calibri"/>
        </w:rPr>
        <w:t xml:space="preserve">" </w:t>
      </w:r>
      <w:r w:rsidRPr="007C1F06">
        <w:rPr>
          <w:rFonts w:eastAsia="Calibri"/>
          <w:i/>
        </w:rPr>
        <w:t>Project Syndicate</w:t>
      </w:r>
      <w:r w:rsidRPr="007C1F06">
        <w:rPr>
          <w:rFonts w:eastAsia="Calibri"/>
        </w:rPr>
        <w:t>, 6-24-2017, https://www.project-syndicate.org/commentary/global-leadership-successor-to-america-by-richard-n--haass-2017-06)</w:t>
      </w:r>
    </w:p>
    <w:p w14:paraId="0F828579" w14:textId="77777777" w:rsidR="007C1F06" w:rsidRPr="007C1F06" w:rsidRDefault="007C1F06" w:rsidP="007C1F06">
      <w:pPr>
        <w:rPr>
          <w:rFonts w:eastAsia="Calibri"/>
          <w:sz w:val="16"/>
          <w:szCs w:val="16"/>
        </w:rPr>
      </w:pPr>
      <w:r w:rsidRPr="007C1F06">
        <w:rPr>
          <w:rFonts w:eastAsia="Calibri"/>
          <w:sz w:val="16"/>
          <w:szCs w:val="16"/>
        </w:rPr>
        <w:t xml:space="preserve">Still, </w:t>
      </w:r>
      <w:r w:rsidRPr="007C1F06">
        <w:rPr>
          <w:rFonts w:eastAsia="Calibri"/>
          <w:u w:val="single"/>
        </w:rPr>
        <w:t>a shift away from a US-dominated world of structured relationships and standing institutions and toward something else is under way</w:t>
      </w:r>
      <w:r w:rsidRPr="007C1F06">
        <w:rPr>
          <w:rFonts w:eastAsia="Calibri"/>
          <w:sz w:val="16"/>
          <w:szCs w:val="16"/>
        </w:rPr>
        <w:t xml:space="preserve">. What this alternative will be, however, remains largely unknowable. What we do know is that </w:t>
      </w:r>
      <w:r w:rsidRPr="007C1F06">
        <w:rPr>
          <w:rFonts w:eastAsia="Calibri"/>
          <w:b/>
          <w:highlight w:val="green"/>
          <w:u w:val="single"/>
        </w:rPr>
        <w:t>there is no alternative great power willing and able to step in and assume</w:t>
      </w:r>
      <w:r w:rsidRPr="007C1F06">
        <w:rPr>
          <w:rFonts w:eastAsia="Calibri"/>
          <w:b/>
          <w:u w:val="single"/>
        </w:rPr>
        <w:t xml:space="preserve"> what had been </w:t>
      </w:r>
      <w:r w:rsidRPr="007C1F06">
        <w:rPr>
          <w:rFonts w:eastAsia="Calibri"/>
          <w:b/>
          <w:highlight w:val="green"/>
          <w:u w:val="single"/>
        </w:rPr>
        <w:t>the US role</w:t>
      </w:r>
      <w:r w:rsidRPr="007C1F06">
        <w:rPr>
          <w:rFonts w:eastAsia="Calibri"/>
          <w:sz w:val="16"/>
          <w:szCs w:val="16"/>
          <w:highlight w:val="green"/>
        </w:rPr>
        <w:t>.</w:t>
      </w:r>
    </w:p>
    <w:p w14:paraId="1D472AC8" w14:textId="77777777" w:rsidR="007C1F06" w:rsidRPr="007C1F06" w:rsidRDefault="007C1F06" w:rsidP="007C1F06">
      <w:pPr>
        <w:rPr>
          <w:rFonts w:eastAsia="Calibri"/>
          <w:sz w:val="16"/>
          <w:szCs w:val="16"/>
        </w:rPr>
      </w:pPr>
      <w:r w:rsidRPr="007C1F06">
        <w:rPr>
          <w:rFonts w:eastAsia="Calibri"/>
          <w:highlight w:val="green"/>
          <w:u w:val="single"/>
        </w:rPr>
        <w:t>China</w:t>
      </w:r>
      <w:r w:rsidRPr="007C1F06">
        <w:rPr>
          <w:rFonts w:eastAsia="Calibri"/>
          <w:u w:val="single"/>
        </w:rPr>
        <w:t xml:space="preserve"> is a frequent</w:t>
      </w:r>
      <w:r w:rsidRPr="007C1F06">
        <w:rPr>
          <w:rFonts w:eastAsia="Calibri"/>
          <w:sz w:val="16"/>
          <w:szCs w:val="16"/>
        </w:rPr>
        <w:t xml:space="preserve">ly mentioned </w:t>
      </w:r>
      <w:r w:rsidRPr="007C1F06">
        <w:rPr>
          <w:rFonts w:eastAsia="Calibri"/>
          <w:u w:val="single"/>
        </w:rPr>
        <w:t>candidate</w:t>
      </w:r>
      <w:r w:rsidRPr="007C1F06">
        <w:rPr>
          <w:rFonts w:eastAsia="Calibri"/>
          <w:sz w:val="16"/>
          <w:szCs w:val="16"/>
        </w:rPr>
        <w:t xml:space="preserve">, </w:t>
      </w:r>
      <w:r w:rsidRPr="007C1F06">
        <w:rPr>
          <w:rFonts w:eastAsia="Calibri"/>
          <w:u w:val="single"/>
        </w:rPr>
        <w:t xml:space="preserve">but its </w:t>
      </w:r>
      <w:r w:rsidRPr="007C1F06">
        <w:rPr>
          <w:rFonts w:eastAsia="Calibri"/>
          <w:highlight w:val="green"/>
          <w:u w:val="single"/>
        </w:rPr>
        <w:t>leadership is focused</w:t>
      </w:r>
      <w:r w:rsidRPr="007C1F06">
        <w:rPr>
          <w:rFonts w:eastAsia="Calibri"/>
          <w:sz w:val="16"/>
          <w:szCs w:val="16"/>
        </w:rPr>
        <w:t xml:space="preserve"> mostly </w:t>
      </w:r>
      <w:r w:rsidRPr="007C1F06">
        <w:rPr>
          <w:rFonts w:eastAsia="Calibri"/>
          <w:highlight w:val="green"/>
          <w:u w:val="single"/>
        </w:rPr>
        <w:t>on</w:t>
      </w:r>
      <w:r w:rsidRPr="007C1F06">
        <w:rPr>
          <w:rFonts w:eastAsia="Calibri"/>
          <w:sz w:val="16"/>
          <w:szCs w:val="16"/>
          <w:highlight w:val="green"/>
        </w:rPr>
        <w:t xml:space="preserve"> </w:t>
      </w:r>
      <w:r w:rsidRPr="007C1F06">
        <w:rPr>
          <w:rFonts w:eastAsia="Calibri"/>
          <w:highlight w:val="green"/>
          <w:u w:val="single"/>
        </w:rPr>
        <w:t>consolidating domestic order</w:t>
      </w:r>
      <w:r w:rsidRPr="007C1F06">
        <w:rPr>
          <w:rFonts w:eastAsia="Calibri"/>
          <w:sz w:val="16"/>
          <w:szCs w:val="16"/>
          <w:highlight w:val="green"/>
        </w:rPr>
        <w:t xml:space="preserve"> </w:t>
      </w:r>
      <w:r w:rsidRPr="007C1F06">
        <w:rPr>
          <w:rFonts w:eastAsia="Calibri"/>
          <w:highlight w:val="green"/>
          <w:u w:val="single"/>
        </w:rPr>
        <w:t>and</w:t>
      </w:r>
      <w:r w:rsidRPr="007C1F06">
        <w:rPr>
          <w:rFonts w:eastAsia="Calibri"/>
          <w:sz w:val="16"/>
          <w:szCs w:val="16"/>
          <w:highlight w:val="green"/>
        </w:rPr>
        <w:t xml:space="preserve"> </w:t>
      </w:r>
      <w:r w:rsidRPr="007C1F06">
        <w:rPr>
          <w:rFonts w:eastAsia="Calibri"/>
          <w:highlight w:val="green"/>
          <w:u w:val="single"/>
        </w:rPr>
        <w:t>maintaining</w:t>
      </w:r>
      <w:r w:rsidRPr="007C1F06">
        <w:rPr>
          <w:rFonts w:eastAsia="Calibri"/>
          <w:u w:val="single"/>
        </w:rPr>
        <w:t xml:space="preserve"> artificially high</w:t>
      </w:r>
      <w:r w:rsidRPr="007C1F06">
        <w:rPr>
          <w:rFonts w:eastAsia="Calibri"/>
          <w:sz w:val="16"/>
          <w:szCs w:val="16"/>
        </w:rPr>
        <w:t xml:space="preserve"> economic-</w:t>
      </w:r>
      <w:r w:rsidRPr="007C1F06">
        <w:rPr>
          <w:rFonts w:eastAsia="Calibri"/>
          <w:highlight w:val="green"/>
          <w:u w:val="single"/>
        </w:rPr>
        <w:t>growth</w:t>
      </w:r>
      <w:r w:rsidRPr="007C1F06">
        <w:rPr>
          <w:rFonts w:eastAsia="Calibri"/>
          <w:sz w:val="16"/>
          <w:szCs w:val="16"/>
        </w:rPr>
        <w:t xml:space="preserve"> rates </w:t>
      </w:r>
      <w:r w:rsidRPr="007C1F06">
        <w:rPr>
          <w:rFonts w:eastAsia="Calibri"/>
          <w:u w:val="single"/>
        </w:rPr>
        <w:t>to stave off popular unrest</w:t>
      </w:r>
      <w:r w:rsidRPr="007C1F06">
        <w:rPr>
          <w:rFonts w:eastAsia="Calibri"/>
          <w:sz w:val="16"/>
          <w:szCs w:val="16"/>
        </w:rPr>
        <w:t xml:space="preserve">. </w:t>
      </w:r>
      <w:r w:rsidRPr="007C1F06">
        <w:rPr>
          <w:rFonts w:eastAsia="Calibri"/>
          <w:u w:val="single"/>
        </w:rPr>
        <w:t>China’s interest in</w:t>
      </w:r>
      <w:r w:rsidRPr="007C1F06">
        <w:rPr>
          <w:rFonts w:eastAsia="Calibri"/>
          <w:sz w:val="16"/>
          <w:szCs w:val="16"/>
        </w:rPr>
        <w:t xml:space="preserve"> regional and global </w:t>
      </w:r>
      <w:r w:rsidRPr="007C1F06">
        <w:rPr>
          <w:rFonts w:eastAsia="Calibri"/>
          <w:u w:val="single"/>
        </w:rPr>
        <w:t>institutions seems</w:t>
      </w:r>
      <w:r w:rsidRPr="007C1F06">
        <w:rPr>
          <w:rFonts w:eastAsia="Calibri"/>
          <w:sz w:val="16"/>
          <w:szCs w:val="16"/>
        </w:rPr>
        <w:t xml:space="preserve"> </w:t>
      </w:r>
      <w:r w:rsidRPr="007C1F06">
        <w:rPr>
          <w:rFonts w:eastAsia="Calibri"/>
          <w:u w:val="single"/>
        </w:rPr>
        <w:t>designed</w:t>
      </w:r>
      <w:r w:rsidRPr="007C1F06">
        <w:rPr>
          <w:rFonts w:eastAsia="Calibri"/>
          <w:sz w:val="16"/>
          <w:szCs w:val="16"/>
        </w:rPr>
        <w:t xml:space="preserve"> mostly </w:t>
      </w:r>
      <w:r w:rsidRPr="007C1F06">
        <w:rPr>
          <w:rFonts w:eastAsia="Calibri"/>
          <w:u w:val="single"/>
        </w:rPr>
        <w:t>to bolster its economy and geopolitical influence</w:t>
      </w:r>
      <w:r w:rsidRPr="007C1F06">
        <w:rPr>
          <w:rFonts w:eastAsia="Calibri"/>
          <w:sz w:val="16"/>
          <w:szCs w:val="16"/>
        </w:rPr>
        <w:t xml:space="preserve">, </w:t>
      </w:r>
      <w:r w:rsidRPr="007C1F06">
        <w:rPr>
          <w:rFonts w:eastAsia="Calibri"/>
          <w:u w:val="single"/>
        </w:rPr>
        <w:t>rather than</w:t>
      </w:r>
      <w:r w:rsidRPr="007C1F06">
        <w:rPr>
          <w:rFonts w:eastAsia="Calibri"/>
          <w:sz w:val="16"/>
          <w:szCs w:val="16"/>
        </w:rPr>
        <w:t xml:space="preserve"> to help </w:t>
      </w:r>
      <w:r w:rsidRPr="007C1F06">
        <w:rPr>
          <w:rFonts w:eastAsia="Calibri"/>
          <w:u w:val="single"/>
        </w:rPr>
        <w:t>set rules and create</w:t>
      </w:r>
      <w:r w:rsidRPr="007C1F06">
        <w:rPr>
          <w:rFonts w:eastAsia="Calibri"/>
          <w:sz w:val="16"/>
          <w:szCs w:val="16"/>
        </w:rPr>
        <w:t xml:space="preserve"> broadly beneficial </w:t>
      </w:r>
      <w:r w:rsidRPr="007C1F06">
        <w:rPr>
          <w:rFonts w:eastAsia="Calibri"/>
          <w:u w:val="single"/>
        </w:rPr>
        <w:t>arrangements</w:t>
      </w:r>
      <w:r w:rsidRPr="007C1F06">
        <w:rPr>
          <w:rFonts w:eastAsia="Calibri"/>
          <w:sz w:val="16"/>
          <w:szCs w:val="16"/>
        </w:rPr>
        <w:t>.</w:t>
      </w:r>
    </w:p>
    <w:p w14:paraId="4E40FA7F" w14:textId="77777777" w:rsidR="007C1F06" w:rsidRPr="007C1F06" w:rsidRDefault="007C1F06" w:rsidP="007C1F06">
      <w:pPr>
        <w:rPr>
          <w:rFonts w:eastAsia="Calibri"/>
          <w:sz w:val="16"/>
          <w:szCs w:val="16"/>
        </w:rPr>
      </w:pPr>
      <w:r w:rsidRPr="007C1F06">
        <w:rPr>
          <w:rFonts w:eastAsia="Calibri"/>
          <w:sz w:val="16"/>
          <w:szCs w:val="16"/>
        </w:rPr>
        <w:t xml:space="preserve">Likewise, </w:t>
      </w:r>
      <w:r w:rsidRPr="007C1F06">
        <w:rPr>
          <w:rFonts w:eastAsia="Calibri"/>
          <w:highlight w:val="green"/>
          <w:u w:val="single"/>
        </w:rPr>
        <w:t>Russia is</w:t>
      </w:r>
      <w:r w:rsidRPr="007C1F06">
        <w:rPr>
          <w:rFonts w:eastAsia="Calibri"/>
          <w:sz w:val="16"/>
          <w:szCs w:val="16"/>
        </w:rPr>
        <w:t xml:space="preserve"> a country with a </w:t>
      </w:r>
      <w:proofErr w:type="gramStart"/>
      <w:r w:rsidRPr="007C1F06">
        <w:rPr>
          <w:rFonts w:eastAsia="Calibri"/>
          <w:sz w:val="16"/>
          <w:szCs w:val="16"/>
        </w:rPr>
        <w:t>narrowly-based</w:t>
      </w:r>
      <w:proofErr w:type="gramEnd"/>
      <w:r w:rsidRPr="007C1F06">
        <w:rPr>
          <w:rFonts w:eastAsia="Calibri"/>
          <w:sz w:val="16"/>
          <w:szCs w:val="16"/>
        </w:rPr>
        <w:t xml:space="preserve"> economy </w:t>
      </w:r>
      <w:r w:rsidRPr="007C1F06">
        <w:rPr>
          <w:rFonts w:eastAsia="Calibri"/>
          <w:highlight w:val="green"/>
          <w:u w:val="single"/>
        </w:rPr>
        <w:t>led by a government focused on retaining power</w:t>
      </w:r>
      <w:r w:rsidRPr="007C1F06">
        <w:rPr>
          <w:rFonts w:eastAsia="Calibri"/>
          <w:sz w:val="16"/>
          <w:szCs w:val="16"/>
        </w:rPr>
        <w:t xml:space="preserve"> at home </w:t>
      </w:r>
      <w:r w:rsidRPr="007C1F06">
        <w:rPr>
          <w:rFonts w:eastAsia="Calibri"/>
          <w:highlight w:val="green"/>
          <w:u w:val="single"/>
        </w:rPr>
        <w:t>and re-establishing Russian influence</w:t>
      </w:r>
      <w:r w:rsidRPr="007C1F06">
        <w:rPr>
          <w:rFonts w:eastAsia="Calibri"/>
          <w:u w:val="single"/>
        </w:rPr>
        <w:t xml:space="preserve"> in the Middle East and Europe</w:t>
      </w:r>
      <w:r w:rsidRPr="007C1F06">
        <w:rPr>
          <w:rFonts w:eastAsia="Calibri"/>
          <w:sz w:val="16"/>
          <w:szCs w:val="16"/>
        </w:rPr>
        <w:t xml:space="preserve">. </w:t>
      </w:r>
      <w:r w:rsidRPr="007C1F06">
        <w:rPr>
          <w:rFonts w:eastAsia="Calibri"/>
          <w:highlight w:val="green"/>
          <w:u w:val="single"/>
        </w:rPr>
        <w:t>India is preoccupied with</w:t>
      </w:r>
      <w:r w:rsidRPr="007C1F06">
        <w:rPr>
          <w:rFonts w:eastAsia="Calibri"/>
          <w:sz w:val="16"/>
          <w:szCs w:val="16"/>
        </w:rPr>
        <w:t xml:space="preserve"> the challenge of </w:t>
      </w:r>
      <w:r w:rsidRPr="007C1F06">
        <w:rPr>
          <w:rFonts w:eastAsia="Calibri"/>
          <w:highlight w:val="green"/>
          <w:u w:val="single"/>
        </w:rPr>
        <w:t>economic development and is tied down by</w:t>
      </w:r>
      <w:r w:rsidRPr="007C1F06">
        <w:rPr>
          <w:rFonts w:eastAsia="Calibri"/>
          <w:sz w:val="16"/>
          <w:szCs w:val="16"/>
        </w:rPr>
        <w:t xml:space="preserve"> its problematic relationship with </w:t>
      </w:r>
      <w:r w:rsidRPr="007C1F06">
        <w:rPr>
          <w:rFonts w:eastAsia="Calibri"/>
          <w:highlight w:val="green"/>
          <w:u w:val="single"/>
        </w:rPr>
        <w:t>Pakistan</w:t>
      </w:r>
      <w:r w:rsidRPr="007C1F06">
        <w:rPr>
          <w:rFonts w:eastAsia="Calibri"/>
          <w:sz w:val="16"/>
          <w:szCs w:val="16"/>
          <w:highlight w:val="green"/>
        </w:rPr>
        <w:t xml:space="preserve">. </w:t>
      </w:r>
      <w:r w:rsidRPr="007C1F06">
        <w:rPr>
          <w:rFonts w:eastAsia="Calibri"/>
          <w:highlight w:val="green"/>
          <w:u w:val="single"/>
        </w:rPr>
        <w:t>Japan is held back by</w:t>
      </w:r>
      <w:r w:rsidRPr="007C1F06">
        <w:rPr>
          <w:rFonts w:eastAsia="Calibri"/>
          <w:sz w:val="16"/>
          <w:szCs w:val="16"/>
        </w:rPr>
        <w:t xml:space="preserve"> its </w:t>
      </w:r>
      <w:r w:rsidRPr="007C1F06">
        <w:rPr>
          <w:rFonts w:eastAsia="Calibri"/>
          <w:highlight w:val="green"/>
          <w:u w:val="single"/>
        </w:rPr>
        <w:t>declining population</w:t>
      </w:r>
      <w:r w:rsidRPr="007C1F06">
        <w:rPr>
          <w:rFonts w:eastAsia="Calibri"/>
          <w:sz w:val="16"/>
          <w:szCs w:val="16"/>
          <w:highlight w:val="green"/>
        </w:rPr>
        <w:t xml:space="preserve">, </w:t>
      </w:r>
      <w:r w:rsidRPr="007C1F06">
        <w:rPr>
          <w:rFonts w:eastAsia="Calibri"/>
          <w:highlight w:val="green"/>
          <w:u w:val="single"/>
        </w:rPr>
        <w:t>domestic political and economic constraints</w:t>
      </w:r>
      <w:r w:rsidRPr="007C1F06">
        <w:rPr>
          <w:rFonts w:eastAsia="Calibri"/>
          <w:sz w:val="16"/>
          <w:szCs w:val="16"/>
        </w:rPr>
        <w:t xml:space="preserve">, </w:t>
      </w:r>
      <w:r w:rsidRPr="007C1F06">
        <w:rPr>
          <w:rFonts w:eastAsia="Calibri"/>
          <w:u w:val="single"/>
        </w:rPr>
        <w:t>and</w:t>
      </w:r>
      <w:r w:rsidRPr="007C1F06">
        <w:rPr>
          <w:rFonts w:eastAsia="Calibri"/>
          <w:sz w:val="16"/>
          <w:szCs w:val="16"/>
        </w:rPr>
        <w:t xml:space="preserve"> its </w:t>
      </w:r>
      <w:r w:rsidRPr="007C1F06">
        <w:rPr>
          <w:rFonts w:eastAsia="Calibri"/>
          <w:u w:val="single"/>
        </w:rPr>
        <w:t>neighbors’ suspicions</w:t>
      </w:r>
      <w:r w:rsidRPr="007C1F06">
        <w:rPr>
          <w:rFonts w:eastAsia="Calibri"/>
          <w:sz w:val="16"/>
          <w:szCs w:val="16"/>
        </w:rPr>
        <w:t>.</w:t>
      </w:r>
    </w:p>
    <w:p w14:paraId="2DD6AAB0" w14:textId="77777777" w:rsidR="007C1F06" w:rsidRPr="007C1F06" w:rsidRDefault="007C1F06" w:rsidP="007C1F06">
      <w:pPr>
        <w:rPr>
          <w:rFonts w:eastAsia="Calibri"/>
          <w:sz w:val="16"/>
          <w:szCs w:val="16"/>
        </w:rPr>
      </w:pPr>
      <w:r w:rsidRPr="007C1F06">
        <w:rPr>
          <w:rFonts w:eastAsia="Calibri"/>
          <w:highlight w:val="green"/>
          <w:u w:val="single"/>
        </w:rPr>
        <w:t>Europe</w:t>
      </w:r>
      <w:r w:rsidRPr="007C1F06">
        <w:rPr>
          <w:rFonts w:eastAsia="Calibri"/>
          <w:sz w:val="16"/>
          <w:szCs w:val="16"/>
        </w:rPr>
        <w:t xml:space="preserve">, for its part, </w:t>
      </w:r>
      <w:r w:rsidRPr="007C1F06">
        <w:rPr>
          <w:rFonts w:eastAsia="Calibri"/>
          <w:highlight w:val="green"/>
          <w:u w:val="single"/>
        </w:rPr>
        <w:t>is distracted by</w:t>
      </w:r>
      <w:r w:rsidRPr="007C1F06">
        <w:rPr>
          <w:rFonts w:eastAsia="Calibri"/>
          <w:sz w:val="16"/>
          <w:szCs w:val="16"/>
        </w:rPr>
        <w:t xml:space="preserve"> questions surrounding the relationship between </w:t>
      </w:r>
      <w:r w:rsidRPr="007C1F06">
        <w:rPr>
          <w:rFonts w:eastAsia="Calibri"/>
          <w:highlight w:val="green"/>
          <w:u w:val="single"/>
        </w:rPr>
        <w:t>member states</w:t>
      </w:r>
      <w:r w:rsidRPr="007C1F06">
        <w:rPr>
          <w:rFonts w:eastAsia="Calibri"/>
          <w:u w:val="single"/>
        </w:rPr>
        <w:t xml:space="preserve"> and the E</w:t>
      </w:r>
      <w:r w:rsidRPr="007C1F06">
        <w:rPr>
          <w:rFonts w:eastAsia="Calibri"/>
          <w:sz w:val="16"/>
          <w:szCs w:val="16"/>
        </w:rPr>
        <w:t xml:space="preserve">uropean </w:t>
      </w:r>
      <w:r w:rsidRPr="007C1F06">
        <w:rPr>
          <w:rFonts w:eastAsia="Calibri"/>
          <w:u w:val="single"/>
        </w:rPr>
        <w:t>U</w:t>
      </w:r>
      <w:r w:rsidRPr="007C1F06">
        <w:rPr>
          <w:rFonts w:eastAsia="Calibri"/>
          <w:sz w:val="16"/>
          <w:szCs w:val="16"/>
        </w:rPr>
        <w:t xml:space="preserve">nion. As a result, the whole of the continent is less than the sum of its parts – </w:t>
      </w:r>
      <w:r w:rsidRPr="007C1F06">
        <w:rPr>
          <w:rFonts w:eastAsia="Calibri"/>
          <w:b/>
          <w:highlight w:val="green"/>
          <w:u w:val="single"/>
        </w:rPr>
        <w:t>none</w:t>
      </w:r>
      <w:r w:rsidRPr="007C1F06">
        <w:rPr>
          <w:rFonts w:eastAsia="Calibri"/>
          <w:sz w:val="16"/>
          <w:szCs w:val="16"/>
        </w:rPr>
        <w:t xml:space="preserve"> of which </w:t>
      </w:r>
      <w:r w:rsidRPr="007C1F06">
        <w:rPr>
          <w:rFonts w:eastAsia="Calibri"/>
          <w:b/>
          <w:highlight w:val="green"/>
          <w:u w:val="single"/>
        </w:rPr>
        <w:t>is large enough to succeed America</w:t>
      </w:r>
      <w:r w:rsidRPr="007C1F06">
        <w:rPr>
          <w:rFonts w:eastAsia="Calibri"/>
          <w:b/>
          <w:u w:val="single"/>
        </w:rPr>
        <w:t xml:space="preserve"> on the world stage</w:t>
      </w:r>
      <w:r w:rsidRPr="007C1F06">
        <w:rPr>
          <w:rFonts w:eastAsia="Calibri"/>
          <w:sz w:val="16"/>
          <w:szCs w:val="16"/>
        </w:rPr>
        <w:t>.</w:t>
      </w:r>
    </w:p>
    <w:p w14:paraId="1F5EDF88" w14:textId="77777777" w:rsidR="007C1F06" w:rsidRPr="007C1F06" w:rsidRDefault="007C1F06" w:rsidP="007C1F06">
      <w:pPr>
        <w:rPr>
          <w:rFonts w:eastAsia="Calibri"/>
          <w:sz w:val="16"/>
          <w:szCs w:val="16"/>
        </w:rPr>
      </w:pPr>
      <w:r w:rsidRPr="007C1F06">
        <w:rPr>
          <w:rFonts w:eastAsia="Calibri"/>
          <w:sz w:val="16"/>
          <w:szCs w:val="16"/>
        </w:rPr>
        <w:t xml:space="preserve">But the absence of a single successor to the US does not mean that what awaits is chaos. At least in principle, </w:t>
      </w:r>
      <w:r w:rsidRPr="007C1F06">
        <w:rPr>
          <w:rFonts w:eastAsia="Calibri"/>
          <w:u w:val="single"/>
        </w:rPr>
        <w:t>the</w:t>
      </w:r>
      <w:r w:rsidRPr="007C1F06">
        <w:rPr>
          <w:rFonts w:eastAsia="Calibri"/>
          <w:sz w:val="16"/>
          <w:szCs w:val="16"/>
        </w:rPr>
        <w:t xml:space="preserve"> world’s </w:t>
      </w:r>
      <w:r w:rsidRPr="007C1F06">
        <w:rPr>
          <w:rFonts w:eastAsia="Calibri"/>
          <w:u w:val="single"/>
        </w:rPr>
        <w:t>most powerful countries</w:t>
      </w:r>
      <w:r w:rsidRPr="007C1F06">
        <w:rPr>
          <w:rFonts w:eastAsia="Calibri"/>
          <w:sz w:val="16"/>
          <w:szCs w:val="16"/>
        </w:rPr>
        <w:t xml:space="preserve"> </w:t>
      </w:r>
      <w:r w:rsidRPr="007C1F06">
        <w:rPr>
          <w:rFonts w:eastAsia="Calibri"/>
          <w:u w:val="single"/>
        </w:rPr>
        <w:t>could</w:t>
      </w:r>
      <w:r w:rsidRPr="007C1F06">
        <w:rPr>
          <w:rFonts w:eastAsia="Calibri"/>
          <w:sz w:val="16"/>
          <w:szCs w:val="16"/>
        </w:rPr>
        <w:t xml:space="preserve"> come together to fi</w:t>
      </w:r>
      <w:r w:rsidRPr="007C1F06">
        <w:rPr>
          <w:rFonts w:eastAsia="Calibri"/>
          <w:u w:val="single"/>
        </w:rPr>
        <w:t>ll America’s shoes</w:t>
      </w:r>
      <w:r w:rsidRPr="007C1F06">
        <w:rPr>
          <w:rFonts w:eastAsia="Calibri"/>
          <w:sz w:val="16"/>
          <w:szCs w:val="16"/>
        </w:rPr>
        <w:t xml:space="preserve">. In practice, though, </w:t>
      </w:r>
      <w:r w:rsidRPr="007C1F06">
        <w:rPr>
          <w:rFonts w:eastAsia="Calibri"/>
          <w:b/>
          <w:highlight w:val="green"/>
          <w:u w:val="single"/>
        </w:rPr>
        <w:t>this will not happen</w:t>
      </w:r>
      <w:r w:rsidRPr="007C1F06">
        <w:rPr>
          <w:rFonts w:eastAsia="Calibri"/>
          <w:sz w:val="16"/>
          <w:szCs w:val="16"/>
        </w:rPr>
        <w:t xml:space="preserve">, as these </w:t>
      </w:r>
      <w:r w:rsidRPr="007C1F06">
        <w:rPr>
          <w:rFonts w:eastAsia="Calibri"/>
          <w:highlight w:val="green"/>
          <w:u w:val="single"/>
        </w:rPr>
        <w:t>countries lack the capabilities</w:t>
      </w:r>
      <w:r w:rsidRPr="007C1F06">
        <w:rPr>
          <w:rFonts w:eastAsia="Calibri"/>
          <w:sz w:val="16"/>
          <w:szCs w:val="16"/>
          <w:highlight w:val="green"/>
        </w:rPr>
        <w:t xml:space="preserve">, </w:t>
      </w:r>
      <w:r w:rsidRPr="007C1F06">
        <w:rPr>
          <w:rFonts w:eastAsia="Calibri"/>
          <w:highlight w:val="green"/>
          <w:u w:val="single"/>
        </w:rPr>
        <w:t>experience</w:t>
      </w:r>
      <w:r w:rsidRPr="007C1F06">
        <w:rPr>
          <w:rFonts w:eastAsia="Calibri"/>
          <w:sz w:val="16"/>
          <w:szCs w:val="16"/>
          <w:highlight w:val="green"/>
        </w:rPr>
        <w:t xml:space="preserve">, </w:t>
      </w:r>
      <w:r w:rsidRPr="007C1F06">
        <w:rPr>
          <w:rFonts w:eastAsia="Calibri"/>
          <w:highlight w:val="green"/>
          <w:u w:val="single"/>
        </w:rPr>
        <w:t>and</w:t>
      </w:r>
      <w:r w:rsidRPr="007C1F06">
        <w:rPr>
          <w:rFonts w:eastAsia="Calibri"/>
          <w:sz w:val="16"/>
          <w:szCs w:val="16"/>
        </w:rPr>
        <w:t xml:space="preserve">, above all, a </w:t>
      </w:r>
      <w:r w:rsidRPr="007C1F06">
        <w:rPr>
          <w:rFonts w:eastAsia="Calibri"/>
          <w:highlight w:val="green"/>
          <w:u w:val="single"/>
        </w:rPr>
        <w:t>consensus</w:t>
      </w:r>
      <w:r w:rsidRPr="007C1F06">
        <w:rPr>
          <w:rFonts w:eastAsia="Calibri"/>
          <w:sz w:val="16"/>
          <w:szCs w:val="16"/>
        </w:rPr>
        <w:t xml:space="preserve"> on what needs doing and who needs to do it.</w:t>
      </w:r>
    </w:p>
    <w:p w14:paraId="15B223B9" w14:textId="77777777" w:rsidR="007C1F06" w:rsidRPr="007C1F06" w:rsidRDefault="007C1F06" w:rsidP="007C1F06">
      <w:pPr>
        <w:keepNext/>
        <w:keepLines/>
        <w:spacing w:before="40" w:after="0"/>
        <w:outlineLvl w:val="3"/>
        <w:rPr>
          <w:rFonts w:ascii="Cambria" w:eastAsia="Calibri" w:hAnsi="Cambria"/>
          <w:b/>
          <w:iCs/>
          <w:sz w:val="26"/>
        </w:rPr>
      </w:pPr>
      <w:r w:rsidRPr="007C1F06">
        <w:rPr>
          <w:rFonts w:ascii="Cambria" w:eastAsia="Calibri" w:hAnsi="Cambria"/>
          <w:b/>
          <w:iCs/>
          <w:sz w:val="26"/>
        </w:rPr>
        <w:t>Goes nuclear---extinction</w:t>
      </w:r>
    </w:p>
    <w:p w14:paraId="6E113656" w14:textId="77777777" w:rsidR="007C1F06" w:rsidRPr="007C1F06" w:rsidRDefault="007C1F06" w:rsidP="007C1F06">
      <w:pPr>
        <w:rPr>
          <w:rFonts w:eastAsia="Calibri"/>
        </w:rPr>
      </w:pPr>
      <w:r w:rsidRPr="007C1F06">
        <w:rPr>
          <w:rFonts w:eastAsia="Calibri"/>
        </w:rPr>
        <w:t xml:space="preserve">Thomas H. </w:t>
      </w:r>
      <w:r w:rsidRPr="007C1F06">
        <w:rPr>
          <w:rFonts w:eastAsia="Calibri"/>
          <w:b/>
          <w:sz w:val="26"/>
          <w:szCs w:val="26"/>
        </w:rPr>
        <w:t>Henricksen 17</w:t>
      </w:r>
      <w:r w:rsidRPr="007C1F06">
        <w:rPr>
          <w:rFonts w:eastAsia="Calibri"/>
        </w:rPr>
        <w:t xml:space="preserve">, emeritus senior fellow at the Hoover Institution, 3/23/17, “Post-American World Order,” </w:t>
      </w:r>
      <w:hyperlink r:id="rId10">
        <w:r w:rsidRPr="007C1F06">
          <w:rPr>
            <w:rFonts w:eastAsia="Calibri"/>
            <w:color w:val="000000"/>
          </w:rPr>
          <w:t>http://www.hoover.org/research/post-american-world-order</w:t>
        </w:r>
      </w:hyperlink>
    </w:p>
    <w:p w14:paraId="255E820C" w14:textId="77777777" w:rsidR="007C1F06" w:rsidRPr="007C1F06" w:rsidRDefault="007C1F06" w:rsidP="007C1F06">
      <w:pPr>
        <w:rPr>
          <w:rFonts w:eastAsia="Calibri"/>
          <w:sz w:val="16"/>
          <w:szCs w:val="16"/>
        </w:rPr>
      </w:pPr>
      <w:r w:rsidRPr="007C1F06">
        <w:rPr>
          <w:rFonts w:eastAsia="Calibri"/>
          <w:sz w:val="16"/>
          <w:szCs w:val="16"/>
        </w:rPr>
        <w:t xml:space="preserve">The </w:t>
      </w:r>
      <w:r w:rsidRPr="007C1F06">
        <w:rPr>
          <w:rFonts w:eastAsia="Calibri"/>
          <w:highlight w:val="green"/>
          <w:u w:val="single"/>
        </w:rPr>
        <w:t>tensions stoked by</w:t>
      </w:r>
      <w:r w:rsidRPr="007C1F06">
        <w:rPr>
          <w:rFonts w:eastAsia="Calibri"/>
          <w:sz w:val="16"/>
          <w:szCs w:val="16"/>
        </w:rPr>
        <w:t xml:space="preserve"> the </w:t>
      </w:r>
      <w:r w:rsidRPr="007C1F06">
        <w:rPr>
          <w:rFonts w:eastAsia="Calibri"/>
          <w:highlight w:val="green"/>
          <w:u w:val="single"/>
        </w:rPr>
        <w:t>assertive regimes</w:t>
      </w:r>
      <w:r w:rsidRPr="007C1F06">
        <w:rPr>
          <w:rFonts w:eastAsia="Calibri"/>
          <w:sz w:val="16"/>
          <w:szCs w:val="16"/>
        </w:rPr>
        <w:t xml:space="preserve"> in the Kremlin or Tiananmen Square </w:t>
      </w:r>
      <w:r w:rsidRPr="007C1F06">
        <w:rPr>
          <w:rFonts w:eastAsia="Calibri"/>
          <w:highlight w:val="green"/>
          <w:u w:val="single"/>
        </w:rPr>
        <w:t xml:space="preserve">could </w:t>
      </w:r>
      <w:r w:rsidRPr="007C1F06">
        <w:rPr>
          <w:rFonts w:eastAsia="Calibri"/>
          <w:b/>
          <w:highlight w:val="green"/>
          <w:u w:val="single"/>
        </w:rPr>
        <w:t>spark</w:t>
      </w:r>
      <w:r w:rsidRPr="007C1F06">
        <w:rPr>
          <w:rFonts w:eastAsia="Calibri"/>
          <w:b/>
          <w:u w:val="single"/>
        </w:rPr>
        <w:t xml:space="preserve"> a political or military incident</w:t>
      </w:r>
      <w:r w:rsidRPr="007C1F06">
        <w:rPr>
          <w:rFonts w:eastAsia="Calibri"/>
          <w:u w:val="single"/>
        </w:rPr>
        <w:t xml:space="preserve"> that might set off a chain reaction leading to a</w:t>
      </w:r>
      <w:r w:rsidRPr="007C1F06">
        <w:rPr>
          <w:rFonts w:eastAsia="Calibri"/>
          <w:sz w:val="16"/>
          <w:szCs w:val="16"/>
        </w:rPr>
        <w:t xml:space="preserve"> </w:t>
      </w:r>
      <w:r w:rsidRPr="007C1F06">
        <w:rPr>
          <w:rFonts w:eastAsia="Calibri"/>
          <w:b/>
          <w:highlight w:val="green"/>
          <w:u w:val="single"/>
        </w:rPr>
        <w:t>large-scale war</w:t>
      </w:r>
      <w:r w:rsidRPr="007C1F06">
        <w:rPr>
          <w:rFonts w:eastAsia="Calibri"/>
          <w:sz w:val="16"/>
          <w:szCs w:val="16"/>
        </w:rPr>
        <w:t xml:space="preserve">. Historically, powerful rivalries nearly always lead to at least skirmishes, if not a full-blown war. </w:t>
      </w:r>
      <w:r w:rsidRPr="007C1F06">
        <w:rPr>
          <w:rFonts w:eastAsia="Calibri"/>
          <w:u w:val="single"/>
        </w:rPr>
        <w:t xml:space="preserve">The anomalous </w:t>
      </w:r>
      <w:r w:rsidRPr="007C1F06">
        <w:rPr>
          <w:rFonts w:eastAsia="Calibri"/>
          <w:highlight w:val="green"/>
          <w:u w:val="single"/>
        </w:rPr>
        <w:t>Cold War</w:t>
      </w:r>
      <w:r w:rsidRPr="007C1F06">
        <w:rPr>
          <w:rFonts w:eastAsia="Calibri"/>
          <w:u w:val="single"/>
        </w:rPr>
        <w:t xml:space="preserve"> era</w:t>
      </w:r>
      <w:r w:rsidRPr="007C1F06">
        <w:rPr>
          <w:rFonts w:eastAsia="Calibri"/>
          <w:sz w:val="16"/>
          <w:szCs w:val="16"/>
        </w:rPr>
        <w:t xml:space="preserve"> </w:t>
      </w:r>
      <w:r w:rsidRPr="007C1F06">
        <w:rPr>
          <w:rFonts w:eastAsia="Calibri"/>
          <w:b/>
          <w:highlight w:val="green"/>
          <w:u w:val="single"/>
        </w:rPr>
        <w:t>spared</w:t>
      </w:r>
      <w:r w:rsidRPr="007C1F06">
        <w:rPr>
          <w:rFonts w:eastAsia="Calibri"/>
          <w:sz w:val="16"/>
          <w:szCs w:val="16"/>
        </w:rPr>
        <w:t xml:space="preserve"> the United States and Soviet Russia a direct conflict, largely from concerns that one would trigger a </w:t>
      </w:r>
      <w:r w:rsidRPr="007C1F06">
        <w:rPr>
          <w:rFonts w:eastAsia="Calibri"/>
          <w:b/>
          <w:highlight w:val="green"/>
          <w:u w:val="single"/>
        </w:rPr>
        <w:t>nuclear exchange destroying</w:t>
      </w:r>
      <w:r w:rsidRPr="007C1F06">
        <w:rPr>
          <w:rFonts w:eastAsia="Calibri"/>
          <w:sz w:val="16"/>
          <w:szCs w:val="16"/>
        </w:rPr>
        <w:t xml:space="preserve"> both states and much of </w:t>
      </w:r>
      <w:r w:rsidRPr="007C1F06">
        <w:rPr>
          <w:rFonts w:eastAsia="Calibri"/>
          <w:b/>
          <w:highlight w:val="green"/>
          <w:u w:val="single"/>
        </w:rPr>
        <w:t>the world</w:t>
      </w:r>
      <w:r w:rsidRPr="007C1F06">
        <w:rPr>
          <w:rFonts w:eastAsia="Calibri"/>
          <w:u w:val="single"/>
        </w:rPr>
        <w:t xml:space="preserve">. Such a </w:t>
      </w:r>
      <w:r w:rsidRPr="007C1F06">
        <w:rPr>
          <w:rFonts w:eastAsia="Calibri"/>
          <w:highlight w:val="green"/>
          <w:u w:val="single"/>
        </w:rPr>
        <w:t xml:space="preserve">repetition </w:t>
      </w:r>
      <w:r w:rsidRPr="007C1F06">
        <w:rPr>
          <w:rFonts w:eastAsia="Calibri"/>
          <w:b/>
          <w:highlight w:val="green"/>
          <w:u w:val="single"/>
        </w:rPr>
        <w:t>might</w:t>
      </w:r>
      <w:r w:rsidRPr="007C1F06">
        <w:rPr>
          <w:rFonts w:eastAsia="Calibri"/>
          <w:highlight w:val="green"/>
          <w:u w:val="single"/>
        </w:rPr>
        <w:t xml:space="preserve"> reoccur</w:t>
      </w:r>
      <w:r w:rsidRPr="007C1F06">
        <w:rPr>
          <w:rFonts w:eastAsia="Calibri"/>
          <w:u w:val="single"/>
        </w:rPr>
        <w:t xml:space="preserve"> in the unfolding</w:t>
      </w:r>
      <w:r w:rsidRPr="007C1F06">
        <w:rPr>
          <w:rFonts w:eastAsia="Calibri"/>
          <w:sz w:val="16"/>
          <w:szCs w:val="16"/>
        </w:rPr>
        <w:t xml:space="preserve"> three-cornered </w:t>
      </w:r>
      <w:r w:rsidRPr="007C1F06">
        <w:rPr>
          <w:rFonts w:eastAsia="Calibri"/>
          <w:u w:val="single"/>
        </w:rPr>
        <w:t>geopolitical world</w:t>
      </w:r>
      <w:r w:rsidRPr="007C1F06">
        <w:rPr>
          <w:rFonts w:eastAsia="Calibri"/>
          <w:sz w:val="16"/>
          <w:szCs w:val="16"/>
        </w:rPr>
        <w:t>. It seems safe to acknowledge that an ascendant China and a resurgent Russia will persist in their geo-strategic ambitions.</w:t>
      </w:r>
    </w:p>
    <w:p w14:paraId="35AFC321" w14:textId="77777777" w:rsidR="007C1F06" w:rsidRPr="007C1F06" w:rsidRDefault="007C1F06" w:rsidP="007C1F06">
      <w:pPr>
        <w:rPr>
          <w:rFonts w:eastAsia="Calibri"/>
          <w:sz w:val="16"/>
          <w:szCs w:val="16"/>
        </w:rPr>
      </w:pPr>
      <w:r w:rsidRPr="007C1F06">
        <w:rPr>
          <w:rFonts w:eastAsia="Calibri"/>
          <w:sz w:val="16"/>
          <w:szCs w:val="16"/>
        </w:rPr>
        <w:t xml:space="preserve">What Is </w:t>
      </w:r>
      <w:proofErr w:type="gramStart"/>
      <w:r w:rsidRPr="007C1F06">
        <w:rPr>
          <w:rFonts w:eastAsia="Calibri"/>
          <w:sz w:val="16"/>
          <w:szCs w:val="16"/>
        </w:rPr>
        <w:t>To</w:t>
      </w:r>
      <w:proofErr w:type="gramEnd"/>
      <w:r w:rsidRPr="007C1F06">
        <w:rPr>
          <w:rFonts w:eastAsia="Calibri"/>
          <w:sz w:val="16"/>
          <w:szCs w:val="16"/>
        </w:rPr>
        <w:t xml:space="preserve"> Be Done?</w:t>
      </w:r>
    </w:p>
    <w:p w14:paraId="32DD8861" w14:textId="77777777" w:rsidR="007C1F06" w:rsidRPr="007C1F06" w:rsidRDefault="007C1F06" w:rsidP="007C1F06">
      <w:pPr>
        <w:rPr>
          <w:rFonts w:eastAsia="Calibri"/>
          <w:sz w:val="16"/>
          <w:szCs w:val="16"/>
        </w:rPr>
      </w:pPr>
      <w:r w:rsidRPr="007C1F06">
        <w:rPr>
          <w:rFonts w:eastAsia="Calibri"/>
          <w:sz w:val="16"/>
          <w:szCs w:val="16"/>
        </w:rPr>
        <w:t xml:space="preserve">The first marching order is to dodge any kind of perpetual war of the sort that George Orwell outlined </w:t>
      </w:r>
      <w:proofErr w:type="gramStart"/>
      <w:r w:rsidRPr="007C1F06">
        <w:rPr>
          <w:rFonts w:eastAsia="Calibri"/>
          <w:sz w:val="16"/>
          <w:szCs w:val="16"/>
        </w:rPr>
        <w:t>in  “</w:t>
      </w:r>
      <w:proofErr w:type="gramEnd"/>
      <w:r w:rsidRPr="007C1F06">
        <w:rPr>
          <w:rFonts w:eastAsia="Calibri"/>
          <w:sz w:val="16"/>
          <w:szCs w:val="16"/>
        </w:rPr>
        <w:t xml:space="preserve">1984,” which engulfed the three super states of </w:t>
      </w:r>
      <w:proofErr w:type="spellStart"/>
      <w:r w:rsidRPr="007C1F06">
        <w:rPr>
          <w:rFonts w:eastAsia="Calibri"/>
          <w:sz w:val="16"/>
          <w:szCs w:val="16"/>
        </w:rPr>
        <w:t>Eastasia</w:t>
      </w:r>
      <w:proofErr w:type="spellEnd"/>
      <w:r w:rsidRPr="007C1F06">
        <w:rPr>
          <w:rFonts w:eastAsia="Calibri"/>
          <w:sz w:val="16"/>
          <w:szCs w:val="16"/>
        </w:rPr>
        <w:t>, Eurasia, and Oceania, and made possible the totalitarian Big Brother regime. A long-running Cold War-type confrontation would almost certainly take another form than the one that ran from 1945 until the downfall of the Soviet Union.</w:t>
      </w:r>
    </w:p>
    <w:p w14:paraId="77C5BE56" w14:textId="77777777" w:rsidR="007C1F06" w:rsidRPr="007C1F06" w:rsidRDefault="007C1F06" w:rsidP="007C1F06">
      <w:pPr>
        <w:rPr>
          <w:rFonts w:eastAsia="Calibri"/>
          <w:sz w:val="16"/>
          <w:szCs w:val="16"/>
        </w:rPr>
      </w:pPr>
      <w:r w:rsidRPr="007C1F06">
        <w:rPr>
          <w:rFonts w:eastAsia="Calibri"/>
          <w:sz w:val="16"/>
          <w:szCs w:val="16"/>
        </w:rPr>
        <w:t xml:space="preserve">What prescriptions can be offered in the face of the escalating competition among the three global powers? First, </w:t>
      </w:r>
      <w:r w:rsidRPr="007C1F06">
        <w:rPr>
          <w:rFonts w:eastAsia="Calibri"/>
          <w:highlight w:val="green"/>
          <w:u w:val="single"/>
        </w:rPr>
        <w:t xml:space="preserve">by </w:t>
      </w:r>
      <w:r w:rsidRPr="007C1F06">
        <w:rPr>
          <w:rFonts w:eastAsia="Calibri"/>
          <w:b/>
          <w:highlight w:val="green"/>
          <w:u w:val="single"/>
        </w:rPr>
        <w:t>staying militarily and economically strong</w:t>
      </w:r>
      <w:r w:rsidRPr="007C1F06">
        <w:rPr>
          <w:rFonts w:eastAsia="Calibri"/>
          <w:highlight w:val="green"/>
          <w:u w:val="single"/>
        </w:rPr>
        <w:t>, the U</w:t>
      </w:r>
      <w:r w:rsidRPr="007C1F06">
        <w:rPr>
          <w:rFonts w:eastAsia="Calibri"/>
          <w:sz w:val="16"/>
          <w:szCs w:val="16"/>
          <w:highlight w:val="green"/>
        </w:rPr>
        <w:t xml:space="preserve">nited </w:t>
      </w:r>
      <w:r w:rsidRPr="007C1F06">
        <w:rPr>
          <w:rFonts w:eastAsia="Calibri"/>
          <w:highlight w:val="green"/>
          <w:u w:val="single"/>
        </w:rPr>
        <w:t>S</w:t>
      </w:r>
      <w:r w:rsidRPr="007C1F06">
        <w:rPr>
          <w:rFonts w:eastAsia="Calibri"/>
          <w:sz w:val="16"/>
          <w:szCs w:val="16"/>
          <w:highlight w:val="green"/>
        </w:rPr>
        <w:t xml:space="preserve">tates </w:t>
      </w:r>
      <w:r w:rsidRPr="007C1F06">
        <w:rPr>
          <w:rFonts w:eastAsia="Calibri"/>
          <w:highlight w:val="green"/>
          <w:u w:val="single"/>
        </w:rPr>
        <w:t>will</w:t>
      </w:r>
      <w:r w:rsidRPr="007C1F06">
        <w:rPr>
          <w:rFonts w:eastAsia="Calibri"/>
          <w:u w:val="single"/>
        </w:rPr>
        <w:t xml:space="preserve"> have the resources to </w:t>
      </w:r>
      <w:r w:rsidRPr="007C1F06">
        <w:rPr>
          <w:rFonts w:eastAsia="Calibri"/>
          <w:highlight w:val="green"/>
          <w:u w:val="single"/>
        </w:rPr>
        <w:t>deter</w:t>
      </w:r>
      <w:r w:rsidRPr="007C1F06">
        <w:rPr>
          <w:rFonts w:eastAsia="Calibri"/>
          <w:u w:val="single"/>
        </w:rPr>
        <w:t xml:space="preserve"> its peers’ hawkish behavior that might otherwise trigger</w:t>
      </w:r>
      <w:r w:rsidRPr="007C1F06">
        <w:rPr>
          <w:rFonts w:eastAsia="Calibri"/>
          <w:sz w:val="16"/>
          <w:szCs w:val="16"/>
        </w:rPr>
        <w:t xml:space="preserve"> a </w:t>
      </w:r>
      <w:r w:rsidRPr="007C1F06">
        <w:rPr>
          <w:rFonts w:eastAsia="Calibri"/>
          <w:b/>
          <w:highlight w:val="green"/>
          <w:u w:val="single"/>
        </w:rPr>
        <w:t>major conflict</w:t>
      </w:r>
      <w:r w:rsidRPr="007C1F06">
        <w:rPr>
          <w:rFonts w:eastAsia="Calibri"/>
          <w:sz w:val="16"/>
          <w:szCs w:val="16"/>
        </w:rPr>
        <w:t xml:space="preserve">. Judging by the history of the Cold War, </w:t>
      </w:r>
      <w:r w:rsidRPr="007C1F06">
        <w:rPr>
          <w:rFonts w:eastAsia="Calibri"/>
          <w:highlight w:val="green"/>
          <w:u w:val="single"/>
        </w:rPr>
        <w:t>the</w:t>
      </w:r>
      <w:r w:rsidRPr="007C1F06">
        <w:rPr>
          <w:rFonts w:eastAsia="Calibri"/>
          <w:u w:val="single"/>
        </w:rPr>
        <w:t xml:space="preserve"> coming </w:t>
      </w:r>
      <w:r w:rsidRPr="007C1F06">
        <w:rPr>
          <w:rFonts w:eastAsia="Calibri"/>
          <w:highlight w:val="green"/>
          <w:u w:val="single"/>
        </w:rPr>
        <w:t>strategic chess match</w:t>
      </w:r>
      <w:r w:rsidRPr="007C1F06">
        <w:rPr>
          <w:rFonts w:eastAsia="Calibri"/>
          <w:u w:val="single"/>
        </w:rPr>
        <w:t xml:space="preserve"> with Russia and China </w:t>
      </w:r>
      <w:r w:rsidRPr="007C1F06">
        <w:rPr>
          <w:rFonts w:eastAsia="Calibri"/>
          <w:highlight w:val="green"/>
          <w:u w:val="single"/>
        </w:rPr>
        <w:t>will prove tense</w:t>
      </w:r>
      <w:r w:rsidRPr="007C1F06">
        <w:rPr>
          <w:rFonts w:eastAsia="Calibri"/>
          <w:u w:val="single"/>
        </w:rPr>
        <w:t xml:space="preserve"> and demanding</w:t>
      </w:r>
      <w:r w:rsidRPr="007C1F06">
        <w:rPr>
          <w:rFonts w:eastAsia="Calibri"/>
          <w:sz w:val="16"/>
          <w:szCs w:val="16"/>
        </w:rPr>
        <w:t>—</w:t>
      </w:r>
      <w:r w:rsidRPr="007C1F06">
        <w:rPr>
          <w:rFonts w:eastAsia="Calibri"/>
          <w:highlight w:val="green"/>
          <w:u w:val="single"/>
        </w:rPr>
        <w:t>since</w:t>
      </w:r>
      <w:r w:rsidRPr="007C1F06">
        <w:rPr>
          <w:rFonts w:eastAsia="Calibri"/>
          <w:sz w:val="16"/>
          <w:szCs w:val="16"/>
          <w:highlight w:val="green"/>
        </w:rPr>
        <w:t xml:space="preserve"> </w:t>
      </w:r>
      <w:r w:rsidRPr="007C1F06">
        <w:rPr>
          <w:rFonts w:eastAsia="Calibri"/>
          <w:b/>
          <w:highlight w:val="green"/>
          <w:u w:val="single"/>
        </w:rPr>
        <w:t>all</w:t>
      </w:r>
      <w:r w:rsidRPr="007C1F06">
        <w:rPr>
          <w:rFonts w:eastAsia="Calibri"/>
          <w:b/>
          <w:u w:val="single"/>
        </w:rPr>
        <w:t xml:space="preserve"> the </w:t>
      </w:r>
      <w:r w:rsidRPr="007C1F06">
        <w:rPr>
          <w:rFonts w:eastAsia="Calibri"/>
          <w:b/>
          <w:highlight w:val="green"/>
          <w:u w:val="single"/>
        </w:rPr>
        <w:t>countries boast nuclear arms</w:t>
      </w:r>
      <w:r w:rsidRPr="007C1F06">
        <w:rPr>
          <w:rFonts w:eastAsia="Calibri"/>
          <w:sz w:val="16"/>
          <w:szCs w:val="16"/>
        </w:rPr>
        <w:t xml:space="preserve"> and long-range ballistic missiles. Next, </w:t>
      </w:r>
      <w:r w:rsidRPr="007C1F06">
        <w:rPr>
          <w:rFonts w:eastAsia="Calibri"/>
          <w:u w:val="single"/>
        </w:rPr>
        <w:t>the U</w:t>
      </w:r>
      <w:r w:rsidRPr="007C1F06">
        <w:rPr>
          <w:rFonts w:eastAsia="Calibri"/>
          <w:sz w:val="16"/>
          <w:szCs w:val="16"/>
        </w:rPr>
        <w:t xml:space="preserve">nited </w:t>
      </w:r>
      <w:r w:rsidRPr="007C1F06">
        <w:rPr>
          <w:rFonts w:eastAsia="Calibri"/>
          <w:u w:val="single"/>
        </w:rPr>
        <w:t>S</w:t>
      </w:r>
      <w:r w:rsidRPr="007C1F06">
        <w:rPr>
          <w:rFonts w:eastAsia="Calibri"/>
          <w:sz w:val="16"/>
          <w:szCs w:val="16"/>
        </w:rPr>
        <w:t xml:space="preserve">tates </w:t>
      </w:r>
      <w:r w:rsidRPr="007C1F06">
        <w:rPr>
          <w:rFonts w:eastAsia="Calibri"/>
          <w:u w:val="single"/>
        </w:rPr>
        <w:t>should widen and sustain willing coalitions of partners</w:t>
      </w:r>
      <w:r w:rsidRPr="007C1F06">
        <w:rPr>
          <w:rFonts w:eastAsia="Calibri"/>
          <w:sz w:val="16"/>
          <w:szCs w:val="16"/>
        </w:rPr>
        <w:t>, something at which America excels, and at which China and Russia fail conspicuously.</w:t>
      </w:r>
    </w:p>
    <w:p w14:paraId="7823E5EB" w14:textId="77777777" w:rsidR="007C1F06" w:rsidRPr="007C1F06" w:rsidRDefault="007C1F06" w:rsidP="007C1F06">
      <w:pPr>
        <w:rPr>
          <w:rFonts w:eastAsia="Calibri"/>
          <w:sz w:val="16"/>
          <w:szCs w:val="16"/>
        </w:rPr>
      </w:pPr>
      <w:r w:rsidRPr="007C1F06">
        <w:rPr>
          <w:rFonts w:eastAsia="Calibri"/>
          <w:highlight w:val="green"/>
          <w:u w:val="single"/>
        </w:rPr>
        <w:t xml:space="preserve">There can be </w:t>
      </w:r>
      <w:r w:rsidRPr="007C1F06">
        <w:rPr>
          <w:rFonts w:eastAsia="Calibri"/>
          <w:b/>
          <w:highlight w:val="green"/>
          <w:u w:val="single"/>
        </w:rPr>
        <w:t>little</w:t>
      </w:r>
      <w:r w:rsidRPr="007C1F06">
        <w:rPr>
          <w:rFonts w:eastAsia="Calibri"/>
          <w:b/>
          <w:u w:val="single"/>
        </w:rPr>
        <w:t xml:space="preserve"> room for </w:t>
      </w:r>
      <w:r w:rsidRPr="007C1F06">
        <w:rPr>
          <w:rFonts w:eastAsia="Calibri"/>
          <w:b/>
          <w:highlight w:val="green"/>
          <w:u w:val="single"/>
        </w:rPr>
        <w:t>error</w:t>
      </w:r>
      <w:r w:rsidRPr="007C1F06">
        <w:rPr>
          <w:rFonts w:eastAsia="Calibri"/>
          <w:u w:val="single"/>
        </w:rPr>
        <w:t xml:space="preserve"> in</w:t>
      </w:r>
      <w:r w:rsidRPr="007C1F06">
        <w:rPr>
          <w:rFonts w:eastAsia="Calibri"/>
          <w:sz w:val="16"/>
          <w:szCs w:val="16"/>
        </w:rPr>
        <w:t xml:space="preserve"> fraught </w:t>
      </w:r>
      <w:r w:rsidRPr="007C1F06">
        <w:rPr>
          <w:rFonts w:eastAsia="Calibri"/>
          <w:b/>
          <w:u w:val="single"/>
        </w:rPr>
        <w:t xml:space="preserve">crises </w:t>
      </w:r>
      <w:r w:rsidRPr="007C1F06">
        <w:rPr>
          <w:rFonts w:eastAsia="Calibri"/>
          <w:b/>
          <w:highlight w:val="green"/>
          <w:u w:val="single"/>
        </w:rPr>
        <w:t>among nuclear</w:t>
      </w:r>
      <w:r w:rsidRPr="007C1F06">
        <w:rPr>
          <w:rFonts w:eastAsia="Calibri"/>
          <w:b/>
          <w:u w:val="single"/>
        </w:rPr>
        <w:t>-weaponized</w:t>
      </w:r>
      <w:r w:rsidRPr="007C1F06">
        <w:rPr>
          <w:rFonts w:eastAsia="Calibri"/>
          <w:sz w:val="16"/>
          <w:szCs w:val="16"/>
        </w:rPr>
        <w:t xml:space="preserve"> and </w:t>
      </w:r>
      <w:r w:rsidRPr="007C1F06">
        <w:rPr>
          <w:rFonts w:eastAsia="Calibri"/>
          <w:b/>
          <w:highlight w:val="green"/>
          <w:u w:val="single"/>
        </w:rPr>
        <w:t>hostile powers</w:t>
      </w:r>
      <w:r w:rsidRPr="007C1F06">
        <w:rPr>
          <w:rFonts w:eastAsia="Calibri"/>
          <w:sz w:val="16"/>
          <w:szCs w:val="16"/>
        </w:rPr>
        <w:t xml:space="preserve">. Short- and long-term standoffs are likely, as they were during the Cold War. Thus, </w:t>
      </w:r>
      <w:r w:rsidRPr="007C1F06">
        <w:rPr>
          <w:rFonts w:eastAsia="Calibri"/>
          <w:u w:val="single"/>
        </w:rPr>
        <w:t>the playbook</w:t>
      </w:r>
      <w:r w:rsidRPr="007C1F06">
        <w:rPr>
          <w:rFonts w:eastAsia="Calibri"/>
          <w:sz w:val="16"/>
          <w:szCs w:val="16"/>
        </w:rPr>
        <w:t xml:space="preserve">, in part, </w:t>
      </w:r>
      <w:r w:rsidRPr="007C1F06">
        <w:rPr>
          <w:rFonts w:eastAsia="Calibri"/>
          <w:u w:val="single"/>
        </w:rPr>
        <w:t xml:space="preserve">involves a </w:t>
      </w:r>
      <w:r w:rsidRPr="007C1F06">
        <w:rPr>
          <w:rFonts w:eastAsia="Calibri"/>
          <w:b/>
          <w:u w:val="single"/>
        </w:rPr>
        <w:t>waiting game</w:t>
      </w:r>
      <w:r w:rsidRPr="007C1F06">
        <w:rPr>
          <w:rFonts w:eastAsia="Calibri"/>
          <w:u w:val="single"/>
        </w:rPr>
        <w:t xml:space="preserve"> in which each power looks to its rivals to suffer</w:t>
      </w:r>
      <w:r w:rsidRPr="007C1F06">
        <w:rPr>
          <w:rFonts w:eastAsia="Calibri"/>
          <w:sz w:val="16"/>
          <w:szCs w:val="16"/>
        </w:rPr>
        <w:t xml:space="preserve"> grievous </w:t>
      </w:r>
      <w:r w:rsidRPr="007C1F06">
        <w:rPr>
          <w:rFonts w:eastAsia="Calibri"/>
          <w:u w:val="single"/>
        </w:rPr>
        <w:t>internal problems</w:t>
      </w:r>
      <w:r w:rsidRPr="007C1F06">
        <w:rPr>
          <w:rFonts w:eastAsia="Calibri"/>
          <w:sz w:val="16"/>
          <w:szCs w:val="16"/>
        </w:rPr>
        <w:t xml:space="preserve"> which could entail a collapse, as happened to the Soviet Union.</w:t>
      </w:r>
    </w:p>
    <w:p w14:paraId="24CEA25F" w14:textId="608BF970" w:rsidR="007C1F06" w:rsidRPr="007C1F06" w:rsidRDefault="007C1F06" w:rsidP="00742F3D">
      <w:pPr>
        <w:pStyle w:val="Heading3"/>
        <w:rPr>
          <w:rFonts w:eastAsia="Calibri"/>
          <w:sz w:val="16"/>
        </w:rPr>
      </w:pPr>
      <w:r w:rsidRPr="007C1F06">
        <w:rPr>
          <w:rFonts w:eastAsia="Cambria"/>
        </w:rPr>
        <w:br w:type="page"/>
      </w:r>
    </w:p>
    <w:p w14:paraId="56975703" w14:textId="7607B29B" w:rsidR="007C1F06" w:rsidRDefault="007C1F06" w:rsidP="007C1F06">
      <w:pPr>
        <w:pStyle w:val="Heading3"/>
      </w:pPr>
      <w:r>
        <w:t>Case</w:t>
      </w:r>
    </w:p>
    <w:p w14:paraId="205BDA79" w14:textId="168EDB66" w:rsidR="007C1F06" w:rsidRDefault="007C1F06" w:rsidP="007C1F06">
      <w:r>
        <w:t xml:space="preserve">Current </w:t>
      </w:r>
      <w:proofErr w:type="spellStart"/>
      <w:r>
        <w:t>negotiatons</w:t>
      </w:r>
      <w:proofErr w:type="spellEnd"/>
      <w:r>
        <w:t xml:space="preserve"> to amend trips are happening right now</w:t>
      </w:r>
    </w:p>
    <w:p w14:paraId="01838FA8" w14:textId="79087F35" w:rsidR="007C1F06" w:rsidRDefault="007C1F06" w:rsidP="007C1F06">
      <w:r>
        <w:t xml:space="preserve">Condo is good </w:t>
      </w:r>
      <w:proofErr w:type="spellStart"/>
      <w:r>
        <w:t>idealgoical</w:t>
      </w:r>
      <w:proofErr w:type="spellEnd"/>
      <w:r>
        <w:t xml:space="preserve"> flexibility</w:t>
      </w:r>
    </w:p>
    <w:p w14:paraId="1C6758D2" w14:textId="77777777" w:rsidR="007C1F06" w:rsidRPr="007C1F06" w:rsidRDefault="007C1F06" w:rsidP="007C1F06">
      <w:pPr>
        <w:keepNext/>
        <w:keepLines/>
        <w:pageBreakBefore/>
        <w:spacing w:before="40" w:after="0"/>
        <w:jc w:val="center"/>
        <w:outlineLvl w:val="2"/>
        <w:rPr>
          <w:rFonts w:ascii="Cambria" w:eastAsiaTheme="majorEastAsia" w:hAnsi="Cambria" w:cstheme="majorBidi"/>
          <w:b/>
          <w:sz w:val="32"/>
          <w:szCs w:val="24"/>
          <w:u w:val="single"/>
        </w:rPr>
      </w:pPr>
      <w:r w:rsidRPr="007C1F06">
        <w:rPr>
          <w:rFonts w:ascii="Cambria" w:eastAsiaTheme="majorEastAsia" w:hAnsi="Cambria" w:cstheme="majorBidi"/>
          <w:b/>
          <w:sz w:val="32"/>
          <w:szCs w:val="24"/>
          <w:u w:val="single"/>
        </w:rPr>
        <w:t>COVID</w:t>
      </w:r>
    </w:p>
    <w:p w14:paraId="43C73D04" w14:textId="77777777" w:rsidR="007C1F06" w:rsidRPr="007C1F06" w:rsidRDefault="007C1F06" w:rsidP="007C1F06">
      <w:pPr>
        <w:keepNext/>
        <w:keepLines/>
        <w:spacing w:before="40" w:after="0"/>
        <w:outlineLvl w:val="3"/>
        <w:rPr>
          <w:rFonts w:ascii="Cambria" w:eastAsiaTheme="majorEastAsia" w:hAnsi="Cambria"/>
          <w:b/>
          <w:iCs/>
          <w:sz w:val="26"/>
        </w:rPr>
      </w:pPr>
      <w:r w:rsidRPr="007C1F06">
        <w:rPr>
          <w:rFonts w:ascii="Cambria" w:eastAsiaTheme="majorEastAsia" w:hAnsi="Cambria"/>
          <w:b/>
          <w:iCs/>
          <w:sz w:val="26"/>
        </w:rPr>
        <w:t xml:space="preserve">TRIPs waiver </w:t>
      </w:r>
      <w:r w:rsidRPr="007C1F06">
        <w:rPr>
          <w:rFonts w:ascii="Cambria" w:eastAsiaTheme="majorEastAsia" w:hAnsi="Cambria"/>
          <w:b/>
          <w:iCs/>
          <w:sz w:val="26"/>
          <w:u w:val="single"/>
        </w:rPr>
        <w:t>doesn’t solve</w:t>
      </w:r>
      <w:r w:rsidRPr="007C1F06">
        <w:rPr>
          <w:rFonts w:ascii="Cambria" w:eastAsiaTheme="majorEastAsia" w:hAnsi="Cambria"/>
          <w:b/>
          <w:iCs/>
          <w:sz w:val="26"/>
        </w:rPr>
        <w:t xml:space="preserve">- it doesn’t </w:t>
      </w:r>
      <w:r w:rsidRPr="007C1F06">
        <w:rPr>
          <w:rFonts w:ascii="Cambria" w:eastAsiaTheme="majorEastAsia" w:hAnsi="Cambria"/>
          <w:b/>
          <w:iCs/>
          <w:sz w:val="26"/>
          <w:u w:val="single"/>
        </w:rPr>
        <w:t>obligate</w:t>
      </w:r>
      <w:r w:rsidRPr="007C1F06">
        <w:rPr>
          <w:rFonts w:ascii="Cambria" w:eastAsiaTheme="majorEastAsia" w:hAnsi="Cambria"/>
          <w:b/>
          <w:iCs/>
          <w:sz w:val="26"/>
        </w:rPr>
        <w:t xml:space="preserve"> countries to do anything, just makes it </w:t>
      </w:r>
      <w:r w:rsidRPr="007C1F06">
        <w:rPr>
          <w:rFonts w:ascii="Cambria" w:eastAsiaTheme="majorEastAsia" w:hAnsi="Cambria"/>
          <w:b/>
          <w:iCs/>
          <w:sz w:val="26"/>
          <w:u w:val="single"/>
        </w:rPr>
        <w:t>legal</w:t>
      </w:r>
      <w:r w:rsidRPr="007C1F06">
        <w:rPr>
          <w:rFonts w:ascii="Cambria" w:eastAsiaTheme="majorEastAsia" w:hAnsi="Cambria"/>
          <w:b/>
          <w:iCs/>
          <w:sz w:val="26"/>
        </w:rPr>
        <w:t>.</w:t>
      </w:r>
    </w:p>
    <w:p w14:paraId="4D7C9C4B" w14:textId="77777777" w:rsidR="007C1F06" w:rsidRPr="007C1F06" w:rsidRDefault="007C1F06" w:rsidP="007C1F06">
      <w:r w:rsidRPr="007C1F06">
        <w:rPr>
          <w:b/>
          <w:bCs/>
          <w:sz w:val="26"/>
        </w:rPr>
        <w:t>Mercurio 21</w:t>
      </w:r>
      <w:r w:rsidRPr="007C1F06">
        <w:t xml:space="preserve"> [Bryan; Professor of Law, The Chinese University of Hong Kong; "The IP Waiver for COVID-19: Bad Policy, Bad Precedent," 2021; 1-6. International Review of Intellectual Property and Competition Law.] Justin</w:t>
      </w:r>
    </w:p>
    <w:p w14:paraId="3CD214EE" w14:textId="50394C08" w:rsidR="007C1F06" w:rsidRPr="007C1F06" w:rsidRDefault="007C1F06" w:rsidP="007C1F06">
      <w:r w:rsidRPr="007C1F06">
        <w:t xml:space="preserve">It is not only the length of time which is an issue but also </w:t>
      </w:r>
      <w:r w:rsidRPr="007C1F06">
        <w:rPr>
          <w:u w:val="single"/>
        </w:rPr>
        <w:t xml:space="preserve">the </w:t>
      </w:r>
      <w:r w:rsidRPr="007C1F06">
        <w:rPr>
          <w:b/>
          <w:i/>
          <w:iCs/>
          <w:u w:val="single"/>
          <w:bdr w:val="single" w:sz="8" w:space="0" w:color="auto"/>
        </w:rPr>
        <w:t xml:space="preserve">ultimate impact of the </w:t>
      </w:r>
      <w:r w:rsidRPr="007C1F06">
        <w:rPr>
          <w:b/>
          <w:i/>
          <w:iCs/>
          <w:highlight w:val="cyan"/>
          <w:u w:val="single"/>
          <w:bdr w:val="single" w:sz="8" w:space="0" w:color="auto"/>
        </w:rPr>
        <w:t>waiver</w:t>
      </w:r>
      <w:r w:rsidRPr="007C1F06">
        <w:rPr>
          <w:b/>
          <w:i/>
          <w:iCs/>
          <w:u w:val="single"/>
          <w:bdr w:val="single" w:sz="8" w:space="0" w:color="auto"/>
        </w:rPr>
        <w:t xml:space="preserve">. A waiver simply </w:t>
      </w:r>
      <w:r w:rsidRPr="007C1F06">
        <w:rPr>
          <w:b/>
          <w:i/>
          <w:iCs/>
          <w:highlight w:val="cyan"/>
          <w:u w:val="single"/>
          <w:bdr w:val="single" w:sz="8" w:space="0" w:color="auto"/>
        </w:rPr>
        <w:t>means</w:t>
      </w:r>
      <w:r w:rsidRPr="007C1F06">
        <w:rPr>
          <w:b/>
          <w:i/>
          <w:iCs/>
          <w:u w:val="single"/>
          <w:bdr w:val="single" w:sz="8" w:space="0" w:color="auto"/>
        </w:rPr>
        <w:t xml:space="preserve"> that a </w:t>
      </w:r>
      <w:r w:rsidRPr="007C1F06">
        <w:rPr>
          <w:b/>
          <w:i/>
          <w:iCs/>
          <w:highlight w:val="cyan"/>
          <w:u w:val="single"/>
          <w:bdr w:val="single" w:sz="8" w:space="0" w:color="auto"/>
        </w:rPr>
        <w:t>WTO Member would not be in violation</w:t>
      </w:r>
      <w:r w:rsidRPr="007C1F06">
        <w:rPr>
          <w:b/>
          <w:i/>
          <w:iCs/>
          <w:u w:val="single"/>
          <w:bdr w:val="single" w:sz="8" w:space="0" w:color="auto"/>
        </w:rPr>
        <w:t xml:space="preserve"> of its WTO obligations if it does not protect and enforce the COVID-19-related IPRs for the duration of the waiver</w:t>
      </w:r>
      <w:r w:rsidRPr="007C1F06">
        <w:rPr>
          <w:u w:val="single"/>
        </w:rPr>
        <w:t xml:space="preserve">. </w:t>
      </w:r>
      <w:r w:rsidRPr="007C1F06">
        <w:rPr>
          <w:highlight w:val="cyan"/>
          <w:u w:val="single"/>
        </w:rPr>
        <w:t>The waiver would</w:t>
      </w:r>
      <w:r w:rsidRPr="007C1F06">
        <w:rPr>
          <w:u w:val="single"/>
        </w:rPr>
        <w:t xml:space="preserve"> thus allow Members to deviate from their international obligations but </w:t>
      </w:r>
      <w:r w:rsidRPr="007C1F06">
        <w:rPr>
          <w:highlight w:val="cyan"/>
          <w:u w:val="single"/>
        </w:rPr>
        <w:t xml:space="preserve">not obligate Members to </w:t>
      </w:r>
      <w:r w:rsidRPr="007C1F06">
        <w:rPr>
          <w:b/>
          <w:i/>
          <w:iCs/>
          <w:highlight w:val="cyan"/>
          <w:u w:val="single"/>
          <w:bdr w:val="single" w:sz="8" w:space="0" w:color="auto"/>
        </w:rPr>
        <w:t>suspend protection</w:t>
      </w:r>
      <w:r w:rsidRPr="007C1F06">
        <w:t xml:space="preserve"> and enforcement of the IPRs. </w:t>
      </w:r>
      <w:r w:rsidRPr="007C1F06">
        <w:rPr>
          <w:u w:val="single"/>
        </w:rPr>
        <w:t xml:space="preserve">Members like the </w:t>
      </w:r>
      <w:r w:rsidRPr="007C1F06">
        <w:rPr>
          <w:highlight w:val="cyan"/>
          <w:u w:val="single"/>
        </w:rPr>
        <w:t>US</w:t>
      </w:r>
      <w:r w:rsidRPr="007C1F06">
        <w:rPr>
          <w:u w:val="single"/>
        </w:rPr>
        <w:t xml:space="preserve"> who support the waiver </w:t>
      </w:r>
      <w:r w:rsidRPr="007C1F06">
        <w:rPr>
          <w:highlight w:val="cyan"/>
          <w:u w:val="single"/>
        </w:rPr>
        <w:t>may not implement</w:t>
      </w:r>
      <w:r w:rsidRPr="007C1F06">
        <w:rPr>
          <w:u w:val="single"/>
        </w:rPr>
        <w:t xml:space="preserve"> the necessary domestic </w:t>
      </w:r>
      <w:r w:rsidRPr="007C1F06">
        <w:rPr>
          <w:highlight w:val="cyan"/>
          <w:u w:val="single"/>
        </w:rPr>
        <w:t>legislation to waive IPRs</w:t>
      </w:r>
      <w:r w:rsidRPr="007C1F06">
        <w:rPr>
          <w:u w:val="single"/>
        </w:rPr>
        <w:t xml:space="preserve"> within the jurisdiction</w:t>
      </w:r>
      <w:r w:rsidRPr="007C1F06">
        <w:t>. It is questionable whether the US could even legally implement the waiver given that IPRs are a matter of constitutional law.17</w:t>
      </w:r>
    </w:p>
    <w:p w14:paraId="6279BA70" w14:textId="77777777" w:rsidR="007C1F06" w:rsidRPr="007C1F06" w:rsidRDefault="007C1F06" w:rsidP="007C1F06">
      <w:pPr>
        <w:keepNext/>
        <w:keepLines/>
        <w:spacing w:before="40" w:after="0"/>
        <w:outlineLvl w:val="3"/>
        <w:rPr>
          <w:rFonts w:ascii="Cambria" w:eastAsiaTheme="majorEastAsia" w:hAnsi="Cambria"/>
          <w:b/>
          <w:iCs/>
          <w:sz w:val="26"/>
        </w:rPr>
      </w:pPr>
      <w:r w:rsidRPr="007C1F06">
        <w:rPr>
          <w:rFonts w:ascii="Cambria" w:eastAsiaTheme="majorEastAsia" w:hAnsi="Cambria"/>
          <w:b/>
          <w:iCs/>
          <w:sz w:val="26"/>
        </w:rPr>
        <w:t xml:space="preserve">TL -- their only COVID impact scenario is about future pandemics, there’s no reason in the 1AC why COVID waivers solve that--only </w:t>
      </w:r>
      <w:proofErr w:type="gramStart"/>
      <w:r w:rsidRPr="007C1F06">
        <w:rPr>
          <w:rFonts w:ascii="Cambria" w:eastAsiaTheme="majorEastAsia" w:hAnsi="Cambria"/>
          <w:b/>
          <w:iCs/>
          <w:sz w:val="26"/>
        </w:rPr>
        <w:t>new innovation</w:t>
      </w:r>
      <w:proofErr w:type="gramEnd"/>
      <w:r w:rsidRPr="007C1F06">
        <w:rPr>
          <w:rFonts w:ascii="Cambria" w:eastAsiaTheme="majorEastAsia" w:hAnsi="Cambria"/>
          <w:b/>
          <w:iCs/>
          <w:sz w:val="26"/>
        </w:rPr>
        <w:t xml:space="preserve"> can</w:t>
      </w:r>
    </w:p>
    <w:p w14:paraId="7845A440" w14:textId="3E414758" w:rsidR="007C1F06" w:rsidRPr="007C1F06" w:rsidRDefault="007C1F06" w:rsidP="007C1F06">
      <w:pPr>
        <w:keepNext/>
        <w:keepLines/>
        <w:spacing w:before="40" w:after="0"/>
        <w:outlineLvl w:val="3"/>
        <w:rPr>
          <w:rFonts w:ascii="Cambria" w:eastAsiaTheme="majorEastAsia" w:hAnsi="Cambria" w:cstheme="majorBidi"/>
          <w:b/>
          <w:iCs/>
          <w:sz w:val="26"/>
        </w:rPr>
      </w:pPr>
      <w:r w:rsidRPr="007C1F06">
        <w:rPr>
          <w:rFonts w:ascii="Cambria" w:eastAsiaTheme="majorEastAsia" w:hAnsi="Cambria" w:cstheme="majorBidi"/>
          <w:b/>
          <w:iCs/>
          <w:sz w:val="26"/>
        </w:rPr>
        <w:t xml:space="preserve">The </w:t>
      </w:r>
      <w:proofErr w:type="spellStart"/>
      <w:r w:rsidRPr="007C1F06">
        <w:rPr>
          <w:rFonts w:ascii="Cambria" w:eastAsiaTheme="majorEastAsia" w:hAnsi="Cambria" w:cstheme="majorBidi"/>
          <w:b/>
          <w:iCs/>
          <w:sz w:val="26"/>
        </w:rPr>
        <w:t>squo</w:t>
      </w:r>
      <w:proofErr w:type="spellEnd"/>
      <w:r w:rsidRPr="007C1F06">
        <w:rPr>
          <w:rFonts w:ascii="Cambria" w:eastAsiaTheme="majorEastAsia" w:hAnsi="Cambria" w:cstheme="majorBidi"/>
          <w:b/>
          <w:iCs/>
          <w:sz w:val="26"/>
        </w:rPr>
        <w:t xml:space="preserve"> </w:t>
      </w:r>
      <w:r>
        <w:rPr>
          <w:rFonts w:ascii="Cambria" w:eastAsiaTheme="majorEastAsia" w:hAnsi="Cambria" w:cstheme="majorBidi"/>
          <w:b/>
          <w:iCs/>
          <w:sz w:val="26"/>
        </w:rPr>
        <w:t xml:space="preserve">solves </w:t>
      </w:r>
      <w:r w:rsidRPr="007C1F06">
        <w:rPr>
          <w:rFonts w:ascii="Cambria" w:eastAsiaTheme="majorEastAsia" w:hAnsi="Cambria" w:cstheme="majorBidi"/>
          <w:b/>
          <w:iCs/>
          <w:sz w:val="26"/>
        </w:rPr>
        <w:t>COVAX and licensing agreements ensure vaccine access now, but patent waiver causes unsafe vaccines and decks innovation.</w:t>
      </w:r>
    </w:p>
    <w:p w14:paraId="22BB1653" w14:textId="77777777" w:rsidR="007C1F06" w:rsidRPr="007C1F06" w:rsidRDefault="007C1F06" w:rsidP="007C1F06">
      <w:pPr>
        <w:rPr>
          <w:sz w:val="26"/>
        </w:rPr>
      </w:pPr>
      <w:r w:rsidRPr="007C1F06">
        <w:rPr>
          <w:b/>
          <w:bCs/>
          <w:sz w:val="26"/>
        </w:rPr>
        <w:t xml:space="preserve">Crosby et al. 21 </w:t>
      </w:r>
      <w:r w:rsidRPr="007C1F06">
        <w:rPr>
          <w:sz w:val="26"/>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Telep [Lawyer specializing in international trade litigation], Brian White [Lawyer specializing in international arbitration], Group of Nearly 60 WTO Members Seek Unprecedented Waiver from WTO Intellectual Property Protection for COVID-related Medical Products, JD Supra, 3/5/2021, </w:t>
      </w:r>
      <w:hyperlink r:id="rId11" w:history="1">
        <w:r w:rsidRPr="007C1F06">
          <w:rPr>
            <w:bCs/>
            <w:sz w:val="26"/>
          </w:rPr>
          <w:t>https://www.jdsupra.com/legalnews/group-of-nearly-60-wto-members-seek-2523821/</w:t>
        </w:r>
      </w:hyperlink>
      <w:r w:rsidRPr="007C1F06">
        <w:rPr>
          <w:sz w:val="26"/>
        </w:rPr>
        <w:t xml:space="preserve">) </w:t>
      </w:r>
      <w:proofErr w:type="spellStart"/>
      <w:r w:rsidRPr="007C1F06">
        <w:rPr>
          <w:sz w:val="26"/>
        </w:rPr>
        <w:t>hwof</w:t>
      </w:r>
      <w:proofErr w:type="spellEnd"/>
    </w:p>
    <w:p w14:paraId="7E54375B" w14:textId="77777777" w:rsidR="007C1F06" w:rsidRPr="007C1F06" w:rsidRDefault="007C1F06" w:rsidP="007C1F06">
      <w:pPr>
        <w:rPr>
          <w:sz w:val="16"/>
        </w:rPr>
      </w:pPr>
      <w:r w:rsidRPr="007C1F06">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7C1F06">
        <w:rPr>
          <w:highlight w:val="green"/>
          <w:u w:val="single"/>
        </w:rPr>
        <w:t>i</w:t>
      </w:r>
      <w:r w:rsidRPr="007C1F06">
        <w:rPr>
          <w:u w:val="single"/>
        </w:rPr>
        <w:t xml:space="preserve">ntellectual </w:t>
      </w:r>
      <w:r w:rsidRPr="007C1F06">
        <w:rPr>
          <w:highlight w:val="green"/>
          <w:u w:val="single"/>
        </w:rPr>
        <w:t>p</w:t>
      </w:r>
      <w:r w:rsidRPr="007C1F06">
        <w:rPr>
          <w:u w:val="single"/>
        </w:rPr>
        <w:t xml:space="preserve">roperty </w:t>
      </w:r>
      <w:r w:rsidRPr="007C1F06">
        <w:rPr>
          <w:highlight w:val="green"/>
          <w:u w:val="single"/>
        </w:rPr>
        <w:t>protections have not limited production of vaccines</w:t>
      </w:r>
      <w:r w:rsidRPr="007C1F06">
        <w:rPr>
          <w:sz w:val="16"/>
        </w:rPr>
        <w:t xml:space="preserve"> and other medical products. Rather, these Members have argued that intellectual property </w:t>
      </w:r>
      <w:r w:rsidRPr="007C1F06">
        <w:rPr>
          <w:u w:val="single"/>
        </w:rPr>
        <w:t xml:space="preserve">protection has incentivized the research, development and production of the necessary vaccines, </w:t>
      </w:r>
      <w:proofErr w:type="gramStart"/>
      <w:r w:rsidRPr="007C1F06">
        <w:rPr>
          <w:u w:val="single"/>
        </w:rPr>
        <w:t>treatments</w:t>
      </w:r>
      <w:proofErr w:type="gramEnd"/>
      <w:r w:rsidRPr="007C1F06">
        <w:rPr>
          <w:u w:val="single"/>
        </w:rPr>
        <w:t xml:space="preserve"> and products.</w:t>
      </w:r>
      <w:r w:rsidRPr="007C1F06">
        <w:rPr>
          <w:sz w:val="16"/>
        </w:rPr>
        <w:t xml:space="preserve"> Moreover, </w:t>
      </w:r>
      <w:r w:rsidRPr="007C1F06">
        <w:rPr>
          <w:highlight w:val="green"/>
          <w:u w:val="single"/>
        </w:rPr>
        <w:t>the international community is coordinating and funding equitable COVID-19 vaccine distribution globally through COVAX</w:t>
      </w:r>
      <w:r w:rsidRPr="007C1F06">
        <w:rPr>
          <w:sz w:val="16"/>
        </w:rPr>
        <w:t xml:space="preserve">, which is organized by Gavi, the Vaccine Alliance, the World Health </w:t>
      </w:r>
      <w:proofErr w:type="gramStart"/>
      <w:r w:rsidRPr="007C1F06">
        <w:rPr>
          <w:sz w:val="16"/>
        </w:rPr>
        <w:t>Organization</w:t>
      </w:r>
      <w:proofErr w:type="gramEnd"/>
      <w:r w:rsidRPr="007C1F06">
        <w:rPr>
          <w:sz w:val="16"/>
        </w:rPr>
        <w:t xml:space="preserve"> and the Coalition for Epidemic Preparedness Innovations. Despite these facts, less developed countries continue to push for a waiver of all intellectual property protection for medical products related to the pandemic. </w:t>
      </w:r>
      <w:r w:rsidRPr="007C1F06">
        <w:rPr>
          <w:highlight w:val="green"/>
          <w:u w:val="single"/>
        </w:rPr>
        <w:t>Waiver risks uncontrolled use of patented technologies, without improving vaccine access.</w:t>
      </w:r>
      <w:r w:rsidRPr="007C1F06">
        <w:rPr>
          <w:sz w:val="16"/>
        </w:rPr>
        <w:t xml:space="preserve"> Pharmaceutical </w:t>
      </w:r>
      <w:r w:rsidRPr="007C1F06">
        <w:rPr>
          <w:u w:val="single"/>
        </w:rPr>
        <w:t>companies</w:t>
      </w:r>
      <w:r w:rsidRPr="007C1F06">
        <w:rPr>
          <w:sz w:val="16"/>
        </w:rPr>
        <w:t xml:space="preserve"> can provide, and </w:t>
      </w:r>
      <w:r w:rsidRPr="007C1F06">
        <w:rPr>
          <w:u w:val="single"/>
        </w:rPr>
        <w:t>have provided</w:t>
      </w:r>
      <w:r w:rsidRPr="007C1F06">
        <w:rPr>
          <w:sz w:val="16"/>
        </w:rPr>
        <w:t xml:space="preserve">, </w:t>
      </w:r>
      <w:r w:rsidRPr="007C1F06">
        <w:rPr>
          <w:u w:val="single"/>
        </w:rPr>
        <w:t>licenses to distribute</w:t>
      </w:r>
      <w:r w:rsidRPr="007C1F06">
        <w:rPr>
          <w:sz w:val="16"/>
        </w:rPr>
        <w:t xml:space="preserve"> or scale-up production of COVID-19 </w:t>
      </w:r>
      <w:r w:rsidRPr="007C1F06">
        <w:rPr>
          <w:u w:val="single"/>
        </w:rPr>
        <w:t>vaccines</w:t>
      </w:r>
      <w:r w:rsidRPr="007C1F06">
        <w:rPr>
          <w:sz w:val="16"/>
        </w:rPr>
        <w:t xml:space="preserve"> and therapies </w:t>
      </w:r>
      <w:r w:rsidRPr="007C1F06">
        <w:rPr>
          <w:u w:val="single"/>
        </w:rPr>
        <w:t>at reduced cost</w:t>
      </w:r>
      <w:r w:rsidRPr="007C1F06">
        <w:rPr>
          <w:sz w:val="16"/>
        </w:rPr>
        <w:t xml:space="preserve">. Such license </w:t>
      </w:r>
      <w:r w:rsidRPr="007C1F06">
        <w:rPr>
          <w:highlight w:val="green"/>
          <w:u w:val="single"/>
        </w:rPr>
        <w:t>agreements allow for expanded access in l</w:t>
      </w:r>
      <w:r w:rsidRPr="007C1F06">
        <w:rPr>
          <w:u w:val="single"/>
        </w:rPr>
        <w:t>ow-</w:t>
      </w:r>
      <w:r w:rsidRPr="007C1F06">
        <w:rPr>
          <w:sz w:val="16"/>
        </w:rPr>
        <w:t xml:space="preserve"> and middle-</w:t>
      </w:r>
      <w:r w:rsidRPr="007C1F06">
        <w:rPr>
          <w:highlight w:val="green"/>
          <w:u w:val="single"/>
        </w:rPr>
        <w:t>i</w:t>
      </w:r>
      <w:r w:rsidRPr="007C1F06">
        <w:rPr>
          <w:u w:val="single"/>
        </w:rPr>
        <w:t xml:space="preserve">ncome </w:t>
      </w:r>
      <w:r w:rsidRPr="007C1F06">
        <w:rPr>
          <w:highlight w:val="green"/>
          <w:u w:val="single"/>
        </w:rPr>
        <w:t>c</w:t>
      </w:r>
      <w:r w:rsidRPr="007C1F06">
        <w:rPr>
          <w:u w:val="single"/>
        </w:rPr>
        <w:t>ountrie</w:t>
      </w:r>
      <w:r w:rsidRPr="007C1F06">
        <w:rPr>
          <w:highlight w:val="green"/>
          <w:u w:val="single"/>
        </w:rPr>
        <w:t>s</w:t>
      </w:r>
      <w:r w:rsidRPr="007C1F06">
        <w:rPr>
          <w:u w:val="single"/>
        </w:rPr>
        <w:t xml:space="preserve">, </w:t>
      </w:r>
      <w:r w:rsidRPr="007C1F06">
        <w:rPr>
          <w:highlight w:val="green"/>
          <w:u w:val="single"/>
        </w:rPr>
        <w:t>while</w:t>
      </w:r>
      <w:r w:rsidRPr="007C1F06">
        <w:rPr>
          <w:sz w:val="16"/>
        </w:rPr>
        <w:t xml:space="preserve"> also </w:t>
      </w:r>
      <w:r w:rsidRPr="007C1F06">
        <w:rPr>
          <w:highlight w:val="green"/>
          <w:u w:val="single"/>
        </w:rPr>
        <w:t>setting</w:t>
      </w:r>
      <w:r w:rsidRPr="007C1F06">
        <w:rPr>
          <w:sz w:val="16"/>
        </w:rPr>
        <w:t xml:space="preserve"> reasonable </w:t>
      </w:r>
      <w:r w:rsidRPr="007C1F06">
        <w:rPr>
          <w:highlight w:val="green"/>
          <w:u w:val="single"/>
        </w:rPr>
        <w:t>parameters so that patents</w:t>
      </w:r>
      <w:r w:rsidRPr="007C1F06">
        <w:rPr>
          <w:sz w:val="16"/>
        </w:rPr>
        <w:t xml:space="preserve"> and other IP rights </w:t>
      </w:r>
      <w:r w:rsidRPr="007C1F06">
        <w:rPr>
          <w:highlight w:val="green"/>
          <w:u w:val="single"/>
        </w:rPr>
        <w:t>are used to address the specific</w:t>
      </w:r>
      <w:r w:rsidRPr="007C1F06">
        <w:rPr>
          <w:u w:val="single"/>
        </w:rPr>
        <w:t xml:space="preserve"> medical </w:t>
      </w:r>
      <w:r w:rsidRPr="007C1F06">
        <w:rPr>
          <w:highlight w:val="green"/>
          <w:u w:val="single"/>
        </w:rPr>
        <w:t>needs of</w:t>
      </w:r>
      <w:r w:rsidRPr="007C1F06">
        <w:rPr>
          <w:sz w:val="16"/>
        </w:rPr>
        <w:t xml:space="preserve"> the </w:t>
      </w:r>
      <w:r w:rsidRPr="007C1F06">
        <w:rPr>
          <w:highlight w:val="green"/>
          <w:u w:val="single"/>
        </w:rPr>
        <w:t>COVID</w:t>
      </w:r>
      <w:r w:rsidRPr="007C1F06">
        <w:rPr>
          <w:u w:val="single"/>
        </w:rPr>
        <w:t>-19</w:t>
      </w:r>
      <w:r w:rsidRPr="007C1F06">
        <w:rPr>
          <w:sz w:val="16"/>
        </w:rPr>
        <w:t xml:space="preserve"> </w:t>
      </w:r>
    </w:p>
    <w:p w14:paraId="7FDC89A7" w14:textId="77777777" w:rsidR="007C1F06" w:rsidRPr="007C1F06" w:rsidRDefault="007C1F06" w:rsidP="007C1F06">
      <w:pPr>
        <w:rPr>
          <w:sz w:val="16"/>
        </w:rPr>
      </w:pPr>
    </w:p>
    <w:p w14:paraId="4A99C593" w14:textId="77777777" w:rsidR="007C1F06" w:rsidRPr="007C1F06" w:rsidRDefault="007C1F06" w:rsidP="007C1F06">
      <w:pPr>
        <w:rPr>
          <w:sz w:val="16"/>
        </w:rPr>
      </w:pPr>
    </w:p>
    <w:p w14:paraId="083D86A0" w14:textId="77777777" w:rsidR="007C1F06" w:rsidRPr="007C1F06" w:rsidRDefault="007C1F06" w:rsidP="007C1F06">
      <w:pPr>
        <w:rPr>
          <w:sz w:val="16"/>
        </w:rPr>
      </w:pPr>
      <w:r w:rsidRPr="007C1F06">
        <w:rPr>
          <w:sz w:val="16"/>
        </w:rPr>
        <w:t xml:space="preserve">pandemic at hand, and not for other purposes. </w:t>
      </w:r>
      <w:r w:rsidRPr="007C1F06">
        <w:rPr>
          <w:highlight w:val="green"/>
          <w:u w:val="single"/>
        </w:rPr>
        <w:t>License agreements also allow for orderly tech</w:t>
      </w:r>
      <w:r w:rsidRPr="007C1F06">
        <w:rPr>
          <w:u w:val="single"/>
        </w:rPr>
        <w:t xml:space="preserve">nology </w:t>
      </w:r>
      <w:r w:rsidRPr="007C1F06">
        <w:rPr>
          <w:highlight w:val="green"/>
          <w:u w:val="single"/>
        </w:rPr>
        <w:t>transfer</w:t>
      </w:r>
      <w:r w:rsidRPr="007C1F06">
        <w:rPr>
          <w:sz w:val="16"/>
        </w:rPr>
        <w:t xml:space="preserve">, </w:t>
      </w:r>
      <w:r w:rsidRPr="007C1F06">
        <w:rPr>
          <w:u w:val="single"/>
        </w:rPr>
        <w:t>including</w:t>
      </w:r>
      <w:r w:rsidRPr="007C1F06">
        <w:rPr>
          <w:sz w:val="16"/>
        </w:rPr>
        <w:t xml:space="preserve"> of unpatented “trade secret” information and other </w:t>
      </w:r>
      <w:r w:rsidRPr="007C1F06">
        <w:rPr>
          <w:u w:val="single"/>
        </w:rPr>
        <w:t>critical “know-how,” that may be essential to efficiently producing</w:t>
      </w:r>
      <w:r w:rsidRPr="007C1F06">
        <w:rPr>
          <w:sz w:val="16"/>
        </w:rPr>
        <w:t xml:space="preserve"> and scaling-up </w:t>
      </w:r>
      <w:r w:rsidRPr="007C1F06">
        <w:rPr>
          <w:u w:val="single"/>
        </w:rPr>
        <w:t>safe and effective</w:t>
      </w:r>
      <w:r w:rsidRPr="007C1F06">
        <w:rPr>
          <w:sz w:val="16"/>
        </w:rPr>
        <w:t xml:space="preserve"> versions of technologically complex </w:t>
      </w:r>
      <w:r w:rsidRPr="007C1F06">
        <w:rPr>
          <w:u w:val="single"/>
        </w:rPr>
        <w:t>vaccines</w:t>
      </w:r>
      <w:r w:rsidRPr="007C1F06">
        <w:rPr>
          <w:sz w:val="16"/>
        </w:rPr>
        <w:t xml:space="preserve"> and biologic drug products. </w:t>
      </w:r>
      <w:r w:rsidRPr="007C1F06">
        <w:rPr>
          <w:highlight w:val="green"/>
          <w:u w:val="single"/>
        </w:rPr>
        <w:t>Under the</w:t>
      </w:r>
      <w:r w:rsidRPr="007C1F06">
        <w:rPr>
          <w:sz w:val="16"/>
        </w:rPr>
        <w:t xml:space="preserve"> present TRIPS </w:t>
      </w:r>
      <w:r w:rsidRPr="007C1F06">
        <w:rPr>
          <w:highlight w:val="green"/>
          <w:u w:val="single"/>
        </w:rPr>
        <w:t>waiver</w:t>
      </w:r>
      <w:r w:rsidRPr="007C1F06">
        <w:rPr>
          <w:u w:val="single"/>
        </w:rPr>
        <w:t xml:space="preserve"> proposal</w:t>
      </w:r>
      <w:r w:rsidRPr="007C1F06">
        <w:rPr>
          <w:sz w:val="16"/>
        </w:rPr>
        <w:t xml:space="preserve">, however, member </w:t>
      </w:r>
      <w:r w:rsidRPr="007C1F06">
        <w:rPr>
          <w:highlight w:val="green"/>
          <w:u w:val="single"/>
        </w:rPr>
        <w:t>countries could</w:t>
      </w:r>
      <w:r w:rsidRPr="007C1F06">
        <w:rPr>
          <w:sz w:val="16"/>
        </w:rPr>
        <w:t xml:space="preserve"> try to </w:t>
      </w:r>
      <w:r w:rsidRPr="007C1F06">
        <w:rPr>
          <w:highlight w:val="green"/>
          <w:u w:val="single"/>
        </w:rPr>
        <w:t>exploit a</w:t>
      </w:r>
      <w:r w:rsidRPr="007C1F06">
        <w:rPr>
          <w:u w:val="single"/>
        </w:rPr>
        <w:t xml:space="preserve">n extraordinarily </w:t>
      </w:r>
      <w:r w:rsidRPr="007C1F06">
        <w:rPr>
          <w:highlight w:val="green"/>
          <w:u w:val="single"/>
        </w:rPr>
        <w:t>broad scope of IP</w:t>
      </w:r>
      <w:r w:rsidRPr="007C1F06">
        <w:rPr>
          <w:sz w:val="16"/>
        </w:rPr>
        <w:t xml:space="preserve"> and copy patented </w:t>
      </w:r>
      <w:r w:rsidRPr="007C1F06">
        <w:rPr>
          <w:highlight w:val="green"/>
          <w:u w:val="single"/>
        </w:rPr>
        <w:t>tech</w:t>
      </w:r>
      <w:r w:rsidRPr="007C1F06">
        <w:rPr>
          <w:u w:val="single"/>
        </w:rPr>
        <w:t>nologies</w:t>
      </w:r>
      <w:r w:rsidRPr="007C1F06">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7C1F06">
        <w:rPr>
          <w:u w:val="single"/>
        </w:rPr>
        <w:t>it is unclear how the</w:t>
      </w:r>
      <w:r w:rsidRPr="007C1F06">
        <w:rPr>
          <w:sz w:val="16"/>
        </w:rPr>
        <w:t xml:space="preserve"> proposed TRIPS </w:t>
      </w:r>
      <w:r w:rsidRPr="007C1F06">
        <w:rPr>
          <w:u w:val="single"/>
        </w:rPr>
        <w:t>waiver could provide the technology transfer and know-how critical for making</w:t>
      </w:r>
      <w:r w:rsidRPr="007C1F06">
        <w:rPr>
          <w:sz w:val="16"/>
        </w:rPr>
        <w:t xml:space="preserve"> the complex molecules and formulations constituting the various </w:t>
      </w:r>
      <w:r w:rsidRPr="007C1F06">
        <w:rPr>
          <w:u w:val="single"/>
        </w:rPr>
        <w:t xml:space="preserve">COVID-19 vaccines. </w:t>
      </w:r>
      <w:r w:rsidRPr="007C1F06">
        <w:rPr>
          <w:highlight w:val="green"/>
          <w:u w:val="single"/>
        </w:rPr>
        <w:t>Vaccine manufacture undertaken by an unauthorized party without the proper processes</w:t>
      </w:r>
      <w:r w:rsidRPr="007C1F06">
        <w:rPr>
          <w:sz w:val="16"/>
        </w:rPr>
        <w:t xml:space="preserve"> and controls </w:t>
      </w:r>
      <w:r w:rsidRPr="007C1F06">
        <w:rPr>
          <w:highlight w:val="green"/>
          <w:u w:val="single"/>
        </w:rPr>
        <w:t>could result in a</w:t>
      </w:r>
      <w:r w:rsidRPr="007C1F06">
        <w:rPr>
          <w:u w:val="single"/>
        </w:rPr>
        <w:t xml:space="preserve"> different </w:t>
      </w:r>
      <w:r w:rsidRPr="007C1F06">
        <w:rPr>
          <w:highlight w:val="green"/>
          <w:u w:val="single"/>
        </w:rPr>
        <w:t>product that is potentially ineffective</w:t>
      </w:r>
      <w:r w:rsidRPr="007C1F06">
        <w:rPr>
          <w:u w:val="single"/>
        </w:rPr>
        <w:t xml:space="preserve"> or results in unwanted health consequences.</w:t>
      </w:r>
      <w:r w:rsidRPr="007C1F06">
        <w:rPr>
          <w:sz w:val="16"/>
        </w:rPr>
        <w:t xml:space="preserve"> And </w:t>
      </w:r>
      <w:r w:rsidRPr="007C1F06">
        <w:rPr>
          <w:u w:val="single"/>
        </w:rPr>
        <w:t>even if an unauthorized manufacturer could overcome those substantial hurdles</w:t>
      </w:r>
      <w:r w:rsidRPr="007C1F06">
        <w:rPr>
          <w:sz w:val="16"/>
        </w:rPr>
        <w:t xml:space="preserve"> to reverse-engineer and scale up a safe and effective vaccine copy, </w:t>
      </w:r>
      <w:r w:rsidRPr="007C1F06">
        <w:rPr>
          <w:u w:val="single"/>
        </w:rPr>
        <w:t>it would likely take substantial time and a series of failures to do so.</w:t>
      </w:r>
      <w:r w:rsidRPr="007C1F06">
        <w:rPr>
          <w:sz w:val="16"/>
        </w:rPr>
        <w:t xml:space="preserve"> Notably, several of the original COVID-19 vaccine developers have recently faced low product yield and other manufacturing challenges during pre-commercial scale-up efforts and the initial months of commercial production.</w:t>
      </w:r>
    </w:p>
    <w:p w14:paraId="3B626305" w14:textId="77777777" w:rsidR="007C1F06" w:rsidRPr="007C1F06" w:rsidRDefault="007C1F06" w:rsidP="007C1F06"/>
    <w:p w14:paraId="487D87D0" w14:textId="77777777" w:rsidR="007C1F06" w:rsidRPr="007C1F06" w:rsidRDefault="007C1F06" w:rsidP="007C1F06">
      <w:pPr>
        <w:keepNext/>
        <w:keepLines/>
        <w:spacing w:before="40" w:after="0"/>
        <w:outlineLvl w:val="3"/>
        <w:rPr>
          <w:rFonts w:ascii="Cambria" w:eastAsiaTheme="majorEastAsia" w:hAnsi="Cambria" w:cstheme="majorBidi"/>
          <w:b/>
          <w:iCs/>
          <w:sz w:val="26"/>
        </w:rPr>
      </w:pPr>
      <w:r w:rsidRPr="007C1F06">
        <w:rPr>
          <w:rFonts w:ascii="Cambria" w:eastAsiaTheme="majorEastAsia" w:hAnsi="Cambria" w:cstheme="majorBidi"/>
          <w:b/>
          <w:iCs/>
          <w:sz w:val="26"/>
        </w:rPr>
        <w:t xml:space="preserve">A vaccine waiver </w:t>
      </w:r>
      <w:r w:rsidRPr="007C1F06">
        <w:rPr>
          <w:rFonts w:ascii="Cambria" w:eastAsiaTheme="majorEastAsia" w:hAnsi="Cambria" w:cstheme="majorBidi"/>
          <w:b/>
          <w:iCs/>
          <w:sz w:val="26"/>
          <w:u w:val="single"/>
        </w:rPr>
        <w:t>greenlights</w:t>
      </w:r>
      <w:r w:rsidRPr="007C1F06">
        <w:rPr>
          <w:rFonts w:ascii="Cambria" w:eastAsiaTheme="majorEastAsia" w:hAnsi="Cambria" w:cstheme="majorBidi"/>
          <w:b/>
          <w:iCs/>
          <w:sz w:val="26"/>
        </w:rPr>
        <w:t xml:space="preserve"> counterfeit medicine – independently </w:t>
      </w:r>
      <w:r w:rsidRPr="007C1F06">
        <w:rPr>
          <w:rFonts w:ascii="Cambria" w:eastAsiaTheme="majorEastAsia" w:hAnsi="Cambria" w:cstheme="majorBidi"/>
          <w:b/>
          <w:iCs/>
          <w:sz w:val="26"/>
          <w:u w:val="single"/>
        </w:rPr>
        <w:t>turns Case</w:t>
      </w:r>
      <w:r w:rsidRPr="007C1F06">
        <w:rPr>
          <w:rFonts w:ascii="Cambria" w:eastAsiaTheme="majorEastAsia" w:hAnsi="Cambria" w:cstheme="majorBidi"/>
          <w:b/>
          <w:iCs/>
          <w:sz w:val="26"/>
        </w:rPr>
        <w:t>.</w:t>
      </w:r>
    </w:p>
    <w:p w14:paraId="12D01DF7" w14:textId="77777777" w:rsidR="007C1F06" w:rsidRPr="007C1F06" w:rsidRDefault="007C1F06" w:rsidP="007C1F06">
      <w:r w:rsidRPr="007C1F06">
        <w:rPr>
          <w:b/>
          <w:bCs/>
          <w:sz w:val="26"/>
        </w:rPr>
        <w:t>Conrad 5-18</w:t>
      </w:r>
      <w:r w:rsidRPr="007C1F06">
        <w:t xml:space="preserve"> John Conrad 5-18-2021 "Waiving intellectual property rights is not in the best interests of patients" </w:t>
      </w:r>
      <w:hyperlink r:id="rId12" w:anchor="selection-5353.0-5364.0" w:history="1">
        <w:r w:rsidRPr="007C1F06">
          <w:t>https://archive.is/vsNXv#selection-5353.0-5364.0</w:t>
        </w:r>
      </w:hyperlink>
      <w:r w:rsidRPr="007C1F06">
        <w:t xml:space="preserve"> (president and CEO of the Illinois Biotechnology Innovation Organization in Chicago.)//Elmer </w:t>
      </w:r>
    </w:p>
    <w:p w14:paraId="551A59AE" w14:textId="77777777" w:rsidR="007C1F06" w:rsidRPr="007C1F06" w:rsidRDefault="007C1F06" w:rsidP="007C1F06">
      <w:pPr>
        <w:rPr>
          <w:u w:val="single"/>
        </w:rPr>
      </w:pPr>
      <w:r w:rsidRPr="007C1F06">
        <w:rPr>
          <w:sz w:val="16"/>
        </w:rPr>
        <w:t xml:space="preserve">The </w:t>
      </w:r>
      <w:r w:rsidRPr="007C1F06">
        <w:rPr>
          <w:u w:val="single"/>
        </w:rPr>
        <w:t>Biden's</w:t>
      </w:r>
      <w:r w:rsidRPr="007C1F06">
        <w:rPr>
          <w:sz w:val="16"/>
        </w:rPr>
        <w:t xml:space="preserve"> administration's </w:t>
      </w:r>
      <w:r w:rsidRPr="007C1F06">
        <w:rPr>
          <w:u w:val="single"/>
        </w:rPr>
        <w:t xml:space="preserve">support for </w:t>
      </w:r>
      <w:r w:rsidRPr="007C1F06">
        <w:rPr>
          <w:sz w:val="16"/>
        </w:rPr>
        <w:t xml:space="preserve">India and South Africa's proposal before the World Trade Organization to temporarily </w:t>
      </w:r>
      <w:r w:rsidRPr="007C1F06">
        <w:rPr>
          <w:highlight w:val="green"/>
          <w:u w:val="single"/>
        </w:rPr>
        <w:t>waive</w:t>
      </w:r>
      <w:r w:rsidRPr="007C1F06">
        <w:rPr>
          <w:sz w:val="16"/>
          <w:highlight w:val="green"/>
        </w:rPr>
        <w:t xml:space="preserve"> </w:t>
      </w:r>
      <w:r w:rsidRPr="007C1F06">
        <w:rPr>
          <w:sz w:val="16"/>
        </w:rPr>
        <w:t>anti-</w:t>
      </w:r>
      <w:r w:rsidRPr="007C1F06">
        <w:rPr>
          <w:highlight w:val="green"/>
          <w:u w:val="single"/>
        </w:rPr>
        <w:t>COVID vaccine patents</w:t>
      </w:r>
      <w:r w:rsidRPr="007C1F06">
        <w:rPr>
          <w:sz w:val="16"/>
          <w:highlight w:val="green"/>
        </w:rPr>
        <w:t xml:space="preserve"> </w:t>
      </w:r>
      <w:r w:rsidRPr="007C1F06">
        <w:rPr>
          <w:sz w:val="16"/>
        </w:rPr>
        <w:t xml:space="preserve">to boost its supply </w:t>
      </w:r>
      <w:r w:rsidRPr="007C1F06">
        <w:rPr>
          <w:highlight w:val="green"/>
          <w:u w:val="single"/>
        </w:rPr>
        <w:t>will</w:t>
      </w:r>
      <w:r w:rsidRPr="007C1F06">
        <w:rPr>
          <w:sz w:val="16"/>
          <w:highlight w:val="green"/>
        </w:rPr>
        <w:t xml:space="preserve"> </w:t>
      </w:r>
      <w:r w:rsidRPr="007C1F06">
        <w:rPr>
          <w:highlight w:val="green"/>
          <w:u w:val="single"/>
        </w:rPr>
        <w:t>fuel</w:t>
      </w:r>
      <w:r w:rsidRPr="007C1F06">
        <w:rPr>
          <w:sz w:val="16"/>
          <w:highlight w:val="green"/>
        </w:rPr>
        <w:t xml:space="preserve"> </w:t>
      </w:r>
      <w:r w:rsidRPr="007C1F06">
        <w:rPr>
          <w:sz w:val="16"/>
        </w:rPr>
        <w:t xml:space="preserve">the </w:t>
      </w:r>
      <w:r w:rsidRPr="007C1F06">
        <w:rPr>
          <w:b/>
          <w:bCs/>
          <w:highlight w:val="green"/>
          <w:u w:val="single"/>
          <w:bdr w:val="single" w:sz="4" w:space="0" w:color="auto"/>
        </w:rPr>
        <w:t>development of counterfeit vaccines and weaken the already strained global supply chain</w:t>
      </w:r>
      <w:r w:rsidRPr="007C1F06">
        <w:rPr>
          <w:sz w:val="16"/>
        </w:rPr>
        <w:t xml:space="preserve">. </w:t>
      </w:r>
      <w:r w:rsidRPr="007C1F06">
        <w:rPr>
          <w:u w:val="single"/>
        </w:rPr>
        <w:t xml:space="preserve">The proposal will not increase the effective number of COVID-19 vaccines in India and other countries. The manufacturing standards to produce COVID-19 vaccines are </w:t>
      </w:r>
      <w:r w:rsidRPr="007C1F06">
        <w:rPr>
          <w:b/>
          <w:bCs/>
          <w:u w:val="single"/>
          <w:bdr w:val="single" w:sz="4" w:space="0" w:color="auto"/>
        </w:rPr>
        <w:t>exceptionally complicated</w:t>
      </w:r>
      <w:r w:rsidRPr="007C1F06">
        <w:rPr>
          <w:u w:val="single"/>
        </w:rPr>
        <w:t>; it is unlike any other manufacturing process</w:t>
      </w:r>
      <w:r w:rsidRPr="007C1F06">
        <w:rPr>
          <w:sz w:val="16"/>
        </w:rPr>
        <w:t xml:space="preserve">. </w:t>
      </w:r>
      <w:r w:rsidRPr="007C1F06">
        <w:rPr>
          <w:u w:val="single"/>
        </w:rPr>
        <w:t>To ensure patient safety and efficacy</w:t>
      </w:r>
      <w:r w:rsidRPr="007C1F06">
        <w:rPr>
          <w:sz w:val="16"/>
        </w:rPr>
        <w:t xml:space="preserve">, </w:t>
      </w:r>
      <w:r w:rsidRPr="007C1F06">
        <w:rPr>
          <w:highlight w:val="green"/>
          <w:u w:val="single"/>
        </w:rPr>
        <w:t>only</w:t>
      </w:r>
      <w:r w:rsidRPr="007C1F06">
        <w:rPr>
          <w:sz w:val="16"/>
          <w:highlight w:val="green"/>
        </w:rPr>
        <w:t xml:space="preserve"> </w:t>
      </w:r>
      <w:r w:rsidRPr="007C1F06">
        <w:rPr>
          <w:highlight w:val="green"/>
          <w:u w:val="single"/>
        </w:rPr>
        <w:t>manufacturers</w:t>
      </w:r>
      <w:r w:rsidRPr="007C1F06">
        <w:rPr>
          <w:sz w:val="16"/>
          <w:highlight w:val="green"/>
        </w:rPr>
        <w:t xml:space="preserve"> </w:t>
      </w:r>
      <w:r w:rsidRPr="007C1F06">
        <w:rPr>
          <w:highlight w:val="green"/>
          <w:u w:val="single"/>
        </w:rPr>
        <w:t>with</w:t>
      </w:r>
      <w:r w:rsidRPr="007C1F06">
        <w:rPr>
          <w:sz w:val="16"/>
          <w:highlight w:val="green"/>
        </w:rPr>
        <w:t xml:space="preserve"> </w:t>
      </w:r>
      <w:r w:rsidRPr="007C1F06">
        <w:rPr>
          <w:sz w:val="16"/>
        </w:rPr>
        <w:t xml:space="preserve">the </w:t>
      </w:r>
      <w:r w:rsidRPr="007C1F06">
        <w:rPr>
          <w:b/>
          <w:bCs/>
          <w:highlight w:val="green"/>
          <w:u w:val="single"/>
          <w:bdr w:val="single" w:sz="4" w:space="0" w:color="auto"/>
        </w:rPr>
        <w:t>proper facilities and training</w:t>
      </w:r>
      <w:r w:rsidRPr="007C1F06">
        <w:rPr>
          <w:b/>
          <w:bCs/>
          <w:sz w:val="16"/>
          <w:highlight w:val="green"/>
          <w:bdr w:val="single" w:sz="4" w:space="0" w:color="auto"/>
        </w:rPr>
        <w:t xml:space="preserve"> </w:t>
      </w:r>
      <w:r w:rsidRPr="007C1F06">
        <w:rPr>
          <w:b/>
          <w:bCs/>
          <w:highlight w:val="green"/>
          <w:u w:val="single"/>
          <w:bdr w:val="single" w:sz="4" w:space="0" w:color="auto"/>
        </w:rPr>
        <w:t>should</w:t>
      </w:r>
      <w:r w:rsidRPr="007C1F06">
        <w:rPr>
          <w:b/>
          <w:bCs/>
          <w:sz w:val="16"/>
          <w:highlight w:val="green"/>
          <w:bdr w:val="single" w:sz="4" w:space="0" w:color="auto"/>
        </w:rPr>
        <w:t xml:space="preserve"> </w:t>
      </w:r>
      <w:r w:rsidRPr="007C1F06">
        <w:rPr>
          <w:b/>
          <w:bCs/>
          <w:highlight w:val="green"/>
          <w:u w:val="single"/>
          <w:bdr w:val="single" w:sz="4" w:space="0" w:color="auto"/>
        </w:rPr>
        <w:t>produce the vaccine</w:t>
      </w:r>
      <w:r w:rsidRPr="007C1F06">
        <w:rPr>
          <w:b/>
          <w:bCs/>
          <w:sz w:val="16"/>
          <w:bdr w:val="single" w:sz="4" w:space="0" w:color="auto"/>
        </w:rPr>
        <w:t xml:space="preserve">, </w:t>
      </w:r>
      <w:r w:rsidRPr="007C1F06">
        <w:rPr>
          <w:b/>
          <w:bCs/>
          <w:highlight w:val="green"/>
          <w:u w:val="single"/>
          <w:bdr w:val="single" w:sz="4" w:space="0" w:color="auto"/>
        </w:rPr>
        <w:t>and they are</w:t>
      </w:r>
      <w:r w:rsidRPr="007C1F06">
        <w:rPr>
          <w:sz w:val="16"/>
        </w:rPr>
        <w:t xml:space="preserve">. Allowing </w:t>
      </w:r>
      <w:r w:rsidRPr="007C1F06">
        <w:rPr>
          <w:u w:val="single"/>
        </w:rPr>
        <w:t xml:space="preserve">a temporary </w:t>
      </w:r>
      <w:r w:rsidRPr="007C1F06">
        <w:rPr>
          <w:highlight w:val="green"/>
          <w:u w:val="single"/>
        </w:rPr>
        <w:t>waiver</w:t>
      </w:r>
      <w:r w:rsidRPr="007C1F06">
        <w:rPr>
          <w:sz w:val="16"/>
          <w:highlight w:val="green"/>
        </w:rPr>
        <w:t xml:space="preserve"> </w:t>
      </w:r>
      <w:r w:rsidRPr="007C1F06">
        <w:rPr>
          <w:sz w:val="16"/>
        </w:rPr>
        <w:t xml:space="preserve">that permits compulsory licensing to allow a manufacturer to export counterfeit vaccines </w:t>
      </w:r>
      <w:r w:rsidRPr="007C1F06">
        <w:rPr>
          <w:highlight w:val="green"/>
          <w:u w:val="single"/>
        </w:rPr>
        <w:t xml:space="preserve">will </w:t>
      </w:r>
      <w:r w:rsidRPr="007C1F06">
        <w:rPr>
          <w:b/>
          <w:bCs/>
          <w:highlight w:val="green"/>
          <w:u w:val="single"/>
          <w:bdr w:val="single" w:sz="4" w:space="0" w:color="auto"/>
        </w:rPr>
        <w:t>cause confusion and endanger public health</w:t>
      </w:r>
      <w:r w:rsidRPr="007C1F06">
        <w:rPr>
          <w:sz w:val="16"/>
        </w:rPr>
        <w:t xml:space="preserve">. </w:t>
      </w:r>
      <w:r w:rsidRPr="007C1F06">
        <w:rPr>
          <w:u w:val="single"/>
        </w:rPr>
        <w:t xml:space="preserve">For example, between 60,000 and 80,000 children in Niger with fatal falciparum </w:t>
      </w:r>
      <w:r w:rsidRPr="007C1F06">
        <w:rPr>
          <w:highlight w:val="green"/>
          <w:u w:val="single"/>
        </w:rPr>
        <w:t xml:space="preserve">malaria were treated with </w:t>
      </w:r>
      <w:r w:rsidRPr="007C1F06">
        <w:rPr>
          <w:u w:val="single"/>
        </w:rPr>
        <w:t xml:space="preserve">a </w:t>
      </w:r>
      <w:r w:rsidRPr="007C1F06">
        <w:rPr>
          <w:highlight w:val="green"/>
          <w:u w:val="single"/>
        </w:rPr>
        <w:t xml:space="preserve">counterfeit vaccine </w:t>
      </w:r>
      <w:r w:rsidRPr="007C1F06">
        <w:rPr>
          <w:u w:val="single"/>
        </w:rPr>
        <w:t xml:space="preserve">containing incorrect active pharmaceutical ingredients, </w:t>
      </w:r>
      <w:r w:rsidRPr="007C1F06">
        <w:rPr>
          <w:highlight w:val="green"/>
          <w:u w:val="single"/>
        </w:rPr>
        <w:t>resulting in</w:t>
      </w:r>
      <w:r w:rsidRPr="007C1F06">
        <w:rPr>
          <w:u w:val="single"/>
        </w:rPr>
        <w:t xml:space="preserve"> more than </w:t>
      </w:r>
      <w:r w:rsidRPr="007C1F06">
        <w:rPr>
          <w:b/>
          <w:bCs/>
          <w:highlight w:val="green"/>
          <w:u w:val="single"/>
          <w:bdr w:val="single" w:sz="4" w:space="0" w:color="auto"/>
        </w:rPr>
        <w:t>100 fatal infections.</w:t>
      </w:r>
      <w:r w:rsidRPr="007C1F06">
        <w:rPr>
          <w:sz w:val="16"/>
        </w:rPr>
        <w:t xml:space="preserve"> Beyond the patients impacted, </w:t>
      </w:r>
      <w:r w:rsidRPr="007C1F06">
        <w:rPr>
          <w:u w:val="single"/>
        </w:rPr>
        <w:t>counterfeit drugs erode public confidence in health care systems and the pharmaceutical industry</w:t>
      </w:r>
      <w:r w:rsidRPr="007C1F06">
        <w:rPr>
          <w:sz w:val="16"/>
        </w:rPr>
        <w:t xml:space="preserve">. Vaccine hesitancy is a rampant threat that feeds </w:t>
      </w:r>
      <w:proofErr w:type="gramStart"/>
      <w:r w:rsidRPr="007C1F06">
        <w:rPr>
          <w:sz w:val="16"/>
        </w:rPr>
        <w:t>off of</w:t>
      </w:r>
      <w:proofErr w:type="gramEnd"/>
      <w:r w:rsidRPr="007C1F06">
        <w:rPr>
          <w:sz w:val="16"/>
        </w:rPr>
        <w:t xml:space="preserve"> the distribution of misinformation. </w:t>
      </w:r>
      <w:r w:rsidRPr="007C1F06">
        <w:rPr>
          <w:u w:val="single"/>
        </w:rPr>
        <w:t xml:space="preserve">Allowing the production of vaccines from </w:t>
      </w:r>
      <w:r w:rsidRPr="007C1F06">
        <w:rPr>
          <w:highlight w:val="green"/>
          <w:u w:val="single"/>
        </w:rPr>
        <w:t xml:space="preserve">improper manufacturing </w:t>
      </w:r>
      <w:r w:rsidRPr="007C1F06">
        <w:rPr>
          <w:u w:val="single"/>
        </w:rPr>
        <w:t xml:space="preserve">facilities further </w:t>
      </w:r>
      <w:r w:rsidRPr="007C1F06">
        <w:rPr>
          <w:highlight w:val="green"/>
          <w:u w:val="single"/>
        </w:rPr>
        <w:t xml:space="preserve">opens </w:t>
      </w:r>
      <w:r w:rsidRPr="007C1F06">
        <w:rPr>
          <w:u w:val="single"/>
        </w:rPr>
        <w:t xml:space="preserve">the </w:t>
      </w:r>
      <w:r w:rsidRPr="007C1F06">
        <w:rPr>
          <w:highlight w:val="green"/>
          <w:u w:val="single"/>
        </w:rPr>
        <w:t xml:space="preserve">door for </w:t>
      </w:r>
      <w:r w:rsidRPr="007C1F06">
        <w:rPr>
          <w:u w:val="single"/>
        </w:rPr>
        <w:t xml:space="preserve">antivaccine hacks to stoke the fear fueling </w:t>
      </w:r>
      <w:r w:rsidRPr="007C1F06">
        <w:rPr>
          <w:b/>
          <w:bCs/>
          <w:highlight w:val="green"/>
          <w:u w:val="single"/>
          <w:bdr w:val="single" w:sz="4" w:space="0" w:color="auto"/>
        </w:rPr>
        <w:t>vaccine hesitance</w:t>
      </w:r>
      <w:r w:rsidRPr="007C1F06">
        <w:rPr>
          <w:u w:val="single"/>
        </w:rPr>
        <w:t>.</w:t>
      </w:r>
    </w:p>
    <w:p w14:paraId="6EEF56F4" w14:textId="64C6FC18" w:rsidR="007C1F06" w:rsidRDefault="007C1F06" w:rsidP="007C1F06">
      <w:pPr>
        <w:pStyle w:val="Heading3"/>
      </w:pPr>
      <w:r>
        <w:t>Cred</w:t>
      </w:r>
    </w:p>
    <w:p w14:paraId="018DEE65" w14:textId="77777777" w:rsidR="007C1F06" w:rsidRPr="007C1F06" w:rsidRDefault="007C1F06" w:rsidP="007C1F06">
      <w:pPr>
        <w:keepNext/>
        <w:keepLines/>
        <w:spacing w:before="40" w:after="0"/>
        <w:outlineLvl w:val="3"/>
        <w:rPr>
          <w:rFonts w:asciiTheme="majorHAnsi" w:eastAsiaTheme="majorEastAsia" w:hAnsiTheme="majorHAnsi" w:cstheme="majorHAnsi"/>
          <w:b/>
          <w:bCs/>
          <w:iCs/>
          <w:sz w:val="26"/>
        </w:rPr>
      </w:pPr>
      <w:r w:rsidRPr="007C1F06">
        <w:rPr>
          <w:rFonts w:asciiTheme="majorHAnsi" w:eastAsiaTheme="majorEastAsia" w:hAnsiTheme="majorHAnsi" w:cstheme="majorHAnsi"/>
          <w:iCs/>
          <w:sz w:val="26"/>
        </w:rPr>
        <w:t xml:space="preserve">The US has </w:t>
      </w:r>
      <w:r w:rsidRPr="007C1F06">
        <w:rPr>
          <w:rFonts w:asciiTheme="majorHAnsi" w:eastAsiaTheme="majorEastAsia" w:hAnsiTheme="majorHAnsi" w:cstheme="majorHAnsi"/>
          <w:iCs/>
          <w:sz w:val="26"/>
          <w:u w:val="single"/>
        </w:rPr>
        <w:t>structurally undermined</w:t>
      </w:r>
      <w:r w:rsidRPr="007C1F06">
        <w:rPr>
          <w:rFonts w:asciiTheme="majorHAnsi" w:eastAsiaTheme="majorEastAsia" w:hAnsiTheme="majorHAnsi" w:cstheme="majorHAnsi"/>
          <w:iCs/>
          <w:sz w:val="26"/>
        </w:rPr>
        <w:t xml:space="preserve"> WTO legitimacy</w:t>
      </w:r>
    </w:p>
    <w:p w14:paraId="3CFF4E57" w14:textId="77777777" w:rsidR="007C1F06" w:rsidRPr="007C1F06" w:rsidRDefault="007C1F06" w:rsidP="007C1F06">
      <w:pPr>
        <w:rPr>
          <w:b/>
          <w:bCs/>
          <w:sz w:val="16"/>
          <w:szCs w:val="16"/>
        </w:rPr>
      </w:pPr>
      <w:proofErr w:type="spellStart"/>
      <w:r w:rsidRPr="007C1F06">
        <w:rPr>
          <w:rFonts w:asciiTheme="majorHAnsi" w:hAnsiTheme="majorHAnsi" w:cstheme="majorHAnsi"/>
          <w:b/>
          <w:bCs/>
          <w:sz w:val="26"/>
        </w:rPr>
        <w:t>Baschuk</w:t>
      </w:r>
      <w:proofErr w:type="spellEnd"/>
      <w:r w:rsidRPr="007C1F06">
        <w:rPr>
          <w:rFonts w:asciiTheme="majorHAnsi" w:hAnsiTheme="majorHAnsi" w:cstheme="majorHAnsi"/>
          <w:b/>
          <w:bCs/>
          <w:sz w:val="26"/>
        </w:rPr>
        <w:t xml:space="preserve"> 2/22 </w:t>
      </w:r>
      <w:r w:rsidRPr="007C1F06">
        <w:rPr>
          <w:rFonts w:asciiTheme="majorHAnsi" w:hAnsiTheme="majorHAnsi" w:cstheme="majorHAnsi"/>
          <w:b/>
          <w:bCs/>
          <w:sz w:val="16"/>
          <w:szCs w:val="16"/>
        </w:rPr>
        <w:t xml:space="preserve">[(Bryce, reporter for Bloomberg Economics based in </w:t>
      </w:r>
      <w:r w:rsidRPr="007C1F06">
        <w:rPr>
          <w:rFonts w:asciiTheme="majorHAnsi" w:hAnsiTheme="majorHAnsi" w:cstheme="majorHAnsi"/>
          <w:bCs/>
          <w:szCs w:val="16"/>
        </w:rPr>
        <w:t>Geneva, Switzerland, has been published in Bloomberg, the Washington Times, United Press International and National Public Radio</w:t>
      </w:r>
      <w:r w:rsidRPr="007C1F06">
        <w:rPr>
          <w:rFonts w:asciiTheme="majorHAnsi" w:hAnsiTheme="majorHAnsi" w:cstheme="majorHAnsi"/>
          <w:b/>
          <w:bCs/>
          <w:sz w:val="16"/>
          <w:szCs w:val="16"/>
        </w:rPr>
        <w:t>) “</w:t>
      </w:r>
      <w:r w:rsidRPr="007C1F06">
        <w:rPr>
          <w:rFonts w:asciiTheme="majorHAnsi" w:hAnsiTheme="majorHAnsi" w:cstheme="majorHAnsi"/>
          <w:szCs w:val="16"/>
        </w:rPr>
        <w:t>Biden Picks Up Where Trump Left Off in Hard-Line Stances at WTO,” Bloomberg, 2/22/2021] TDI</w:t>
      </w:r>
    </w:p>
    <w:p w14:paraId="296D3B8C" w14:textId="77777777" w:rsidR="007C1F06" w:rsidRPr="007C1F06" w:rsidRDefault="007C1F06" w:rsidP="007C1F06">
      <w:pPr>
        <w:rPr>
          <w:sz w:val="12"/>
        </w:rPr>
      </w:pPr>
      <w:r w:rsidRPr="007C1F06">
        <w:rPr>
          <w:rFonts w:asciiTheme="majorHAnsi" w:hAnsiTheme="majorHAnsi" w:cstheme="majorHAnsi"/>
          <w:sz w:val="12"/>
        </w:rPr>
        <w:t xml:space="preserve">President Joe </w:t>
      </w:r>
      <w:r w:rsidRPr="007C1F06">
        <w:rPr>
          <w:rFonts w:asciiTheme="majorHAnsi" w:hAnsiTheme="majorHAnsi" w:cstheme="majorHAnsi"/>
          <w:highlight w:val="green"/>
          <w:u w:val="single"/>
        </w:rPr>
        <w:t>Biden</w:t>
      </w:r>
      <w:r w:rsidRPr="007C1F06">
        <w:rPr>
          <w:rFonts w:asciiTheme="majorHAnsi" w:hAnsiTheme="majorHAnsi" w:cstheme="majorHAnsi"/>
          <w:u w:val="single"/>
        </w:rPr>
        <w:t xml:space="preserve">’s </w:t>
      </w:r>
      <w:r w:rsidRPr="007C1F06">
        <w:rPr>
          <w:rFonts w:asciiTheme="majorHAnsi" w:hAnsiTheme="majorHAnsi" w:cstheme="majorHAnsi"/>
          <w:highlight w:val="green"/>
          <w:u w:val="single"/>
        </w:rPr>
        <w:t>administration dashed hopes for a softer approach to the W</w:t>
      </w:r>
      <w:r w:rsidRPr="007C1F06">
        <w:rPr>
          <w:rFonts w:asciiTheme="majorHAnsi" w:hAnsiTheme="majorHAnsi" w:cstheme="majorHAnsi"/>
          <w:u w:val="single"/>
        </w:rPr>
        <w:t xml:space="preserve">orld </w:t>
      </w:r>
      <w:r w:rsidRPr="007C1F06">
        <w:rPr>
          <w:rFonts w:asciiTheme="majorHAnsi" w:hAnsiTheme="majorHAnsi" w:cstheme="majorHAnsi"/>
          <w:highlight w:val="green"/>
          <w:u w:val="single"/>
        </w:rPr>
        <w:t>T</w:t>
      </w:r>
      <w:r w:rsidRPr="007C1F06">
        <w:rPr>
          <w:rFonts w:asciiTheme="majorHAnsi" w:hAnsiTheme="majorHAnsi" w:cstheme="majorHAnsi"/>
          <w:u w:val="single"/>
        </w:rPr>
        <w:t xml:space="preserve">rade </w:t>
      </w:r>
      <w:r w:rsidRPr="007C1F06">
        <w:rPr>
          <w:rFonts w:asciiTheme="majorHAnsi" w:hAnsiTheme="majorHAnsi" w:cstheme="majorHAnsi"/>
          <w:highlight w:val="green"/>
          <w:u w:val="single"/>
        </w:rPr>
        <w:t>O</w:t>
      </w:r>
      <w:r w:rsidRPr="007C1F06">
        <w:rPr>
          <w:rFonts w:asciiTheme="majorHAnsi" w:hAnsiTheme="majorHAnsi" w:cstheme="majorHAnsi"/>
          <w:u w:val="single"/>
        </w:rPr>
        <w:t xml:space="preserve">rganization by pursuing a pair of his predecessor’s strategies that critics say risk </w:t>
      </w:r>
      <w:r w:rsidRPr="007C1F06">
        <w:rPr>
          <w:rFonts w:asciiTheme="majorHAnsi" w:hAnsiTheme="majorHAnsi" w:cstheme="majorHAnsi"/>
          <w:b/>
          <w:i/>
          <w:iCs/>
          <w:highlight w:val="green"/>
          <w:u w:val="single"/>
          <w:bdr w:val="single" w:sz="8" w:space="0" w:color="auto"/>
        </w:rPr>
        <w:t>undermining the international trading system</w:t>
      </w:r>
      <w:r w:rsidRPr="007C1F06">
        <w:rPr>
          <w:rFonts w:asciiTheme="majorHAnsi" w:hAnsiTheme="majorHAnsi" w:cstheme="majorHAnsi"/>
          <w:sz w:val="12"/>
        </w:rPr>
        <w:t>.</w:t>
      </w:r>
    </w:p>
    <w:p w14:paraId="5E9223ED" w14:textId="77777777" w:rsidR="007C1F06" w:rsidRPr="007C1F06" w:rsidRDefault="007C1F06" w:rsidP="007C1F06">
      <w:pPr>
        <w:rPr>
          <w:rFonts w:asciiTheme="majorHAnsi" w:hAnsiTheme="majorHAnsi" w:cstheme="majorHAnsi"/>
          <w:sz w:val="12"/>
        </w:rPr>
      </w:pPr>
      <w:r w:rsidRPr="007C1F06">
        <w:rPr>
          <w:rFonts w:asciiTheme="majorHAnsi" w:hAnsiTheme="majorHAnsi" w:cstheme="majorHAnsi"/>
          <w:highlight w:val="green"/>
          <w:u w:val="single"/>
        </w:rPr>
        <w:t>The U.S. delegation</w:t>
      </w:r>
      <w:r w:rsidRPr="007C1F06">
        <w:rPr>
          <w:rFonts w:asciiTheme="majorHAnsi" w:hAnsiTheme="majorHAnsi" w:cstheme="majorHAnsi"/>
          <w:sz w:val="12"/>
        </w:rPr>
        <w:t xml:space="preserve"> to the WTO, in a statement Monday obtained by Bloomberg, </w:t>
      </w:r>
      <w:r w:rsidRPr="007C1F06">
        <w:rPr>
          <w:rFonts w:asciiTheme="majorHAnsi" w:hAnsiTheme="majorHAnsi" w:cstheme="majorHAnsi"/>
          <w:highlight w:val="green"/>
          <w:u w:val="single"/>
        </w:rPr>
        <w:t>backed the Trump</w:t>
      </w:r>
      <w:r w:rsidRPr="007C1F06">
        <w:rPr>
          <w:rFonts w:asciiTheme="majorHAnsi" w:hAnsiTheme="majorHAnsi" w:cstheme="majorHAnsi"/>
          <w:u w:val="single"/>
        </w:rPr>
        <w:t xml:space="preserve"> administration’s </w:t>
      </w:r>
      <w:r w:rsidRPr="007C1F06">
        <w:rPr>
          <w:rFonts w:asciiTheme="majorHAnsi" w:hAnsiTheme="majorHAnsi" w:cstheme="majorHAnsi"/>
          <w:highlight w:val="green"/>
          <w:u w:val="single"/>
        </w:rPr>
        <w:t>decision to label Hong Kong exports as “</w:t>
      </w:r>
      <w:hyperlink r:id="rId13" w:tgtFrame="_blank" w:tooltip="Hong Kong Takes Formal WTO Action On U.S. ‘Made in China’ Order" w:history="1">
        <w:r w:rsidRPr="007C1F06">
          <w:rPr>
            <w:rFonts w:asciiTheme="majorHAnsi" w:hAnsiTheme="majorHAnsi" w:cstheme="majorHAnsi"/>
            <w:color w:val="000000"/>
            <w:highlight w:val="green"/>
            <w:u w:val="single"/>
          </w:rPr>
          <w:t>Made in China</w:t>
        </w:r>
      </w:hyperlink>
      <w:r w:rsidRPr="007C1F06">
        <w:rPr>
          <w:rFonts w:asciiTheme="majorHAnsi" w:hAnsiTheme="majorHAnsi" w:cstheme="majorHAnsi"/>
          <w:highlight w:val="green"/>
          <w:u w:val="single"/>
        </w:rPr>
        <w:t>” and said the WTO had no right to mediate</w:t>
      </w:r>
      <w:r w:rsidRPr="007C1F06">
        <w:rPr>
          <w:rFonts w:asciiTheme="majorHAnsi" w:hAnsiTheme="majorHAnsi" w:cstheme="majorHAnsi"/>
          <w:u w:val="single"/>
        </w:rPr>
        <w:t xml:space="preserve"> the matter because the organization’s rules permit countries to take any action to protect their “essential security interests</w:t>
      </w:r>
      <w:r w:rsidRPr="007C1F06">
        <w:rPr>
          <w:rFonts w:asciiTheme="majorHAnsi" w:hAnsiTheme="majorHAnsi" w:cstheme="majorHAnsi"/>
          <w:sz w:val="12"/>
        </w:rPr>
        <w:t>.”</w:t>
      </w:r>
    </w:p>
    <w:p w14:paraId="27793289" w14:textId="77777777" w:rsidR="007C1F06" w:rsidRPr="007C1F06" w:rsidRDefault="007C1F06" w:rsidP="007C1F06">
      <w:pPr>
        <w:rPr>
          <w:rFonts w:asciiTheme="majorHAnsi" w:hAnsiTheme="majorHAnsi" w:cstheme="majorHAnsi"/>
          <w:sz w:val="12"/>
        </w:rPr>
      </w:pPr>
      <w:r w:rsidRPr="007C1F06">
        <w:rPr>
          <w:rFonts w:asciiTheme="majorHAnsi" w:hAnsiTheme="majorHAnsi" w:cstheme="majorHAnsi"/>
          <w:sz w:val="12"/>
        </w:rPr>
        <w:t>“The situation with respect to Hong Kong, China, constitutes a threat to the national security of the United States,” the U.S. delegation said. “</w:t>
      </w:r>
      <w:r w:rsidRPr="007C1F06">
        <w:rPr>
          <w:rFonts w:asciiTheme="majorHAnsi" w:hAnsiTheme="majorHAnsi" w:cstheme="majorHAnsi"/>
          <w:u w:val="single"/>
        </w:rPr>
        <w:t>Issues of national security are not matters appropriate for adjudication in the WTO dispute-settlement system</w:t>
      </w:r>
      <w:r w:rsidRPr="007C1F06">
        <w:rPr>
          <w:rFonts w:asciiTheme="majorHAnsi" w:hAnsiTheme="majorHAnsi" w:cstheme="majorHAnsi"/>
          <w:sz w:val="12"/>
        </w:rPr>
        <w:t>.”</w:t>
      </w:r>
    </w:p>
    <w:p w14:paraId="6F9479C6" w14:textId="77777777" w:rsidR="007C1F06" w:rsidRPr="007C1F06" w:rsidRDefault="007C1F06" w:rsidP="007C1F06">
      <w:pPr>
        <w:rPr>
          <w:rFonts w:asciiTheme="majorHAnsi" w:hAnsiTheme="majorHAnsi" w:cstheme="majorHAnsi"/>
          <w:sz w:val="12"/>
        </w:rPr>
      </w:pPr>
      <w:r w:rsidRPr="007C1F06">
        <w:rPr>
          <w:rFonts w:asciiTheme="majorHAnsi" w:hAnsiTheme="majorHAnsi" w:cstheme="majorHAnsi"/>
          <w:u w:val="single"/>
        </w:rPr>
        <w:t xml:space="preserve">Prior to 2016, </w:t>
      </w:r>
      <w:r w:rsidRPr="007C1F06">
        <w:rPr>
          <w:rFonts w:asciiTheme="majorHAnsi" w:hAnsiTheme="majorHAnsi" w:cstheme="majorHAnsi"/>
          <w:b/>
          <w:i/>
          <w:iCs/>
          <w:u w:val="single"/>
          <w:bdr w:val="single" w:sz="8" w:space="0" w:color="auto"/>
        </w:rPr>
        <w:t xml:space="preserve">WTO members generally steered clear of defending their trade actions </w:t>
      </w:r>
      <w:proofErr w:type="gramStart"/>
      <w:r w:rsidRPr="007C1F06">
        <w:rPr>
          <w:rFonts w:asciiTheme="majorHAnsi" w:hAnsiTheme="majorHAnsi" w:cstheme="majorHAnsi"/>
          <w:b/>
          <w:i/>
          <w:iCs/>
          <w:u w:val="single"/>
          <w:bdr w:val="single" w:sz="8" w:space="0" w:color="auto"/>
        </w:rPr>
        <w:t>on the basis of</w:t>
      </w:r>
      <w:proofErr w:type="gramEnd"/>
      <w:r w:rsidRPr="007C1F06">
        <w:rPr>
          <w:rFonts w:asciiTheme="majorHAnsi" w:hAnsiTheme="majorHAnsi" w:cstheme="majorHAnsi"/>
          <w:b/>
          <w:i/>
          <w:iCs/>
          <w:u w:val="single"/>
          <w:bdr w:val="single" w:sz="8" w:space="0" w:color="auto"/>
        </w:rPr>
        <w:t xml:space="preserve"> national security because doing so could encourage other nations to pursue protectionist policies</w:t>
      </w:r>
      <w:r w:rsidRPr="007C1F06">
        <w:rPr>
          <w:rFonts w:asciiTheme="majorHAnsi" w:hAnsiTheme="majorHAnsi" w:cstheme="majorHAnsi"/>
          <w:sz w:val="12"/>
        </w:rPr>
        <w:t xml:space="preserve"> that have little or nothing to do with hostile threats.</w:t>
      </w:r>
    </w:p>
    <w:p w14:paraId="2E109020" w14:textId="77777777" w:rsidR="007C1F06" w:rsidRPr="00742F3D" w:rsidRDefault="007C1F06" w:rsidP="00742F3D">
      <w:r w:rsidRPr="007C1F06">
        <w:rPr>
          <w:u w:val="single"/>
        </w:rPr>
        <w:t xml:space="preserve">That changed in 2018, when the Trump administration triggered a cold war-era law to justify tariffs on </w:t>
      </w:r>
      <w:proofErr w:type="gramStart"/>
      <w:r w:rsidRPr="007C1F06">
        <w:rPr>
          <w:u w:val="single"/>
        </w:rPr>
        <w:t>foreign imports</w:t>
      </w:r>
      <w:proofErr w:type="gramEnd"/>
      <w:r w:rsidRPr="007C1F06">
        <w:rPr>
          <w:u w:val="single"/>
        </w:rPr>
        <w:t xml:space="preserve"> of steel and aluminum</w:t>
      </w:r>
      <w:r w:rsidRPr="007C1F06">
        <w:t xml:space="preserve">. In response, a handful of U.S. trade partners, including Canada, the EU, and China filed disputes at the WTO and a ruling in those cases is </w:t>
      </w:r>
      <w:r w:rsidRPr="00742F3D">
        <w:t>expected later this year.</w:t>
      </w:r>
    </w:p>
    <w:p w14:paraId="4C75E461" w14:textId="77777777" w:rsidR="007C1F06" w:rsidRPr="00742F3D" w:rsidRDefault="007C1F06" w:rsidP="00742F3D">
      <w:r w:rsidRPr="00742F3D">
        <w:t xml:space="preserve">Since then, more nations -- including Saudi Arabia, India, </w:t>
      </w:r>
      <w:proofErr w:type="gramStart"/>
      <w:r w:rsidRPr="00742F3D">
        <w:t>Russia</w:t>
      </w:r>
      <w:proofErr w:type="gramEnd"/>
      <w:r w:rsidRPr="00742F3D">
        <w:t xml:space="preserve"> and others -- have cited the WTO’s national-security exemption in regional trade fights, leading trade experts to warn that such cases could erode the organization’s ability to mediate disputes.</w:t>
      </w:r>
    </w:p>
    <w:p w14:paraId="61C74563" w14:textId="77777777" w:rsidR="007C1F06" w:rsidRPr="00742F3D" w:rsidRDefault="007C1F06" w:rsidP="00742F3D">
      <w:r w:rsidRPr="00742F3D">
        <w:t>The Biden administration on Monday said the U.S. has consistently argued that national-security disputes are not subject to WTO review because it would infringe on a member’s right to determine what is in its own security interests.</w:t>
      </w:r>
    </w:p>
    <w:p w14:paraId="34BDD33D" w14:textId="77777777" w:rsidR="007C1F06" w:rsidRPr="00742F3D" w:rsidRDefault="007C1F06" w:rsidP="00742F3D">
      <w:proofErr w:type="gramStart"/>
      <w:r w:rsidRPr="00742F3D">
        <w:t>In spite of</w:t>
      </w:r>
      <w:proofErr w:type="gramEnd"/>
      <w:r w:rsidRPr="00742F3D">
        <w:t xml:space="preserve"> the U.S. objection, the WTO granted Hong Kong’s dispute inquiry and will establish a panel of experts to deliberate the matter and render a decision, which could take two to three years.</w:t>
      </w:r>
    </w:p>
    <w:p w14:paraId="715D90B1" w14:textId="77777777" w:rsidR="007C1F06" w:rsidRPr="00742F3D" w:rsidRDefault="007C1F06" w:rsidP="00742F3D">
      <w:r w:rsidRPr="00742F3D">
        <w:t xml:space="preserve">At the same meeting, the Biden administration said it would not agree to appoint new members to the WTO’s appellate body, a seven-member panel of experts who until 2019 had the final say on trade disputes involving billions of </w:t>
      </w:r>
      <w:proofErr w:type="spellStart"/>
      <w:r w:rsidRPr="00742F3D">
        <w:t>dollars worth</w:t>
      </w:r>
      <w:proofErr w:type="spellEnd"/>
      <w:r w:rsidRPr="00742F3D">
        <w:t xml:space="preserve"> of international commerce.</w:t>
      </w:r>
    </w:p>
    <w:p w14:paraId="2D84C5B8" w14:textId="77777777" w:rsidR="007C1F06" w:rsidRPr="00742F3D" w:rsidRDefault="007C1F06" w:rsidP="00742F3D">
      <w:r w:rsidRPr="00742F3D">
        <w:t>The Biden administration said it could not do so because the U.S. “continues to have systemic concerns” with the functioning of the appellate body as have all previous administrations over the past 16 years.</w:t>
      </w:r>
    </w:p>
    <w:p w14:paraId="59A20194" w14:textId="77777777" w:rsidR="007C1F06" w:rsidRPr="00742F3D" w:rsidRDefault="007C1F06" w:rsidP="00742F3D">
      <w:r w:rsidRPr="00742F3D">
        <w:t>Though the statement was not entirely unexpected, it confirms America’s bipartisan frustration with the functioning of the WTO appellate body and the new administration’s willingness to block new panelists until changes can be agreed.</w:t>
      </w:r>
    </w:p>
    <w:p w14:paraId="37236D86" w14:textId="77777777" w:rsidR="007C1F06" w:rsidRPr="00742F3D" w:rsidRDefault="007C1F06" w:rsidP="00742F3D">
      <w:r w:rsidRPr="00742F3D">
        <w:t xml:space="preserve">Once Katherine Tai is confirmed as the U.S. Trade Representative, her office “looks forward to working with” WTO Director-General Ngozi </w:t>
      </w:r>
      <w:proofErr w:type="spellStart"/>
      <w:r w:rsidRPr="00742F3D">
        <w:t>Okonjo</w:t>
      </w:r>
      <w:proofErr w:type="spellEnd"/>
      <w:r w:rsidRPr="00742F3D">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52D7097" w14:textId="77777777" w:rsidR="007C1F06" w:rsidRPr="007C1F06" w:rsidRDefault="007C1F06" w:rsidP="00742F3D">
      <w:r w:rsidRPr="00742F3D">
        <w:t>The Trump administration broke precedent when it refused to consider any nominees to fill vacancies on the panel until there weren’t enough to sign off on new rulings. As a result, the WTO’s dispute-settlement system has been critically damaged because WTO members are now free to veto any adverse dispute rulings by appealing them into a legal void created by the appellate body’s paralysis</w:t>
      </w:r>
      <w:r w:rsidRPr="00742F3D">
        <w:t>.</w:t>
      </w:r>
    </w:p>
    <w:p w14:paraId="1B453291" w14:textId="48BC5103" w:rsidR="007C1F06" w:rsidRPr="007C1F06" w:rsidRDefault="007C1F06" w:rsidP="007C1F06">
      <w:r>
        <w:t xml:space="preserve">Its </w:t>
      </w:r>
      <w:proofErr w:type="spellStart"/>
      <w:r>
        <w:t>ridoculosu</w:t>
      </w:r>
      <w:proofErr w:type="spellEnd"/>
      <w:r>
        <w:t xml:space="preserve"> one ounce of legitimacy does not do </w:t>
      </w:r>
      <w:proofErr w:type="spellStart"/>
      <w:r>
        <w:t>anytjing</w:t>
      </w:r>
      <w:proofErr w:type="spellEnd"/>
      <w:r>
        <w:t xml:space="preserve"> to solve a trade war </w:t>
      </w:r>
    </w:p>
    <w:bookmarkEnd w:id="0"/>
    <w:p w14:paraId="40C21EDA" w14:textId="77777777" w:rsidR="007C1F06" w:rsidRPr="007C1F06" w:rsidRDefault="007C1F06" w:rsidP="007C1F06"/>
    <w:sectPr w:rsidR="007C1F06" w:rsidRPr="007C1F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8861A8"/>
    <w:rsid w:val="000139A3"/>
    <w:rsid w:val="000401F5"/>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67298"/>
    <w:rsid w:val="006A2AD0"/>
    <w:rsid w:val="006C2375"/>
    <w:rsid w:val="006D4ECC"/>
    <w:rsid w:val="00722258"/>
    <w:rsid w:val="007243E5"/>
    <w:rsid w:val="00742F3D"/>
    <w:rsid w:val="00766EA0"/>
    <w:rsid w:val="007A2226"/>
    <w:rsid w:val="007C1F06"/>
    <w:rsid w:val="007F5B66"/>
    <w:rsid w:val="00823A1C"/>
    <w:rsid w:val="00845B9D"/>
    <w:rsid w:val="00860984"/>
    <w:rsid w:val="008861A8"/>
    <w:rsid w:val="008B3ECB"/>
    <w:rsid w:val="008B4E85"/>
    <w:rsid w:val="008C1B2E"/>
    <w:rsid w:val="008D7A0B"/>
    <w:rsid w:val="0091627E"/>
    <w:rsid w:val="0097032B"/>
    <w:rsid w:val="009D2EAD"/>
    <w:rsid w:val="009D54B2"/>
    <w:rsid w:val="009E1922"/>
    <w:rsid w:val="009F7ED2"/>
    <w:rsid w:val="00A05662"/>
    <w:rsid w:val="00A77B1E"/>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83EE8"/>
  <w15:chartTrackingRefBased/>
  <w15:docId w15:val="{B049C437-28A0-4549-8675-07DA7FF0F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61A8"/>
    <w:rPr>
      <w:rFonts w:ascii="Calibri" w:hAnsi="Calibri" w:cs="Calibri"/>
    </w:rPr>
  </w:style>
  <w:style w:type="paragraph" w:styleId="Heading1">
    <w:name w:val="heading 1"/>
    <w:aliases w:val="Pocket"/>
    <w:basedOn w:val="Normal"/>
    <w:next w:val="Normal"/>
    <w:link w:val="Heading1Char"/>
    <w:qFormat/>
    <w:rsid w:val="00886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8861A8"/>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8861A8"/>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8861A8"/>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886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1A8"/>
  </w:style>
  <w:style w:type="character" w:customStyle="1" w:styleId="Heading1Char">
    <w:name w:val="Heading 1 Char"/>
    <w:aliases w:val="Pocket Char"/>
    <w:basedOn w:val="DefaultParagraphFont"/>
    <w:link w:val="Heading1"/>
    <w:rsid w:val="008861A8"/>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8861A8"/>
    <w:rPr>
      <w:rFonts w:ascii="Cambria" w:eastAsiaTheme="majorEastAsia" w:hAnsi="Cambria"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8861A8"/>
    <w:rPr>
      <w:rFonts w:ascii="Cambria" w:eastAsiaTheme="majorEastAsia" w:hAnsi="Cambria"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8861A8"/>
    <w:rPr>
      <w:rFonts w:ascii="Cambria" w:eastAsiaTheme="majorEastAsia" w:hAnsi="Cambria"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861A8"/>
    <w:rPr>
      <w:rFonts w:ascii="Calibri" w:hAnsi="Calibri" w:cs="Calibri"/>
      <w:b/>
      <w:i/>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61A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861A8"/>
    <w:rPr>
      <w:b w:val="0"/>
      <w:sz w:val="22"/>
      <w:u w:val="single"/>
    </w:rPr>
  </w:style>
  <w:style w:type="character" w:styleId="Hyperlink">
    <w:name w:val="Hyperlink"/>
    <w:basedOn w:val="DefaultParagraphFont"/>
    <w:uiPriority w:val="99"/>
    <w:semiHidden/>
    <w:unhideWhenUsed/>
    <w:rsid w:val="008861A8"/>
    <w:rPr>
      <w:color w:val="auto"/>
      <w:u w:val="none"/>
    </w:rPr>
  </w:style>
  <w:style w:type="character" w:styleId="FollowedHyperlink">
    <w:name w:val="FollowedHyperlink"/>
    <w:basedOn w:val="DefaultParagraphFont"/>
    <w:uiPriority w:val="99"/>
    <w:semiHidden/>
    <w:unhideWhenUsed/>
    <w:rsid w:val="008861A8"/>
    <w:rPr>
      <w:color w:val="auto"/>
      <w:u w:val="none"/>
    </w:rPr>
  </w:style>
  <w:style w:type="paragraph" w:customStyle="1" w:styleId="textbold">
    <w:name w:val="text bold"/>
    <w:basedOn w:val="Normal"/>
    <w:link w:val="Emphasis"/>
    <w:uiPriority w:val="7"/>
    <w:qFormat/>
    <w:rsid w:val="007C1F06"/>
    <w:pPr>
      <w:ind w:left="720"/>
      <w:jc w:val="both"/>
    </w:pPr>
    <w:rPr>
      <w:b/>
      <w:i/>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NOKMj" TargetMode="External"/><Relationship Id="rId13" Type="http://schemas.openxmlformats.org/officeDocument/2006/relationships/hyperlink" Target="https://www.bloomberg.com/news/articles/2020-10-30/hong-kong-takes-formal-wto-action-on-u-s-made-in-china-order" TargetMode="External"/><Relationship Id="rId3" Type="http://schemas.openxmlformats.org/officeDocument/2006/relationships/styles" Target="styles.xml"/><Relationship Id="rId7" Type="http://schemas.openxmlformats.org/officeDocument/2006/relationships/hyperlink" Target="https://archive.is/wtVC2" TargetMode="External"/><Relationship Id="rId12" Type="http://schemas.openxmlformats.org/officeDocument/2006/relationships/hyperlink" Target="https://archive.is/vsNX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hill.com/homenews/house/571418-democrats-hit-crunch-time-for-passing-biden-agenda" TargetMode="External"/><Relationship Id="rId11" Type="http://schemas.openxmlformats.org/officeDocument/2006/relationships/hyperlink" Target="https://www.jdsupra.com/legalnews/group-of-nearly-60-wto-members-seek-25238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oover.org/research/post-american-world-order" TargetMode="External"/><Relationship Id="rId4" Type="http://schemas.openxmlformats.org/officeDocument/2006/relationships/settings" Target="settings.xml"/><Relationship Id="rId9" Type="http://schemas.openxmlformats.org/officeDocument/2006/relationships/hyperlink" Target="https://www.foreignaffairs.com/articles/united-states/2020-06-09/next-liberal-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12293</Words>
  <Characters>70072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2021-09-19T17:23:00Z</dcterms:created>
  <dcterms:modified xsi:type="dcterms:W3CDTF">2021-09-19T19:38:00Z</dcterms:modified>
</cp:coreProperties>
</file>