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01F8" w14:textId="20898D49" w:rsidR="00A86380" w:rsidRDefault="00A86380" w:rsidP="00A86380">
      <w:pPr>
        <w:pStyle w:val="Heading3"/>
      </w:pPr>
      <w:r>
        <w:t>1</w:t>
      </w:r>
    </w:p>
    <w:p w14:paraId="02BCD616" w14:textId="77777777" w:rsidR="00A86380" w:rsidRPr="00A86380" w:rsidRDefault="00A86380" w:rsidP="00A86380">
      <w:pPr>
        <w:keepNext/>
        <w:keepLines/>
        <w:spacing w:before="40" w:after="0"/>
        <w:outlineLvl w:val="3"/>
        <w:rPr>
          <w:rFonts w:eastAsia="MS Gothic"/>
          <w:b/>
          <w:iCs/>
          <w:sz w:val="26"/>
        </w:rPr>
      </w:pPr>
      <w:r w:rsidRPr="00A86380">
        <w:rPr>
          <w:rFonts w:eastAsia="MS Gothic"/>
          <w:b/>
          <w:iCs/>
          <w:sz w:val="26"/>
        </w:rPr>
        <w:t xml:space="preserve">The standard is minimizing material violence. </w:t>
      </w:r>
    </w:p>
    <w:p w14:paraId="216DB980" w14:textId="77777777" w:rsidR="00A86380" w:rsidRPr="00A86380" w:rsidRDefault="00A86380" w:rsidP="00A86380">
      <w:pPr>
        <w:keepNext/>
        <w:keepLines/>
        <w:spacing w:before="40" w:after="0"/>
        <w:outlineLvl w:val="3"/>
        <w:rPr>
          <w:rFonts w:eastAsia="MS Gothic"/>
          <w:b/>
          <w:iCs/>
          <w:sz w:val="26"/>
        </w:rPr>
      </w:pPr>
      <w:r w:rsidRPr="00A86380">
        <w:rPr>
          <w:rFonts w:eastAsia="MS Gothic"/>
          <w:b/>
          <w:iCs/>
          <w:sz w:val="26"/>
        </w:rPr>
        <w:t>[1] Personal identity reductionism is true – if the hemispheres of my brain were transplanted into 2 different people, neither would be me.</w:t>
      </w:r>
    </w:p>
    <w:p w14:paraId="09721D20" w14:textId="77777777" w:rsidR="00A86380" w:rsidRPr="00A86380" w:rsidRDefault="00A86380" w:rsidP="00A86380">
      <w:pPr>
        <w:rPr>
          <w:rFonts w:eastAsia="Cambria"/>
          <w:sz w:val="16"/>
          <w:szCs w:val="16"/>
        </w:rPr>
      </w:pPr>
      <w:r w:rsidRPr="00A86380">
        <w:rPr>
          <w:rFonts w:eastAsia="Cambria"/>
          <w:b/>
          <w:sz w:val="26"/>
          <w:szCs w:val="26"/>
        </w:rPr>
        <w:t>Parfit 84.</w:t>
      </w:r>
      <w:r w:rsidRPr="00A86380">
        <w:rPr>
          <w:rFonts w:eastAsia="Cambria"/>
          <w:sz w:val="16"/>
          <w:szCs w:val="16"/>
        </w:rPr>
        <w:t xml:space="preserve"> Derek Parfit 1984, “Reasons and Persons”, Oxford Paperbacks</w:t>
      </w:r>
    </w:p>
    <w:p w14:paraId="79D412E3" w14:textId="77777777" w:rsidR="00A86380" w:rsidRPr="00A86380" w:rsidRDefault="00A86380" w:rsidP="00A86380">
      <w:pPr>
        <w:rPr>
          <w:rFonts w:eastAsia="Cambria"/>
          <w:sz w:val="16"/>
          <w:szCs w:val="16"/>
        </w:rPr>
      </w:pPr>
      <w:r w:rsidRPr="00A86380">
        <w:rPr>
          <w:rFonts w:eastAsia="Cambria"/>
          <w:sz w:val="16"/>
          <w:szCs w:val="16"/>
        </w:rPr>
        <w:t xml:space="preserve">It is in fact true that </w:t>
      </w:r>
      <w:r w:rsidRPr="00A86380">
        <w:rPr>
          <w:rFonts w:eastAsia="Cambria"/>
          <w:u w:val="single"/>
        </w:rPr>
        <w:t>one hemisphere is enough. There are many people who have survived, when a stroke or injury puts out of action one of their hemispheres</w:t>
      </w:r>
      <w:r w:rsidRPr="00A86380">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A86380">
        <w:rPr>
          <w:rFonts w:eastAsia="Cambria"/>
          <w:sz w:val="16"/>
          <w:szCs w:val="16"/>
        </w:rPr>
        <w:t>learning.</w:t>
      </w:r>
      <w:r w:rsidRPr="00A86380">
        <w:rPr>
          <w:rFonts w:eastAsia="Cambria"/>
          <w:sz w:val="12"/>
          <w:szCs w:val="12"/>
        </w:rPr>
        <w:t>¶</w:t>
      </w:r>
      <w:proofErr w:type="gramEnd"/>
      <w:r w:rsidRPr="00A86380">
        <w:rPr>
          <w:rFonts w:eastAsia="Cambria"/>
          <w:sz w:val="16"/>
          <w:szCs w:val="16"/>
        </w:rPr>
        <w:t xml:space="preserve"> I shall now combine these last two claims. </w:t>
      </w:r>
      <w:r w:rsidRPr="00A86380">
        <w:rPr>
          <w:rFonts w:eastAsia="Cambria"/>
          <w:u w:val="single"/>
        </w:rPr>
        <w:t xml:space="preserve">I would survive if my brain was successfully transplanted into my twin's body. And </w:t>
      </w:r>
      <w:r w:rsidRPr="00A86380">
        <w:rPr>
          <w:rFonts w:eastAsia="Cambria"/>
          <w:highlight w:val="cyan"/>
          <w:u w:val="single"/>
        </w:rPr>
        <w:t>I could survive with only half my brain</w:t>
      </w:r>
      <w:r w:rsidRPr="00A86380">
        <w:rPr>
          <w:rFonts w:eastAsia="Cambria"/>
          <w:u w:val="single"/>
        </w:rPr>
        <w:t>, the other half having been destroyed</w:t>
      </w:r>
      <w:r w:rsidRPr="00A86380">
        <w:rPr>
          <w:rFonts w:eastAsia="Cambria"/>
          <w:sz w:val="16"/>
          <w:szCs w:val="16"/>
        </w:rPr>
        <w:t xml:space="preserve">. Given these two facts, it seems clear that I would survive if half my brain was successfully transplanted into my twin's body, and the other half was </w:t>
      </w:r>
      <w:proofErr w:type="gramStart"/>
      <w:r w:rsidRPr="00A86380">
        <w:rPr>
          <w:rFonts w:eastAsia="Cambria"/>
          <w:sz w:val="16"/>
          <w:szCs w:val="16"/>
        </w:rPr>
        <w:t>destroyed.</w:t>
      </w:r>
      <w:r w:rsidRPr="00A86380">
        <w:rPr>
          <w:rFonts w:eastAsia="Cambria"/>
          <w:sz w:val="12"/>
          <w:szCs w:val="12"/>
        </w:rPr>
        <w:t>¶</w:t>
      </w:r>
      <w:proofErr w:type="gramEnd"/>
      <w:r w:rsidRPr="00A86380">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A86380">
        <w:rPr>
          <w:rFonts w:eastAsia="Cambria"/>
          <w:sz w:val="12"/>
          <w:szCs w:val="12"/>
        </w:rPr>
        <w:t>¶</w:t>
      </w:r>
      <w:r w:rsidRPr="00A86380">
        <w:rPr>
          <w:rFonts w:eastAsia="Cambria"/>
          <w:sz w:val="16"/>
          <w:szCs w:val="16"/>
        </w:rPr>
        <w:t xml:space="preserve"> My Division. </w:t>
      </w:r>
      <w:r w:rsidRPr="00A86380">
        <w:rPr>
          <w:rFonts w:eastAsia="Cambria"/>
          <w:highlight w:val="cyan"/>
          <w:u w:val="single"/>
        </w:rPr>
        <w:t>My body is fatally injured, as are the brains of my two brothers. My brain is divided</w:t>
      </w:r>
      <w:r w:rsidRPr="00A86380">
        <w:rPr>
          <w:rFonts w:eastAsia="Cambria"/>
          <w:u w:val="single"/>
        </w:rPr>
        <w:t xml:space="preserve">, and </w:t>
      </w:r>
      <w:r w:rsidRPr="00A86380">
        <w:rPr>
          <w:rFonts w:eastAsia="Cambria"/>
          <w:highlight w:val="cyan"/>
          <w:u w:val="single"/>
        </w:rPr>
        <w:t>each half</w:t>
      </w:r>
      <w:r w:rsidRPr="00A86380">
        <w:rPr>
          <w:rFonts w:eastAsia="Cambria"/>
          <w:u w:val="single"/>
        </w:rPr>
        <w:t xml:space="preserve"> is successfully </w:t>
      </w:r>
      <w:r w:rsidRPr="00A86380">
        <w:rPr>
          <w:rFonts w:eastAsia="Cambria"/>
          <w:highlight w:val="cyan"/>
          <w:u w:val="single"/>
        </w:rPr>
        <w:t>transplanted into the body of one of my brothers</w:t>
      </w:r>
      <w:r w:rsidRPr="00A86380">
        <w:rPr>
          <w:rFonts w:eastAsia="Cambria"/>
          <w:sz w:val="16"/>
          <w:szCs w:val="16"/>
        </w:rPr>
        <w:t xml:space="preserve">. </w:t>
      </w:r>
      <w:r w:rsidRPr="00A86380">
        <w:rPr>
          <w:rFonts w:eastAsia="Cambria"/>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A86380">
        <w:rPr>
          <w:rFonts w:eastAsia="Cambria"/>
          <w:sz w:val="11"/>
          <w:szCs w:val="11"/>
        </w:rPr>
        <w:t>mine.¶</w:t>
      </w:r>
      <w:proofErr w:type="gramEnd"/>
      <w:r w:rsidRPr="00A86380">
        <w:rPr>
          <w:rFonts w:eastAsia="Cambria"/>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A86380">
        <w:rPr>
          <w:rFonts w:eastAsia="Cambria"/>
          <w:sz w:val="11"/>
          <w:szCs w:val="11"/>
        </w:rPr>
        <w:t>functioning.¶</w:t>
      </w:r>
      <w:proofErr w:type="gramEnd"/>
      <w:r w:rsidRPr="00A86380">
        <w:rPr>
          <w:rFonts w:eastAsia="Cambria"/>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A86380">
        <w:rPr>
          <w:rFonts w:eastAsia="Cambria"/>
          <w:sz w:val="11"/>
          <w:szCs w:val="11"/>
        </w:rPr>
        <w:t>actually happened</w:t>
      </w:r>
      <w:proofErr w:type="gramEnd"/>
      <w:r w:rsidRPr="00A86380">
        <w:rPr>
          <w:rFonts w:eastAsia="Cambria"/>
          <w:sz w:val="11"/>
          <w:szCs w:val="11"/>
        </w:rPr>
        <w:t xml:space="preserve">. It </w:t>
      </w:r>
      <w:r w:rsidRPr="00A86380">
        <w:rPr>
          <w:rFonts w:eastAsia="Cambria"/>
          <w:caps/>
          <w:sz w:val="11"/>
          <w:szCs w:val="11"/>
        </w:rPr>
        <w:t>would</w:t>
      </w:r>
      <w:r w:rsidRPr="00A86380">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A86380">
        <w:rPr>
          <w:rFonts w:eastAsia="Cambria"/>
          <w:u w:val="single"/>
        </w:rPr>
        <w:t>This impossibility thus provides no ground for refusing to consider the imagined case in which we suppose that this can be done</w:t>
      </w:r>
      <w:r w:rsidRPr="00A86380">
        <w:rPr>
          <w:rFonts w:eastAsia="Cambria"/>
          <w:sz w:val="16"/>
          <w:szCs w:val="16"/>
        </w:rPr>
        <w:t>. And considering this case may help us to decide both what we believe ourselves to be, and what in fact we are. As Einstein's example showed, it can be useful to consider impossible thought-</w:t>
      </w:r>
      <w:proofErr w:type="gramStart"/>
      <w:r w:rsidRPr="00A86380">
        <w:rPr>
          <w:rFonts w:eastAsia="Cambria"/>
          <w:sz w:val="16"/>
          <w:szCs w:val="16"/>
        </w:rPr>
        <w:t>experiments.</w:t>
      </w:r>
      <w:r w:rsidRPr="00A86380">
        <w:rPr>
          <w:rFonts w:eastAsia="Cambria"/>
          <w:sz w:val="12"/>
          <w:szCs w:val="12"/>
        </w:rPr>
        <w:t>¶</w:t>
      </w:r>
      <w:proofErr w:type="gramEnd"/>
      <w:r w:rsidRPr="00A86380">
        <w:rPr>
          <w:rFonts w:eastAsia="Cambria"/>
          <w:sz w:val="16"/>
          <w:szCs w:val="16"/>
        </w:rPr>
        <w:t xml:space="preserve"> It may help to state, in advance, what I believe this case to show. It provides a further argument against the view that we are separately existing entities. But the main conclusion to be </w:t>
      </w:r>
      <w:proofErr w:type="spellStart"/>
      <w:r w:rsidRPr="00A86380">
        <w:rPr>
          <w:rFonts w:eastAsia="Cambria"/>
          <w:sz w:val="16"/>
          <w:szCs w:val="16"/>
        </w:rPr>
        <w:t>hdrawn</w:t>
      </w:r>
      <w:proofErr w:type="spellEnd"/>
      <w:r w:rsidRPr="00A86380">
        <w:rPr>
          <w:rFonts w:eastAsia="Cambria"/>
          <w:sz w:val="16"/>
          <w:szCs w:val="16"/>
        </w:rPr>
        <w:t xml:space="preserve"> is that </w:t>
      </w:r>
      <w:r w:rsidRPr="00A86380">
        <w:rPr>
          <w:rFonts w:eastAsia="Cambria"/>
          <w:highlight w:val="cyan"/>
          <w:u w:val="single"/>
        </w:rPr>
        <w:t xml:space="preserve">personal identity is not what </w:t>
      </w:r>
      <w:proofErr w:type="gramStart"/>
      <w:r w:rsidRPr="00A86380">
        <w:rPr>
          <w:rFonts w:eastAsia="Cambria"/>
          <w:highlight w:val="cyan"/>
          <w:u w:val="single"/>
        </w:rPr>
        <w:t>matters</w:t>
      </w:r>
      <w:r w:rsidRPr="00A86380">
        <w:rPr>
          <w:rFonts w:eastAsia="Cambria"/>
          <w:sz w:val="16"/>
          <w:szCs w:val="16"/>
        </w:rPr>
        <w:t>.</w:t>
      </w:r>
      <w:r w:rsidRPr="00A86380">
        <w:rPr>
          <w:rFonts w:eastAsia="Cambria"/>
          <w:sz w:val="12"/>
          <w:szCs w:val="12"/>
        </w:rPr>
        <w:t>¶</w:t>
      </w:r>
      <w:proofErr w:type="gramEnd"/>
      <w:r w:rsidRPr="00A86380">
        <w:rPr>
          <w:rFonts w:eastAsia="Cambria"/>
          <w:sz w:val="16"/>
          <w:szCs w:val="16"/>
        </w:rPr>
        <w:t xml:space="preserve"> </w:t>
      </w:r>
      <w:r w:rsidRPr="00A86380">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A86380">
        <w:rPr>
          <w:rFonts w:eastAsia="Cambria"/>
          <w:sz w:val="11"/>
          <w:szCs w:val="11"/>
        </w:rPr>
        <w:t>assumption.¶</w:t>
      </w:r>
      <w:proofErr w:type="gramEnd"/>
      <w:r w:rsidRPr="00A86380">
        <w:rPr>
          <w:rFonts w:eastAsia="Cambria"/>
          <w:sz w:val="11"/>
          <w:szCs w:val="11"/>
        </w:rPr>
        <w:t xml:space="preserve"> In this case, each half of my brain will be successfully transplanted into the very similar body of one of my two brothers. </w:t>
      </w:r>
      <w:proofErr w:type="gramStart"/>
      <w:r w:rsidRPr="00A86380">
        <w:rPr>
          <w:rFonts w:eastAsia="Cambria"/>
          <w:sz w:val="11"/>
          <w:szCs w:val="11"/>
        </w:rPr>
        <w:t>Both of the resulting</w:t>
      </w:r>
      <w:proofErr w:type="gramEnd"/>
      <w:r w:rsidRPr="00A86380">
        <w:rPr>
          <w:rFonts w:eastAsia="Cambria"/>
          <w:sz w:val="11"/>
          <w:szCs w:val="11"/>
        </w:rPr>
        <w:t xml:space="preserve"> people will be fully psychologically continuous with me, as I am now. What happens to </w:t>
      </w:r>
      <w:proofErr w:type="gramStart"/>
      <w:r w:rsidRPr="00A86380">
        <w:rPr>
          <w:rFonts w:eastAsia="Cambria"/>
          <w:sz w:val="11"/>
          <w:szCs w:val="11"/>
        </w:rPr>
        <w:t>me?¶</w:t>
      </w:r>
      <w:proofErr w:type="gramEnd"/>
      <w:r w:rsidRPr="00A86380">
        <w:rPr>
          <w:rFonts w:eastAsia="Cambria"/>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A86380">
        <w:rPr>
          <w:rFonts w:eastAsia="Cambria"/>
          <w:sz w:val="11"/>
          <w:szCs w:val="11"/>
        </w:rPr>
        <w:t>failure?¶</w:t>
      </w:r>
      <w:proofErr w:type="gramEnd"/>
      <w:r w:rsidRPr="00A86380">
        <w:rPr>
          <w:rFonts w:eastAsia="Cambria"/>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A86380">
        <w:rPr>
          <w:rFonts w:eastAsia="Cambria"/>
          <w:sz w:val="11"/>
          <w:szCs w:val="11"/>
        </w:rPr>
        <w:t>other?¶</w:t>
      </w:r>
      <w:proofErr w:type="gramEnd"/>
      <w:r w:rsidRPr="00A86380">
        <w:rPr>
          <w:rFonts w:eastAsia="Cambria"/>
          <w:sz w:val="11"/>
          <w:szCs w:val="11"/>
        </w:rPr>
        <w:t xml:space="preserve"> These three possibilities cannot be dismissed as incoherent. We can understand them. But, while we assume that identity is what matters, (1) is not plausible. My </w:t>
      </w:r>
      <w:proofErr w:type="gramStart"/>
      <w:r w:rsidRPr="00A86380">
        <w:rPr>
          <w:rFonts w:eastAsia="Cambria"/>
          <w:sz w:val="11"/>
          <w:szCs w:val="11"/>
        </w:rPr>
        <w:t>Division</w:t>
      </w:r>
      <w:proofErr w:type="gramEnd"/>
      <w:r w:rsidRPr="00A86380">
        <w:rPr>
          <w:rFonts w:eastAsia="Cambria"/>
          <w:sz w:val="11"/>
          <w:szCs w:val="11"/>
        </w:rPr>
        <w:t xml:space="preserve"> would not be as bad as death. Nor are (2) and (3) plausible. There remains the fourth possibility: that I survive as both of the resulting </w:t>
      </w:r>
      <w:proofErr w:type="gramStart"/>
      <w:r w:rsidRPr="00A86380">
        <w:rPr>
          <w:rFonts w:eastAsia="Cambria"/>
          <w:sz w:val="11"/>
          <w:szCs w:val="11"/>
        </w:rPr>
        <w:t>people.¶</w:t>
      </w:r>
      <w:proofErr w:type="gramEnd"/>
      <w:r w:rsidRPr="00A86380">
        <w:rPr>
          <w:rFonts w:eastAsia="Cambria"/>
          <w:sz w:val="11"/>
          <w:szCs w:val="11"/>
        </w:rPr>
        <w:t xml:space="preserve"> This possibility might be described in several ways. I might first claim: ‘What we have called “the </w:t>
      </w:r>
      <w:proofErr w:type="gramStart"/>
      <w:r w:rsidRPr="00A86380">
        <w:rPr>
          <w:rFonts w:eastAsia="Cambria"/>
          <w:sz w:val="11"/>
          <w:szCs w:val="11"/>
        </w:rPr>
        <w:t>two resulting</w:t>
      </w:r>
      <w:proofErr w:type="gramEnd"/>
      <w:r w:rsidRPr="00A86380">
        <w:rPr>
          <w:rFonts w:eastAsia="Cambria"/>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A86380">
        <w:rPr>
          <w:rFonts w:eastAsia="Cambria"/>
          <w:sz w:val="11"/>
          <w:szCs w:val="11"/>
        </w:rPr>
        <w:t>Exam</w:t>
      </w:r>
      <w:proofErr w:type="gramEnd"/>
      <w:r w:rsidRPr="00A86380">
        <w:rPr>
          <w:rFonts w:eastAsia="Cambria"/>
          <w:sz w:val="11"/>
          <w:szCs w:val="11"/>
        </w:rPr>
        <w:t xml:space="preserve"> I claimed that this case involved only one person. There were two features of the case that made this plausible. The divided mind was soon reunited, and there was only one body. </w:t>
      </w:r>
      <w:r w:rsidRPr="00A86380">
        <w:rPr>
          <w:rFonts w:eastAsia="Cambria"/>
          <w:highlight w:val="cyan"/>
          <w:u w:val="single"/>
        </w:rPr>
        <w:t>If a mind was permanently divided, and its halves developed in different ways, it would become less plausible to claim</w:t>
      </w:r>
      <w:r w:rsidRPr="00A86380">
        <w:rPr>
          <w:rFonts w:eastAsia="Cambria"/>
          <w:u w:val="single"/>
        </w:rPr>
        <w:t xml:space="preserve"> that </w:t>
      </w:r>
      <w:r w:rsidRPr="00A86380">
        <w:rPr>
          <w:rFonts w:eastAsia="Cambria"/>
          <w:highlight w:val="cyan"/>
          <w:u w:val="single"/>
        </w:rPr>
        <w:t>the case involves only one person</w:t>
      </w:r>
      <w:r w:rsidRPr="00A86380">
        <w:rPr>
          <w:rFonts w:eastAsia="Cambria"/>
          <w:sz w:val="16"/>
          <w:szCs w:val="16"/>
        </w:rPr>
        <w:t>. (Remember the actual patient who complained that, when he embraced his wife, his left hand pushed her away</w:t>
      </w:r>
      <w:proofErr w:type="gramStart"/>
      <w:r w:rsidRPr="00A86380">
        <w:rPr>
          <w:rFonts w:eastAsia="Cambria"/>
          <w:sz w:val="16"/>
          <w:szCs w:val="16"/>
        </w:rPr>
        <w:t>.)</w:t>
      </w:r>
      <w:r w:rsidRPr="00A86380">
        <w:rPr>
          <w:rFonts w:eastAsia="Cambria"/>
          <w:sz w:val="12"/>
          <w:szCs w:val="12"/>
        </w:rPr>
        <w:t>¶</w:t>
      </w:r>
      <w:proofErr w:type="gramEnd"/>
      <w:r w:rsidRPr="00A86380">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A86380">
        <w:rPr>
          <w:rFonts w:eastAsia="Cambria"/>
          <w:highlight w:val="cyan"/>
          <w:u w:val="single"/>
        </w:rPr>
        <w:t>They could live at opposite ends of the Earth</w:t>
      </w:r>
      <w:r w:rsidRPr="00A86380">
        <w:rPr>
          <w:rFonts w:eastAsia="Cambria"/>
          <w:sz w:val="16"/>
          <w:szCs w:val="16"/>
        </w:rPr>
        <w:t xml:space="preserve">. Suppose that they have poor memories, and that their appearance changes in different ways. After many years, </w:t>
      </w:r>
      <w:r w:rsidRPr="00A86380">
        <w:rPr>
          <w:rFonts w:eastAsia="Cambria"/>
          <w:highlight w:val="cyan"/>
          <w:u w:val="single"/>
        </w:rPr>
        <w:t>they might</w:t>
      </w:r>
      <w:r w:rsidRPr="00A86380">
        <w:rPr>
          <w:rFonts w:eastAsia="Cambria"/>
          <w:u w:val="single"/>
        </w:rPr>
        <w:t xml:space="preserve"> meet again, and </w:t>
      </w:r>
      <w:r w:rsidRPr="00A86380">
        <w:rPr>
          <w:rFonts w:eastAsia="Cambria"/>
          <w:highlight w:val="cyan"/>
          <w:u w:val="single"/>
        </w:rPr>
        <w:t>fail</w:t>
      </w:r>
      <w:r w:rsidRPr="00A86380">
        <w:rPr>
          <w:rFonts w:eastAsia="Cambria"/>
          <w:u w:val="single"/>
        </w:rPr>
        <w:t xml:space="preserve"> even </w:t>
      </w:r>
      <w:r w:rsidRPr="00A86380">
        <w:rPr>
          <w:rFonts w:eastAsia="Cambria"/>
          <w:highlight w:val="cyan"/>
          <w:u w:val="single"/>
        </w:rPr>
        <w:t xml:space="preserve">to </w:t>
      </w:r>
      <w:proofErr w:type="spellStart"/>
      <w:r w:rsidRPr="00A86380">
        <w:rPr>
          <w:rFonts w:eastAsia="Cambria"/>
          <w:highlight w:val="cyan"/>
          <w:u w:val="single"/>
        </w:rPr>
        <w:t>recognise</w:t>
      </w:r>
      <w:proofErr w:type="spellEnd"/>
      <w:r w:rsidRPr="00A86380">
        <w:rPr>
          <w:rFonts w:eastAsia="Cambria"/>
          <w:highlight w:val="cyan"/>
          <w:u w:val="single"/>
        </w:rPr>
        <w:t xml:space="preserve"> each other</w:t>
      </w:r>
      <w:r w:rsidRPr="00A86380">
        <w:rPr>
          <w:rFonts w:eastAsia="Cambria"/>
          <w:sz w:val="16"/>
          <w:szCs w:val="16"/>
        </w:rPr>
        <w:t xml:space="preserve">. We might have to claim of such a pair, innocently playing tennis: ‘What you see out there is a single person, playing tennis with himself. In each half of his </w:t>
      </w:r>
      <w:proofErr w:type="gramStart"/>
      <w:r w:rsidRPr="00A86380">
        <w:rPr>
          <w:rFonts w:eastAsia="Cambria"/>
          <w:sz w:val="16"/>
          <w:szCs w:val="16"/>
        </w:rPr>
        <w:t>mind</w:t>
      </w:r>
      <w:proofErr w:type="gramEnd"/>
      <w:r w:rsidRPr="00A86380">
        <w:rPr>
          <w:rFonts w:eastAsia="Cambria"/>
          <w:sz w:val="16"/>
          <w:szCs w:val="16"/>
        </w:rPr>
        <w:t xml:space="preserve"> he mistakenly believes that he is playing tennis with someone else.’ If we are not yet Reductionists, we believe that there is one true answer to the </w:t>
      </w:r>
      <w:proofErr w:type="spellStart"/>
      <w:r w:rsidRPr="00A86380">
        <w:rPr>
          <w:rFonts w:eastAsia="Cambria"/>
          <w:sz w:val="16"/>
          <w:szCs w:val="16"/>
        </w:rPr>
        <w:t>questionwhether</w:t>
      </w:r>
      <w:proofErr w:type="spellEnd"/>
      <w:r w:rsidRPr="00A86380">
        <w:rPr>
          <w:rFonts w:eastAsia="Cambria"/>
          <w:sz w:val="16"/>
          <w:szCs w:val="16"/>
        </w:rPr>
        <w:t xml:space="preserve"> these two tennis-players are a single person. Given what we mean by ‘person’, the answer must be No. </w:t>
      </w:r>
      <w:r w:rsidRPr="00A86380">
        <w:rPr>
          <w:rFonts w:eastAsia="Cambria"/>
          <w:highlight w:val="cyan"/>
          <w:u w:val="single"/>
        </w:rPr>
        <w:t>It cannot be true that what I believe to be a stranger</w:t>
      </w:r>
      <w:r w:rsidRPr="00A86380">
        <w:rPr>
          <w:rFonts w:eastAsia="Cambria"/>
          <w:u w:val="single"/>
        </w:rPr>
        <w:t xml:space="preserve">, standing there behind the net, </w:t>
      </w:r>
      <w:r w:rsidRPr="00A86380">
        <w:rPr>
          <w:rFonts w:eastAsia="Cambria"/>
          <w:highlight w:val="cyan"/>
          <w:u w:val="single"/>
        </w:rPr>
        <w:t>is</w:t>
      </w:r>
      <w:r w:rsidRPr="00A86380">
        <w:rPr>
          <w:rFonts w:eastAsia="Cambria"/>
          <w:u w:val="single"/>
        </w:rPr>
        <w:t xml:space="preserve"> in fact </w:t>
      </w:r>
      <w:r w:rsidRPr="00A86380">
        <w:rPr>
          <w:rFonts w:eastAsia="Cambria"/>
          <w:highlight w:val="cyan"/>
          <w:u w:val="single"/>
        </w:rPr>
        <w:t>another part of myself</w:t>
      </w:r>
      <w:r w:rsidRPr="00A86380">
        <w:rPr>
          <w:rFonts w:eastAsia="Cambria"/>
          <w:sz w:val="16"/>
          <w:szCs w:val="16"/>
        </w:rPr>
        <w:t>.</w:t>
      </w:r>
    </w:p>
    <w:p w14:paraId="57E58C7E" w14:textId="77777777" w:rsidR="00A86380" w:rsidRPr="00A86380" w:rsidRDefault="00A86380" w:rsidP="00A86380">
      <w:pPr>
        <w:keepNext/>
        <w:keepLines/>
        <w:spacing w:before="40" w:after="0"/>
        <w:outlineLvl w:val="3"/>
        <w:rPr>
          <w:rFonts w:eastAsia="MS Gothic"/>
          <w:b/>
          <w:iCs/>
          <w:sz w:val="26"/>
        </w:rPr>
      </w:pPr>
      <w:r w:rsidRPr="00A86380">
        <w:rPr>
          <w:rFonts w:eastAsia="MS Gothic"/>
          <w:b/>
          <w:iCs/>
          <w:sz w:val="26"/>
        </w:rPr>
        <w:t>That justifies util.</w:t>
      </w:r>
    </w:p>
    <w:p w14:paraId="1C4BABB2" w14:textId="77777777" w:rsidR="00A86380" w:rsidRPr="00A86380" w:rsidRDefault="00A86380" w:rsidP="00A86380">
      <w:pPr>
        <w:rPr>
          <w:rFonts w:eastAsia="Cambria"/>
          <w:sz w:val="16"/>
          <w:szCs w:val="16"/>
        </w:rPr>
      </w:pPr>
      <w:proofErr w:type="spellStart"/>
      <w:r w:rsidRPr="00A86380">
        <w:rPr>
          <w:rFonts w:eastAsia="Cambria"/>
          <w:b/>
          <w:sz w:val="26"/>
          <w:szCs w:val="26"/>
        </w:rPr>
        <w:t>Gruzalski</w:t>
      </w:r>
      <w:proofErr w:type="spellEnd"/>
      <w:r w:rsidRPr="00A86380">
        <w:rPr>
          <w:rFonts w:eastAsia="Cambria"/>
          <w:b/>
          <w:sz w:val="26"/>
          <w:szCs w:val="26"/>
        </w:rPr>
        <w:t xml:space="preserve"> 86.</w:t>
      </w:r>
      <w:r w:rsidRPr="00A86380">
        <w:rPr>
          <w:rFonts w:eastAsia="Cambria"/>
          <w:sz w:val="16"/>
          <w:szCs w:val="16"/>
        </w:rPr>
        <w:t xml:space="preserve"> Bart </w:t>
      </w:r>
      <w:proofErr w:type="spellStart"/>
      <w:r w:rsidRPr="00A86380">
        <w:rPr>
          <w:rFonts w:eastAsia="Cambria"/>
          <w:sz w:val="16"/>
          <w:szCs w:val="16"/>
        </w:rPr>
        <w:t>Gruzalski</w:t>
      </w:r>
      <w:proofErr w:type="spellEnd"/>
      <w:r w:rsidRPr="00A86380">
        <w:rPr>
          <w:rFonts w:eastAsia="Cambria"/>
          <w:sz w:val="16"/>
          <w:szCs w:val="16"/>
        </w:rPr>
        <w:t xml:space="preserve"> 86 [UChicago], “</w:t>
      </w:r>
      <w:proofErr w:type="spellStart"/>
      <w:r w:rsidRPr="00A86380">
        <w:rPr>
          <w:rFonts w:eastAsia="Cambria"/>
          <w:sz w:val="16"/>
          <w:szCs w:val="16"/>
        </w:rPr>
        <w:t>Parfit's</w:t>
      </w:r>
      <w:proofErr w:type="spellEnd"/>
      <w:r w:rsidRPr="00A86380">
        <w:rPr>
          <w:rFonts w:eastAsia="Cambria"/>
          <w:sz w:val="16"/>
          <w:szCs w:val="16"/>
        </w:rPr>
        <w:t xml:space="preserve"> Impact on Utilitarianism”, Ethics, Vol. 96, No. 4, July 1986. </w:t>
      </w:r>
    </w:p>
    <w:p w14:paraId="1E06910D" w14:textId="77777777" w:rsidR="00A86380" w:rsidRPr="00A86380" w:rsidRDefault="00A86380" w:rsidP="00A86380">
      <w:pPr>
        <w:rPr>
          <w:rFonts w:eastAsia="Cambria"/>
          <w:u w:val="single"/>
        </w:rPr>
      </w:pPr>
      <w:r w:rsidRPr="00A86380">
        <w:rPr>
          <w:rFonts w:eastAsia="Cambria"/>
          <w:sz w:val="16"/>
          <w:szCs w:val="16"/>
        </w:rPr>
        <w:t>Parfit concludes his discussion of distributive moral principles by claiming that, “</w:t>
      </w:r>
      <w:r w:rsidRPr="00A86380">
        <w:rPr>
          <w:rFonts w:eastAsia="Cambria"/>
          <w:u w:val="single"/>
        </w:rPr>
        <w:t>when we cease to believe that persons are separately existing entities, the Utilitarian view becomes more plausible</w:t>
      </w:r>
      <w:r w:rsidRPr="00A86380">
        <w:rPr>
          <w:rFonts w:eastAsia="Cambria"/>
          <w:sz w:val="16"/>
          <w:szCs w:val="16"/>
        </w:rPr>
        <w:t xml:space="preserve">. Is the gain in plausibility great, or small? My argument leaves this question open” (p. 342). In contrast, I have argued that </w:t>
      </w:r>
      <w:r w:rsidRPr="00A86380">
        <w:rPr>
          <w:rFonts w:eastAsia="Cambria"/>
          <w:highlight w:val="cyan"/>
          <w:u w:val="single"/>
        </w:rPr>
        <w:t>the Reductionist View strongly supports the utilitarian account</w:t>
      </w:r>
      <w:r w:rsidRPr="00A86380">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A86380">
        <w:rPr>
          <w:rFonts w:eastAsia="Cambria"/>
          <w:sz w:val="16"/>
          <w:szCs w:val="16"/>
        </w:rPr>
        <w:t>involves</w:t>
      </w:r>
      <w:proofErr w:type="gramEnd"/>
      <w:r w:rsidRPr="00A86380">
        <w:rPr>
          <w:rFonts w:eastAsia="Cambria"/>
          <w:sz w:val="16"/>
          <w:szCs w:val="16"/>
        </w:rPr>
        <w:t xml:space="preserve"> bodies and interrelated mental and physical events, and a complete description of our lives need not claim that persons exist. Furthermore, </w:t>
      </w:r>
      <w:r w:rsidRPr="00A86380">
        <w:rPr>
          <w:rFonts w:eastAsia="Cambria"/>
          <w:u w:val="single"/>
        </w:rPr>
        <w:t>a body, brain, and interrelated series of mental and physical events are more fundamental and basic than the person whose existence just consists in them</w:t>
      </w:r>
      <w:r w:rsidRPr="00A86380">
        <w:rPr>
          <w:rFonts w:eastAsia="Cambria"/>
          <w:sz w:val="16"/>
          <w:szCs w:val="16"/>
        </w:rPr>
        <w:t xml:space="preserve">, much as the citizens and the territory are more fundamental and basic than the nation whose existence just consists in them. </w:t>
      </w:r>
      <w:r w:rsidRPr="00A86380">
        <w:rPr>
          <w:rFonts w:eastAsia="Cambria"/>
          <w:u w:val="single"/>
        </w:rPr>
        <w:t xml:space="preserve">This corresponds precisely with the utilitarian account, for </w:t>
      </w:r>
      <w:r w:rsidRPr="00A86380">
        <w:rPr>
          <w:rFonts w:eastAsia="Cambria"/>
          <w:highlight w:val="cyan"/>
          <w:u w:val="single"/>
        </w:rPr>
        <w:t>util</w:t>
      </w:r>
      <w:r w:rsidRPr="00A86380">
        <w:rPr>
          <w:rFonts w:eastAsia="Cambria"/>
          <w:u w:val="single"/>
        </w:rPr>
        <w:t>itarianism</w:t>
      </w:r>
      <w:r w:rsidRPr="00A86380">
        <w:rPr>
          <w:rFonts w:eastAsia="Cambria"/>
          <w:highlight w:val="cyan"/>
          <w:u w:val="single"/>
        </w:rPr>
        <w:t xml:space="preserve"> treats persons as</w:t>
      </w:r>
      <w:r w:rsidRPr="00A86380">
        <w:rPr>
          <w:rFonts w:eastAsia="Cambria"/>
          <w:u w:val="single"/>
        </w:rPr>
        <w:t xml:space="preserve"> fundamental and separate </w:t>
      </w:r>
      <w:r w:rsidRPr="00A86380">
        <w:rPr>
          <w:rFonts w:eastAsia="Cambria"/>
          <w:highlight w:val="cyan"/>
          <w:u w:val="single"/>
        </w:rPr>
        <w:t>existents</w:t>
      </w:r>
      <w:r w:rsidRPr="00A86380">
        <w:rPr>
          <w:rFonts w:eastAsia="Cambria"/>
          <w:u w:val="single"/>
        </w:rPr>
        <w:t>, while grounding this treatment on the impersonal elements of pain, suffering, happiness, and contentment.</w:t>
      </w:r>
      <w:r w:rsidRPr="00A86380">
        <w:rPr>
          <w:rFonts w:eastAsia="Cambria"/>
          <w:sz w:val="16"/>
          <w:szCs w:val="16"/>
        </w:rPr>
        <w:t xml:space="preserve"> Because </w:t>
      </w:r>
      <w:r w:rsidRPr="00A86380">
        <w:rPr>
          <w:rFonts w:eastAsia="Cambria"/>
          <w:highlight w:val="cyan"/>
          <w:u w:val="single"/>
        </w:rPr>
        <w:t>util-</w:t>
      </w:r>
      <w:proofErr w:type="spellStart"/>
      <w:r w:rsidRPr="00A86380">
        <w:rPr>
          <w:rFonts w:eastAsia="Cambria"/>
          <w:u w:val="single"/>
        </w:rPr>
        <w:t>itarianism</w:t>
      </w:r>
      <w:proofErr w:type="spellEnd"/>
      <w:r w:rsidRPr="00A86380">
        <w:rPr>
          <w:rFonts w:eastAsia="Cambria"/>
          <w:u w:val="single"/>
        </w:rPr>
        <w:t xml:space="preserve"> accurately </w:t>
      </w:r>
      <w:r w:rsidRPr="00A86380">
        <w:rPr>
          <w:rFonts w:eastAsia="Cambria"/>
          <w:highlight w:val="cyan"/>
          <w:u w:val="single"/>
        </w:rPr>
        <w:t>reflects</w:t>
      </w:r>
      <w:r w:rsidRPr="00A86380">
        <w:rPr>
          <w:rFonts w:eastAsia="Cambria"/>
          <w:u w:val="single"/>
        </w:rPr>
        <w:t xml:space="preserve"> in this way </w:t>
      </w:r>
      <w:r w:rsidRPr="00A86380">
        <w:rPr>
          <w:rFonts w:eastAsia="Cambria"/>
          <w:highlight w:val="cyan"/>
          <w:u w:val="single"/>
        </w:rPr>
        <w:t>the</w:t>
      </w:r>
      <w:r w:rsidRPr="00A86380">
        <w:rPr>
          <w:rFonts w:eastAsia="Cambria"/>
          <w:u w:val="single"/>
        </w:rPr>
        <w:t xml:space="preserve"> true </w:t>
      </w:r>
      <w:r w:rsidRPr="00A86380">
        <w:rPr>
          <w:rFonts w:eastAsia="Cambria"/>
          <w:highlight w:val="cyan"/>
          <w:u w:val="single"/>
        </w:rPr>
        <w:t>nature of persons</w:t>
      </w:r>
      <w:r w:rsidRPr="00A86380">
        <w:rPr>
          <w:rFonts w:eastAsia="Cambria"/>
          <w:u w:val="single"/>
        </w:rPr>
        <w:t>, it is much more plausible than has been previously recognized</w:t>
      </w:r>
      <w:r w:rsidRPr="00A86380">
        <w:rPr>
          <w:rFonts w:eastAsia="Cambria"/>
          <w:sz w:val="16"/>
          <w:szCs w:val="16"/>
        </w:rPr>
        <w:t xml:space="preserve">. In addition, since many of the current </w:t>
      </w:r>
      <w:r w:rsidRPr="00A86380">
        <w:rPr>
          <w:rFonts w:eastAsia="Cambria"/>
          <w:highlight w:val="cyan"/>
          <w:u w:val="single"/>
        </w:rPr>
        <w:t>competitors</w:t>
      </w:r>
      <w:r w:rsidRPr="00A86380">
        <w:rPr>
          <w:rFonts w:eastAsia="Cambria"/>
          <w:u w:val="single"/>
        </w:rPr>
        <w:t xml:space="preserve"> to utilitarianism </w:t>
      </w:r>
      <w:r w:rsidRPr="00A86380">
        <w:rPr>
          <w:rFonts w:eastAsia="Cambria"/>
          <w:highlight w:val="cyan"/>
          <w:u w:val="single"/>
        </w:rPr>
        <w:t>presuppose</w:t>
      </w:r>
      <w:r w:rsidRPr="00A86380">
        <w:rPr>
          <w:rFonts w:eastAsia="Cambria"/>
          <w:u w:val="single"/>
        </w:rPr>
        <w:t xml:space="preserve"> that </w:t>
      </w:r>
      <w:r w:rsidRPr="00A86380">
        <w:rPr>
          <w:rFonts w:eastAsia="Cambria"/>
          <w:highlight w:val="cyan"/>
          <w:u w:val="single"/>
        </w:rPr>
        <w:t>the person is separate from the body, brain, and</w:t>
      </w:r>
      <w:r w:rsidRPr="00A86380">
        <w:rPr>
          <w:rFonts w:eastAsia="Cambria"/>
          <w:u w:val="single"/>
        </w:rPr>
        <w:t xml:space="preserve"> interrelated </w:t>
      </w:r>
      <w:r w:rsidRPr="00A86380">
        <w:rPr>
          <w:rFonts w:eastAsia="Cambria"/>
          <w:highlight w:val="cyan"/>
          <w:u w:val="single"/>
        </w:rPr>
        <w:t>mental and physical events</w:t>
      </w:r>
      <w:r w:rsidRPr="00A86380">
        <w:rPr>
          <w:rFonts w:eastAsia="Cambria"/>
          <w:u w:val="single"/>
        </w:rPr>
        <w:t xml:space="preserve">, it follows that </w:t>
      </w:r>
      <w:r w:rsidRPr="00A86380">
        <w:rPr>
          <w:rFonts w:eastAsia="Cambria"/>
          <w:highlight w:val="cyan"/>
          <w:u w:val="single"/>
        </w:rPr>
        <w:t>these views err by being too personal</w:t>
      </w:r>
      <w:r w:rsidRPr="00A86380">
        <w:rPr>
          <w:rFonts w:eastAsia="Cambria"/>
          <w:u w:val="single"/>
        </w:rPr>
        <w:t xml:space="preserve"> and are therefore implausible.</w:t>
      </w:r>
      <w:r w:rsidRPr="00A86380">
        <w:rPr>
          <w:rFonts w:eastAsia="Cambria"/>
          <w:sz w:val="16"/>
          <w:szCs w:val="16"/>
        </w:rPr>
        <w:t xml:space="preserve"> It follows that </w:t>
      </w:r>
      <w:r w:rsidRPr="00A86380">
        <w:rPr>
          <w:rFonts w:eastAsia="Cambria"/>
          <w:highlight w:val="cyan"/>
          <w:u w:val="single"/>
        </w:rPr>
        <w:t>when we cease to believe that persons are separately existing entities, util</w:t>
      </w:r>
      <w:r w:rsidRPr="00A86380">
        <w:rPr>
          <w:rFonts w:eastAsia="Cambria"/>
          <w:u w:val="single"/>
        </w:rPr>
        <w:t xml:space="preserve">itarianism </w:t>
      </w:r>
      <w:r w:rsidRPr="00A86380">
        <w:rPr>
          <w:rFonts w:eastAsia="Cambria"/>
          <w:highlight w:val="cyan"/>
          <w:u w:val="single"/>
        </w:rPr>
        <w:t>becomes</w:t>
      </w:r>
      <w:r w:rsidRPr="00A86380">
        <w:rPr>
          <w:rFonts w:eastAsia="Cambria"/>
          <w:u w:val="single"/>
        </w:rPr>
        <w:t xml:space="preserve"> significantly </w:t>
      </w:r>
      <w:r w:rsidRPr="00A86380">
        <w:rPr>
          <w:rFonts w:eastAsia="Cambria"/>
          <w:highlight w:val="cyan"/>
          <w:u w:val="single"/>
        </w:rPr>
        <w:t>more plausible than</w:t>
      </w:r>
      <w:r w:rsidRPr="00A86380">
        <w:rPr>
          <w:rFonts w:eastAsia="Cambria"/>
          <w:u w:val="single"/>
        </w:rPr>
        <w:t xml:space="preserve"> any of </w:t>
      </w:r>
      <w:r w:rsidRPr="00A86380">
        <w:rPr>
          <w:rFonts w:eastAsia="Cambria"/>
          <w:highlight w:val="cyan"/>
          <w:u w:val="single"/>
        </w:rPr>
        <w:t>its</w:t>
      </w:r>
      <w:r w:rsidRPr="00A86380">
        <w:rPr>
          <w:rFonts w:eastAsia="Cambria"/>
          <w:u w:val="single"/>
        </w:rPr>
        <w:t xml:space="preserve"> person-centered theoretical </w:t>
      </w:r>
      <w:r w:rsidRPr="00A86380">
        <w:rPr>
          <w:rFonts w:eastAsia="Cambria"/>
          <w:highlight w:val="cyan"/>
          <w:u w:val="single"/>
        </w:rPr>
        <w:t>competitors</w:t>
      </w:r>
      <w:r w:rsidRPr="00A86380">
        <w:rPr>
          <w:rFonts w:eastAsia="Cambria"/>
          <w:u w:val="single"/>
        </w:rPr>
        <w:t>.</w:t>
      </w:r>
    </w:p>
    <w:p w14:paraId="7CF75AD6" w14:textId="77777777" w:rsidR="00A86380" w:rsidRPr="00A86380" w:rsidRDefault="00A86380" w:rsidP="00A86380">
      <w:pPr>
        <w:keepNext/>
        <w:keepLines/>
        <w:spacing w:before="40" w:after="0"/>
        <w:outlineLvl w:val="3"/>
        <w:rPr>
          <w:rFonts w:eastAsia="MS Gothic"/>
          <w:b/>
          <w:iCs/>
          <w:sz w:val="26"/>
        </w:rPr>
      </w:pPr>
      <w:r w:rsidRPr="00A86380">
        <w:rPr>
          <w:rFonts w:eastAsia="MS Gothic"/>
          <w:b/>
          <w:iCs/>
          <w:sz w:val="26"/>
        </w:rPr>
        <w:t>[2] Actor Spec— States must use util. Any other standard dooms the moral theory</w:t>
      </w:r>
    </w:p>
    <w:p w14:paraId="3864D002" w14:textId="77777777" w:rsidR="00A86380" w:rsidRPr="00A86380" w:rsidRDefault="00A86380" w:rsidP="00A86380">
      <w:pPr>
        <w:rPr>
          <w:rFonts w:eastAsia="Cambria"/>
          <w:sz w:val="16"/>
          <w:szCs w:val="16"/>
        </w:rPr>
      </w:pPr>
      <w:r w:rsidRPr="00A86380">
        <w:rPr>
          <w:rFonts w:eastAsia="Cambria"/>
          <w:b/>
          <w:sz w:val="26"/>
          <w:szCs w:val="26"/>
        </w:rPr>
        <w:t>Goodin 90.</w:t>
      </w:r>
      <w:r w:rsidRPr="00A86380">
        <w:rPr>
          <w:rFonts w:eastAsia="Cambria"/>
          <w:sz w:val="16"/>
          <w:szCs w:val="16"/>
        </w:rPr>
        <w:t xml:space="preserve"> Robert Goodin 90, [professor of philosophy at the Australian National University college of arts and social sciences], “The Utilitarian Response,” </w:t>
      </w:r>
      <w:proofErr w:type="spellStart"/>
      <w:r w:rsidRPr="00A86380">
        <w:rPr>
          <w:rFonts w:eastAsia="Cambria"/>
          <w:sz w:val="16"/>
          <w:szCs w:val="16"/>
        </w:rPr>
        <w:t>pgs</w:t>
      </w:r>
      <w:proofErr w:type="spellEnd"/>
      <w:r w:rsidRPr="00A86380">
        <w:rPr>
          <w:rFonts w:eastAsia="Cambria"/>
          <w:sz w:val="16"/>
          <w:szCs w:val="16"/>
        </w:rPr>
        <w:t xml:space="preserve"> 141-142 //RS</w:t>
      </w:r>
    </w:p>
    <w:p w14:paraId="0E8CB7C5" w14:textId="77777777" w:rsidR="00A86380" w:rsidRPr="00A86380" w:rsidRDefault="00A86380" w:rsidP="00A86380">
      <w:pPr>
        <w:rPr>
          <w:rFonts w:eastAsia="Cambria"/>
          <w:sz w:val="16"/>
          <w:szCs w:val="16"/>
        </w:rPr>
      </w:pPr>
      <w:r w:rsidRPr="00A86380">
        <w:rPr>
          <w:rFonts w:eastAsia="Cambria"/>
          <w:sz w:val="16"/>
          <w:szCs w:val="16"/>
        </w:rPr>
        <w:t xml:space="preserve">My larger argument turns on the proposition that </w:t>
      </w:r>
      <w:r w:rsidRPr="00A86380">
        <w:rPr>
          <w:rFonts w:eastAsia="Cambria"/>
          <w:u w:val="single"/>
        </w:rPr>
        <w:t>there is something special about the situation of public officials that makes utilitarianism more probable for them than private individuals.</w:t>
      </w:r>
      <w:r w:rsidRPr="00A86380">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A86380">
        <w:rPr>
          <w:rFonts w:eastAsia="Cambria"/>
          <w:highlight w:val="cyan"/>
          <w:u w:val="single"/>
        </w:rPr>
        <w:t>Public officials</w:t>
      </w:r>
      <w:r w:rsidRPr="00A86380">
        <w:rPr>
          <w:rFonts w:eastAsia="Cambria"/>
          <w:u w:val="single"/>
        </w:rPr>
        <w:t xml:space="preserve"> are obliged to </w:t>
      </w:r>
      <w:r w:rsidRPr="00A86380">
        <w:rPr>
          <w:rFonts w:eastAsia="Cambria"/>
          <w:highlight w:val="cyan"/>
          <w:u w:val="single"/>
        </w:rPr>
        <w:t>make</w:t>
      </w:r>
      <w:r w:rsidRPr="00A86380">
        <w:rPr>
          <w:rFonts w:eastAsia="Cambria"/>
          <w:u w:val="single"/>
        </w:rPr>
        <w:t xml:space="preserve"> their </w:t>
      </w:r>
      <w:r w:rsidRPr="00A86380">
        <w:rPr>
          <w:rFonts w:eastAsia="Cambria"/>
          <w:highlight w:val="cyan"/>
          <w:u w:val="single"/>
        </w:rPr>
        <w:t>choices under uncertainty</w:t>
      </w:r>
      <w:r w:rsidRPr="00A86380">
        <w:rPr>
          <w:rFonts w:eastAsia="Cambria"/>
          <w:u w:val="single"/>
        </w:rPr>
        <w:t xml:space="preserve">, and uncertainty of a very special sort at that. </w:t>
      </w:r>
      <w:r w:rsidRPr="00A86380">
        <w:rPr>
          <w:rFonts w:eastAsia="Cambria"/>
          <w:sz w:val="16"/>
          <w:szCs w:val="16"/>
        </w:rPr>
        <w:t xml:space="preserve">All choices – public and private alike – are made under some degree of uncertainty, of course. But </w:t>
      </w:r>
      <w:proofErr w:type="gramStart"/>
      <w:r w:rsidRPr="00A86380">
        <w:rPr>
          <w:rFonts w:eastAsia="Cambria"/>
          <w:sz w:val="16"/>
          <w:szCs w:val="16"/>
        </w:rPr>
        <w:t>in the nature of things</w:t>
      </w:r>
      <w:proofErr w:type="gramEnd"/>
      <w:r w:rsidRPr="00A86380">
        <w:rPr>
          <w:rFonts w:eastAsia="Cambria"/>
          <w:sz w:val="16"/>
          <w:szCs w:val="16"/>
        </w:rPr>
        <w:t xml:space="preserve">, </w:t>
      </w:r>
      <w:r w:rsidRPr="00A86380">
        <w:rPr>
          <w:rFonts w:eastAsia="Cambria"/>
          <w:highlight w:val="cyan"/>
          <w:u w:val="single"/>
        </w:rPr>
        <w:t>private individuals</w:t>
      </w:r>
      <w:r w:rsidRPr="00A86380">
        <w:rPr>
          <w:rFonts w:eastAsia="Cambria"/>
          <w:u w:val="single"/>
        </w:rPr>
        <w:t xml:space="preserve"> will usually </w:t>
      </w:r>
      <w:r w:rsidRPr="00A86380">
        <w:rPr>
          <w:rFonts w:eastAsia="Cambria"/>
          <w:highlight w:val="cyan"/>
          <w:u w:val="single"/>
        </w:rPr>
        <w:t>have</w:t>
      </w:r>
      <w:r w:rsidRPr="00A86380">
        <w:rPr>
          <w:rFonts w:eastAsia="Cambria"/>
          <w:u w:val="single"/>
        </w:rPr>
        <w:t xml:space="preserve"> more complete </w:t>
      </w:r>
      <w:r w:rsidRPr="00A86380">
        <w:rPr>
          <w:rFonts w:eastAsia="Cambria"/>
          <w:highlight w:val="cyan"/>
          <w:u w:val="single"/>
        </w:rPr>
        <w:t>information on</w:t>
      </w:r>
      <w:r w:rsidRPr="00A86380">
        <w:rPr>
          <w:rFonts w:eastAsia="Cambria"/>
          <w:u w:val="single"/>
        </w:rPr>
        <w:t xml:space="preserve"> the peculiarities of </w:t>
      </w:r>
      <w:r w:rsidRPr="00A86380">
        <w:rPr>
          <w:rFonts w:eastAsia="Cambria"/>
          <w:highlight w:val="cyan"/>
          <w:u w:val="single"/>
        </w:rPr>
        <w:t>their own circumstances</w:t>
      </w:r>
      <w:r w:rsidRPr="00A86380">
        <w:rPr>
          <w:rFonts w:eastAsia="Cambria"/>
          <w:u w:val="single"/>
        </w:rPr>
        <w:t xml:space="preserve"> and on the ramifications that alternative possible choices might have for them. </w:t>
      </w:r>
      <w:r w:rsidRPr="00A86380">
        <w:rPr>
          <w:rFonts w:eastAsia="Cambria"/>
          <w:highlight w:val="cyan"/>
          <w:u w:val="single"/>
        </w:rPr>
        <w:t>Public officials</w:t>
      </w:r>
      <w:r w:rsidRPr="00A86380">
        <w:rPr>
          <w:rFonts w:eastAsia="Cambria"/>
          <w:sz w:val="16"/>
          <w:szCs w:val="16"/>
        </w:rPr>
        <w:t xml:space="preserve">, in contrast, </w:t>
      </w:r>
      <w:r w:rsidRPr="00A86380">
        <w:rPr>
          <w:rFonts w:eastAsia="Cambria"/>
          <w:highlight w:val="cyan"/>
          <w:u w:val="single"/>
        </w:rPr>
        <w:t>are</w:t>
      </w:r>
      <w:r w:rsidRPr="00A86380">
        <w:rPr>
          <w:rFonts w:eastAsia="Cambria"/>
          <w:u w:val="single"/>
        </w:rPr>
        <w:t xml:space="preserve"> relatively </w:t>
      </w:r>
      <w:r w:rsidRPr="00A86380">
        <w:rPr>
          <w:rFonts w:eastAsia="Cambria"/>
          <w:highlight w:val="cyan"/>
          <w:u w:val="single"/>
        </w:rPr>
        <w:t>poorly informed as to the effects</w:t>
      </w:r>
      <w:r w:rsidRPr="00A86380">
        <w:rPr>
          <w:rFonts w:eastAsia="Cambria"/>
          <w:u w:val="single"/>
        </w:rPr>
        <w:t xml:space="preserve"> that </w:t>
      </w:r>
      <w:r w:rsidRPr="00A86380">
        <w:rPr>
          <w:rFonts w:eastAsia="Cambria"/>
          <w:highlight w:val="cyan"/>
          <w:u w:val="single"/>
        </w:rPr>
        <w:t>their choices will have on individuals</w:t>
      </w:r>
      <w:r w:rsidRPr="00A86380">
        <w:rPr>
          <w:rFonts w:eastAsia="Cambria"/>
          <w:u w:val="single"/>
        </w:rPr>
        <w:t xml:space="preserve">, one by one. What </w:t>
      </w:r>
      <w:r w:rsidRPr="00A86380">
        <w:rPr>
          <w:rFonts w:eastAsia="Cambria"/>
          <w:highlight w:val="cyan"/>
          <w:u w:val="single"/>
        </w:rPr>
        <w:t>they typically</w:t>
      </w:r>
      <w:r w:rsidRPr="00A86380">
        <w:rPr>
          <w:rFonts w:eastAsia="Cambria"/>
          <w:u w:val="single"/>
        </w:rPr>
        <w:t xml:space="preserve"> do </w:t>
      </w:r>
      <w:r w:rsidRPr="00A86380">
        <w:rPr>
          <w:rFonts w:eastAsia="Cambria"/>
          <w:highlight w:val="cyan"/>
          <w:u w:val="single"/>
        </w:rPr>
        <w:t>know</w:t>
      </w:r>
      <w:r w:rsidRPr="00A86380">
        <w:rPr>
          <w:rFonts w:eastAsia="Cambria"/>
          <w:u w:val="single"/>
        </w:rPr>
        <w:t xml:space="preserve"> are generalities: </w:t>
      </w:r>
      <w:r w:rsidRPr="00A86380">
        <w:rPr>
          <w:rFonts w:eastAsia="Cambria"/>
          <w:highlight w:val="cyan"/>
          <w:u w:val="single"/>
        </w:rPr>
        <w:t>averages and aggregates</w:t>
      </w:r>
      <w:r w:rsidRPr="00A86380">
        <w:rPr>
          <w:rFonts w:eastAsia="Cambria"/>
          <w:u w:val="single"/>
        </w:rPr>
        <w:t>.</w:t>
      </w:r>
      <w:r w:rsidRPr="00A86380">
        <w:rPr>
          <w:rFonts w:eastAsia="Cambria"/>
          <w:sz w:val="16"/>
          <w:szCs w:val="16"/>
        </w:rPr>
        <w:t xml:space="preserve"> They know what will happen most often to most people </w:t>
      </w:r>
      <w:proofErr w:type="gramStart"/>
      <w:r w:rsidRPr="00A86380">
        <w:rPr>
          <w:rFonts w:eastAsia="Cambria"/>
          <w:sz w:val="16"/>
          <w:szCs w:val="16"/>
        </w:rPr>
        <w:t>as a result of</w:t>
      </w:r>
      <w:proofErr w:type="gramEnd"/>
      <w:r w:rsidRPr="00A86380">
        <w:rPr>
          <w:rFonts w:eastAsia="Cambria"/>
          <w:sz w:val="16"/>
          <w:szCs w:val="16"/>
        </w:rPr>
        <w:t xml:space="preserve"> their various possible choices, but that is all. </w:t>
      </w:r>
      <w:r w:rsidRPr="00A86380">
        <w:rPr>
          <w:rFonts w:eastAsia="Cambria"/>
          <w:highlight w:val="cyan"/>
          <w:u w:val="single"/>
        </w:rPr>
        <w:t>That is enough to</w:t>
      </w:r>
      <w:r w:rsidRPr="00A86380">
        <w:rPr>
          <w:rFonts w:eastAsia="Cambria"/>
          <w:u w:val="single"/>
        </w:rPr>
        <w:t xml:space="preserve"> allow public </w:t>
      </w:r>
      <w:proofErr w:type="gramStart"/>
      <w:r w:rsidRPr="00A86380">
        <w:rPr>
          <w:rFonts w:eastAsia="Cambria"/>
          <w:u w:val="single"/>
        </w:rPr>
        <w:t>policy-makers</w:t>
      </w:r>
      <w:proofErr w:type="gramEnd"/>
      <w:r w:rsidRPr="00A86380">
        <w:rPr>
          <w:rFonts w:eastAsia="Cambria"/>
          <w:u w:val="single"/>
        </w:rPr>
        <w:t xml:space="preserve"> to </w:t>
      </w:r>
      <w:r w:rsidRPr="00A86380">
        <w:rPr>
          <w:rFonts w:eastAsia="Cambria"/>
          <w:highlight w:val="cyan"/>
          <w:u w:val="single"/>
        </w:rPr>
        <w:t>use</w:t>
      </w:r>
      <w:r w:rsidRPr="00A86380">
        <w:rPr>
          <w:rFonts w:eastAsia="Cambria"/>
          <w:u w:val="single"/>
        </w:rPr>
        <w:t xml:space="preserve"> the </w:t>
      </w:r>
      <w:r w:rsidRPr="00A86380">
        <w:rPr>
          <w:rFonts w:eastAsia="Cambria"/>
          <w:highlight w:val="cyan"/>
          <w:u w:val="single"/>
        </w:rPr>
        <w:t>utilitarian calculus</w:t>
      </w:r>
      <w:r w:rsidRPr="00A86380">
        <w:rPr>
          <w:rFonts w:eastAsia="Cambria"/>
          <w:sz w:val="16"/>
          <w:szCs w:val="16"/>
        </w:rPr>
        <w:t xml:space="preserve"> – assuming they want to use it at all – to choose general rules or conduct.</w:t>
      </w:r>
    </w:p>
    <w:p w14:paraId="4772A847" w14:textId="77777777" w:rsidR="00A86380" w:rsidRPr="00A86380" w:rsidRDefault="00A86380" w:rsidP="00A86380">
      <w:pPr>
        <w:keepNext/>
        <w:keepLines/>
        <w:spacing w:before="40" w:after="0"/>
        <w:outlineLvl w:val="3"/>
        <w:rPr>
          <w:rFonts w:eastAsia="MS Gothic"/>
          <w:b/>
          <w:iCs/>
          <w:sz w:val="26"/>
        </w:rPr>
      </w:pPr>
      <w:r w:rsidRPr="00A86380">
        <w:rPr>
          <w:rFonts w:eastAsia="MS Gothic"/>
          <w:b/>
          <w:iCs/>
          <w:sz w:val="26"/>
        </w:rPr>
        <w:t>[3] Extinction comes first under any framework.</w:t>
      </w:r>
    </w:p>
    <w:p w14:paraId="14AE8FFA" w14:textId="77777777" w:rsidR="00A86380" w:rsidRPr="00A86380" w:rsidRDefault="00A86380" w:rsidP="00A86380">
      <w:pPr>
        <w:rPr>
          <w:rFonts w:eastAsia="Cambria"/>
          <w:sz w:val="16"/>
          <w:szCs w:val="26"/>
        </w:rPr>
      </w:pPr>
      <w:r w:rsidRPr="00A86380">
        <w:rPr>
          <w:rFonts w:eastAsia="Cambria"/>
          <w:b/>
          <w:bCs/>
          <w:sz w:val="26"/>
          <w:szCs w:val="26"/>
        </w:rPr>
        <w:t>Pummer 15</w:t>
      </w:r>
      <w:r w:rsidRPr="00A86380">
        <w:rPr>
          <w:rFonts w:eastAsia="Cambria"/>
          <w:sz w:val="16"/>
          <w:szCs w:val="26"/>
        </w:rPr>
        <w:t xml:space="preserve"> [Theron, Junior Research Fellow in Philosophy at St. Anne's College, University of Oxford. “Moral Agreement on Saving the World” Practical Ethics, University of Oxford. May 18, 2015] AT</w:t>
      </w:r>
    </w:p>
    <w:p w14:paraId="07D617AE" w14:textId="77777777" w:rsidR="00A86380" w:rsidRPr="00A86380" w:rsidRDefault="00A86380" w:rsidP="00A86380">
      <w:pPr>
        <w:rPr>
          <w:rFonts w:eastAsia="Cambria"/>
          <w:sz w:val="16"/>
          <w:szCs w:val="26"/>
        </w:rPr>
      </w:pPr>
      <w:r w:rsidRPr="00A86380">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A86380">
        <w:rPr>
          <w:rFonts w:eastAsia="Cambria"/>
          <w:sz w:val="16"/>
          <w:szCs w:val="26"/>
        </w:rPr>
        <w:t>, whatever general moral view we adopt</w:t>
      </w:r>
      <w:r w:rsidRPr="00A86380">
        <w:rPr>
          <w:rFonts w:eastAsia="Cambria"/>
          <w:szCs w:val="26"/>
          <w:u w:val="single"/>
        </w:rPr>
        <w:t>: that it is very important to reduce the risk that all intelligent beings on this planet are eliminated by an enormous catastrophe, such as a nuclear war.</w:t>
      </w:r>
      <w:r w:rsidRPr="00A86380">
        <w:rPr>
          <w:rFonts w:eastAsia="Cambria"/>
          <w:sz w:val="16"/>
          <w:szCs w:val="26"/>
        </w:rPr>
        <w:t xml:space="preserve"> How we might in fact try to reduce such existential risks is discussed elsewhere. My claim here is only that </w:t>
      </w:r>
      <w:r w:rsidRPr="00A86380">
        <w:rPr>
          <w:rFonts w:eastAsia="Cambria"/>
          <w:szCs w:val="26"/>
          <w:u w:val="single"/>
        </w:rPr>
        <w:t xml:space="preserve">we – whether we’re consequentialists, deontologists, or virtue ethicists – should all agree that we should try to save the world. </w:t>
      </w:r>
      <w:r w:rsidRPr="00A86380">
        <w:rPr>
          <w:rFonts w:eastAsia="Cambria"/>
          <w:sz w:val="16"/>
          <w:szCs w:val="26"/>
        </w:rPr>
        <w:t xml:space="preserve">According to consequentialism, we should maximize the good, where this is taken to be the goodness, from an impartial perspective, of outcomes. </w:t>
      </w:r>
      <w:r w:rsidRPr="00A86380">
        <w:rPr>
          <w:rFonts w:eastAsia="Cambria"/>
          <w:szCs w:val="26"/>
          <w:u w:val="single"/>
        </w:rPr>
        <w:t>Clearly one thing that makes an outcome good is that the people in it are doing well. There is little disagreement here.</w:t>
      </w:r>
      <w:r w:rsidRPr="00A86380">
        <w:rPr>
          <w:rFonts w:eastAsia="Cambria"/>
          <w:sz w:val="16"/>
          <w:szCs w:val="26"/>
        </w:rPr>
        <w:t xml:space="preserve"> If the happiness or well-being of possible future people is just as important as that of people who already exist, and if they would have good lives, it is not hard to see how</w:t>
      </w:r>
      <w:r w:rsidRPr="00A86380">
        <w:rPr>
          <w:rFonts w:eastAsia="Cambria"/>
          <w:szCs w:val="26"/>
          <w:u w:val="single"/>
        </w:rPr>
        <w:t xml:space="preserve"> </w:t>
      </w:r>
      <w:r w:rsidRPr="00A86380">
        <w:rPr>
          <w:rFonts w:eastAsia="Cambria"/>
          <w:szCs w:val="26"/>
          <w:highlight w:val="cyan"/>
          <w:u w:val="single"/>
        </w:rPr>
        <w:t xml:space="preserve">reducing existential risk is </w:t>
      </w:r>
      <w:r w:rsidRPr="00A86380">
        <w:rPr>
          <w:rFonts w:eastAsia="Cambria"/>
          <w:szCs w:val="26"/>
          <w:u w:val="single"/>
        </w:rPr>
        <w:t xml:space="preserve">easily </w:t>
      </w:r>
      <w:r w:rsidRPr="00A86380">
        <w:rPr>
          <w:rFonts w:eastAsia="Cambria"/>
          <w:szCs w:val="26"/>
          <w:highlight w:val="cyan"/>
          <w:u w:val="single"/>
        </w:rPr>
        <w:t xml:space="preserve">the most important thing </w:t>
      </w:r>
      <w:r w:rsidRPr="00A86380">
        <w:rPr>
          <w:rFonts w:eastAsia="Cambria"/>
          <w:szCs w:val="26"/>
          <w:u w:val="single"/>
        </w:rPr>
        <w:t xml:space="preserve">in the whole world. This is for the familiar reason that there are </w:t>
      </w:r>
      <w:r w:rsidRPr="00A86380">
        <w:rPr>
          <w:rFonts w:eastAsia="Cambria"/>
          <w:szCs w:val="26"/>
          <w:highlight w:val="cyan"/>
          <w:u w:val="single"/>
        </w:rPr>
        <w:t xml:space="preserve">so many people </w:t>
      </w:r>
      <w:r w:rsidRPr="00A86380">
        <w:rPr>
          <w:rFonts w:eastAsia="Cambria"/>
          <w:szCs w:val="26"/>
          <w:u w:val="single"/>
        </w:rPr>
        <w:t xml:space="preserve">who </w:t>
      </w:r>
      <w:r w:rsidRPr="00A86380">
        <w:rPr>
          <w:rFonts w:eastAsia="Cambria"/>
          <w:szCs w:val="26"/>
          <w:highlight w:val="cyan"/>
          <w:u w:val="single"/>
        </w:rPr>
        <w:t xml:space="preserve">could exist </w:t>
      </w:r>
      <w:r w:rsidRPr="00A86380">
        <w:rPr>
          <w:rFonts w:eastAsia="Cambria"/>
          <w:szCs w:val="26"/>
          <w:u w:val="single"/>
        </w:rPr>
        <w:t xml:space="preserve">in the future – there are trillions upon trillions… upon trillions. There are so many possible future people that </w:t>
      </w:r>
      <w:r w:rsidRPr="00A86380">
        <w:rPr>
          <w:rFonts w:eastAsia="Cambria"/>
          <w:szCs w:val="26"/>
          <w:highlight w:val="cyan"/>
          <w:u w:val="single"/>
        </w:rPr>
        <w:t>reducing existential risk is</w:t>
      </w:r>
      <w:r w:rsidRPr="00A86380">
        <w:rPr>
          <w:rFonts w:eastAsia="Cambria"/>
          <w:szCs w:val="26"/>
          <w:u w:val="single"/>
        </w:rPr>
        <w:t xml:space="preserve"> arguably </w:t>
      </w:r>
      <w:r w:rsidRPr="00A86380">
        <w:rPr>
          <w:rFonts w:eastAsia="Cambria"/>
          <w:szCs w:val="26"/>
          <w:highlight w:val="cyan"/>
          <w:u w:val="single"/>
        </w:rPr>
        <w:t>the most important</w:t>
      </w:r>
      <w:r w:rsidRPr="00A86380">
        <w:rPr>
          <w:rFonts w:eastAsia="Cambria"/>
          <w:szCs w:val="26"/>
          <w:u w:val="single"/>
        </w:rPr>
        <w:t xml:space="preserve"> thing in the world, </w:t>
      </w:r>
      <w:r w:rsidRPr="00A86380">
        <w:rPr>
          <w:rFonts w:eastAsia="Cambria"/>
          <w:szCs w:val="26"/>
          <w:highlight w:val="cyan"/>
          <w:u w:val="single"/>
        </w:rPr>
        <w:t xml:space="preserve">even if the well-being of these possible people were given only 0.001% as much weight </w:t>
      </w:r>
      <w:r w:rsidRPr="00A86380">
        <w:rPr>
          <w:rFonts w:eastAsia="Cambria"/>
          <w:szCs w:val="26"/>
          <w:u w:val="single"/>
        </w:rPr>
        <w:t>as that of existing people.</w:t>
      </w:r>
      <w:r w:rsidRPr="00A86380">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A86380">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A86380">
        <w:rPr>
          <w:rFonts w:eastAsia="Cambria"/>
          <w:szCs w:val="26"/>
          <w:u w:val="single"/>
        </w:rPr>
        <w:t>high quality</w:t>
      </w:r>
      <w:proofErr w:type="gramEnd"/>
      <w:r w:rsidRPr="00A86380">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A86380">
        <w:rPr>
          <w:rFonts w:eastAsia="Cambria"/>
          <w:b/>
          <w:i/>
          <w:iCs/>
          <w:szCs w:val="26"/>
          <w:u w:val="single"/>
          <w:bdr w:val="single" w:sz="8" w:space="0" w:color="auto"/>
        </w:rPr>
        <w:t>that is a huge mistake.</w:t>
      </w:r>
      <w:r w:rsidRPr="00A86380">
        <w:rPr>
          <w:rFonts w:eastAsia="Cambria"/>
          <w:sz w:val="16"/>
          <w:szCs w:val="26"/>
        </w:rPr>
        <w:t xml:space="preserve"> </w:t>
      </w:r>
      <w:r w:rsidRPr="00A86380">
        <w:rPr>
          <w:rFonts w:eastAsia="Cambria"/>
          <w:szCs w:val="26"/>
          <w:highlight w:val="cyan"/>
          <w:u w:val="single"/>
        </w:rPr>
        <w:t>Non-consequentialism is the view that there’s more that</w:t>
      </w:r>
      <w:r w:rsidRPr="00A86380">
        <w:rPr>
          <w:rFonts w:eastAsia="Cambria"/>
          <w:szCs w:val="26"/>
          <w:u w:val="single"/>
        </w:rPr>
        <w:t xml:space="preserve"> </w:t>
      </w:r>
      <w:r w:rsidRPr="00A86380">
        <w:rPr>
          <w:rFonts w:eastAsia="Cambria"/>
          <w:szCs w:val="26"/>
          <w:highlight w:val="cyan"/>
          <w:u w:val="single"/>
        </w:rPr>
        <w:t>determines rightness than</w:t>
      </w:r>
      <w:r w:rsidRPr="00A86380">
        <w:rPr>
          <w:rFonts w:eastAsia="Cambria"/>
          <w:szCs w:val="26"/>
          <w:u w:val="single"/>
        </w:rPr>
        <w:t xml:space="preserve"> the goodness of </w:t>
      </w:r>
      <w:r w:rsidRPr="00A86380">
        <w:rPr>
          <w:rFonts w:eastAsia="Cambria"/>
          <w:szCs w:val="26"/>
          <w:highlight w:val="cyan"/>
          <w:u w:val="single"/>
        </w:rPr>
        <w:t>consequences</w:t>
      </w:r>
      <w:r w:rsidRPr="00A86380">
        <w:rPr>
          <w:rFonts w:eastAsia="Cambria"/>
          <w:szCs w:val="26"/>
          <w:u w:val="single"/>
        </w:rPr>
        <w:t xml:space="preserve"> or outcomes; </w:t>
      </w:r>
      <w:r w:rsidRPr="00A86380">
        <w:rPr>
          <w:rFonts w:eastAsia="Cambria"/>
          <w:b/>
          <w:i/>
          <w:iCs/>
          <w:szCs w:val="26"/>
          <w:u w:val="single"/>
          <w:bdr w:val="single" w:sz="8" w:space="0" w:color="auto"/>
        </w:rPr>
        <w:t xml:space="preserve">it is </w:t>
      </w:r>
      <w:r w:rsidRPr="00A86380">
        <w:rPr>
          <w:rFonts w:eastAsia="Cambria"/>
          <w:b/>
          <w:i/>
          <w:iCs/>
          <w:szCs w:val="26"/>
          <w:highlight w:val="cyan"/>
          <w:u w:val="single"/>
          <w:bdr w:val="single" w:sz="8" w:space="0" w:color="auto"/>
        </w:rPr>
        <w:t>not</w:t>
      </w:r>
      <w:r w:rsidRPr="00A86380">
        <w:rPr>
          <w:rFonts w:eastAsia="Cambria"/>
          <w:b/>
          <w:i/>
          <w:iCs/>
          <w:szCs w:val="26"/>
          <w:u w:val="single"/>
          <w:bdr w:val="single" w:sz="8" w:space="0" w:color="auto"/>
        </w:rPr>
        <w:t xml:space="preserve"> the view </w:t>
      </w:r>
      <w:r w:rsidRPr="00A86380">
        <w:rPr>
          <w:rFonts w:eastAsia="Cambria"/>
          <w:b/>
          <w:i/>
          <w:iCs/>
          <w:szCs w:val="26"/>
          <w:highlight w:val="cyan"/>
          <w:u w:val="single"/>
          <w:bdr w:val="single" w:sz="8" w:space="0" w:color="auto"/>
        </w:rPr>
        <w:t>that the latter don’t matter</w:t>
      </w:r>
      <w:r w:rsidRPr="00A86380">
        <w:rPr>
          <w:rFonts w:eastAsia="Cambria"/>
          <w:szCs w:val="26"/>
          <w:u w:val="single"/>
        </w:rPr>
        <w:t>.</w:t>
      </w:r>
      <w:r w:rsidRPr="00A86380">
        <w:rPr>
          <w:rFonts w:eastAsia="Cambria"/>
          <w:sz w:val="16"/>
          <w:szCs w:val="26"/>
        </w:rPr>
        <w:t xml:space="preserve"> Even John Rawls wrote, “</w:t>
      </w:r>
      <w:r w:rsidRPr="00A86380">
        <w:rPr>
          <w:rFonts w:eastAsia="Cambria"/>
          <w:szCs w:val="26"/>
          <w:highlight w:val="cyan"/>
          <w:u w:val="single"/>
        </w:rPr>
        <w:t>All ethical doctrines worth our attention take consequences into account in judging rightness.</w:t>
      </w:r>
      <w:r w:rsidRPr="00A86380">
        <w:rPr>
          <w:rFonts w:eastAsia="Cambria"/>
          <w:szCs w:val="26"/>
          <w:u w:val="single"/>
        </w:rPr>
        <w:t xml:space="preserve"> One which did not would simply be irrational, crazy.</w:t>
      </w:r>
      <w:r w:rsidRPr="00A86380">
        <w:rPr>
          <w:rFonts w:eastAsia="Cambria"/>
          <w:sz w:val="16"/>
          <w:szCs w:val="26"/>
        </w:rPr>
        <w:t xml:space="preserve">” </w:t>
      </w:r>
      <w:r w:rsidRPr="00A86380">
        <w:rPr>
          <w:rFonts w:eastAsia="Cambria"/>
          <w:b/>
          <w:i/>
          <w:iCs/>
          <w:szCs w:val="26"/>
          <w:u w:val="single"/>
          <w:bdr w:val="single" w:sz="8" w:space="0" w:color="auto"/>
        </w:rPr>
        <w:t xml:space="preserve">Minimally plausible </w:t>
      </w:r>
      <w:r w:rsidRPr="00A86380">
        <w:rPr>
          <w:rFonts w:eastAsia="Cambria"/>
          <w:b/>
          <w:i/>
          <w:iCs/>
          <w:szCs w:val="26"/>
          <w:highlight w:val="cyan"/>
          <w:u w:val="single"/>
          <w:bdr w:val="single" w:sz="8" w:space="0" w:color="auto"/>
        </w:rPr>
        <w:t>versions</w:t>
      </w:r>
      <w:r w:rsidRPr="00A86380">
        <w:rPr>
          <w:rFonts w:eastAsia="Cambria"/>
          <w:b/>
          <w:i/>
          <w:iCs/>
          <w:szCs w:val="26"/>
          <w:u w:val="single"/>
          <w:bdr w:val="single" w:sz="8" w:space="0" w:color="auto"/>
        </w:rPr>
        <w:t xml:space="preserve"> </w:t>
      </w:r>
      <w:r w:rsidRPr="00A86380">
        <w:rPr>
          <w:rFonts w:eastAsia="Cambria"/>
          <w:b/>
          <w:i/>
          <w:iCs/>
          <w:szCs w:val="26"/>
          <w:highlight w:val="cyan"/>
          <w:u w:val="single"/>
          <w:bdr w:val="single" w:sz="8" w:space="0" w:color="auto"/>
        </w:rPr>
        <w:t>of deontology</w:t>
      </w:r>
      <w:r w:rsidRPr="00A86380">
        <w:rPr>
          <w:rFonts w:eastAsia="Cambria"/>
          <w:b/>
          <w:i/>
          <w:iCs/>
          <w:szCs w:val="26"/>
          <w:u w:val="single"/>
          <w:bdr w:val="single" w:sz="8" w:space="0" w:color="auto"/>
        </w:rPr>
        <w:t xml:space="preserve"> and virtue ethics </w:t>
      </w:r>
      <w:r w:rsidRPr="00A86380">
        <w:rPr>
          <w:rFonts w:eastAsia="Cambria"/>
          <w:b/>
          <w:i/>
          <w:iCs/>
          <w:szCs w:val="26"/>
          <w:highlight w:val="cyan"/>
          <w:u w:val="single"/>
          <w:bdr w:val="single" w:sz="8" w:space="0" w:color="auto"/>
        </w:rPr>
        <w:t>must be concerned</w:t>
      </w:r>
      <w:r w:rsidRPr="00A86380">
        <w:rPr>
          <w:rFonts w:eastAsia="Cambria"/>
          <w:b/>
          <w:i/>
          <w:iCs/>
          <w:szCs w:val="26"/>
          <w:u w:val="single"/>
          <w:bdr w:val="single" w:sz="8" w:space="0" w:color="auto"/>
        </w:rPr>
        <w:t xml:space="preserve"> in part </w:t>
      </w:r>
      <w:r w:rsidRPr="00A86380">
        <w:rPr>
          <w:rFonts w:eastAsia="Cambria"/>
          <w:b/>
          <w:i/>
          <w:iCs/>
          <w:szCs w:val="26"/>
          <w:highlight w:val="cyan"/>
          <w:u w:val="single"/>
          <w:bdr w:val="single" w:sz="8" w:space="0" w:color="auto"/>
        </w:rPr>
        <w:t>with promoting the good</w:t>
      </w:r>
      <w:r w:rsidRPr="00A86380">
        <w:rPr>
          <w:rFonts w:eastAsia="Cambria"/>
          <w:szCs w:val="26"/>
          <w:u w:val="single"/>
        </w:rPr>
        <w:t>, from an impartial point of view.</w:t>
      </w:r>
      <w:r w:rsidRPr="00A86380">
        <w:rPr>
          <w:rFonts w:eastAsia="Cambria"/>
          <w:sz w:val="16"/>
          <w:szCs w:val="26"/>
        </w:rPr>
        <w:t xml:space="preserve"> </w:t>
      </w:r>
      <w:r w:rsidRPr="00A86380">
        <w:rPr>
          <w:rFonts w:eastAsia="Cambria"/>
          <w:szCs w:val="26"/>
          <w:highlight w:val="cyan"/>
          <w:u w:val="single"/>
        </w:rPr>
        <w:t>They’d</w:t>
      </w:r>
      <w:r w:rsidRPr="00A86380">
        <w:rPr>
          <w:rFonts w:eastAsia="Cambria"/>
          <w:szCs w:val="26"/>
          <w:u w:val="single"/>
        </w:rPr>
        <w:t xml:space="preserve"> thus </w:t>
      </w:r>
      <w:r w:rsidRPr="00A86380">
        <w:rPr>
          <w:rFonts w:eastAsia="Cambria"/>
          <w:szCs w:val="26"/>
          <w:highlight w:val="cyan"/>
          <w:u w:val="single"/>
        </w:rPr>
        <w:t>imply very strong reasons to reduce existential risk</w:t>
      </w:r>
      <w:r w:rsidRPr="00A86380">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A86380">
        <w:rPr>
          <w:rFonts w:eastAsia="Cambria"/>
          <w:szCs w:val="26"/>
          <w:u w:val="single"/>
        </w:rPr>
        <w:t>Even egoism, the view that each agent should maximize her own good, might imply strong reasons to reduce existential risk.</w:t>
      </w:r>
      <w:r w:rsidRPr="00A86380">
        <w:rPr>
          <w:rFonts w:eastAsia="Cambria"/>
          <w:sz w:val="16"/>
          <w:szCs w:val="26"/>
        </w:rPr>
        <w:t xml:space="preserve"> It will depend, among other things, on what one’s own good </w:t>
      </w:r>
      <w:proofErr w:type="gramStart"/>
      <w:r w:rsidRPr="00A86380">
        <w:rPr>
          <w:rFonts w:eastAsia="Cambria"/>
          <w:sz w:val="16"/>
          <w:szCs w:val="26"/>
        </w:rPr>
        <w:t>consists</w:t>
      </w:r>
      <w:proofErr w:type="gramEnd"/>
      <w:r w:rsidRPr="00A86380">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A86380">
        <w:rPr>
          <w:rFonts w:eastAsia="Cambria"/>
          <w:sz w:val="16"/>
          <w:szCs w:val="26"/>
        </w:rPr>
        <w:t>actually desires</w:t>
      </w:r>
      <w:proofErr w:type="gramEnd"/>
      <w:r w:rsidRPr="00A86380">
        <w:rPr>
          <w:rFonts w:eastAsia="Cambria"/>
          <w:sz w:val="16"/>
          <w:szCs w:val="26"/>
        </w:rPr>
        <w:t xml:space="preserve"> to do that act). </w:t>
      </w:r>
      <w:r w:rsidRPr="00A86380">
        <w:rPr>
          <w:rFonts w:eastAsia="Cambria"/>
          <w:szCs w:val="26"/>
          <w:u w:val="single"/>
        </w:rPr>
        <w:t>To be minimally plausible, egoism will need to be paired with a more sophisticated account of well-being.</w:t>
      </w:r>
      <w:r w:rsidRPr="00A86380">
        <w:rPr>
          <w:rFonts w:eastAsia="Cambria"/>
          <w:sz w:val="16"/>
          <w:szCs w:val="26"/>
        </w:rPr>
        <w:t xml:space="preserve"> To see this, it is enough to consider, as Plato did, the possibility of a ring of invisibility – </w:t>
      </w:r>
      <w:r w:rsidRPr="00A86380">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A86380">
        <w:rPr>
          <w:rFonts w:eastAsia="Cambria"/>
          <w:sz w:val="16"/>
          <w:szCs w:val="26"/>
        </w:rPr>
        <w:t xml:space="preserve">, in some robust way, where this would to a significant extent be a function of other-regarding concerns (see chapter 12 of this classic intro to ethics). But </w:t>
      </w:r>
      <w:r w:rsidRPr="00A86380">
        <w:rPr>
          <w:rFonts w:eastAsia="Cambria"/>
          <w:szCs w:val="26"/>
          <w:u w:val="single"/>
        </w:rPr>
        <w:t>once these elements are included, we can (roughly, as above) argue that this sort of egoism will imply strong reasons to reduce existential risk.</w:t>
      </w:r>
      <w:r w:rsidRPr="00A86380">
        <w:rPr>
          <w:rFonts w:eastAsia="Cambria"/>
          <w:sz w:val="16"/>
          <w:szCs w:val="26"/>
        </w:rPr>
        <w:t xml:space="preserve"> Add to </w:t>
      </w:r>
      <w:proofErr w:type="gramStart"/>
      <w:r w:rsidRPr="00A86380">
        <w:rPr>
          <w:rFonts w:eastAsia="Cambria"/>
          <w:sz w:val="16"/>
          <w:szCs w:val="26"/>
        </w:rPr>
        <w:t>all of</w:t>
      </w:r>
      <w:proofErr w:type="gramEnd"/>
      <w:r w:rsidRPr="00A86380">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86380">
        <w:rPr>
          <w:rFonts w:eastAsia="Cambria"/>
          <w:b/>
          <w:i/>
          <w:iCs/>
          <w:szCs w:val="26"/>
          <w:highlight w:val="cyan"/>
          <w:u w:val="single"/>
          <w:bdr w:val="single" w:sz="8" w:space="0" w:color="auto"/>
        </w:rPr>
        <w:t xml:space="preserve">We should also </w:t>
      </w:r>
      <w:proofErr w:type="gramStart"/>
      <w:r w:rsidRPr="00A86380">
        <w:rPr>
          <w:rFonts w:eastAsia="Cambria"/>
          <w:b/>
          <w:i/>
          <w:iCs/>
          <w:szCs w:val="26"/>
          <w:highlight w:val="cyan"/>
          <w:u w:val="single"/>
          <w:bdr w:val="single" w:sz="8" w:space="0" w:color="auto"/>
        </w:rPr>
        <w:t>take into account</w:t>
      </w:r>
      <w:proofErr w:type="gramEnd"/>
      <w:r w:rsidRPr="00A86380">
        <w:rPr>
          <w:rFonts w:eastAsia="Cambria"/>
          <w:b/>
          <w:i/>
          <w:iCs/>
          <w:szCs w:val="26"/>
          <w:highlight w:val="cyan"/>
          <w:u w:val="single"/>
          <w:bdr w:val="single" w:sz="8" w:space="0" w:color="auto"/>
        </w:rPr>
        <w:t xml:space="preserve"> moral uncertainty.</w:t>
      </w:r>
      <w:r w:rsidRPr="00A86380">
        <w:rPr>
          <w:rFonts w:eastAsia="Cambria"/>
          <w:sz w:val="16"/>
          <w:szCs w:val="26"/>
        </w:rPr>
        <w:t xml:space="preserve"> </w:t>
      </w:r>
      <w:r w:rsidRPr="00A86380">
        <w:rPr>
          <w:rFonts w:eastAsia="Cambria"/>
          <w:szCs w:val="26"/>
          <w:u w:val="single"/>
        </w:rPr>
        <w:t>What is it reasonable for one to do, when one is uncertain not (only) about the empirical facts, but also about the moral facts?</w:t>
      </w:r>
      <w:r w:rsidRPr="00A86380">
        <w:rPr>
          <w:rFonts w:eastAsia="Cambria"/>
          <w:sz w:val="16"/>
          <w:szCs w:val="26"/>
        </w:rPr>
        <w:t xml:space="preserve"> I’ve just argued that </w:t>
      </w:r>
      <w:r w:rsidRPr="00A86380">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A86380">
        <w:rPr>
          <w:rFonts w:eastAsia="Cambria"/>
          <w:sz w:val="16"/>
          <w:szCs w:val="26"/>
        </w:rPr>
        <w:t xml:space="preserve"> But </w:t>
      </w:r>
      <w:r w:rsidRPr="00A86380">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A86380">
        <w:rPr>
          <w:rFonts w:eastAsia="Cambria"/>
          <w:sz w:val="16"/>
          <w:szCs w:val="26"/>
        </w:rPr>
        <w:t xml:space="preserve">(and 10% sure that one of these other ones is correct), </w:t>
      </w:r>
      <w:r w:rsidRPr="00A86380">
        <w:rPr>
          <w:rFonts w:eastAsia="Cambria"/>
          <w:szCs w:val="26"/>
          <w:u w:val="single"/>
        </w:rPr>
        <w:t xml:space="preserve">they would have </w:t>
      </w:r>
      <w:proofErr w:type="gramStart"/>
      <w:r w:rsidRPr="00A86380">
        <w:rPr>
          <w:rFonts w:eastAsia="Cambria"/>
          <w:szCs w:val="26"/>
          <w:u w:val="single"/>
        </w:rPr>
        <w:t>pretty strong</w:t>
      </w:r>
      <w:proofErr w:type="gramEnd"/>
      <w:r w:rsidRPr="00A86380">
        <w:rPr>
          <w:rFonts w:eastAsia="Cambria"/>
          <w:szCs w:val="26"/>
          <w:u w:val="single"/>
        </w:rPr>
        <w:t xml:space="preserve"> reason, from the standpoint of moral uncertainty, to reduce existential risk.</w:t>
      </w:r>
      <w:r w:rsidRPr="00A86380">
        <w:rPr>
          <w:rFonts w:eastAsia="Cambria"/>
          <w:sz w:val="16"/>
          <w:szCs w:val="26"/>
        </w:rPr>
        <w:t xml:space="preserve"> Perhaps most disturbingly still, </w:t>
      </w:r>
      <w:r w:rsidRPr="00A86380">
        <w:rPr>
          <w:rFonts w:eastAsia="Cambria"/>
          <w:szCs w:val="26"/>
          <w:highlight w:val="cyan"/>
          <w:u w:val="single"/>
        </w:rPr>
        <w:t xml:space="preserve">even if we are only 1% sure that </w:t>
      </w:r>
      <w:r w:rsidRPr="00A86380">
        <w:rPr>
          <w:rFonts w:eastAsia="Cambria"/>
          <w:szCs w:val="26"/>
          <w:u w:val="single"/>
        </w:rPr>
        <w:t xml:space="preserve">the </w:t>
      </w:r>
      <w:r w:rsidRPr="00A86380">
        <w:rPr>
          <w:rFonts w:eastAsia="Cambria"/>
          <w:szCs w:val="26"/>
          <w:highlight w:val="cyan"/>
          <w:u w:val="single"/>
        </w:rPr>
        <w:t xml:space="preserve">well-being </w:t>
      </w:r>
      <w:r w:rsidRPr="00A86380">
        <w:rPr>
          <w:rFonts w:eastAsia="Cambria"/>
          <w:szCs w:val="26"/>
          <w:u w:val="single"/>
        </w:rPr>
        <w:t xml:space="preserve">of possible future people </w:t>
      </w:r>
      <w:r w:rsidRPr="00A86380">
        <w:rPr>
          <w:rFonts w:eastAsia="Cambria"/>
          <w:szCs w:val="26"/>
          <w:highlight w:val="cyan"/>
          <w:u w:val="single"/>
        </w:rPr>
        <w:t>matter</w:t>
      </w:r>
      <w:r w:rsidRPr="00A86380">
        <w:rPr>
          <w:rFonts w:eastAsia="Cambria"/>
          <w:szCs w:val="26"/>
          <w:u w:val="single"/>
        </w:rPr>
        <w:t xml:space="preserve">s, it is at least arguable that, </w:t>
      </w:r>
      <w:r w:rsidRPr="00A86380">
        <w:rPr>
          <w:rFonts w:eastAsia="Cambria"/>
          <w:szCs w:val="26"/>
          <w:highlight w:val="cyan"/>
          <w:u w:val="single"/>
        </w:rPr>
        <w:t xml:space="preserve">from </w:t>
      </w:r>
      <w:r w:rsidRPr="00A86380">
        <w:rPr>
          <w:rFonts w:eastAsia="Cambria"/>
          <w:szCs w:val="26"/>
          <w:u w:val="single"/>
        </w:rPr>
        <w:t xml:space="preserve">the standpoint of </w:t>
      </w:r>
      <w:r w:rsidRPr="00A86380">
        <w:rPr>
          <w:rFonts w:eastAsia="Cambria"/>
          <w:szCs w:val="26"/>
          <w:highlight w:val="cyan"/>
          <w:u w:val="single"/>
        </w:rPr>
        <w:t>moral uncertainty, reducing existential risk is the most important thing in the worl</w:t>
      </w:r>
      <w:r w:rsidRPr="00A86380">
        <w:rPr>
          <w:rFonts w:eastAsia="Cambria"/>
          <w:szCs w:val="26"/>
          <w:u w:val="single"/>
        </w:rPr>
        <w:t>d.</w:t>
      </w:r>
      <w:r w:rsidRPr="00A86380">
        <w:rPr>
          <w:rFonts w:eastAsia="Cambria"/>
          <w:sz w:val="16"/>
          <w:szCs w:val="26"/>
        </w:rPr>
        <w:t xml:space="preserve"> Again, this is largely </w:t>
      </w:r>
      <w:proofErr w:type="gramStart"/>
      <w:r w:rsidRPr="00A86380">
        <w:rPr>
          <w:rFonts w:eastAsia="Cambria"/>
          <w:sz w:val="16"/>
          <w:szCs w:val="26"/>
        </w:rPr>
        <w:t>for the reason that</w:t>
      </w:r>
      <w:proofErr w:type="gramEnd"/>
      <w:r w:rsidRPr="00A86380">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A86380">
        <w:rPr>
          <w:rFonts w:eastAsia="Cambria"/>
          <w:szCs w:val="26"/>
          <w:u w:val="single"/>
        </w:rPr>
        <w:t>It is enough for my claim that there is moral agreement in the relevant sense if</w:t>
      </w:r>
      <w:r w:rsidRPr="00A86380">
        <w:rPr>
          <w:rFonts w:eastAsia="Cambria"/>
          <w:sz w:val="16"/>
          <w:szCs w:val="26"/>
        </w:rPr>
        <w:t xml:space="preserve">, at least given certain empirical claims about what future lives would most likely be like, </w:t>
      </w:r>
      <w:r w:rsidRPr="00A86380">
        <w:rPr>
          <w:rFonts w:eastAsia="Cambria"/>
          <w:b/>
          <w:i/>
          <w:iCs/>
          <w:szCs w:val="26"/>
          <w:highlight w:val="cyan"/>
          <w:u w:val="single"/>
          <w:bdr w:val="single" w:sz="8" w:space="0" w:color="auto"/>
        </w:rPr>
        <w:t xml:space="preserve">all minimally plausible moral views would converge </w:t>
      </w:r>
      <w:r w:rsidRPr="00A86380">
        <w:rPr>
          <w:rFonts w:eastAsia="Cambria"/>
          <w:b/>
          <w:i/>
          <w:iCs/>
          <w:szCs w:val="26"/>
          <w:u w:val="single"/>
          <w:bdr w:val="single" w:sz="8" w:space="0" w:color="auto"/>
        </w:rPr>
        <w:t xml:space="preserve">on the conclusion </w:t>
      </w:r>
      <w:r w:rsidRPr="00A86380">
        <w:rPr>
          <w:rFonts w:eastAsia="Cambria"/>
          <w:b/>
          <w:i/>
          <w:iCs/>
          <w:szCs w:val="26"/>
          <w:highlight w:val="cyan"/>
          <w:u w:val="single"/>
          <w:bdr w:val="single" w:sz="8" w:space="0" w:color="auto"/>
        </w:rPr>
        <w:t>that we should try to save the world</w:t>
      </w:r>
      <w:r w:rsidRPr="00A86380">
        <w:rPr>
          <w:rFonts w:eastAsia="Cambria"/>
          <w:szCs w:val="26"/>
          <w:highlight w:val="cyan"/>
          <w:u w:val="single"/>
        </w:rPr>
        <w:t>.</w:t>
      </w:r>
      <w:r w:rsidRPr="00A86380">
        <w:rPr>
          <w:rFonts w:eastAsia="Cambria"/>
          <w:sz w:val="16"/>
          <w:szCs w:val="26"/>
        </w:rPr>
        <w:t xml:space="preserve"> While there are some non-crazy </w:t>
      </w:r>
      <w:r w:rsidRPr="00A86380">
        <w:rPr>
          <w:rFonts w:eastAsia="Cambria"/>
          <w:szCs w:val="26"/>
          <w:u w:val="single"/>
        </w:rPr>
        <w:t>views that place significantly greater moral weight on avoiding suffering than on promoting happiness</w:t>
      </w:r>
      <w:r w:rsidRPr="00A86380">
        <w:rPr>
          <w:rFonts w:eastAsia="Cambria"/>
          <w:sz w:val="16"/>
          <w:szCs w:val="26"/>
        </w:rPr>
        <w:t xml:space="preserve">, for reasons others have offered (and for independent reasons I won’t get into here unless requested to), they nonetheless </w:t>
      </w:r>
      <w:r w:rsidRPr="00A86380">
        <w:rPr>
          <w:rFonts w:eastAsia="Cambria"/>
          <w:szCs w:val="26"/>
          <w:u w:val="single"/>
        </w:rPr>
        <w:t xml:space="preserve">seem to be </w:t>
      </w:r>
      <w:proofErr w:type="gramStart"/>
      <w:r w:rsidRPr="00A86380">
        <w:rPr>
          <w:rFonts w:eastAsia="Cambria"/>
          <w:szCs w:val="26"/>
          <w:u w:val="single"/>
        </w:rPr>
        <w:t>fairly implausible</w:t>
      </w:r>
      <w:proofErr w:type="gramEnd"/>
      <w:r w:rsidRPr="00A86380">
        <w:rPr>
          <w:rFonts w:eastAsia="Cambria"/>
          <w:szCs w:val="26"/>
          <w:u w:val="single"/>
        </w:rPr>
        <w:t xml:space="preserve"> views.</w:t>
      </w:r>
      <w:r w:rsidRPr="00A86380">
        <w:rPr>
          <w:rFonts w:eastAsia="Cambria"/>
          <w:sz w:val="16"/>
          <w:szCs w:val="26"/>
        </w:rPr>
        <w:t xml:space="preserve"> And </w:t>
      </w:r>
      <w:r w:rsidRPr="00A86380">
        <w:rPr>
          <w:rFonts w:eastAsia="Cambria"/>
          <w:szCs w:val="26"/>
          <w:u w:val="single"/>
        </w:rPr>
        <w:t xml:space="preserve">even if things did not go well for our ancestors, I am optimistic that they will overall go fantastically well for our </w:t>
      </w:r>
      <w:proofErr w:type="gramStart"/>
      <w:r w:rsidRPr="00A86380">
        <w:rPr>
          <w:rFonts w:eastAsia="Cambria"/>
          <w:szCs w:val="26"/>
          <w:u w:val="single"/>
        </w:rPr>
        <w:t>descendants, if</w:t>
      </w:r>
      <w:proofErr w:type="gramEnd"/>
      <w:r w:rsidRPr="00A86380">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A86380">
        <w:rPr>
          <w:rFonts w:eastAsia="Cambria"/>
          <w:sz w:val="16"/>
          <w:szCs w:val="26"/>
        </w:rPr>
        <w:t xml:space="preserve"> Derek Parfit, whose work has emphasized future generations as well as agreement in ethics, described our situation clearly and accurately: “We live during the hinge of history. </w:t>
      </w:r>
      <w:r w:rsidRPr="00A86380">
        <w:rPr>
          <w:rFonts w:eastAsia="Cambria"/>
          <w:szCs w:val="26"/>
          <w:u w:val="single"/>
        </w:rPr>
        <w:t xml:space="preserve">Given the scientific and technological discoveries of the last two centuries, the world has never changed as fast. </w:t>
      </w:r>
      <w:r w:rsidRPr="00A86380">
        <w:rPr>
          <w:rFonts w:eastAsia="Cambria"/>
          <w:sz w:val="16"/>
          <w:szCs w:val="26"/>
        </w:rPr>
        <w:t xml:space="preserve">We shall soon have even greater powers to transform, not only our surroundings, but ourselves and our successors. </w:t>
      </w:r>
      <w:r w:rsidRPr="00A86380">
        <w:rPr>
          <w:rFonts w:eastAsia="Cambria"/>
          <w:szCs w:val="26"/>
          <w:u w:val="single"/>
        </w:rPr>
        <w:t xml:space="preserve">If we act wisely in the next few centuries, humanity will survive its most dangerous and decisive period. </w:t>
      </w:r>
      <w:r w:rsidRPr="00A86380">
        <w:rPr>
          <w:rFonts w:eastAsia="Cambria"/>
          <w:sz w:val="16"/>
          <w:szCs w:val="26"/>
        </w:rPr>
        <w:t xml:space="preserve">Our descendants could, if necessary, go elsewhere, spreading through this galaxy…. </w:t>
      </w:r>
      <w:r w:rsidRPr="00A86380">
        <w:rPr>
          <w:rFonts w:eastAsia="Cambria"/>
          <w:szCs w:val="26"/>
          <w:u w:val="single"/>
        </w:rPr>
        <w:t>Our descendants might, I believe, make the further future very good. But that good future may also depend in part on us. If our selfish recklessness ends human history, we would be acting very wrongly.</w:t>
      </w:r>
      <w:r w:rsidRPr="00A86380">
        <w:rPr>
          <w:rFonts w:eastAsia="Cambria"/>
          <w:sz w:val="16"/>
          <w:szCs w:val="26"/>
        </w:rPr>
        <w:t>” (From chapter 36 of On What Matters)</w:t>
      </w:r>
    </w:p>
    <w:p w14:paraId="3B5727FB" w14:textId="77777777" w:rsidR="00A86380" w:rsidRPr="00A86380" w:rsidRDefault="00A86380" w:rsidP="00A86380">
      <w:pPr>
        <w:keepNext/>
        <w:keepLines/>
        <w:spacing w:before="40" w:after="0"/>
        <w:outlineLvl w:val="3"/>
        <w:rPr>
          <w:rFonts w:ascii="Calibri" w:eastAsia="Times New Roman" w:hAnsi="Calibri" w:cs="Calibri"/>
          <w:b/>
          <w:iCs/>
          <w:sz w:val="26"/>
        </w:rPr>
      </w:pPr>
      <w:r w:rsidRPr="00A86380">
        <w:rPr>
          <w:rFonts w:eastAsia="MS Gothic"/>
          <w:b/>
          <w:iCs/>
          <w:sz w:val="26"/>
        </w:rPr>
        <w:t xml:space="preserve">[4] </w:t>
      </w:r>
      <w:r w:rsidRPr="00A86380">
        <w:rPr>
          <w:rFonts w:ascii="Calibri" w:eastAsia="Times New Roman" w:hAnsi="Calibri" w:cs="Calibri"/>
          <w:b/>
          <w:iCs/>
          <w:sz w:val="26"/>
        </w:rPr>
        <w:t xml:space="preserve">Pleasure and pain are </w:t>
      </w:r>
      <w:r w:rsidRPr="00A86380">
        <w:rPr>
          <w:rFonts w:ascii="Calibri" w:eastAsia="Times New Roman" w:hAnsi="Calibri" w:cs="Calibri"/>
          <w:b/>
          <w:iCs/>
          <w:sz w:val="26"/>
          <w:u w:val="single"/>
        </w:rPr>
        <w:t>intrinsic value</w:t>
      </w:r>
      <w:r w:rsidRPr="00A86380">
        <w:rPr>
          <w:rFonts w:ascii="Calibri" w:eastAsia="Times New Roman" w:hAnsi="Calibri" w:cs="Calibri"/>
          <w:b/>
          <w:iCs/>
          <w:sz w:val="26"/>
        </w:rPr>
        <w:t xml:space="preserve"> and </w:t>
      </w:r>
      <w:r w:rsidRPr="00A86380">
        <w:rPr>
          <w:rFonts w:ascii="Calibri" w:eastAsia="Times New Roman" w:hAnsi="Calibri" w:cs="Calibri"/>
          <w:b/>
          <w:iCs/>
          <w:sz w:val="26"/>
          <w:u w:val="single"/>
        </w:rPr>
        <w:t xml:space="preserve">disvalue. </w:t>
      </w:r>
    </w:p>
    <w:p w14:paraId="19A5A3C0" w14:textId="77777777" w:rsidR="00A86380" w:rsidRPr="00A86380" w:rsidRDefault="00A86380" w:rsidP="00A86380">
      <w:pPr>
        <w:rPr>
          <w:rFonts w:ascii="Calibri" w:eastAsia="Calibri" w:hAnsi="Calibri"/>
          <w:b/>
          <w:bCs/>
          <w:sz w:val="26"/>
        </w:rPr>
      </w:pPr>
      <w:r w:rsidRPr="00A86380">
        <w:rPr>
          <w:rFonts w:ascii="Calibri" w:eastAsia="Calibri" w:hAnsi="Calibri"/>
          <w:b/>
          <w:bCs/>
          <w:sz w:val="26"/>
        </w:rPr>
        <w:t>Blum et al. 18</w:t>
      </w:r>
    </w:p>
    <w:p w14:paraId="0287AEE2" w14:textId="77777777" w:rsidR="00A86380" w:rsidRPr="00A86380" w:rsidRDefault="00A86380" w:rsidP="00A86380">
      <w:pPr>
        <w:rPr>
          <w:rFonts w:ascii="Calibri" w:eastAsia="Calibri" w:hAnsi="Calibri" w:cs="Calibri"/>
          <w:sz w:val="16"/>
          <w:szCs w:val="16"/>
        </w:rPr>
      </w:pPr>
      <w:r w:rsidRPr="00A86380">
        <w:rPr>
          <w:rFonts w:ascii="Calibri" w:eastAsia="Calibri" w:hAnsi="Calibri" w:cs="Calibri"/>
          <w:sz w:val="16"/>
          <w:szCs w:val="16"/>
        </w:rPr>
        <w:t xml:space="preserve">Kenneth Blum, 1Department of Psychiatry, </w:t>
      </w:r>
      <w:proofErr w:type="spellStart"/>
      <w:r w:rsidRPr="00A86380">
        <w:rPr>
          <w:rFonts w:ascii="Calibri" w:eastAsia="Calibri" w:hAnsi="Calibri" w:cs="Calibri"/>
          <w:sz w:val="16"/>
          <w:szCs w:val="16"/>
        </w:rPr>
        <w:t>Boonshoft</w:t>
      </w:r>
      <w:proofErr w:type="spellEnd"/>
      <w:r w:rsidRPr="00A86380">
        <w:rPr>
          <w:rFonts w:ascii="Calibri" w:eastAsia="Calibri" w:hAnsi="Calibri" w:cs="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A86380">
        <w:rPr>
          <w:rFonts w:ascii="Calibri" w:eastAsia="Calibri" w:hAnsi="Calibri" w:cs="Calibri"/>
          <w:sz w:val="16"/>
          <w:szCs w:val="16"/>
        </w:rPr>
        <w:t>Nupathways</w:t>
      </w:r>
      <w:proofErr w:type="spellEnd"/>
      <w:r w:rsidRPr="00A86380">
        <w:rPr>
          <w:rFonts w:ascii="Calibri" w:eastAsia="Calibri" w:hAnsi="Calibri" w:cs="Calibri"/>
          <w:sz w:val="16"/>
          <w:szCs w:val="16"/>
        </w:rPr>
        <w:t xml:space="preserve"> Inc., </w:t>
      </w:r>
      <w:proofErr w:type="spellStart"/>
      <w:r w:rsidRPr="00A86380">
        <w:rPr>
          <w:rFonts w:ascii="Calibri" w:eastAsia="Calibri" w:hAnsi="Calibri" w:cs="Calibri"/>
          <w:sz w:val="16"/>
          <w:szCs w:val="16"/>
        </w:rPr>
        <w:t>Innsbrook</w:t>
      </w:r>
      <w:proofErr w:type="spellEnd"/>
      <w:r w:rsidRPr="00A86380">
        <w:rPr>
          <w:rFonts w:ascii="Calibri" w:eastAsia="Calibri" w:hAnsi="Calibri" w:cs="Calibr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A86380">
        <w:rPr>
          <w:rFonts w:ascii="Calibri" w:eastAsia="Calibri" w:hAnsi="Calibri" w:cs="Calibri"/>
          <w:sz w:val="16"/>
          <w:szCs w:val="16"/>
        </w:rPr>
        <w:t>Lederach</w:t>
      </w:r>
      <w:proofErr w:type="spellEnd"/>
      <w:r w:rsidRPr="00A86380">
        <w:rPr>
          <w:rFonts w:ascii="Calibri" w:eastAsia="Calibri" w:hAnsi="Calibri" w:cs="Calibri"/>
          <w:sz w:val="16"/>
          <w:szCs w:val="16"/>
        </w:rPr>
        <w:t xml:space="preserve">, PA., USA 12National Human Genome Center at Howard University, Washington, DC., USA, Marjorie </w:t>
      </w:r>
      <w:proofErr w:type="spellStart"/>
      <w:r w:rsidRPr="00A86380">
        <w:rPr>
          <w:rFonts w:ascii="Calibri" w:eastAsia="Calibri" w:hAnsi="Calibri" w:cs="Calibri"/>
          <w:sz w:val="16"/>
          <w:szCs w:val="16"/>
        </w:rPr>
        <w:t>Gondré</w:t>
      </w:r>
      <w:proofErr w:type="spellEnd"/>
      <w:r w:rsidRPr="00A86380">
        <w:rPr>
          <w:rFonts w:ascii="Calibri" w:eastAsia="Calibri" w:hAnsi="Calibri" w:cs="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86380">
        <w:rPr>
          <w:rFonts w:ascii="Calibri" w:eastAsia="Calibri" w:hAnsi="Calibri" w:cs="Calibri"/>
          <w:sz w:val="16"/>
          <w:szCs w:val="16"/>
        </w:rPr>
        <w:t>Modestino</w:t>
      </w:r>
      <w:proofErr w:type="spellEnd"/>
      <w:r w:rsidRPr="00A86380">
        <w:rPr>
          <w:rFonts w:ascii="Calibri" w:eastAsia="Calibri" w:hAnsi="Calibri" w:cs="Calibri"/>
          <w:sz w:val="16"/>
          <w:szCs w:val="16"/>
        </w:rPr>
        <w:t xml:space="preserve">, 14Department of Psychology, Curry College, Milton, MA, USA, Rajendra D </w:t>
      </w:r>
      <w:proofErr w:type="spellStart"/>
      <w:r w:rsidRPr="00A86380">
        <w:rPr>
          <w:rFonts w:ascii="Calibri" w:eastAsia="Calibri" w:hAnsi="Calibri" w:cs="Calibri"/>
          <w:sz w:val="16"/>
          <w:szCs w:val="16"/>
        </w:rPr>
        <w:t>Badgaiyan</w:t>
      </w:r>
      <w:proofErr w:type="spellEnd"/>
      <w:r w:rsidRPr="00A86380">
        <w:rPr>
          <w:rFonts w:ascii="Calibri" w:eastAsia="Calibri" w:hAnsi="Calibri" w:cs="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86380">
          <w:rPr>
            <w:rFonts w:ascii="Calibri" w:eastAsia="Calibri" w:hAnsi="Calibri" w:cs="Calibri"/>
            <w:sz w:val="16"/>
            <w:szCs w:val="16"/>
          </w:rPr>
          <w:t>https://www.ncbi.nlm.nih.gov/pmc/articles/PMC6446569/</w:t>
        </w:r>
      </w:hyperlink>
      <w:r w:rsidRPr="00A86380">
        <w:rPr>
          <w:rFonts w:ascii="Calibri" w:eastAsia="Calibri" w:hAnsi="Calibri" w:cs="Calibri"/>
          <w:sz w:val="16"/>
          <w:szCs w:val="16"/>
        </w:rPr>
        <w:t>, R.S.</w:t>
      </w:r>
    </w:p>
    <w:p w14:paraId="2A4CB512" w14:textId="77777777" w:rsidR="00A86380" w:rsidRPr="00A86380" w:rsidRDefault="00A86380" w:rsidP="00A86380">
      <w:pPr>
        <w:rPr>
          <w:rFonts w:ascii="Calibri" w:eastAsia="Calibri" w:hAnsi="Calibri" w:cs="Calibri"/>
          <w:sz w:val="16"/>
        </w:rPr>
      </w:pPr>
      <w:r w:rsidRPr="00A86380">
        <w:rPr>
          <w:rFonts w:ascii="Calibri" w:eastAsia="Calibri" w:hAnsi="Calibri" w:cs="Calibri"/>
          <w:b/>
          <w:bCs/>
          <w:highlight w:val="cyan"/>
          <w:u w:val="single"/>
        </w:rPr>
        <w:t>Pleasure</w:t>
      </w:r>
      <w:r w:rsidRPr="00A86380">
        <w:rPr>
          <w:rFonts w:ascii="Calibri" w:eastAsia="Calibri" w:hAnsi="Calibri" w:cs="Calibri"/>
          <w:u w:val="single"/>
        </w:rPr>
        <w:t xml:space="preserve"> is not only</w:t>
      </w:r>
      <w:r w:rsidRPr="00A86380">
        <w:rPr>
          <w:rFonts w:ascii="Calibri" w:eastAsia="Calibri" w:hAnsi="Calibri" w:cs="Calibri"/>
          <w:sz w:val="16"/>
        </w:rPr>
        <w:t xml:space="preserve"> one of the three </w:t>
      </w:r>
      <w:r w:rsidRPr="00A86380">
        <w:rPr>
          <w:rFonts w:ascii="Calibri" w:eastAsia="Calibri" w:hAnsi="Calibri" w:cs="Calibri"/>
          <w:u w:val="single"/>
        </w:rPr>
        <w:t xml:space="preserve">primary reward </w:t>
      </w:r>
      <w:proofErr w:type="gramStart"/>
      <w:r w:rsidRPr="00A86380">
        <w:rPr>
          <w:rFonts w:ascii="Calibri" w:eastAsia="Calibri" w:hAnsi="Calibri" w:cs="Calibri"/>
          <w:u w:val="single"/>
        </w:rPr>
        <w:t>functions</w:t>
      </w:r>
      <w:proofErr w:type="gramEnd"/>
      <w:r w:rsidRPr="00A86380">
        <w:rPr>
          <w:rFonts w:ascii="Calibri" w:eastAsia="Calibri" w:hAnsi="Calibri" w:cs="Calibri"/>
          <w:sz w:val="16"/>
        </w:rPr>
        <w:t xml:space="preserve"> but </w:t>
      </w:r>
      <w:r w:rsidRPr="00A86380">
        <w:rPr>
          <w:rFonts w:ascii="Calibri" w:eastAsia="Calibri" w:hAnsi="Calibri" w:cs="Calibri"/>
          <w:u w:val="single"/>
        </w:rPr>
        <w:t xml:space="preserve">it also </w:t>
      </w:r>
      <w:r w:rsidRPr="00A86380">
        <w:rPr>
          <w:rFonts w:ascii="Calibri" w:eastAsia="Calibri" w:hAnsi="Calibri" w:cs="Calibri"/>
          <w:b/>
          <w:bCs/>
          <w:highlight w:val="cyan"/>
          <w:u w:val="single"/>
        </w:rPr>
        <w:t>defines reward.</w:t>
      </w:r>
      <w:r w:rsidRPr="00A86380">
        <w:rPr>
          <w:rFonts w:ascii="Calibri" w:eastAsia="Calibri" w:hAnsi="Calibri" w:cs="Calibri"/>
          <w:sz w:val="16"/>
        </w:rPr>
        <w:t xml:space="preserve"> As homeostasis explains the </w:t>
      </w:r>
      <w:r w:rsidRPr="00A86380">
        <w:rPr>
          <w:rFonts w:ascii="Calibri" w:eastAsia="Calibri" w:hAnsi="Calibri" w:cs="Calibri"/>
          <w:u w:val="single"/>
        </w:rPr>
        <w:t>functions of</w:t>
      </w:r>
      <w:r w:rsidRPr="00A86380">
        <w:rPr>
          <w:rFonts w:ascii="Calibri" w:eastAsia="Calibri" w:hAnsi="Calibri" w:cs="Calibri"/>
          <w:sz w:val="16"/>
        </w:rPr>
        <w:t xml:space="preserve"> only a limited number of </w:t>
      </w:r>
      <w:r w:rsidRPr="00A86380">
        <w:rPr>
          <w:rFonts w:ascii="Calibri" w:eastAsia="Calibri" w:hAnsi="Calibri" w:cs="Calibri"/>
          <w:u w:val="single"/>
        </w:rPr>
        <w:t>rewards, the</w:t>
      </w:r>
      <w:r w:rsidRPr="00A86380">
        <w:rPr>
          <w:rFonts w:ascii="Calibri" w:eastAsia="Calibri" w:hAnsi="Calibri" w:cs="Calibri"/>
          <w:sz w:val="16"/>
        </w:rPr>
        <w:t xml:space="preserve"> principal </w:t>
      </w:r>
      <w:r w:rsidRPr="00A86380">
        <w:rPr>
          <w:rFonts w:ascii="Calibri" w:eastAsia="Calibri" w:hAnsi="Calibri" w:cs="Calibri"/>
          <w:highlight w:val="cyan"/>
          <w:u w:val="single"/>
        </w:rPr>
        <w:t>reason why particular stimuli</w:t>
      </w:r>
      <w:r w:rsidRPr="00A86380">
        <w:rPr>
          <w:rFonts w:ascii="Calibri" w:eastAsia="Calibri" w:hAnsi="Calibri" w:cs="Calibri"/>
          <w:u w:val="single"/>
        </w:rPr>
        <w:t xml:space="preserve">, objects, events, situations, and activities </w:t>
      </w:r>
      <w:r w:rsidRPr="00A86380">
        <w:rPr>
          <w:rFonts w:ascii="Calibri" w:eastAsia="Calibri" w:hAnsi="Calibri" w:cs="Calibri"/>
          <w:highlight w:val="cyan"/>
          <w:u w:val="single"/>
        </w:rPr>
        <w:t>are rewarding</w:t>
      </w:r>
      <w:r w:rsidRPr="00A86380">
        <w:rPr>
          <w:rFonts w:ascii="Calibri" w:eastAsia="Calibri" w:hAnsi="Calibri" w:cs="Calibri"/>
          <w:sz w:val="16"/>
        </w:rPr>
        <w:t xml:space="preserve"> may be </w:t>
      </w:r>
      <w:r w:rsidRPr="00A86380">
        <w:rPr>
          <w:rFonts w:ascii="Calibri" w:eastAsia="Calibri" w:hAnsi="Calibri" w:cs="Calibri"/>
          <w:highlight w:val="cyan"/>
          <w:u w:val="single"/>
        </w:rPr>
        <w:t>due to pleasure.</w:t>
      </w:r>
      <w:r w:rsidRPr="00A86380">
        <w:rPr>
          <w:rFonts w:ascii="Calibri" w:eastAsia="Calibri" w:hAnsi="Calibri" w:cs="Calibri"/>
          <w:sz w:val="16"/>
        </w:rPr>
        <w:t xml:space="preserve"> This applies </w:t>
      </w:r>
      <w:proofErr w:type="gramStart"/>
      <w:r w:rsidRPr="00A86380">
        <w:rPr>
          <w:rFonts w:ascii="Calibri" w:eastAsia="Calibri" w:hAnsi="Calibri" w:cs="Calibri"/>
          <w:sz w:val="16"/>
        </w:rPr>
        <w:t>first of all</w:t>
      </w:r>
      <w:proofErr w:type="gramEnd"/>
      <w:r w:rsidRPr="00A86380">
        <w:rPr>
          <w:rFonts w:ascii="Calibri" w:eastAsia="Calibri" w:hAnsi="Calibri" w:cs="Calibri"/>
          <w:sz w:val="16"/>
        </w:rPr>
        <w:t xml:space="preserve"> to sex and to the primary homeostatic rewards of food and liquid and extends to money, taste, beauty, social encounters and nonmaterial, internally set, and intrinsic rewards. </w:t>
      </w:r>
      <w:r w:rsidRPr="00A86380">
        <w:rPr>
          <w:rFonts w:ascii="Calibri" w:eastAsia="Calibri" w:hAnsi="Calibri" w:cs="Calibri"/>
          <w:highlight w:val="cyan"/>
          <w:u w:val="single"/>
        </w:rPr>
        <w:t>Pleasure</w:t>
      </w:r>
      <w:r w:rsidRPr="00A86380">
        <w:rPr>
          <w:rFonts w:ascii="Calibri" w:eastAsia="Calibri" w:hAnsi="Calibri" w:cs="Calibri"/>
          <w:u w:val="single"/>
        </w:rPr>
        <w:t>, as the primary effect of rewards</w:t>
      </w:r>
      <w:r w:rsidRPr="00A86380">
        <w:rPr>
          <w:rFonts w:ascii="Calibri" w:eastAsia="Calibri" w:hAnsi="Calibri" w:cs="Calibri"/>
          <w:sz w:val="16"/>
        </w:rPr>
        <w:t xml:space="preserve">, drives the prime reward functions of learning, approach behavior, and decision making and </w:t>
      </w:r>
      <w:r w:rsidRPr="00A86380">
        <w:rPr>
          <w:rFonts w:ascii="Calibri" w:eastAsia="Calibri" w:hAnsi="Calibri" w:cs="Calibri"/>
          <w:highlight w:val="cyan"/>
          <w:u w:val="single"/>
        </w:rPr>
        <w:t xml:space="preserve">provides the </w:t>
      </w:r>
      <w:r w:rsidRPr="00A86380">
        <w:rPr>
          <w:rFonts w:ascii="Calibri" w:eastAsia="Calibri" w:hAnsi="Calibri" w:cs="Calibri"/>
          <w:b/>
          <w:bCs/>
          <w:highlight w:val="cyan"/>
          <w:u w:val="single"/>
        </w:rPr>
        <w:t>basis for hedonic theories</w:t>
      </w:r>
      <w:r w:rsidRPr="00A86380">
        <w:rPr>
          <w:rFonts w:ascii="Calibri" w:eastAsia="Calibri" w:hAnsi="Calibri" w:cs="Calibri"/>
          <w:u w:val="single"/>
        </w:rPr>
        <w:t xml:space="preserve"> of reward function. </w:t>
      </w:r>
      <w:r w:rsidRPr="00A86380">
        <w:rPr>
          <w:rFonts w:ascii="Calibri" w:eastAsia="Calibri" w:hAnsi="Calibri" w:cs="Calibri"/>
          <w:highlight w:val="cyan"/>
          <w:u w:val="single"/>
        </w:rPr>
        <w:t>We are attracted by</w:t>
      </w:r>
      <w:r w:rsidRPr="00A86380">
        <w:rPr>
          <w:rFonts w:ascii="Calibri" w:eastAsia="Calibri" w:hAnsi="Calibri" w:cs="Calibri"/>
          <w:sz w:val="16"/>
        </w:rPr>
        <w:t xml:space="preserve"> most </w:t>
      </w:r>
      <w:r w:rsidRPr="00A86380">
        <w:rPr>
          <w:rFonts w:ascii="Calibri" w:eastAsia="Calibri" w:hAnsi="Calibri" w:cs="Calibri"/>
          <w:highlight w:val="cyan"/>
          <w:u w:val="single"/>
        </w:rPr>
        <w:t>rewards</w:t>
      </w:r>
      <w:r w:rsidRPr="00A86380">
        <w:rPr>
          <w:rFonts w:ascii="Calibri" w:eastAsia="Calibri" w:hAnsi="Calibri" w:cs="Calibri"/>
          <w:u w:val="single"/>
        </w:rPr>
        <w:t xml:space="preserve"> and exert intense efforts to obtain them</w:t>
      </w:r>
      <w:r w:rsidRPr="00A86380">
        <w:rPr>
          <w:rFonts w:ascii="Calibri" w:eastAsia="Calibri" w:hAnsi="Calibri" w:cs="Calibri"/>
          <w:sz w:val="16"/>
        </w:rPr>
        <w:t xml:space="preserve">, just </w:t>
      </w:r>
      <w:r w:rsidRPr="00A86380">
        <w:rPr>
          <w:rFonts w:ascii="Calibri" w:eastAsia="Calibri" w:hAnsi="Calibri" w:cs="Calibri"/>
          <w:highlight w:val="cyan"/>
          <w:u w:val="single"/>
        </w:rPr>
        <w:t>because they are enjoyable</w:t>
      </w:r>
      <w:r w:rsidRPr="00A86380">
        <w:rPr>
          <w:rFonts w:ascii="Calibri" w:eastAsia="Calibri" w:hAnsi="Calibri" w:cs="Calibr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86380">
        <w:rPr>
          <w:rFonts w:ascii="Calibri" w:eastAsia="Calibri" w:hAnsi="Calibri" w:cs="Calibri"/>
          <w:u w:val="single"/>
        </w:rPr>
        <w:t>using both humans and detailed invasive brain analysis of animals has discovered some critical ways that the brain processes pleasure</w:t>
      </w:r>
      <w:r w:rsidRPr="00A86380">
        <w:rPr>
          <w:rFonts w:ascii="Calibri" w:eastAsia="Calibri" w:hAnsi="Calibri" w:cs="Calibri"/>
          <w:sz w:val="16"/>
        </w:rPr>
        <w:t xml:space="preserve"> [14]. </w:t>
      </w:r>
      <w:r w:rsidRPr="00A86380">
        <w:rPr>
          <w:rFonts w:ascii="Calibri" w:eastAsia="Calibri" w:hAnsi="Calibri" w:cs="Calibri"/>
          <w:u w:val="single"/>
        </w:rPr>
        <w:t>Pleasure as a hallmark of reward is sufficient for defining a reward</w:t>
      </w:r>
      <w:r w:rsidRPr="00A86380">
        <w:rPr>
          <w:rFonts w:ascii="Calibri" w:eastAsia="Calibri" w:hAnsi="Calibri" w:cs="Calibri"/>
          <w:sz w:val="16"/>
        </w:rPr>
        <w:t xml:space="preserve">, but it may not be necessary. </w:t>
      </w:r>
      <w:r w:rsidRPr="00A86380">
        <w:rPr>
          <w:rFonts w:ascii="Calibri" w:eastAsia="Calibri" w:hAnsi="Calibri" w:cs="Calibri"/>
          <w:u w:val="single"/>
        </w:rPr>
        <w:t>A reward may generate positive</w:t>
      </w:r>
      <w:r w:rsidRPr="00A86380">
        <w:rPr>
          <w:rFonts w:ascii="Calibri" w:eastAsia="Calibri" w:hAnsi="Calibri" w:cs="Calibri"/>
          <w:sz w:val="16"/>
        </w:rPr>
        <w:t xml:space="preserve"> learning and approach </w:t>
      </w:r>
      <w:r w:rsidRPr="00A86380">
        <w:rPr>
          <w:rFonts w:ascii="Calibri" w:eastAsia="Calibri" w:hAnsi="Calibri" w:cs="Calibri"/>
          <w:u w:val="single"/>
        </w:rPr>
        <w:t>behavior</w:t>
      </w:r>
      <w:r w:rsidRPr="00A86380">
        <w:rPr>
          <w:rFonts w:ascii="Calibri" w:eastAsia="Calibri" w:hAnsi="Calibri" w:cs="Calibri"/>
          <w:sz w:val="16"/>
        </w:rPr>
        <w:t xml:space="preserve"> simply </w:t>
      </w:r>
      <w:r w:rsidRPr="00A86380">
        <w:rPr>
          <w:rFonts w:ascii="Calibri" w:eastAsia="Calibri" w:hAnsi="Calibri" w:cs="Calibri"/>
          <w:u w:val="single"/>
        </w:rPr>
        <w:t>because it contains substances that are essential for body function.</w:t>
      </w:r>
      <w:r w:rsidRPr="00A86380">
        <w:rPr>
          <w:rFonts w:ascii="Calibri" w:eastAsia="Calibri" w:hAnsi="Calibri" w:cs="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86380">
        <w:rPr>
          <w:rFonts w:ascii="Calibri" w:eastAsia="Calibri" w:hAnsi="Calibri" w:cs="Calibri"/>
          <w:u w:val="single"/>
        </w:rPr>
        <w:t>evolution and its basic principles found</w:t>
      </w:r>
      <w:r w:rsidRPr="00A86380">
        <w:rPr>
          <w:rFonts w:ascii="Calibri" w:eastAsia="Calibri" w:hAnsi="Calibri" w:cs="Calibri"/>
          <w:sz w:val="16"/>
        </w:rPr>
        <w:t xml:space="preserve"> various </w:t>
      </w:r>
      <w:r w:rsidRPr="00A86380">
        <w:rPr>
          <w:rFonts w:ascii="Calibri" w:eastAsia="Calibri" w:hAnsi="Calibri" w:cs="Calibri"/>
          <w:u w:val="single"/>
        </w:rPr>
        <w:t>mechanisms that steer behavior and biological development.</w:t>
      </w:r>
      <w:r w:rsidRPr="00A86380">
        <w:rPr>
          <w:rFonts w:ascii="Calibri" w:eastAsia="Calibri" w:hAnsi="Calibri" w:cs="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86380">
        <w:rPr>
          <w:rFonts w:ascii="Calibri" w:eastAsia="Calibri" w:hAnsi="Calibri" w:cs="Calibri"/>
          <w:b/>
          <w:bCs/>
          <w:highlight w:val="cyan"/>
          <w:u w:val="single"/>
        </w:rPr>
        <w:t>organisms are</w:t>
      </w:r>
      <w:r w:rsidRPr="00A86380">
        <w:rPr>
          <w:rFonts w:ascii="Calibri" w:eastAsia="Calibri" w:hAnsi="Calibri" w:cs="Calibri"/>
          <w:u w:val="single"/>
        </w:rPr>
        <w:t xml:space="preserve"> the </w:t>
      </w:r>
      <w:r w:rsidRPr="00A86380">
        <w:rPr>
          <w:rFonts w:ascii="Calibri" w:eastAsia="Calibri" w:hAnsi="Calibri" w:cs="Calibri"/>
          <w:b/>
          <w:bCs/>
          <w:highlight w:val="cyan"/>
          <w:u w:val="single"/>
        </w:rPr>
        <w:t>result of evolutionary competition.</w:t>
      </w:r>
      <w:r w:rsidRPr="00A86380">
        <w:rPr>
          <w:rFonts w:ascii="Calibri" w:eastAsia="Calibri" w:hAnsi="Calibri" w:cs="Calibri"/>
          <w:sz w:val="16"/>
        </w:rPr>
        <w:t xml:space="preserve"> In fact, Richard </w:t>
      </w:r>
      <w:r w:rsidRPr="00A86380">
        <w:rPr>
          <w:rFonts w:ascii="Calibri" w:eastAsia="Calibri" w:hAnsi="Calibri" w:cs="Calibri"/>
          <w:u w:val="single"/>
        </w:rPr>
        <w:t>Dawkins stresses gene survival and propagation as the basic mechanism of life</w:t>
      </w:r>
      <w:r w:rsidRPr="00A86380">
        <w:rPr>
          <w:rFonts w:ascii="Calibri" w:eastAsia="Calibri" w:hAnsi="Calibri" w:cs="Calibri"/>
          <w:sz w:val="16"/>
        </w:rPr>
        <w:t xml:space="preserve"> [20]. Only genes that lead to </w:t>
      </w:r>
      <w:r w:rsidRPr="00A86380">
        <w:rPr>
          <w:rFonts w:ascii="Calibri" w:eastAsia="Calibri" w:hAnsi="Calibri" w:cs="Calibri"/>
          <w:u w:val="single"/>
        </w:rPr>
        <w:t>the fittest phenotype will make it.</w:t>
      </w:r>
      <w:r w:rsidRPr="00A86380">
        <w:rPr>
          <w:rFonts w:ascii="Calibri" w:eastAsia="Calibri" w:hAnsi="Calibri" w:cs="Calibri"/>
          <w:sz w:val="16"/>
        </w:rPr>
        <w:t xml:space="preserve"> It is noteworthy that the phenotype is selected based on behavior that maximizes gene propagation. To do so, the phenotype must survive and generate offspring, and be better at it than its competitors. Thus, </w:t>
      </w:r>
      <w:r w:rsidRPr="00A86380">
        <w:rPr>
          <w:rFonts w:ascii="Calibri" w:eastAsia="Calibri" w:hAnsi="Calibri" w:cs="Calibri"/>
          <w:u w:val="single"/>
        </w:rPr>
        <w:t xml:space="preserve">the ultimate, distal function of </w:t>
      </w:r>
      <w:r w:rsidRPr="00A86380">
        <w:rPr>
          <w:rFonts w:ascii="Calibri" w:eastAsia="Calibri" w:hAnsi="Calibri" w:cs="Calibri"/>
          <w:highlight w:val="cyan"/>
          <w:u w:val="single"/>
        </w:rPr>
        <w:t>rewards</w:t>
      </w:r>
      <w:r w:rsidRPr="00A86380">
        <w:rPr>
          <w:rFonts w:ascii="Calibri" w:eastAsia="Calibri" w:hAnsi="Calibri" w:cs="Calibri"/>
          <w:u w:val="single"/>
        </w:rPr>
        <w:t xml:space="preserve"> is to </w:t>
      </w:r>
      <w:r w:rsidRPr="00A86380">
        <w:rPr>
          <w:rFonts w:ascii="Calibri" w:eastAsia="Calibri" w:hAnsi="Calibri" w:cs="Calibri"/>
          <w:highlight w:val="cyan"/>
          <w:u w:val="single"/>
        </w:rPr>
        <w:t>increase evolutionary fitness</w:t>
      </w:r>
      <w:r w:rsidRPr="00A86380">
        <w:rPr>
          <w:rFonts w:ascii="Calibri" w:eastAsia="Calibri" w:hAnsi="Calibri" w:cs="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86380">
        <w:rPr>
          <w:rFonts w:ascii="Calibri" w:eastAsia="Calibri" w:hAnsi="Calibri" w:cs="Calibri"/>
          <w:u w:val="single"/>
        </w:rPr>
        <w:t>Behavioral reward functions have evolved to help individuals to survive and propagate their genes</w:t>
      </w:r>
      <w:r w:rsidRPr="00A86380">
        <w:rPr>
          <w:rFonts w:ascii="Calibri" w:eastAsia="Calibri" w:hAnsi="Calibri" w:cs="Calibri"/>
          <w:sz w:val="16"/>
        </w:rPr>
        <w:t xml:space="preserve">. Apparently, </w:t>
      </w:r>
      <w:r w:rsidRPr="00A86380">
        <w:rPr>
          <w:rFonts w:ascii="Calibri" w:eastAsia="Calibri" w:hAnsi="Calibri" w:cs="Calibri"/>
          <w:u w:val="single"/>
        </w:rPr>
        <w:t>people need to live well and long enough to reproduce.</w:t>
      </w:r>
      <w:r w:rsidRPr="00A86380">
        <w:rPr>
          <w:rFonts w:ascii="Calibri" w:eastAsia="Calibri" w:hAnsi="Calibri" w:cs="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86380">
        <w:rPr>
          <w:rFonts w:ascii="Calibri" w:eastAsia="Calibri" w:hAnsi="Calibri" w:cs="Calibri"/>
          <w:u w:val="single"/>
        </w:rPr>
        <w:t>any small edge will ultimately result in evolutionary advantage</w:t>
      </w:r>
      <w:r w:rsidRPr="00A86380">
        <w:rPr>
          <w:rFonts w:ascii="Calibri" w:eastAsia="Calibri" w:hAnsi="Calibri" w:cs="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86380">
        <w:rPr>
          <w:rFonts w:ascii="Calibri" w:eastAsia="Calibri" w:hAnsi="Calibri" w:cs="Calibri"/>
          <w:u w:val="single"/>
        </w:rPr>
        <w:t>Thus</w:t>
      </w:r>
      <w:proofErr w:type="gramEnd"/>
      <w:r w:rsidRPr="00A86380">
        <w:rPr>
          <w:rFonts w:ascii="Calibri" w:eastAsia="Calibri" w:hAnsi="Calibri" w:cs="Calibri"/>
          <w:u w:val="single"/>
        </w:rPr>
        <w:t xml:space="preserve"> the distal reward function in gene propagation and evolutionary fitness defines the proximal reward functions that we see</w:t>
      </w:r>
      <w:r w:rsidRPr="00A86380">
        <w:rPr>
          <w:rFonts w:ascii="Calibri" w:eastAsia="Calibri" w:hAnsi="Calibri" w:cs="Calibri"/>
          <w:sz w:val="16"/>
        </w:rPr>
        <w:t xml:space="preserve"> in everyday behavior. </w:t>
      </w:r>
      <w:r w:rsidRPr="00A86380">
        <w:rPr>
          <w:rFonts w:ascii="Calibri" w:eastAsia="Calibri" w:hAnsi="Calibri" w:cs="Calibri"/>
          <w:highlight w:val="cyan"/>
          <w:u w:val="single"/>
        </w:rPr>
        <w:t>That is why foods, drinks, mates, and offspring are rewarding.</w:t>
      </w:r>
      <w:r w:rsidRPr="00A86380">
        <w:rPr>
          <w:rFonts w:ascii="Calibri" w:eastAsia="Calibri" w:hAnsi="Calibri" w:cs="Calibri"/>
          <w:u w:val="single"/>
        </w:rPr>
        <w:t xml:space="preserve"> </w:t>
      </w:r>
      <w:r w:rsidRPr="00A86380">
        <w:rPr>
          <w:rFonts w:ascii="Calibri" w:eastAsia="Calibri" w:hAnsi="Calibri" w:cs="Calibri"/>
          <w:sz w:val="16"/>
        </w:rPr>
        <w:t xml:space="preserve">There have been theories linking pleasure as a required component of health benefits </w:t>
      </w:r>
      <w:proofErr w:type="spellStart"/>
      <w:r w:rsidRPr="00A86380">
        <w:rPr>
          <w:rFonts w:ascii="Calibri" w:eastAsia="Calibri" w:hAnsi="Calibri" w:cs="Calibri"/>
          <w:sz w:val="16"/>
        </w:rPr>
        <w:t>salutogenesis</w:t>
      </w:r>
      <w:proofErr w:type="spellEnd"/>
      <w:r w:rsidRPr="00A86380">
        <w:rPr>
          <w:rFonts w:ascii="Calibri" w:eastAsia="Calibri" w:hAnsi="Calibri" w:cs="Calibri"/>
          <w:sz w:val="16"/>
        </w:rPr>
        <w:t>, (</w:t>
      </w:r>
      <w:proofErr w:type="spellStart"/>
      <w:r w:rsidRPr="00A86380">
        <w:rPr>
          <w:rFonts w:ascii="Calibri" w:eastAsia="Calibri" w:hAnsi="Calibri" w:cs="Calibri"/>
          <w:sz w:val="16"/>
        </w:rPr>
        <w:t>salugenesis</w:t>
      </w:r>
      <w:proofErr w:type="spellEnd"/>
      <w:r w:rsidRPr="00A86380">
        <w:rPr>
          <w:rFonts w:ascii="Calibri" w:eastAsia="Calibri" w:hAnsi="Calibri" w:cs="Calibri"/>
          <w:sz w:val="16"/>
        </w:rPr>
        <w:t xml:space="preserve">). In essence, under these terms, </w:t>
      </w:r>
      <w:r w:rsidRPr="00A86380">
        <w:rPr>
          <w:rFonts w:ascii="Calibri" w:eastAsia="Calibri" w:hAnsi="Calibri" w:cs="Calibri"/>
          <w:u w:val="single"/>
        </w:rPr>
        <w:t>pleasure is described as a state or feeling of happiness and satisfaction resulting from an experience that one enjoys.</w:t>
      </w:r>
      <w:r w:rsidRPr="00A86380">
        <w:rPr>
          <w:rFonts w:ascii="Calibri" w:eastAsia="Calibri" w:hAnsi="Calibri" w:cs="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86380">
        <w:rPr>
          <w:rFonts w:ascii="Calibri" w:eastAsia="Calibri" w:hAnsi="Calibri" w:cs="Calibri"/>
          <w:sz w:val="16"/>
        </w:rPr>
        <w:t>morphinergic</w:t>
      </w:r>
      <w:proofErr w:type="spellEnd"/>
      <w:r w:rsidRPr="00A86380">
        <w:rPr>
          <w:rFonts w:ascii="Calibri" w:eastAsia="Calibri" w:hAnsi="Calibri" w:cs="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86380">
        <w:rPr>
          <w:rFonts w:ascii="Calibri" w:eastAsia="Calibri" w:hAnsi="Calibri" w:cs="Calibri"/>
          <w:sz w:val="16"/>
        </w:rPr>
        <w:t>hypodopaminergia</w:t>
      </w:r>
      <w:proofErr w:type="spellEnd"/>
      <w:r w:rsidRPr="00A86380">
        <w:rPr>
          <w:rFonts w:ascii="Calibri" w:eastAsia="Calibri" w:hAnsi="Calibri" w:cs="Calibr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A86380">
        <w:rPr>
          <w:rFonts w:ascii="Calibri" w:eastAsia="Calibri" w:hAnsi="Calibri" w:cs="Calibri"/>
          <w:sz w:val="16"/>
        </w:rPr>
        <w:t>As</w:t>
      </w:r>
      <w:proofErr w:type="gramEnd"/>
      <w:r w:rsidRPr="00A86380">
        <w:rPr>
          <w:rFonts w:ascii="Calibri" w:eastAsia="Calibri" w:hAnsi="Calibri" w:cs="Calibr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86380">
        <w:rPr>
          <w:rFonts w:ascii="Calibri" w:eastAsia="Calibri" w:hAnsi="Calibri" w:cs="Calibri"/>
          <w:sz w:val="16"/>
        </w:rPr>
        <w:t>all of</w:t>
      </w:r>
      <w:proofErr w:type="gramEnd"/>
      <w:r w:rsidRPr="00A86380">
        <w:rPr>
          <w:rFonts w:ascii="Calibri" w:eastAsia="Calibri" w:hAnsi="Calibri" w:cs="Calibr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86380">
        <w:rPr>
          <w:rFonts w:ascii="Calibri" w:eastAsia="Calibri" w:hAnsi="Calibri" w:cs="Calibri"/>
          <w:u w:val="single"/>
        </w:rPr>
        <w:t>pathways for ordinary liking and pleasure</w:t>
      </w:r>
      <w:r w:rsidRPr="00A86380">
        <w:rPr>
          <w:rFonts w:ascii="Calibri" w:eastAsia="Calibri" w:hAnsi="Calibri" w:cs="Calibri"/>
          <w:sz w:val="16"/>
        </w:rPr>
        <w:t xml:space="preserve">, which </w:t>
      </w:r>
      <w:r w:rsidRPr="00A86380">
        <w:rPr>
          <w:rFonts w:ascii="Calibri" w:eastAsia="Calibri" w:hAnsi="Calibri" w:cs="Calibri"/>
          <w:u w:val="single"/>
        </w:rPr>
        <w:t>are limited in scope</w:t>
      </w:r>
      <w:r w:rsidRPr="00A86380">
        <w:rPr>
          <w:rFonts w:ascii="Calibri" w:eastAsia="Calibri" w:hAnsi="Calibri" w:cs="Calibri"/>
          <w:sz w:val="16"/>
        </w:rPr>
        <w:t xml:space="preserve"> as described above in this commentary. However, </w:t>
      </w:r>
      <w:r w:rsidRPr="00A86380">
        <w:rPr>
          <w:rFonts w:ascii="Calibri" w:eastAsia="Calibri" w:hAnsi="Calibri" w:cs="Calibri"/>
          <w:u w:val="single"/>
        </w:rPr>
        <w:t xml:space="preserve">there are </w:t>
      </w:r>
      <w:r w:rsidRPr="00A86380">
        <w:rPr>
          <w:rFonts w:ascii="Calibri" w:eastAsia="Calibri" w:hAnsi="Calibri" w:cs="Calibri"/>
          <w:b/>
          <w:bCs/>
          <w:highlight w:val="cyan"/>
          <w:u w:val="single"/>
        </w:rPr>
        <w:t>many brain regions</w:t>
      </w:r>
      <w:r w:rsidRPr="00A86380">
        <w:rPr>
          <w:rFonts w:ascii="Calibri" w:eastAsia="Calibri" w:hAnsi="Calibri" w:cs="Calibri"/>
          <w:sz w:val="16"/>
        </w:rPr>
        <w:t xml:space="preserve">, often termed hot and cold spots, </w:t>
      </w:r>
      <w:r w:rsidRPr="00A86380">
        <w:rPr>
          <w:rFonts w:ascii="Calibri" w:eastAsia="Calibri" w:hAnsi="Calibri" w:cs="Calibri"/>
          <w:u w:val="single"/>
        </w:rPr>
        <w:t xml:space="preserve">that significantly </w:t>
      </w:r>
      <w:r w:rsidRPr="00A86380">
        <w:rPr>
          <w:rFonts w:ascii="Calibri" w:eastAsia="Calibri" w:hAnsi="Calibri" w:cs="Calibri"/>
          <w:b/>
          <w:bCs/>
          <w:highlight w:val="cyan"/>
          <w:u w:val="single"/>
        </w:rPr>
        <w:t>modulate</w:t>
      </w:r>
      <w:r w:rsidRPr="00A86380">
        <w:rPr>
          <w:rFonts w:ascii="Calibri" w:eastAsia="Calibri" w:hAnsi="Calibri" w:cs="Calibri"/>
          <w:sz w:val="16"/>
        </w:rPr>
        <w:t xml:space="preserve"> (increase or decrease) </w:t>
      </w:r>
      <w:r w:rsidRPr="00A86380">
        <w:rPr>
          <w:rFonts w:ascii="Calibri" w:eastAsia="Calibri" w:hAnsi="Calibri" w:cs="Calibri"/>
          <w:u w:val="single"/>
        </w:rPr>
        <w:t xml:space="preserve">our </w:t>
      </w:r>
      <w:r w:rsidRPr="00A86380">
        <w:rPr>
          <w:rFonts w:ascii="Calibri" w:eastAsia="Calibri" w:hAnsi="Calibri" w:cs="Calibri"/>
          <w:b/>
          <w:bCs/>
          <w:highlight w:val="cyan"/>
          <w:u w:val="single"/>
        </w:rPr>
        <w:t>pleasure or</w:t>
      </w:r>
      <w:r w:rsidRPr="00A86380">
        <w:rPr>
          <w:rFonts w:ascii="Calibri" w:eastAsia="Calibri" w:hAnsi="Calibri" w:cs="Calibri"/>
          <w:u w:val="single"/>
        </w:rPr>
        <w:t xml:space="preserve"> even </w:t>
      </w:r>
      <w:r w:rsidRPr="00A86380">
        <w:rPr>
          <w:rFonts w:ascii="Calibri" w:eastAsia="Calibri" w:hAnsi="Calibri" w:cs="Calibri"/>
          <w:b/>
          <w:bCs/>
          <w:highlight w:val="cyan"/>
          <w:u w:val="single"/>
        </w:rPr>
        <w:t>produce the opposite</w:t>
      </w:r>
      <w:r w:rsidRPr="00A86380">
        <w:rPr>
          <w:rFonts w:ascii="Calibri" w:eastAsia="Calibri" w:hAnsi="Calibri" w:cs="Calibri"/>
          <w:sz w:val="16"/>
        </w:rPr>
        <w:t xml:space="preserve"> of pleasure— that is </w:t>
      </w:r>
      <w:r w:rsidRPr="00A86380">
        <w:rPr>
          <w:rFonts w:ascii="Calibri" w:eastAsia="Calibri" w:hAnsi="Calibri" w:cs="Calibri"/>
          <w:u w:val="single"/>
        </w:rPr>
        <w:t>disgust and fear</w:t>
      </w:r>
      <w:r w:rsidRPr="00A86380">
        <w:rPr>
          <w:rFonts w:ascii="Calibri" w:eastAsia="Calibri" w:hAnsi="Calibri" w:cs="Calibri"/>
          <w:sz w:val="16"/>
        </w:rPr>
        <w:t xml:space="preserve"> [39]. </w:t>
      </w:r>
      <w:r w:rsidRPr="00A86380">
        <w:rPr>
          <w:rFonts w:ascii="Calibri" w:eastAsia="Calibri" w:hAnsi="Calibri" w:cs="Calibri"/>
          <w:u w:val="single"/>
        </w:rPr>
        <w:t>One</w:t>
      </w:r>
      <w:r w:rsidRPr="00A86380">
        <w:rPr>
          <w:rFonts w:ascii="Calibri" w:eastAsia="Calibri" w:hAnsi="Calibri" w:cs="Calibri"/>
          <w:sz w:val="16"/>
        </w:rPr>
        <w:t xml:space="preserve"> specific </w:t>
      </w:r>
      <w:r w:rsidRPr="00A86380">
        <w:rPr>
          <w:rFonts w:ascii="Calibri" w:eastAsia="Calibri" w:hAnsi="Calibri" w:cs="Calibri"/>
          <w:u w:val="single"/>
        </w:rPr>
        <w:t>region</w:t>
      </w:r>
      <w:r w:rsidRPr="00A86380">
        <w:rPr>
          <w:rFonts w:ascii="Calibri" w:eastAsia="Calibri" w:hAnsi="Calibri" w:cs="Calibri"/>
          <w:sz w:val="16"/>
        </w:rPr>
        <w:t xml:space="preserve"> of the nucleus </w:t>
      </w:r>
      <w:proofErr w:type="spellStart"/>
      <w:r w:rsidRPr="00A86380">
        <w:rPr>
          <w:rFonts w:ascii="Calibri" w:eastAsia="Calibri" w:hAnsi="Calibri" w:cs="Calibri"/>
          <w:sz w:val="16"/>
        </w:rPr>
        <w:t>accumbens</w:t>
      </w:r>
      <w:proofErr w:type="spellEnd"/>
      <w:r w:rsidRPr="00A86380">
        <w:rPr>
          <w:rFonts w:ascii="Calibri" w:eastAsia="Calibri" w:hAnsi="Calibri" w:cs="Calibri"/>
          <w:sz w:val="16"/>
        </w:rPr>
        <w:t xml:space="preserve"> </w:t>
      </w:r>
      <w:r w:rsidRPr="00A86380">
        <w:rPr>
          <w:rFonts w:ascii="Calibri" w:eastAsia="Calibri" w:hAnsi="Calibri" w:cs="Calibri"/>
          <w:u w:val="single"/>
        </w:rPr>
        <w:t xml:space="preserve">is organized like a computer keyboard, with </w:t>
      </w:r>
      <w:proofErr w:type="gramStart"/>
      <w:r w:rsidRPr="00A86380">
        <w:rPr>
          <w:rFonts w:ascii="Calibri" w:eastAsia="Calibri" w:hAnsi="Calibri" w:cs="Calibri"/>
          <w:u w:val="single"/>
        </w:rPr>
        <w:t>particular stimulus</w:t>
      </w:r>
      <w:proofErr w:type="gramEnd"/>
      <w:r w:rsidRPr="00A86380">
        <w:rPr>
          <w:rFonts w:ascii="Calibri" w:eastAsia="Calibri" w:hAnsi="Calibri" w:cs="Calibri"/>
          <w:u w:val="single"/>
        </w:rPr>
        <w:t xml:space="preserve"> triggers in rows</w:t>
      </w:r>
      <w:r w:rsidRPr="00A86380">
        <w:rPr>
          <w:rFonts w:ascii="Calibri" w:eastAsia="Calibri" w:hAnsi="Calibri" w:cs="Calibri"/>
          <w:sz w:val="16"/>
        </w:rPr>
        <w:t xml:space="preserve">— producing an increase and decrease of pleasure and disgust. Moreover, </w:t>
      </w:r>
      <w:r w:rsidRPr="00A86380">
        <w:rPr>
          <w:rFonts w:ascii="Calibri" w:eastAsia="Calibri" w:hAnsi="Calibri" w:cs="Calibri"/>
          <w:u w:val="single"/>
        </w:rPr>
        <w:t>the cortex has unique roles in the cognitive evaluation of our feelings of pleasure</w:t>
      </w:r>
      <w:r w:rsidRPr="00A86380">
        <w:rPr>
          <w:rFonts w:ascii="Calibri" w:eastAsia="Calibri" w:hAnsi="Calibri" w:cs="Calibri"/>
          <w:sz w:val="16"/>
        </w:rPr>
        <w:t xml:space="preserve"> [40]. Importantly, the interplay of these multiple triggers and the higher brain centers in the prefrontal cortex are very intricate and are just being uncovered. Desire and reward centers It </w:t>
      </w:r>
      <w:proofErr w:type="gramStart"/>
      <w:r w:rsidRPr="00A86380">
        <w:rPr>
          <w:rFonts w:ascii="Calibri" w:eastAsia="Calibri" w:hAnsi="Calibri" w:cs="Calibri"/>
          <w:sz w:val="16"/>
        </w:rPr>
        <w:t>is</w:t>
      </w:r>
      <w:proofErr w:type="gramEnd"/>
      <w:r w:rsidRPr="00A86380">
        <w:rPr>
          <w:rFonts w:ascii="Calibri" w:eastAsia="Calibri" w:hAnsi="Calibri" w:cs="Calibri"/>
          <w:sz w:val="16"/>
        </w:rPr>
        <w:t xml:space="preserve"> surprising that many different sources of pleasure activate the same circuits between the </w:t>
      </w:r>
      <w:proofErr w:type="spellStart"/>
      <w:r w:rsidRPr="00A86380">
        <w:rPr>
          <w:rFonts w:ascii="Calibri" w:eastAsia="Calibri" w:hAnsi="Calibri" w:cs="Calibri"/>
          <w:sz w:val="16"/>
        </w:rPr>
        <w:t>mesocorticolimbic</w:t>
      </w:r>
      <w:proofErr w:type="spellEnd"/>
      <w:r w:rsidRPr="00A86380">
        <w:rPr>
          <w:rFonts w:ascii="Calibri" w:eastAsia="Calibri" w:hAnsi="Calibri" w:cs="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A86380">
        <w:rPr>
          <w:rFonts w:ascii="Calibri" w:eastAsia="Calibri" w:hAnsi="Calibri" w:cs="Calibri"/>
          <w:sz w:val="16"/>
        </w:rPr>
        <w:t>accumbens</w:t>
      </w:r>
      <w:proofErr w:type="spellEnd"/>
      <w:r w:rsidRPr="00A86380">
        <w:rPr>
          <w:rFonts w:ascii="Calibri" w:eastAsia="Calibri" w:hAnsi="Calibri" w:cs="Calibri"/>
          <w:sz w:val="16"/>
        </w:rPr>
        <w:t xml:space="preserve"> (Figure 2). It is the cornerstone target to all addictions. The VTA is encompassed with neurons using glutamate, GABA, and dopamine. The nucleus </w:t>
      </w:r>
      <w:proofErr w:type="spellStart"/>
      <w:r w:rsidRPr="00A86380">
        <w:rPr>
          <w:rFonts w:ascii="Calibri" w:eastAsia="Calibri" w:hAnsi="Calibri" w:cs="Calibri"/>
          <w:sz w:val="16"/>
        </w:rPr>
        <w:t>accumbens</w:t>
      </w:r>
      <w:proofErr w:type="spellEnd"/>
      <w:r w:rsidRPr="00A86380">
        <w:rPr>
          <w:rFonts w:ascii="Calibri" w:eastAsia="Calibri" w:hAnsi="Calibri" w:cs="Calibri"/>
          <w:sz w:val="16"/>
        </w:rPr>
        <w:t xml:space="preserve"> (</w:t>
      </w:r>
      <w:proofErr w:type="spellStart"/>
      <w:r w:rsidRPr="00A86380">
        <w:rPr>
          <w:rFonts w:ascii="Calibri" w:eastAsia="Calibri" w:hAnsi="Calibri" w:cs="Calibri"/>
          <w:sz w:val="16"/>
        </w:rPr>
        <w:t>NAc</w:t>
      </w:r>
      <w:proofErr w:type="spellEnd"/>
      <w:r w:rsidRPr="00A86380">
        <w:rPr>
          <w:rFonts w:ascii="Calibri" w:eastAsia="Calibri" w:hAnsi="Calibri" w:cs="Calibri"/>
          <w:sz w:val="16"/>
        </w:rPr>
        <w:t xml:space="preserve">) is located within the ventral striatum and is divided into two sub-regions—the motor and limbic regions associated with its core and shell, respectively. The </w:t>
      </w:r>
      <w:proofErr w:type="spellStart"/>
      <w:r w:rsidRPr="00A86380">
        <w:rPr>
          <w:rFonts w:ascii="Calibri" w:eastAsia="Calibri" w:hAnsi="Calibri" w:cs="Calibri"/>
          <w:sz w:val="16"/>
        </w:rPr>
        <w:t>NAc</w:t>
      </w:r>
      <w:proofErr w:type="spellEnd"/>
      <w:r w:rsidRPr="00A86380">
        <w:rPr>
          <w:rFonts w:ascii="Calibri" w:eastAsia="Calibri" w:hAnsi="Calibri" w:cs="Calibri"/>
          <w:sz w:val="16"/>
        </w:rPr>
        <w:t xml:space="preserve"> has spiny neurons that receive dopamine from the VTA and glutamate (a dopamine driver) from the hippocampus, </w:t>
      </w:r>
      <w:proofErr w:type="gramStart"/>
      <w:r w:rsidRPr="00A86380">
        <w:rPr>
          <w:rFonts w:ascii="Calibri" w:eastAsia="Calibri" w:hAnsi="Calibri" w:cs="Calibri"/>
          <w:sz w:val="16"/>
        </w:rPr>
        <w:t>amygdala</w:t>
      </w:r>
      <w:proofErr w:type="gramEnd"/>
      <w:r w:rsidRPr="00A86380">
        <w:rPr>
          <w:rFonts w:ascii="Calibri" w:eastAsia="Calibri" w:hAnsi="Calibri" w:cs="Calibri"/>
          <w:sz w:val="16"/>
        </w:rPr>
        <w:t xml:space="preserve"> and medial prefrontal cortex. Subsequently, the </w:t>
      </w:r>
      <w:proofErr w:type="spellStart"/>
      <w:r w:rsidRPr="00A86380">
        <w:rPr>
          <w:rFonts w:ascii="Calibri" w:eastAsia="Calibri" w:hAnsi="Calibri" w:cs="Calibri"/>
          <w:sz w:val="16"/>
        </w:rPr>
        <w:t>NAc</w:t>
      </w:r>
      <w:proofErr w:type="spellEnd"/>
      <w:r w:rsidRPr="00A86380">
        <w:rPr>
          <w:rFonts w:ascii="Calibri" w:eastAsia="Calibri" w:hAnsi="Calibri" w:cs="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86380">
        <w:rPr>
          <w:rFonts w:ascii="Calibri" w:eastAsia="Calibri" w:hAnsi="Calibri" w:cs="Calibri"/>
          <w:sz w:val="16"/>
        </w:rPr>
        <w:t>hypodopaminergia</w:t>
      </w:r>
      <w:proofErr w:type="spellEnd"/>
      <w:r w:rsidRPr="00A86380">
        <w:rPr>
          <w:rFonts w:ascii="Calibri" w:eastAsia="Calibri" w:hAnsi="Calibri" w:cs="Calibri"/>
          <w:sz w:val="16"/>
        </w:rPr>
        <w:t xml:space="preserve"> in the “Brain Reward Cascade” that contribute to addiction and compulsive behaviors [3,6,41]. Furthermore, ordinary </w:t>
      </w:r>
      <w:r w:rsidRPr="00A86380">
        <w:rPr>
          <w:rFonts w:ascii="Calibri" w:eastAsia="Calibri" w:hAnsi="Calibri" w:cs="Calibri"/>
          <w:u w:val="single"/>
        </w:rPr>
        <w:t>“</w:t>
      </w:r>
      <w:r w:rsidRPr="00A86380">
        <w:rPr>
          <w:rFonts w:ascii="Calibri" w:eastAsia="Calibri" w:hAnsi="Calibri" w:cs="Calibri"/>
          <w:highlight w:val="cyan"/>
          <w:u w:val="single"/>
        </w:rPr>
        <w:t>liking</w:t>
      </w:r>
      <w:r w:rsidRPr="00A86380">
        <w:rPr>
          <w:rFonts w:ascii="Calibri" w:eastAsia="Calibri" w:hAnsi="Calibri" w:cs="Calibri"/>
          <w:u w:val="single"/>
        </w:rPr>
        <w:t xml:space="preserve">” of </w:t>
      </w:r>
      <w:r w:rsidRPr="00A86380">
        <w:rPr>
          <w:rFonts w:ascii="Calibri" w:eastAsia="Calibri" w:hAnsi="Calibri" w:cs="Calibri"/>
          <w:highlight w:val="cyan"/>
          <w:u w:val="single"/>
        </w:rPr>
        <w:t>something</w:t>
      </w:r>
      <w:r w:rsidRPr="00A86380">
        <w:rPr>
          <w:rFonts w:ascii="Calibri" w:eastAsia="Calibri" w:hAnsi="Calibri" w:cs="Calibri"/>
          <w:u w:val="single"/>
        </w:rPr>
        <w:t xml:space="preserve">, or pure pleasure, is </w:t>
      </w:r>
      <w:r w:rsidRPr="00A86380">
        <w:rPr>
          <w:rFonts w:ascii="Calibri" w:eastAsia="Calibri" w:hAnsi="Calibri" w:cs="Calibri"/>
          <w:highlight w:val="cyan"/>
          <w:u w:val="single"/>
        </w:rPr>
        <w:t>represented by</w:t>
      </w:r>
      <w:r w:rsidRPr="00A86380">
        <w:rPr>
          <w:rFonts w:ascii="Calibri" w:eastAsia="Calibri" w:hAnsi="Calibri" w:cs="Calibri"/>
          <w:sz w:val="16"/>
        </w:rPr>
        <w:t xml:space="preserve"> small </w:t>
      </w:r>
      <w:r w:rsidRPr="00A86380">
        <w:rPr>
          <w:rFonts w:ascii="Calibri" w:eastAsia="Calibri" w:hAnsi="Calibri" w:cs="Calibri"/>
          <w:highlight w:val="cyan"/>
          <w:u w:val="single"/>
        </w:rPr>
        <w:t>regions</w:t>
      </w:r>
      <w:r w:rsidRPr="00A86380">
        <w:rPr>
          <w:rFonts w:ascii="Calibri" w:eastAsia="Calibri" w:hAnsi="Calibri" w:cs="Calibri"/>
          <w:sz w:val="16"/>
        </w:rPr>
        <w:t xml:space="preserve"> mainly </w:t>
      </w:r>
      <w:r w:rsidRPr="00A86380">
        <w:rPr>
          <w:rFonts w:ascii="Calibri" w:eastAsia="Calibri" w:hAnsi="Calibri" w:cs="Calibri"/>
          <w:highlight w:val="cyan"/>
          <w:u w:val="single"/>
        </w:rPr>
        <w:t>in the limbic system</w:t>
      </w:r>
      <w:r w:rsidRPr="00A86380">
        <w:rPr>
          <w:rFonts w:ascii="Calibri" w:eastAsia="Calibri" w:hAnsi="Calibri" w:cs="Calibri"/>
          <w:sz w:val="16"/>
        </w:rPr>
        <w:t xml:space="preserve"> (old reptilian part of the brain). These may be </w:t>
      </w:r>
      <w:r w:rsidRPr="00A86380">
        <w:rPr>
          <w:rFonts w:ascii="Calibri" w:eastAsia="Calibri" w:hAnsi="Calibri" w:cs="Calibri"/>
          <w:u w:val="single"/>
        </w:rPr>
        <w:t>part of larger neural circuits.</w:t>
      </w:r>
      <w:r w:rsidRPr="00A86380">
        <w:rPr>
          <w:rFonts w:ascii="Calibri" w:eastAsia="Calibri" w:hAnsi="Calibri" w:cs="Calibri"/>
          <w:sz w:val="16"/>
        </w:rPr>
        <w:t xml:space="preserve"> In Latin, </w:t>
      </w:r>
      <w:proofErr w:type="spellStart"/>
      <w:r w:rsidRPr="00A86380">
        <w:rPr>
          <w:rFonts w:ascii="Calibri" w:eastAsia="Calibri" w:hAnsi="Calibri" w:cs="Calibri"/>
          <w:sz w:val="16"/>
        </w:rPr>
        <w:t>hedus</w:t>
      </w:r>
      <w:proofErr w:type="spellEnd"/>
      <w:r w:rsidRPr="00A86380">
        <w:rPr>
          <w:rFonts w:ascii="Calibri" w:eastAsia="Calibri" w:hAnsi="Calibri" w:cs="Calibri"/>
          <w:sz w:val="16"/>
        </w:rPr>
        <w:t xml:space="preserve"> is the term for “sweet”; and in Greek, </w:t>
      </w:r>
      <w:proofErr w:type="spellStart"/>
      <w:r w:rsidRPr="00A86380">
        <w:rPr>
          <w:rFonts w:ascii="Calibri" w:eastAsia="Calibri" w:hAnsi="Calibri" w:cs="Calibri"/>
          <w:sz w:val="16"/>
        </w:rPr>
        <w:t>hodone</w:t>
      </w:r>
      <w:proofErr w:type="spellEnd"/>
      <w:r w:rsidRPr="00A86380">
        <w:rPr>
          <w:rFonts w:ascii="Calibri" w:eastAsia="Calibri" w:hAnsi="Calibri" w:cs="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A86380">
        <w:rPr>
          <w:rFonts w:ascii="Calibri" w:eastAsia="Calibri" w:hAnsi="Calibri" w:cs="Calibri"/>
          <w:sz w:val="16"/>
        </w:rPr>
        <w:t>In an attempt to</w:t>
      </w:r>
      <w:proofErr w:type="gramEnd"/>
      <w:r w:rsidRPr="00A86380">
        <w:rPr>
          <w:rFonts w:ascii="Calibri" w:eastAsia="Calibri" w:hAnsi="Calibri" w:cs="Calibr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86380">
        <w:rPr>
          <w:rFonts w:ascii="Calibri" w:eastAsia="Calibri" w:hAnsi="Calibri" w:cs="Calibri"/>
          <w:sz w:val="16"/>
        </w:rPr>
        <w:t>a majority of</w:t>
      </w:r>
      <w:proofErr w:type="gramEnd"/>
      <w:r w:rsidRPr="00A86380">
        <w:rPr>
          <w:rFonts w:ascii="Calibri" w:eastAsia="Calibri" w:hAnsi="Calibri" w:cs="Calibr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86380">
        <w:rPr>
          <w:rFonts w:ascii="Calibri" w:eastAsia="Calibri" w:hAnsi="Calibri" w:cs="Calibri"/>
          <w:sz w:val="16"/>
        </w:rPr>
        <w:t>networks, and</w:t>
      </w:r>
      <w:proofErr w:type="gramEnd"/>
      <w:r w:rsidRPr="00A86380">
        <w:rPr>
          <w:rFonts w:ascii="Calibri" w:eastAsia="Calibri" w:hAnsi="Calibri" w:cs="Calibr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A86380">
        <w:rPr>
          <w:rFonts w:ascii="Calibri" w:eastAsia="Calibri" w:hAnsi="Calibri" w:cs="Calibri"/>
          <w:sz w:val="16"/>
        </w:rPr>
        <w:t>NAc</w:t>
      </w:r>
      <w:proofErr w:type="spellEnd"/>
      <w:r w:rsidRPr="00A86380">
        <w:rPr>
          <w:rFonts w:ascii="Calibri" w:eastAsia="Calibri" w:hAnsi="Calibri" w:cs="Calibri"/>
          <w:sz w:val="16"/>
        </w:rPr>
        <w:t xml:space="preserve">. This activation of the brain reward networks (producing the ecstatic “high” that users seek). Although these circuits were initially thought to encode a set point of hedonic tone, it is now </w:t>
      </w:r>
      <w:proofErr w:type="gramStart"/>
      <w:r w:rsidRPr="00A86380">
        <w:rPr>
          <w:rFonts w:ascii="Calibri" w:eastAsia="Calibri" w:hAnsi="Calibri" w:cs="Calibri"/>
          <w:sz w:val="16"/>
        </w:rPr>
        <w:t>being considered to be</w:t>
      </w:r>
      <w:proofErr w:type="gramEnd"/>
      <w:r w:rsidRPr="00A86380">
        <w:rPr>
          <w:rFonts w:ascii="Calibri" w:eastAsia="Calibri" w:hAnsi="Calibri" w:cs="Calibr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86380">
        <w:rPr>
          <w:rFonts w:ascii="Calibri" w:eastAsia="Calibri" w:hAnsi="Calibri" w:cs="Calibri"/>
          <w:sz w:val="16"/>
        </w:rPr>
        <w:t>), and</w:t>
      </w:r>
      <w:proofErr w:type="gramEnd"/>
      <w:r w:rsidRPr="00A86380">
        <w:rPr>
          <w:rFonts w:ascii="Calibri" w:eastAsia="Calibri" w:hAnsi="Calibri" w:cs="Calibri"/>
          <w:sz w:val="16"/>
        </w:rPr>
        <w:t xml:space="preserve"> may have an additive effect on vulnerability to various addictions [48]. In this regard, </w:t>
      </w:r>
      <w:proofErr w:type="spellStart"/>
      <w:r w:rsidRPr="00A86380">
        <w:rPr>
          <w:rFonts w:ascii="Calibri" w:eastAsia="Calibri" w:hAnsi="Calibri" w:cs="Calibri"/>
          <w:sz w:val="16"/>
        </w:rPr>
        <w:t>Vanyukov</w:t>
      </w:r>
      <w:proofErr w:type="spellEnd"/>
      <w:r w:rsidRPr="00A86380">
        <w:rPr>
          <w:rFonts w:ascii="Calibri" w:eastAsia="Calibri" w:hAnsi="Calibri" w:cs="Calibr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A86380">
        <w:rPr>
          <w:rFonts w:ascii="Calibri" w:eastAsia="Calibri" w:hAnsi="Calibri" w:cs="Calibri"/>
          <w:sz w:val="16"/>
        </w:rPr>
        <w:t>similar to</w:t>
      </w:r>
      <w:proofErr w:type="gramEnd"/>
      <w:r w:rsidRPr="00A86380">
        <w:rPr>
          <w:rFonts w:ascii="Calibri" w:eastAsia="Calibri" w:hAnsi="Calibri" w:cs="Calibri"/>
          <w:sz w:val="16"/>
        </w:rPr>
        <w:t xml:space="preserve"> our own, the disparity between other primates and those of human cognitive abilities tells us that surface similarity is not the whole story. </w:t>
      </w:r>
      <w:r w:rsidRPr="00A86380">
        <w:rPr>
          <w:rFonts w:ascii="Calibri" w:eastAsia="Calibri" w:hAnsi="Calibri" w:cs="Calibri"/>
          <w:u w:val="single"/>
        </w:rPr>
        <w:t>Sousa et al.</w:t>
      </w:r>
      <w:r w:rsidRPr="00A86380">
        <w:rPr>
          <w:rFonts w:ascii="Calibri" w:eastAsia="Calibri" w:hAnsi="Calibri" w:cs="Calibri"/>
          <w:sz w:val="16"/>
        </w:rPr>
        <w:t xml:space="preserve"> [50] small case </w:t>
      </w:r>
      <w:r w:rsidRPr="00A86380">
        <w:rPr>
          <w:rFonts w:ascii="Calibri" w:eastAsia="Calibri" w:hAnsi="Calibri" w:cs="Calibri"/>
          <w:u w:val="single"/>
        </w:rPr>
        <w:t xml:space="preserve">found various </w:t>
      </w:r>
      <w:r w:rsidRPr="00A86380">
        <w:rPr>
          <w:rFonts w:ascii="Calibri" w:eastAsia="Calibri" w:hAnsi="Calibri" w:cs="Calibri"/>
          <w:highlight w:val="cyan"/>
          <w:u w:val="single"/>
        </w:rPr>
        <w:t>differentially expressed genes</w:t>
      </w:r>
      <w:r w:rsidRPr="00A86380">
        <w:rPr>
          <w:rFonts w:ascii="Calibri" w:eastAsia="Calibri" w:hAnsi="Calibri" w:cs="Calibri"/>
          <w:u w:val="single"/>
        </w:rPr>
        <w:t xml:space="preserve">, to </w:t>
      </w:r>
      <w:r w:rsidRPr="00A86380">
        <w:rPr>
          <w:rFonts w:ascii="Calibri" w:eastAsia="Calibri" w:hAnsi="Calibri" w:cs="Calibri"/>
          <w:highlight w:val="cyan"/>
          <w:u w:val="single"/>
        </w:rPr>
        <w:t>associate with pleasure</w:t>
      </w:r>
      <w:r w:rsidRPr="00A86380">
        <w:rPr>
          <w:rFonts w:ascii="Calibri" w:eastAsia="Calibri" w:hAnsi="Calibri" w:cs="Calibri"/>
          <w:u w:val="single"/>
        </w:rPr>
        <w:t xml:space="preserve"> related </w:t>
      </w:r>
      <w:r w:rsidRPr="00A86380">
        <w:rPr>
          <w:rFonts w:ascii="Calibri" w:eastAsia="Calibri" w:hAnsi="Calibri" w:cs="Calibri"/>
          <w:highlight w:val="cyan"/>
          <w:u w:val="single"/>
        </w:rPr>
        <w:t>systems.</w:t>
      </w:r>
      <w:r w:rsidRPr="00A86380">
        <w:rPr>
          <w:rFonts w:ascii="Calibri" w:eastAsia="Calibri" w:hAnsi="Calibri" w:cs="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A86380">
        <w:rPr>
          <w:rFonts w:ascii="Calibri" w:eastAsia="Calibri" w:hAnsi="Calibri" w:cs="Calibri"/>
          <w:sz w:val="16"/>
        </w:rPr>
        <w:t>Sestan</w:t>
      </w:r>
      <w:proofErr w:type="spellEnd"/>
      <w:r w:rsidRPr="00A86380">
        <w:rPr>
          <w:rFonts w:ascii="Calibri" w:eastAsia="Calibri" w:hAnsi="Calibri" w:cs="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86380">
        <w:rPr>
          <w:rFonts w:ascii="Calibri" w:eastAsia="Calibri" w:hAnsi="Calibri" w:cs="Calibri"/>
          <w:sz w:val="16"/>
        </w:rPr>
        <w:t>Sestan</w:t>
      </w:r>
      <w:proofErr w:type="spellEnd"/>
      <w:r w:rsidRPr="00A86380">
        <w:rPr>
          <w:rFonts w:ascii="Calibri" w:eastAsia="Calibri" w:hAnsi="Calibri" w:cs="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86380">
        <w:rPr>
          <w:rFonts w:ascii="Calibri" w:eastAsia="Calibri" w:hAnsi="Calibri" w:cs="Calibri"/>
          <w:highlight w:val="cyan"/>
          <w:u w:val="single"/>
        </w:rPr>
        <w:t>researchers examined</w:t>
      </w:r>
      <w:r w:rsidRPr="00A86380">
        <w:rPr>
          <w:rFonts w:ascii="Calibri" w:eastAsia="Calibri" w:hAnsi="Calibri" w:cs="Calibri"/>
          <w:u w:val="single"/>
        </w:rPr>
        <w:t xml:space="preserve"> 247 specimens of </w:t>
      </w:r>
      <w:r w:rsidRPr="00A86380">
        <w:rPr>
          <w:rFonts w:ascii="Calibri" w:eastAsia="Calibri" w:hAnsi="Calibri" w:cs="Calibri"/>
          <w:highlight w:val="cyan"/>
          <w:u w:val="single"/>
        </w:rPr>
        <w:t>neural tissue</w:t>
      </w:r>
      <w:r w:rsidRPr="00A86380">
        <w:rPr>
          <w:rFonts w:ascii="Calibri" w:eastAsia="Calibri" w:hAnsi="Calibri" w:cs="Calibri"/>
          <w:u w:val="single"/>
        </w:rPr>
        <w:t xml:space="preserve"> from six humans, five chimpanzees, and five macaque monkeys.</w:t>
      </w:r>
      <w:r w:rsidRPr="00A86380">
        <w:rPr>
          <w:rFonts w:ascii="Calibri" w:eastAsia="Calibri" w:hAnsi="Calibri" w:cs="Calibri"/>
          <w:sz w:val="16"/>
        </w:rPr>
        <w:t xml:space="preserve"> Moreover, these </w:t>
      </w:r>
      <w:r w:rsidRPr="00A86380">
        <w:rPr>
          <w:rFonts w:ascii="Calibri" w:eastAsia="Calibri" w:hAnsi="Calibri" w:cs="Calibri"/>
          <w:u w:val="single"/>
        </w:rPr>
        <w:t>investigators analyzed which genes were turned on or off in 16 regions of the brain.</w:t>
      </w:r>
      <w:r w:rsidRPr="00A86380">
        <w:rPr>
          <w:rFonts w:ascii="Calibri" w:eastAsia="Calibri" w:hAnsi="Calibri" w:cs="Calibri"/>
          <w:sz w:val="16"/>
        </w:rPr>
        <w:t xml:space="preserve"> While </w:t>
      </w:r>
      <w:r w:rsidRPr="00A86380">
        <w:rPr>
          <w:rFonts w:ascii="Calibri" w:eastAsia="Calibri" w:hAnsi="Calibri" w:cs="Calibri"/>
          <w:u w:val="single"/>
        </w:rPr>
        <w:t xml:space="preserve">the differences among species were subtle, </w:t>
      </w:r>
      <w:r w:rsidRPr="00A86380">
        <w:rPr>
          <w:rFonts w:ascii="Calibri" w:eastAsia="Calibri" w:hAnsi="Calibri" w:cs="Calibri"/>
          <w:b/>
          <w:bCs/>
          <w:highlight w:val="cyan"/>
          <w:u w:val="single"/>
        </w:rPr>
        <w:t>there was</w:t>
      </w:r>
      <w:r w:rsidRPr="00A86380">
        <w:rPr>
          <w:rFonts w:ascii="Calibri" w:eastAsia="Calibri" w:hAnsi="Calibri" w:cs="Calibri"/>
          <w:u w:val="single"/>
        </w:rPr>
        <w:t xml:space="preserve"> a </w:t>
      </w:r>
      <w:r w:rsidRPr="00A86380">
        <w:rPr>
          <w:rFonts w:ascii="Calibri" w:eastAsia="Calibri" w:hAnsi="Calibri" w:cs="Calibri"/>
          <w:b/>
          <w:bCs/>
          <w:highlight w:val="cyan"/>
          <w:u w:val="single"/>
        </w:rPr>
        <w:t>remarkable contrast in</w:t>
      </w:r>
      <w:r w:rsidRPr="00A86380">
        <w:rPr>
          <w:rFonts w:ascii="Calibri" w:eastAsia="Calibri" w:hAnsi="Calibri" w:cs="Calibri"/>
          <w:u w:val="single"/>
        </w:rPr>
        <w:t xml:space="preserve"> the</w:t>
      </w:r>
      <w:r w:rsidRPr="00A86380">
        <w:rPr>
          <w:rFonts w:ascii="Calibri" w:eastAsia="Calibri" w:hAnsi="Calibri" w:cs="Calibri"/>
          <w:b/>
          <w:bCs/>
          <w:u w:val="single"/>
        </w:rPr>
        <w:t xml:space="preserve"> </w:t>
      </w:r>
      <w:r w:rsidRPr="00A86380">
        <w:rPr>
          <w:rFonts w:ascii="Calibri" w:eastAsia="Calibri" w:hAnsi="Calibri" w:cs="Calibri"/>
          <w:b/>
          <w:bCs/>
          <w:highlight w:val="cyan"/>
          <w:u w:val="single"/>
        </w:rPr>
        <w:t>neocortices</w:t>
      </w:r>
      <w:r w:rsidRPr="00A86380">
        <w:rPr>
          <w:rFonts w:ascii="Calibri" w:eastAsia="Calibri" w:hAnsi="Calibri" w:cs="Calibri"/>
          <w:sz w:val="16"/>
        </w:rPr>
        <w:t xml:space="preserve">, specifically </w:t>
      </w:r>
      <w:r w:rsidRPr="00A86380">
        <w:rPr>
          <w:rFonts w:ascii="Calibri" w:eastAsia="Calibri" w:hAnsi="Calibri" w:cs="Calibri"/>
          <w:u w:val="single"/>
        </w:rPr>
        <w:t xml:space="preserve">in an </w:t>
      </w:r>
      <w:r w:rsidRPr="00A86380">
        <w:rPr>
          <w:rFonts w:ascii="Calibri" w:eastAsia="Calibri" w:hAnsi="Calibri" w:cs="Calibri"/>
          <w:highlight w:val="cyan"/>
          <w:u w:val="single"/>
        </w:rPr>
        <w:t>area of the brain</w:t>
      </w:r>
      <w:r w:rsidRPr="00A86380">
        <w:rPr>
          <w:rFonts w:ascii="Calibri" w:eastAsia="Calibri" w:hAnsi="Calibri" w:cs="Calibri"/>
          <w:u w:val="single"/>
        </w:rPr>
        <w:t xml:space="preserve"> that is much </w:t>
      </w:r>
      <w:r w:rsidRPr="00A86380">
        <w:rPr>
          <w:rFonts w:ascii="Calibri" w:eastAsia="Calibri" w:hAnsi="Calibri" w:cs="Calibri"/>
          <w:highlight w:val="cyan"/>
          <w:u w:val="single"/>
        </w:rPr>
        <w:t>more developed in humans</w:t>
      </w:r>
      <w:r w:rsidRPr="00A86380">
        <w:rPr>
          <w:rFonts w:ascii="Calibri" w:eastAsia="Calibri" w:hAnsi="Calibri" w:cs="Calibri"/>
          <w:u w:val="single"/>
        </w:rPr>
        <w:t xml:space="preserve"> than in chimpanzees.</w:t>
      </w:r>
      <w:r w:rsidRPr="00A86380">
        <w:rPr>
          <w:rFonts w:ascii="Calibri" w:eastAsia="Calibri" w:hAnsi="Calibri" w:cs="Calibri"/>
          <w:sz w:val="16"/>
        </w:rPr>
        <w:t xml:space="preserve"> In fact, these researchers found that a gene called </w:t>
      </w:r>
      <w:r w:rsidRPr="00A86380">
        <w:rPr>
          <w:rFonts w:ascii="Calibri" w:eastAsia="Calibri" w:hAnsi="Calibri" w:cs="Calibri"/>
          <w:u w:val="single"/>
        </w:rPr>
        <w:t>tyrosine hydroxylase (</w:t>
      </w:r>
      <w:r w:rsidRPr="00A86380">
        <w:rPr>
          <w:rFonts w:ascii="Calibri" w:eastAsia="Calibri" w:hAnsi="Calibri" w:cs="Calibri"/>
          <w:highlight w:val="cyan"/>
          <w:u w:val="single"/>
        </w:rPr>
        <w:t>TH</w:t>
      </w:r>
      <w:r w:rsidRPr="00A86380">
        <w:rPr>
          <w:rFonts w:ascii="Calibri" w:eastAsia="Calibri" w:hAnsi="Calibri" w:cs="Calibri"/>
          <w:u w:val="single"/>
        </w:rPr>
        <w:t xml:space="preserve">) for the enzyme, </w:t>
      </w:r>
      <w:r w:rsidRPr="00A86380">
        <w:rPr>
          <w:rFonts w:ascii="Calibri" w:eastAsia="Calibri" w:hAnsi="Calibri" w:cs="Calibri"/>
          <w:highlight w:val="cyan"/>
          <w:u w:val="single"/>
        </w:rPr>
        <w:t xml:space="preserve">responsible </w:t>
      </w:r>
      <w:proofErr w:type="gramStart"/>
      <w:r w:rsidRPr="00A86380">
        <w:rPr>
          <w:rFonts w:ascii="Calibri" w:eastAsia="Calibri" w:hAnsi="Calibri" w:cs="Calibri"/>
          <w:highlight w:val="cyan"/>
          <w:u w:val="single"/>
        </w:rPr>
        <w:t>for</w:t>
      </w:r>
      <w:r w:rsidRPr="00A86380">
        <w:rPr>
          <w:rFonts w:ascii="Calibri" w:eastAsia="Calibri" w:hAnsi="Calibri" w:cs="Calibri"/>
          <w:u w:val="single"/>
        </w:rPr>
        <w:t xml:space="preserve"> the </w:t>
      </w:r>
      <w:r w:rsidRPr="00A86380">
        <w:rPr>
          <w:rFonts w:ascii="Calibri" w:eastAsia="Calibri" w:hAnsi="Calibri" w:cs="Calibri"/>
          <w:highlight w:val="cyan"/>
          <w:u w:val="single"/>
        </w:rPr>
        <w:t>production of</w:t>
      </w:r>
      <w:proofErr w:type="gramEnd"/>
      <w:r w:rsidRPr="00A86380">
        <w:rPr>
          <w:rFonts w:ascii="Calibri" w:eastAsia="Calibri" w:hAnsi="Calibri" w:cs="Calibri"/>
          <w:highlight w:val="cyan"/>
          <w:u w:val="single"/>
        </w:rPr>
        <w:t xml:space="preserve"> dopamine</w:t>
      </w:r>
      <w:r w:rsidRPr="00A86380">
        <w:rPr>
          <w:rFonts w:ascii="Calibri" w:eastAsia="Calibri" w:hAnsi="Calibri" w:cs="Calibri"/>
          <w:sz w:val="16"/>
        </w:rPr>
        <w:t xml:space="preserve">, was </w:t>
      </w:r>
      <w:r w:rsidRPr="00A86380">
        <w:rPr>
          <w:rFonts w:ascii="Calibri" w:eastAsia="Calibri" w:hAnsi="Calibri" w:cs="Calibri"/>
          <w:u w:val="single"/>
        </w:rPr>
        <w:t>expressed in the neocortex of humans, but not chimpanzees.</w:t>
      </w:r>
      <w:r w:rsidRPr="00A86380">
        <w:rPr>
          <w:rFonts w:ascii="Calibri" w:eastAsia="Calibri" w:hAnsi="Calibri" w:cs="Calibri"/>
          <w:sz w:val="16"/>
        </w:rPr>
        <w:t xml:space="preserve"> As discussed earlier, </w:t>
      </w:r>
      <w:r w:rsidRPr="00A86380">
        <w:rPr>
          <w:rFonts w:ascii="Calibri" w:eastAsia="Calibri" w:hAnsi="Calibri" w:cs="Calibri"/>
          <w:u w:val="single"/>
        </w:rPr>
        <w:t>dopamine is</w:t>
      </w:r>
      <w:r w:rsidRPr="00A86380">
        <w:rPr>
          <w:rFonts w:ascii="Calibri" w:eastAsia="Calibri" w:hAnsi="Calibri" w:cs="Calibri"/>
          <w:sz w:val="16"/>
        </w:rPr>
        <w:t xml:space="preserve"> best </w:t>
      </w:r>
      <w:r w:rsidRPr="00A86380">
        <w:rPr>
          <w:rFonts w:ascii="Calibri" w:eastAsia="Calibri" w:hAnsi="Calibri" w:cs="Calibri"/>
          <w:u w:val="single"/>
        </w:rPr>
        <w:t>known for its</w:t>
      </w:r>
      <w:r w:rsidRPr="00A86380">
        <w:rPr>
          <w:rFonts w:ascii="Calibri" w:eastAsia="Calibri" w:hAnsi="Calibri" w:cs="Calibri"/>
          <w:sz w:val="16"/>
        </w:rPr>
        <w:t xml:space="preserve"> essential </w:t>
      </w:r>
      <w:r w:rsidRPr="00A86380">
        <w:rPr>
          <w:rFonts w:ascii="Calibri" w:eastAsia="Calibri" w:hAnsi="Calibri" w:cs="Calibri"/>
          <w:u w:val="single"/>
        </w:rPr>
        <w:t>role within the brain’s reward system; the</w:t>
      </w:r>
      <w:r w:rsidRPr="00A86380">
        <w:rPr>
          <w:rFonts w:ascii="Calibri" w:eastAsia="Calibri" w:hAnsi="Calibri" w:cs="Calibri"/>
          <w:sz w:val="16"/>
        </w:rPr>
        <w:t xml:space="preserve"> very </w:t>
      </w:r>
      <w:r w:rsidRPr="00A86380">
        <w:rPr>
          <w:rFonts w:ascii="Calibri" w:eastAsia="Calibri" w:hAnsi="Calibri" w:cs="Calibri"/>
          <w:u w:val="single"/>
        </w:rPr>
        <w:t>system that responds to everything from sex, to gambling, to food, and to addictive drugs.</w:t>
      </w:r>
      <w:r w:rsidRPr="00A86380">
        <w:rPr>
          <w:rFonts w:ascii="Calibri" w:eastAsia="Calibri" w:hAnsi="Calibri" w:cs="Calibri"/>
          <w:sz w:val="16"/>
        </w:rPr>
        <w:t xml:space="preserve"> However, dopamine also assists in regulating emotional responses, memory, and movement. Notably, abnormal dopamine levels have been linked to disorders including Parkinson’s, </w:t>
      </w:r>
      <w:proofErr w:type="gramStart"/>
      <w:r w:rsidRPr="00A86380">
        <w:rPr>
          <w:rFonts w:ascii="Calibri" w:eastAsia="Calibri" w:hAnsi="Calibri" w:cs="Calibri"/>
          <w:sz w:val="16"/>
        </w:rPr>
        <w:t>schizophrenia</w:t>
      </w:r>
      <w:proofErr w:type="gramEnd"/>
      <w:r w:rsidRPr="00A86380">
        <w:rPr>
          <w:rFonts w:ascii="Calibri" w:eastAsia="Calibri" w:hAnsi="Calibri" w:cs="Calibri"/>
          <w:sz w:val="16"/>
        </w:rPr>
        <w:t xml:space="preserve"> and spectrum disorders such as autism and addiction or RDS. Nora Volkow, the director of NIDA, pointed out that one alluring possibility is that the neurotransmitter </w:t>
      </w:r>
      <w:r w:rsidRPr="00A86380">
        <w:rPr>
          <w:rFonts w:ascii="Calibri" w:eastAsia="Calibri" w:hAnsi="Calibri" w:cs="Calibri"/>
          <w:highlight w:val="cyan"/>
          <w:u w:val="single"/>
        </w:rPr>
        <w:t>dopamine plays</w:t>
      </w:r>
      <w:r w:rsidRPr="00A86380">
        <w:rPr>
          <w:rFonts w:ascii="Calibri" w:eastAsia="Calibri" w:hAnsi="Calibri" w:cs="Calibri"/>
          <w:u w:val="single"/>
        </w:rPr>
        <w:t xml:space="preserve"> a substantial </w:t>
      </w:r>
      <w:r w:rsidRPr="00A86380">
        <w:rPr>
          <w:rFonts w:ascii="Calibri" w:eastAsia="Calibri" w:hAnsi="Calibri" w:cs="Calibri"/>
          <w:highlight w:val="cyan"/>
          <w:u w:val="single"/>
        </w:rPr>
        <w:t>role in</w:t>
      </w:r>
      <w:r w:rsidRPr="00A86380">
        <w:rPr>
          <w:rFonts w:ascii="Calibri" w:eastAsia="Calibri" w:hAnsi="Calibri" w:cs="Calibri"/>
          <w:u w:val="single"/>
        </w:rPr>
        <w:t xml:space="preserve"> humans’ </w:t>
      </w:r>
      <w:r w:rsidRPr="00A86380">
        <w:rPr>
          <w:rFonts w:ascii="Calibri" w:eastAsia="Calibri" w:hAnsi="Calibri" w:cs="Calibri"/>
          <w:highlight w:val="cyan"/>
          <w:u w:val="single"/>
        </w:rPr>
        <w:t>ability to pursue</w:t>
      </w:r>
      <w:r w:rsidRPr="00A86380">
        <w:rPr>
          <w:rFonts w:ascii="Calibri" w:eastAsia="Calibri" w:hAnsi="Calibri" w:cs="Calibri"/>
          <w:u w:val="single"/>
        </w:rPr>
        <w:t xml:space="preserve"> various </w:t>
      </w:r>
      <w:r w:rsidRPr="00A86380">
        <w:rPr>
          <w:rFonts w:ascii="Calibri" w:eastAsia="Calibri" w:hAnsi="Calibri" w:cs="Calibri"/>
          <w:highlight w:val="cyan"/>
          <w:u w:val="single"/>
        </w:rPr>
        <w:t>rewards that are</w:t>
      </w:r>
      <w:r w:rsidRPr="00A86380">
        <w:rPr>
          <w:rFonts w:ascii="Calibri" w:eastAsia="Calibri" w:hAnsi="Calibri" w:cs="Calibri"/>
          <w:u w:val="single"/>
        </w:rPr>
        <w:t xml:space="preserve"> perhaps months or even </w:t>
      </w:r>
      <w:r w:rsidRPr="00A86380">
        <w:rPr>
          <w:rFonts w:ascii="Calibri" w:eastAsia="Calibri" w:hAnsi="Calibri" w:cs="Calibri"/>
          <w:highlight w:val="cyan"/>
          <w:u w:val="single"/>
        </w:rPr>
        <w:t>years away</w:t>
      </w:r>
      <w:r w:rsidRPr="00A86380">
        <w:rPr>
          <w:rFonts w:ascii="Calibri" w:eastAsia="Calibri" w:hAnsi="Calibri" w:cs="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86380">
        <w:rPr>
          <w:rFonts w:ascii="Calibri" w:eastAsia="Calibri" w:hAnsi="Calibri" w:cs="Calibri"/>
          <w:sz w:val="16"/>
        </w:rPr>
        <w:t>alterlife</w:t>
      </w:r>
      <w:proofErr w:type="spellEnd"/>
      <w:r w:rsidRPr="00A86380">
        <w:rPr>
          <w:rFonts w:ascii="Calibri" w:eastAsia="Calibri" w:hAnsi="Calibri" w:cs="Calibri"/>
          <w:sz w:val="16"/>
        </w:rPr>
        <w:t xml:space="preserve">. </w:t>
      </w:r>
      <w:r w:rsidRPr="00A86380">
        <w:rPr>
          <w:rFonts w:ascii="Calibri" w:eastAsia="Calibri" w:hAnsi="Calibri" w:cs="Calibri"/>
          <w:u w:val="single"/>
        </w:rPr>
        <w:t>This may explain what often motivates people to work for things that have no apparent short-term benefit</w:t>
      </w:r>
      <w:r w:rsidRPr="00A86380">
        <w:rPr>
          <w:rFonts w:ascii="Calibri" w:eastAsia="Calibri" w:hAnsi="Calibri" w:cs="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86380">
        <w:rPr>
          <w:rFonts w:ascii="Calibri" w:eastAsia="Calibri" w:hAnsi="Calibri" w:cs="Calibri"/>
          <w:sz w:val="16"/>
        </w:rPr>
        <w:t>shilting</w:t>
      </w:r>
      <w:proofErr w:type="spellEnd"/>
      <w:r w:rsidRPr="00A86380">
        <w:rPr>
          <w:rFonts w:ascii="Calibri" w:eastAsia="Calibri" w:hAnsi="Calibri" w:cs="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BCB4A62" w14:textId="77777777" w:rsidR="00A86380" w:rsidRPr="00A86380" w:rsidRDefault="00A86380" w:rsidP="00A86380">
      <w:pPr>
        <w:keepNext/>
        <w:keepLines/>
        <w:spacing w:before="40"/>
        <w:outlineLvl w:val="3"/>
        <w:rPr>
          <w:rFonts w:eastAsia="MS Gothic"/>
          <w:b/>
          <w:iCs/>
          <w:sz w:val="26"/>
        </w:rPr>
      </w:pPr>
      <w:r w:rsidRPr="00A86380">
        <w:rPr>
          <w:rFonts w:eastAsia="MS Gothic"/>
          <w:b/>
          <w:iCs/>
          <w:sz w:val="26"/>
        </w:rPr>
        <w:t xml:space="preserve">5] Science proves non util ethics are impossible. </w:t>
      </w:r>
    </w:p>
    <w:p w14:paraId="20F17017" w14:textId="77777777" w:rsidR="00A86380" w:rsidRPr="00A86380" w:rsidRDefault="00A86380" w:rsidP="00A86380">
      <w:pPr>
        <w:rPr>
          <w:rFonts w:eastAsia="Cambria"/>
        </w:rPr>
      </w:pPr>
      <w:r w:rsidRPr="00A86380">
        <w:rPr>
          <w:rFonts w:eastAsia="Cambria"/>
          <w:b/>
          <w:bCs/>
          <w:sz w:val="26"/>
        </w:rPr>
        <w:t>Greene 10</w:t>
      </w:r>
      <w:r w:rsidRPr="00A86380">
        <w:rPr>
          <w:rFonts w:eastAsia="Cambria"/>
        </w:rPr>
        <w:t xml:space="preserve"> – Joshua, Associate Professor of Social science in the Department of Psychology at Harvard University </w:t>
      </w:r>
    </w:p>
    <w:p w14:paraId="6965D7B4" w14:textId="77777777" w:rsidR="00A86380" w:rsidRPr="00A86380" w:rsidRDefault="00A86380" w:rsidP="00A86380">
      <w:pPr>
        <w:rPr>
          <w:rFonts w:eastAsia="Cambria"/>
        </w:rPr>
      </w:pPr>
      <w:r w:rsidRPr="00A86380">
        <w:rPr>
          <w:rFonts w:eastAsia="Cambria"/>
        </w:rPr>
        <w:t>(The Secret Joke of Kant’s Soul published in Moral Psychology: Historical and Contemporary Readings, accessed: www.fed.cuhk.edu.hk/~lchang/material/Evolutionary/Developmental/Greene-KantSoul.pdf)</w:t>
      </w:r>
    </w:p>
    <w:p w14:paraId="0310FAD2" w14:textId="77777777" w:rsidR="00A86380" w:rsidRPr="00A86380" w:rsidRDefault="00A86380" w:rsidP="00A86380">
      <w:pPr>
        <w:rPr>
          <w:rFonts w:eastAsia="Cambria"/>
          <w:sz w:val="16"/>
        </w:rPr>
      </w:pPr>
      <w:r w:rsidRPr="00A86380">
        <w:rPr>
          <w:rFonts w:eastAsia="Cambria"/>
          <w:b/>
          <w:u w:val="single"/>
        </w:rPr>
        <w:t xml:space="preserve">What </w:t>
      </w:r>
      <w:r w:rsidRPr="00A86380">
        <w:rPr>
          <w:rFonts w:eastAsia="Cambria"/>
          <w:b/>
          <w:iCs/>
          <w:u w:val="single"/>
          <w:bdr w:val="single" w:sz="8" w:space="0" w:color="auto"/>
        </w:rPr>
        <w:t xml:space="preserve">turn-of-the-millennium </w:t>
      </w:r>
      <w:r w:rsidRPr="00A86380">
        <w:rPr>
          <w:rFonts w:eastAsia="Cambria"/>
          <w:b/>
          <w:iCs/>
          <w:highlight w:val="green"/>
          <w:u w:val="single"/>
          <w:bdr w:val="single" w:sz="8" w:space="0" w:color="auto"/>
        </w:rPr>
        <w:t>science</w:t>
      </w:r>
      <w:r w:rsidRPr="00A86380">
        <w:rPr>
          <w:rFonts w:eastAsia="Cambria"/>
          <w:sz w:val="16"/>
          <w:highlight w:val="green"/>
        </w:rPr>
        <w:t xml:space="preserve"> </w:t>
      </w:r>
      <w:r w:rsidRPr="00A86380">
        <w:rPr>
          <w:rFonts w:eastAsia="Cambria"/>
          <w:b/>
          <w:highlight w:val="green"/>
          <w:u w:val="single"/>
        </w:rPr>
        <w:t>is telling us</w:t>
      </w:r>
      <w:r w:rsidRPr="00A86380">
        <w:rPr>
          <w:rFonts w:eastAsia="Cambria"/>
          <w:b/>
          <w:u w:val="single"/>
        </w:rPr>
        <w:t xml:space="preserve"> is that </w:t>
      </w:r>
      <w:r w:rsidRPr="00A86380">
        <w:rPr>
          <w:rFonts w:eastAsia="Cambria"/>
          <w:b/>
          <w:highlight w:val="green"/>
          <w:u w:val="single"/>
        </w:rPr>
        <w:t xml:space="preserve">human </w:t>
      </w:r>
      <w:r w:rsidRPr="00A86380">
        <w:rPr>
          <w:rFonts w:eastAsia="Malgun Gothic"/>
          <w:b/>
          <w:iCs/>
          <w:highlight w:val="green"/>
          <w:u w:val="single"/>
          <w:bdr w:val="single" w:sz="8" w:space="0" w:color="auto"/>
        </w:rPr>
        <w:t>mo</w:t>
      </w:r>
      <w:r w:rsidRPr="00A86380">
        <w:rPr>
          <w:rFonts w:eastAsia="Cambria"/>
          <w:b/>
          <w:iCs/>
          <w:highlight w:val="green"/>
          <w:u w:val="single"/>
          <w:bdr w:val="single" w:sz="8" w:space="0" w:color="auto"/>
        </w:rPr>
        <w:t>ral judgment is not a pristine rational enterprise</w:t>
      </w:r>
      <w:r w:rsidRPr="00A86380">
        <w:rPr>
          <w:rFonts w:eastAsia="Cambria"/>
          <w:sz w:val="16"/>
        </w:rPr>
        <w:t xml:space="preserve">, that our </w:t>
      </w:r>
      <w:r w:rsidRPr="00A86380">
        <w:rPr>
          <w:rFonts w:eastAsia="Cambria"/>
          <w:b/>
          <w:u w:val="single"/>
        </w:rPr>
        <w:t xml:space="preserve">moral </w:t>
      </w:r>
      <w:r w:rsidRPr="00A86380">
        <w:rPr>
          <w:rFonts w:eastAsia="Cambria"/>
          <w:b/>
          <w:highlight w:val="green"/>
          <w:u w:val="single"/>
        </w:rPr>
        <w:t>judgments are driven by a hodgepodge of emotional dispositions</w:t>
      </w:r>
      <w:r w:rsidRPr="00A86380">
        <w:rPr>
          <w:rFonts w:eastAsia="Cambria"/>
          <w:b/>
          <w:u w:val="single"/>
        </w:rPr>
        <w:t xml:space="preserve">, which themselves were </w:t>
      </w:r>
      <w:r w:rsidRPr="00A86380">
        <w:rPr>
          <w:rFonts w:eastAsia="Cambria"/>
          <w:b/>
          <w:highlight w:val="green"/>
          <w:u w:val="single"/>
        </w:rPr>
        <w:t xml:space="preserve">shaped by </w:t>
      </w:r>
      <w:r w:rsidRPr="00A86380">
        <w:rPr>
          <w:rFonts w:eastAsia="Cambria"/>
          <w:b/>
          <w:u w:val="single"/>
        </w:rPr>
        <w:t xml:space="preserve">a hodgepodge of </w:t>
      </w:r>
      <w:r w:rsidRPr="00A86380">
        <w:rPr>
          <w:rFonts w:eastAsia="Cambria"/>
          <w:b/>
          <w:highlight w:val="green"/>
          <w:u w:val="single"/>
        </w:rPr>
        <w:t>evolution</w:t>
      </w:r>
      <w:r w:rsidRPr="00A86380">
        <w:rPr>
          <w:rFonts w:eastAsia="Cambria"/>
          <w:b/>
          <w:u w:val="single"/>
        </w:rPr>
        <w:t xml:space="preserve">ary forces, both </w:t>
      </w:r>
      <w:r w:rsidRPr="00A86380">
        <w:rPr>
          <w:rFonts w:eastAsia="Cambria"/>
          <w:b/>
          <w:highlight w:val="green"/>
          <w:u w:val="single"/>
        </w:rPr>
        <w:t>biological and cultural</w:t>
      </w:r>
      <w:r w:rsidRPr="00A86380">
        <w:rPr>
          <w:rFonts w:eastAsia="Cambria"/>
          <w:sz w:val="16"/>
        </w:rPr>
        <w:t xml:space="preserve">. </w:t>
      </w:r>
      <w:r w:rsidRPr="00A86380">
        <w:rPr>
          <w:rFonts w:eastAsia="Cambria"/>
          <w:b/>
          <w:u w:val="single"/>
        </w:rPr>
        <w:t xml:space="preserve">Because of this, it is </w:t>
      </w:r>
      <w:r w:rsidRPr="00A86380">
        <w:rPr>
          <w:rFonts w:eastAsia="Cambria"/>
          <w:b/>
          <w:iCs/>
          <w:u w:val="single"/>
          <w:bdr w:val="single" w:sz="8" w:space="0" w:color="auto"/>
        </w:rPr>
        <w:t>exceedingly unlikely that there is any rationally coherent normative moral theory that can accommodate our moral intuitions</w:t>
      </w:r>
      <w:r w:rsidRPr="00A86380">
        <w:rPr>
          <w:rFonts w:eastAsia="Cambria"/>
          <w:sz w:val="16"/>
        </w:rPr>
        <w:t xml:space="preserve">. Moreover, </w:t>
      </w:r>
      <w:r w:rsidRPr="00A86380">
        <w:rPr>
          <w:rFonts w:eastAsia="Cambria"/>
          <w:b/>
          <w:u w:val="single"/>
        </w:rPr>
        <w:t>anyone who claims to have such a theory</w:t>
      </w:r>
      <w:r w:rsidRPr="00A86380">
        <w:rPr>
          <w:rFonts w:eastAsia="Cambria"/>
          <w:sz w:val="16"/>
        </w:rPr>
        <w:t xml:space="preserve">, or even part of one, </w:t>
      </w:r>
      <w:r w:rsidRPr="00A86380">
        <w:rPr>
          <w:rFonts w:eastAsia="Cambria"/>
          <w:b/>
          <w:iCs/>
          <w:u w:val="single"/>
          <w:bdr w:val="single" w:sz="8" w:space="0" w:color="auto"/>
        </w:rPr>
        <w:t>almost certainly doesn't</w:t>
      </w:r>
      <w:r w:rsidRPr="00A86380">
        <w:rPr>
          <w:rFonts w:eastAsia="Cambria"/>
          <w:sz w:val="16"/>
        </w:rPr>
        <w:t xml:space="preserve">. Instead, what that person probably has is a moral rationalization. </w:t>
      </w:r>
      <w:r w:rsidRPr="00A86380">
        <w:rPr>
          <w:rFonts w:eastAsia="Cambr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A86380">
        <w:rPr>
          <w:rFonts w:eastAsia="Cambria"/>
          <w:sz w:val="16"/>
          <w:szCs w:val="14"/>
        </w:rPr>
        <w:t>on the basis of</w:t>
      </w:r>
      <w:proofErr w:type="gramEnd"/>
      <w:r w:rsidRPr="00A86380">
        <w:rPr>
          <w:rFonts w:eastAsia="Cambria"/>
          <w:sz w:val="16"/>
          <w:szCs w:val="14"/>
        </w:rPr>
        <w:t xml:space="preserve"> the available evidence that the phenomenon of rationalist deontological philosophy is best explained as a rationalization of evolved emotional intuition (Harman, 1977). </w:t>
      </w:r>
      <w:r w:rsidRPr="00A86380">
        <w:rPr>
          <w:rFonts w:eastAsia="Cambria"/>
          <w:sz w:val="16"/>
        </w:rPr>
        <w:t xml:space="preserve">Missing the Deontological </w:t>
      </w:r>
      <w:proofErr w:type="gramStart"/>
      <w:r w:rsidRPr="00A86380">
        <w:rPr>
          <w:rFonts w:eastAsia="Cambria"/>
          <w:sz w:val="16"/>
        </w:rPr>
        <w:t>Point</w:t>
      </w:r>
      <w:proofErr w:type="gramEnd"/>
      <w:r w:rsidRPr="00A86380">
        <w:rPr>
          <w:rFonts w:eastAsia="Cambria"/>
          <w:sz w:val="16"/>
        </w:rPr>
        <w:t xml:space="preserve"> I suspect that </w:t>
      </w:r>
      <w:r w:rsidRPr="00A86380">
        <w:rPr>
          <w:rFonts w:eastAsia="Cambria"/>
          <w:b/>
          <w:u w:val="single"/>
        </w:rPr>
        <w:t>rationalist deontologists will remain unmoved by the arguments presented here</w:t>
      </w:r>
      <w:r w:rsidRPr="00A86380">
        <w:rPr>
          <w:rFonts w:eastAsia="Cambria"/>
          <w:sz w:val="16"/>
        </w:rPr>
        <w:t xml:space="preserve">. Instead, I suspect, </w:t>
      </w:r>
      <w:r w:rsidRPr="00A86380">
        <w:rPr>
          <w:rFonts w:eastAsia="Cambria"/>
          <w:b/>
          <w:u w:val="single"/>
        </w:rPr>
        <w:t>they</w:t>
      </w:r>
      <w:r w:rsidRPr="00A86380">
        <w:rPr>
          <w:rFonts w:eastAsia="Cambria"/>
          <w:sz w:val="16"/>
        </w:rPr>
        <w:t xml:space="preserve"> </w:t>
      </w:r>
      <w:r w:rsidRPr="00A86380">
        <w:rPr>
          <w:rFonts w:eastAsia="Cambria"/>
          <w:b/>
          <w:u w:val="single"/>
        </w:rPr>
        <w:t xml:space="preserve">will insist that I have </w:t>
      </w:r>
      <w:r w:rsidRPr="00A86380">
        <w:rPr>
          <w:rFonts w:eastAsia="Cambria"/>
          <w:b/>
          <w:iCs/>
          <w:u w:val="single"/>
          <w:bdr w:val="single" w:sz="8" w:space="0" w:color="auto"/>
        </w:rPr>
        <w:t>simply misunderstood what</w:t>
      </w:r>
      <w:r w:rsidRPr="00A86380">
        <w:rPr>
          <w:rFonts w:eastAsia="Cambria"/>
          <w:sz w:val="16"/>
        </w:rPr>
        <w:t xml:space="preserve"> Kant and like-minded </w:t>
      </w:r>
      <w:r w:rsidRPr="00A86380">
        <w:rPr>
          <w:rFonts w:eastAsia="Cambria"/>
          <w:b/>
          <w:iCs/>
          <w:u w:val="single"/>
          <w:bdr w:val="single" w:sz="8" w:space="0" w:color="auto"/>
        </w:rPr>
        <w:t>deontologists are all about</w:t>
      </w:r>
      <w:r w:rsidRPr="00A86380">
        <w:rPr>
          <w:rFonts w:eastAsia="Cambria"/>
          <w:sz w:val="16"/>
        </w:rPr>
        <w:t xml:space="preserve">. </w:t>
      </w:r>
      <w:r w:rsidRPr="00A86380">
        <w:rPr>
          <w:rFonts w:eastAsia="Cambria"/>
          <w:b/>
          <w:u w:val="single"/>
        </w:rPr>
        <w:t>Deontology, they will say, isn't about this intuition or that intuition</w:t>
      </w:r>
      <w:r w:rsidRPr="00A86380">
        <w:rPr>
          <w:rFonts w:eastAsia="Cambria"/>
          <w:sz w:val="16"/>
        </w:rPr>
        <w:t xml:space="preserve">. It's not defined by its normative differences with consequentialism. </w:t>
      </w:r>
      <w:r w:rsidRPr="00A86380">
        <w:rPr>
          <w:rFonts w:eastAsia="Cambria"/>
          <w:b/>
          <w:u w:val="single"/>
        </w:rPr>
        <w:t>Rather, deontology is about taking humanity seriously</w:t>
      </w:r>
      <w:r w:rsidRPr="00A86380">
        <w:rPr>
          <w:rFonts w:eastAsia="Cambria"/>
          <w:sz w:val="16"/>
        </w:rPr>
        <w:t xml:space="preserve">. Above all else, it's about respect for persons. It's about treating others as fellow rational creatures rather than as mere objects, about acting for reasons rational beings can share. And so on (Korsgaard, 1996a; Korsgaard, 1996b). </w:t>
      </w:r>
      <w:r w:rsidRPr="00A86380">
        <w:rPr>
          <w:rFonts w:eastAsia="Cambria"/>
          <w:b/>
          <w:u w:val="single"/>
        </w:rPr>
        <w:t xml:space="preserve">This is, no doubt, how many </w:t>
      </w:r>
      <w:r w:rsidRPr="00A86380">
        <w:rPr>
          <w:rFonts w:eastAsia="Cambria"/>
          <w:b/>
          <w:highlight w:val="green"/>
          <w:u w:val="single"/>
        </w:rPr>
        <w:t>deontologists</w:t>
      </w:r>
      <w:r w:rsidRPr="00A86380">
        <w:rPr>
          <w:rFonts w:eastAsia="Cambria"/>
          <w:b/>
          <w:u w:val="single"/>
        </w:rPr>
        <w:t xml:space="preserve"> see deontology. But this </w:t>
      </w:r>
      <w:r w:rsidRPr="00A86380">
        <w:rPr>
          <w:rFonts w:eastAsia="Cambria"/>
          <w:b/>
          <w:highlight w:val="green"/>
          <w:u w:val="single"/>
        </w:rPr>
        <w:t>insider's view</w:t>
      </w:r>
      <w:r w:rsidRPr="00A86380">
        <w:rPr>
          <w:rFonts w:eastAsia="Cambria"/>
          <w:sz w:val="16"/>
        </w:rPr>
        <w:t xml:space="preserve">, as I've suggested, </w:t>
      </w:r>
      <w:r w:rsidRPr="00A86380">
        <w:rPr>
          <w:rFonts w:eastAsia="Cambria"/>
          <w:b/>
          <w:iCs/>
          <w:highlight w:val="green"/>
          <w:u w:val="single"/>
          <w:bdr w:val="single" w:sz="8" w:space="0" w:color="auto"/>
        </w:rPr>
        <w:t>may be misleading</w:t>
      </w:r>
      <w:r w:rsidRPr="00A86380">
        <w:rPr>
          <w:rFonts w:eastAsia="Cambria"/>
          <w:sz w:val="16"/>
        </w:rPr>
        <w:t xml:space="preserve">. </w:t>
      </w:r>
      <w:r w:rsidRPr="00A86380">
        <w:rPr>
          <w:rFonts w:eastAsia="Cambria"/>
          <w:b/>
          <w:u w:val="single"/>
        </w:rPr>
        <w:t>The problem</w:t>
      </w:r>
      <w:r w:rsidRPr="00A86380">
        <w:rPr>
          <w:rFonts w:eastAsia="Cambria"/>
          <w:sz w:val="16"/>
        </w:rPr>
        <w:t xml:space="preserve">, more specifically, </w:t>
      </w:r>
      <w:r w:rsidRPr="00A86380">
        <w:rPr>
          <w:rFonts w:eastAsia="Cambria"/>
          <w:b/>
          <w:iCs/>
          <w:u w:val="single"/>
          <w:bdr w:val="single" w:sz="8" w:space="0" w:color="auto"/>
        </w:rPr>
        <w:t xml:space="preserve">is that </w:t>
      </w:r>
      <w:r w:rsidRPr="00A86380">
        <w:rPr>
          <w:rFonts w:eastAsia="Cambria"/>
          <w:b/>
          <w:iCs/>
          <w:highlight w:val="green"/>
          <w:u w:val="single"/>
          <w:bdr w:val="single" w:sz="8" w:space="0" w:color="auto"/>
        </w:rPr>
        <w:t>it defines deontology in terms of values that are not distinctively deontological</w:t>
      </w:r>
      <w:r w:rsidRPr="00A86380">
        <w:rPr>
          <w:rFonts w:eastAsia="Cambria"/>
          <w:sz w:val="16"/>
        </w:rPr>
        <w:t xml:space="preserve">, though they may appear to be from the inside. </w:t>
      </w:r>
      <w:r w:rsidRPr="00A86380">
        <w:rPr>
          <w:rFonts w:eastAsia="Cambria"/>
          <w:b/>
          <w:u w:val="single"/>
        </w:rPr>
        <w:t>Consider the following analogy with religion. When one asks a religious person to explain the essence of his religion, one often gets an answer like this: "It's about love</w:t>
      </w:r>
      <w:r w:rsidRPr="00A86380">
        <w:rPr>
          <w:rFonts w:eastAsia="Cambria"/>
          <w:sz w:val="16"/>
        </w:rPr>
        <w:t xml:space="preserve">, really. It's about looking out for other people, looking beyond oneself. It's about community, being part of something larger than oneself." </w:t>
      </w:r>
      <w:r w:rsidRPr="00A86380">
        <w:rPr>
          <w:rFonts w:eastAsia="Cambria"/>
          <w:b/>
          <w:u w:val="single"/>
        </w:rPr>
        <w:t>This sort of answer accurately captures the phenomenology of many people's religion, but it's nevertheless inadequate for distinguishing religion from other things</w:t>
      </w:r>
      <w:r w:rsidRPr="00A86380">
        <w:rPr>
          <w:rFonts w:eastAsia="Cambr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A86380">
        <w:rPr>
          <w:rFonts w:eastAsia="Cambria"/>
          <w:b/>
          <w:u w:val="single"/>
        </w:rPr>
        <w:t xml:space="preserve">the standard </w:t>
      </w:r>
      <w:r w:rsidRPr="00A86380">
        <w:rPr>
          <w:rFonts w:eastAsia="Cambria"/>
          <w:b/>
          <w:highlight w:val="green"/>
          <w:u w:val="single"/>
        </w:rPr>
        <w:t>deontological/</w:t>
      </w:r>
      <w:r w:rsidRPr="00A86380">
        <w:rPr>
          <w:rFonts w:eastAsia="Cambria"/>
          <w:b/>
          <w:u w:val="single"/>
        </w:rPr>
        <w:t xml:space="preserve">Kantian </w:t>
      </w:r>
      <w:r w:rsidRPr="00A86380">
        <w:rPr>
          <w:rFonts w:eastAsia="Cambria"/>
          <w:b/>
          <w:highlight w:val="green"/>
          <w:u w:val="single"/>
        </w:rPr>
        <w:t>self-</w:t>
      </w:r>
      <w:proofErr w:type="spellStart"/>
      <w:r w:rsidRPr="00A86380">
        <w:rPr>
          <w:rFonts w:eastAsia="Cambria"/>
          <w:b/>
          <w:highlight w:val="green"/>
          <w:u w:val="single"/>
        </w:rPr>
        <w:t>characterizatons</w:t>
      </w:r>
      <w:proofErr w:type="spellEnd"/>
      <w:r w:rsidRPr="00A86380">
        <w:rPr>
          <w:rFonts w:eastAsia="Cambria"/>
          <w:b/>
          <w:highlight w:val="green"/>
          <w:u w:val="single"/>
        </w:rPr>
        <w:t xml:space="preserve"> </w:t>
      </w:r>
      <w:r w:rsidRPr="00A86380">
        <w:rPr>
          <w:rFonts w:eastAsia="Cambria"/>
          <w:b/>
          <w:iCs/>
          <w:highlight w:val="green"/>
          <w:u w:val="single"/>
          <w:bdr w:val="single" w:sz="8" w:space="0" w:color="auto"/>
        </w:rPr>
        <w:t>fail to distinguish deontology from other approaches to ethics</w:t>
      </w:r>
      <w:r w:rsidRPr="00A86380">
        <w:rPr>
          <w:rFonts w:eastAsia="Cambria"/>
          <w:sz w:val="16"/>
        </w:rPr>
        <w:t xml:space="preserve">. (See also Kagan (Kagan, 1997, pp. 70-78.) on the difficulty of defining deontology.) It seems to me that </w:t>
      </w:r>
      <w:r w:rsidRPr="00A86380">
        <w:rPr>
          <w:rFonts w:eastAsia="Cambria"/>
          <w:b/>
          <w:u w:val="single"/>
        </w:rPr>
        <w:t>consequentialists</w:t>
      </w:r>
      <w:r w:rsidRPr="00A86380">
        <w:rPr>
          <w:rFonts w:eastAsia="Cambria"/>
          <w:sz w:val="16"/>
        </w:rPr>
        <w:t xml:space="preserve">, as much as anyone else, </w:t>
      </w:r>
      <w:r w:rsidRPr="00A86380">
        <w:rPr>
          <w:rFonts w:eastAsia="Cambria"/>
          <w:b/>
          <w:iCs/>
          <w:u w:val="single"/>
          <w:bdr w:val="single" w:sz="8" w:space="0" w:color="auto"/>
        </w:rPr>
        <w:t>have respect for persons</w:t>
      </w:r>
      <w:r w:rsidRPr="00A86380">
        <w:rPr>
          <w:rFonts w:eastAsia="Cambria"/>
          <w:sz w:val="16"/>
        </w:rPr>
        <w:t xml:space="preserve">, </w:t>
      </w:r>
      <w:r w:rsidRPr="00A86380">
        <w:rPr>
          <w:rFonts w:eastAsia="Cambria"/>
          <w:b/>
          <w:u w:val="single"/>
        </w:rPr>
        <w:t xml:space="preserve">are </w:t>
      </w:r>
      <w:r w:rsidRPr="00A86380">
        <w:rPr>
          <w:rFonts w:eastAsia="Cambria"/>
          <w:b/>
          <w:iCs/>
          <w:u w:val="single"/>
          <w:bdr w:val="single" w:sz="8" w:space="0" w:color="auto"/>
        </w:rPr>
        <w:t>against treating people as mere objects,</w:t>
      </w:r>
      <w:r w:rsidRPr="00A86380">
        <w:rPr>
          <w:rFonts w:eastAsia="Cambria"/>
          <w:sz w:val="16"/>
        </w:rPr>
        <w:t xml:space="preserve"> </w:t>
      </w:r>
      <w:r w:rsidRPr="00A86380">
        <w:rPr>
          <w:rFonts w:eastAsia="Cambria"/>
          <w:b/>
          <w:u w:val="single"/>
        </w:rPr>
        <w:t xml:space="preserve">wish </w:t>
      </w:r>
      <w:r w:rsidRPr="00A86380">
        <w:rPr>
          <w:rFonts w:eastAsia="Cambria"/>
          <w:b/>
          <w:iCs/>
          <w:u w:val="single"/>
          <w:bdr w:val="single" w:sz="8" w:space="0" w:color="auto"/>
        </w:rPr>
        <w:t>to act for reasons that rational creatures can share</w:t>
      </w:r>
      <w:r w:rsidRPr="00A86380">
        <w:rPr>
          <w:rFonts w:eastAsia="Cambria"/>
          <w:b/>
          <w:u w:val="single"/>
        </w:rPr>
        <w:t>, etc</w:t>
      </w:r>
      <w:r w:rsidRPr="00A86380">
        <w:rPr>
          <w:rFonts w:eastAsia="Cambria"/>
          <w:sz w:val="16"/>
        </w:rPr>
        <w:t xml:space="preserve">. </w:t>
      </w:r>
      <w:r w:rsidRPr="00A86380">
        <w:rPr>
          <w:rFonts w:eastAsia="Cambria"/>
          <w:b/>
          <w:highlight w:val="green"/>
          <w:u w:val="single"/>
        </w:rPr>
        <w:t xml:space="preserve">A </w:t>
      </w:r>
      <w:proofErr w:type="gramStart"/>
      <w:r w:rsidRPr="00A86380">
        <w:rPr>
          <w:rFonts w:eastAsia="Cambria"/>
          <w:b/>
          <w:highlight w:val="green"/>
          <w:u w:val="single"/>
        </w:rPr>
        <w:t>consequentialist</w:t>
      </w:r>
      <w:r w:rsidRPr="00A86380">
        <w:rPr>
          <w:rFonts w:eastAsia="Cambria"/>
          <w:b/>
          <w:u w:val="single"/>
        </w:rPr>
        <w:t xml:space="preserve"> respects other persons</w:t>
      </w:r>
      <w:proofErr w:type="gramEnd"/>
      <w:r w:rsidRPr="00A86380">
        <w:rPr>
          <w:rFonts w:eastAsia="Cambria"/>
          <w:b/>
          <w:u w:val="single"/>
        </w:rPr>
        <w:t xml:space="preserve">, and </w:t>
      </w:r>
      <w:r w:rsidRPr="00A86380">
        <w:rPr>
          <w:rFonts w:eastAsia="Cambria"/>
          <w:b/>
          <w:highlight w:val="green"/>
          <w:u w:val="single"/>
        </w:rPr>
        <w:t xml:space="preserve">refrains from treating them as mere objects, by </w:t>
      </w:r>
      <w:r w:rsidRPr="00A86380">
        <w:rPr>
          <w:rFonts w:eastAsia="Cambria"/>
          <w:b/>
          <w:iCs/>
          <w:highlight w:val="green"/>
          <w:u w:val="single"/>
          <w:bdr w:val="single" w:sz="8" w:space="0" w:color="auto"/>
        </w:rPr>
        <w:t>counting every person's well-being in the decision-making process</w:t>
      </w:r>
      <w:r w:rsidRPr="00A86380">
        <w:rPr>
          <w:rFonts w:eastAsia="Cambria"/>
          <w:sz w:val="16"/>
        </w:rPr>
        <w:t xml:space="preserve">. </w:t>
      </w:r>
      <w:r w:rsidRPr="00A86380">
        <w:rPr>
          <w:rFonts w:eastAsia="Cambria"/>
          <w:b/>
          <w:u w:val="single"/>
        </w:rPr>
        <w:t xml:space="preserve">Likewise, a </w:t>
      </w:r>
      <w:proofErr w:type="gramStart"/>
      <w:r w:rsidRPr="00A86380">
        <w:rPr>
          <w:rFonts w:eastAsia="Cambria"/>
          <w:b/>
          <w:u w:val="single"/>
        </w:rPr>
        <w:t>consequentialist attempts</w:t>
      </w:r>
      <w:proofErr w:type="gramEnd"/>
      <w:r w:rsidRPr="00A86380">
        <w:rPr>
          <w:rFonts w:eastAsia="Cambria"/>
          <w:b/>
          <w:u w:val="single"/>
        </w:rPr>
        <w:t xml:space="preserve"> to act according to reasons that rational creatures can share by acting according to principles that </w:t>
      </w:r>
      <w:r w:rsidRPr="00A86380">
        <w:rPr>
          <w:rFonts w:eastAsia="Cambria"/>
          <w:b/>
          <w:iCs/>
          <w:u w:val="single"/>
          <w:bdr w:val="single" w:sz="8" w:space="0" w:color="auto"/>
        </w:rPr>
        <w:t>give equal weight to everyone's interests</w:t>
      </w:r>
      <w:r w:rsidRPr="00A86380">
        <w:rPr>
          <w:rFonts w:eastAsia="Cambria"/>
          <w:b/>
          <w:u w:val="single"/>
        </w:rPr>
        <w:t>, i.e. that are impartial</w:t>
      </w:r>
      <w:r w:rsidRPr="00A86380">
        <w:rPr>
          <w:rFonts w:eastAsia="Cambr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A86380">
        <w:rPr>
          <w:rFonts w:eastAsia="Cambria"/>
          <w:b/>
          <w:u w:val="single"/>
        </w:rPr>
        <w:t xml:space="preserve">If you ask a </w:t>
      </w:r>
      <w:r w:rsidRPr="00A86380">
        <w:rPr>
          <w:rFonts w:eastAsia="Cambria"/>
          <w:b/>
          <w:highlight w:val="green"/>
          <w:u w:val="single"/>
        </w:rPr>
        <w:t>deontologicall</w:t>
      </w:r>
      <w:r w:rsidRPr="00A86380">
        <w:rPr>
          <w:rFonts w:eastAsia="Cambria"/>
          <w:b/>
          <w:u w:val="single"/>
        </w:rPr>
        <w:t xml:space="preserve">y-minded person why it's wrong to push someone in front of speeding trolley </w:t>
      </w:r>
      <w:proofErr w:type="gramStart"/>
      <w:r w:rsidRPr="00A86380">
        <w:rPr>
          <w:rFonts w:eastAsia="Cambria"/>
          <w:b/>
          <w:u w:val="single"/>
        </w:rPr>
        <w:t>in order to</w:t>
      </w:r>
      <w:proofErr w:type="gramEnd"/>
      <w:r w:rsidRPr="00A86380">
        <w:rPr>
          <w:rFonts w:eastAsia="Cambria"/>
          <w:b/>
          <w:u w:val="single"/>
        </w:rPr>
        <w:t xml:space="preserve"> save five others, you will get</w:t>
      </w:r>
      <w:r w:rsidRPr="00A86380">
        <w:rPr>
          <w:rFonts w:eastAsia="Cambria"/>
          <w:sz w:val="16"/>
        </w:rPr>
        <w:t xml:space="preserve"> characteristically deontological </w:t>
      </w:r>
      <w:r w:rsidRPr="00A86380">
        <w:rPr>
          <w:rFonts w:eastAsia="Cambria"/>
          <w:b/>
          <w:highlight w:val="green"/>
          <w:u w:val="single"/>
        </w:rPr>
        <w:t>answers</w:t>
      </w:r>
      <w:r w:rsidRPr="00A86380">
        <w:rPr>
          <w:rFonts w:eastAsia="Cambria"/>
          <w:sz w:val="16"/>
        </w:rPr>
        <w:t xml:space="preserve">. Some </w:t>
      </w:r>
      <w:r w:rsidRPr="00A86380">
        <w:rPr>
          <w:rFonts w:eastAsia="Cambria"/>
          <w:b/>
          <w:iCs/>
          <w:highlight w:val="green"/>
          <w:u w:val="single"/>
          <w:bdr w:val="single" w:sz="8" w:space="0" w:color="auto"/>
        </w:rPr>
        <w:t xml:space="preserve">will be </w:t>
      </w:r>
      <w:r w:rsidRPr="00A86380">
        <w:rPr>
          <w:rFonts w:eastAsia="Malgun Gothic"/>
          <w:b/>
          <w:iCs/>
          <w:highlight w:val="green"/>
          <w:u w:val="single"/>
          <w:bdr w:val="single" w:sz="8" w:space="0" w:color="auto"/>
        </w:rPr>
        <w:t>tautological</w:t>
      </w:r>
      <w:r w:rsidRPr="00A86380">
        <w:rPr>
          <w:rFonts w:eastAsia="Cambria"/>
          <w:sz w:val="16"/>
        </w:rPr>
        <w:t xml:space="preserve">: </w:t>
      </w:r>
      <w:r w:rsidRPr="00A86380">
        <w:rPr>
          <w:rFonts w:eastAsia="Cambria"/>
          <w:b/>
          <w:iCs/>
          <w:u w:val="single"/>
          <w:bdr w:val="single" w:sz="8" w:space="0" w:color="auto"/>
        </w:rPr>
        <w:t>"Because it's murder!"</w:t>
      </w:r>
      <w:r w:rsidRPr="00A86380">
        <w:rPr>
          <w:rFonts w:eastAsia="Cambria"/>
          <w:sz w:val="16"/>
        </w:rPr>
        <w:t xml:space="preserve"> </w:t>
      </w:r>
      <w:r w:rsidRPr="00A86380">
        <w:rPr>
          <w:rFonts w:eastAsia="Cambria"/>
          <w:b/>
          <w:u w:val="single"/>
        </w:rPr>
        <w:t>Others will be more sophisticated: "The ends don't justify the means</w:t>
      </w:r>
      <w:r w:rsidRPr="00A86380">
        <w:rPr>
          <w:rFonts w:eastAsia="Cambria"/>
          <w:sz w:val="16"/>
        </w:rPr>
        <w:t xml:space="preserve">." "You have to respect people's rights." </w:t>
      </w:r>
      <w:r w:rsidRPr="00A86380">
        <w:rPr>
          <w:rFonts w:eastAsia="Cambria"/>
          <w:b/>
          <w:iCs/>
          <w:u w:val="single"/>
          <w:bdr w:val="single" w:sz="8" w:space="0" w:color="auto"/>
        </w:rPr>
        <w:t>But</w:t>
      </w:r>
      <w:r w:rsidRPr="00A86380">
        <w:rPr>
          <w:rFonts w:eastAsia="Cambria"/>
          <w:sz w:val="16"/>
        </w:rPr>
        <w:t xml:space="preserve">, as we know, </w:t>
      </w:r>
      <w:r w:rsidRPr="00A86380">
        <w:rPr>
          <w:rFonts w:eastAsia="Cambria"/>
          <w:b/>
          <w:iCs/>
          <w:highlight w:val="green"/>
          <w:u w:val="single"/>
          <w:bdr w:val="single" w:sz="8" w:space="0" w:color="auto"/>
        </w:rPr>
        <w:t>these answers don't really explain anything</w:t>
      </w:r>
      <w:r w:rsidRPr="00A86380">
        <w:rPr>
          <w:rFonts w:eastAsia="Cambria"/>
          <w:sz w:val="16"/>
        </w:rPr>
        <w:t xml:space="preserve">, because </w:t>
      </w:r>
      <w:r w:rsidRPr="00A86380">
        <w:rPr>
          <w:rFonts w:eastAsia="Cambria"/>
          <w:b/>
          <w:u w:val="single"/>
        </w:rPr>
        <w:t>if you give the same people</w:t>
      </w:r>
      <w:r w:rsidRPr="00A86380">
        <w:rPr>
          <w:rFonts w:eastAsia="Cambria"/>
          <w:sz w:val="16"/>
        </w:rPr>
        <w:t xml:space="preserve"> (on different occasions) </w:t>
      </w:r>
      <w:r w:rsidRPr="00A86380">
        <w:rPr>
          <w:rFonts w:eastAsia="Cambria"/>
          <w:b/>
          <w:u w:val="single"/>
        </w:rPr>
        <w:t>the trolley case</w:t>
      </w:r>
      <w:r w:rsidRPr="00A86380">
        <w:rPr>
          <w:rFonts w:eastAsia="Cambria"/>
          <w:sz w:val="16"/>
        </w:rPr>
        <w:t xml:space="preserve"> or the loop case (See above), </w:t>
      </w:r>
      <w:r w:rsidRPr="00A86380">
        <w:rPr>
          <w:rFonts w:eastAsia="Cambria"/>
          <w:b/>
          <w:iCs/>
          <w:u w:val="single"/>
          <w:bdr w:val="single" w:sz="8" w:space="0" w:color="auto"/>
        </w:rPr>
        <w:t>they'll make the opposite judgment</w:t>
      </w:r>
      <w:r w:rsidRPr="00A86380">
        <w:rPr>
          <w:rFonts w:eastAsia="Cambria"/>
          <w:sz w:val="16"/>
        </w:rPr>
        <w:t xml:space="preserve">, even though their initial explanation concerning the footbridge case applies equally well to one or </w:t>
      </w:r>
      <w:proofErr w:type="gramStart"/>
      <w:r w:rsidRPr="00A86380">
        <w:rPr>
          <w:rFonts w:eastAsia="Cambria"/>
          <w:sz w:val="16"/>
        </w:rPr>
        <w:t>both of these</w:t>
      </w:r>
      <w:proofErr w:type="gramEnd"/>
      <w:r w:rsidRPr="00A86380">
        <w:rPr>
          <w:rFonts w:eastAsia="Cambria"/>
          <w:sz w:val="16"/>
        </w:rPr>
        <w:t xml:space="preserve"> cases. </w:t>
      </w:r>
      <w:r w:rsidRPr="00A86380">
        <w:rPr>
          <w:rFonts w:eastAsia="Cambr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A86380">
        <w:rPr>
          <w:rFonts w:eastAsia="Cambria"/>
          <w:sz w:val="16"/>
        </w:rPr>
        <w:t xml:space="preserve">. Although these explanations are inevitably incomplete, </w:t>
      </w:r>
      <w:r w:rsidRPr="00A86380">
        <w:rPr>
          <w:rFonts w:eastAsia="Cambria"/>
          <w:b/>
          <w:iCs/>
          <w:u w:val="single"/>
          <w:bdr w:val="single" w:sz="8" w:space="0" w:color="auto"/>
        </w:rPr>
        <w:t>there seems to be "something deeply right" about them because they give voice to powerful moral emotions</w:t>
      </w:r>
      <w:r w:rsidRPr="00A86380">
        <w:rPr>
          <w:rFonts w:eastAsia="Cambria"/>
          <w:sz w:val="16"/>
        </w:rPr>
        <w:t xml:space="preserve">. </w:t>
      </w:r>
      <w:r w:rsidRPr="00A86380">
        <w:rPr>
          <w:rFonts w:eastAsia="Cambria"/>
          <w:b/>
          <w:u w:val="single"/>
        </w:rPr>
        <w:t>But, as with many religious people's accounts of what's essential to religion, they don't really explain what's distinctive about the philosophy in question</w:t>
      </w:r>
      <w:r w:rsidRPr="00A86380">
        <w:rPr>
          <w:rFonts w:eastAsia="Cambria"/>
          <w:sz w:val="16"/>
        </w:rPr>
        <w:t xml:space="preserve">. </w:t>
      </w:r>
    </w:p>
    <w:p w14:paraId="3D730961" w14:textId="77777777" w:rsidR="00A86380" w:rsidRPr="00A86380" w:rsidRDefault="00A86380" w:rsidP="00A86380">
      <w:pPr>
        <w:keepNext/>
        <w:keepLines/>
        <w:spacing w:before="40"/>
        <w:outlineLvl w:val="3"/>
        <w:rPr>
          <w:rFonts w:eastAsia="Times New Roman"/>
          <w:b/>
          <w:iCs/>
          <w:sz w:val="26"/>
        </w:rPr>
      </w:pPr>
      <w:r w:rsidRPr="00A86380">
        <w:rPr>
          <w:rFonts w:eastAsia="Times New Roman"/>
          <w:b/>
          <w:iCs/>
          <w:sz w:val="26"/>
        </w:rPr>
        <w:t xml:space="preserve">[6] Substitutability—only util explains necessary enablers. </w:t>
      </w:r>
    </w:p>
    <w:p w14:paraId="013BA5D6" w14:textId="77777777" w:rsidR="00A86380" w:rsidRPr="00A86380" w:rsidRDefault="00A86380" w:rsidP="00A86380">
      <w:pPr>
        <w:rPr>
          <w:rFonts w:eastAsia="Calibri"/>
        </w:rPr>
      </w:pPr>
      <w:r w:rsidRPr="00A86380">
        <w:rPr>
          <w:rFonts w:eastAsia="Calibri"/>
          <w:b/>
          <w:iCs/>
          <w:u w:val="single"/>
        </w:rPr>
        <w:t>Sinnott-Armstrong 92</w:t>
      </w:r>
      <w:r w:rsidRPr="00A86380">
        <w:rPr>
          <w:rFonts w:eastAsia="Calibri"/>
        </w:rPr>
        <w:t xml:space="preserve"> [Walter, professor of practical ethics. “An Argument for Consequentialism” Dartmouth College Philosophical Perspectives. 1992.] recut </w:t>
      </w:r>
      <w:proofErr w:type="spellStart"/>
      <w:r w:rsidRPr="00A86380">
        <w:rPr>
          <w:rFonts w:eastAsia="Calibri"/>
        </w:rPr>
        <w:t>aaditG</w:t>
      </w:r>
      <w:proofErr w:type="spellEnd"/>
    </w:p>
    <w:p w14:paraId="6855B3D1" w14:textId="4BA2C5CE" w:rsidR="00A86380" w:rsidRDefault="00A86380" w:rsidP="00A86380">
      <w:pPr>
        <w:rPr>
          <w:rFonts w:eastAsia="Calibri"/>
          <w:b/>
          <w:iCs/>
          <w:u w:val="single"/>
        </w:rPr>
      </w:pPr>
      <w:r w:rsidRPr="00A86380">
        <w:rPr>
          <w:rFonts w:eastAsia="Calibri"/>
          <w:b/>
          <w:iCs/>
          <w:u w:val="single"/>
        </w:rPr>
        <w:t xml:space="preserve">A </w:t>
      </w:r>
      <w:r w:rsidRPr="00A86380">
        <w:rPr>
          <w:rFonts w:eastAsia="Calibri"/>
          <w:b/>
          <w:iCs/>
          <w:highlight w:val="green"/>
          <w:u w:val="single"/>
        </w:rPr>
        <w:t>moral reason</w:t>
      </w:r>
      <w:r w:rsidRPr="00A86380">
        <w:rPr>
          <w:rFonts w:eastAsia="Calibri"/>
          <w:b/>
          <w:iCs/>
          <w:u w:val="single"/>
        </w:rPr>
        <w:t xml:space="preserve"> to do an act </w:t>
      </w:r>
      <w:r w:rsidRPr="00A86380">
        <w:rPr>
          <w:rFonts w:eastAsia="Calibri"/>
          <w:b/>
          <w:iCs/>
          <w:highlight w:val="green"/>
          <w:u w:val="single"/>
        </w:rPr>
        <w:t>is consequential if</w:t>
      </w:r>
      <w:r w:rsidRPr="00A86380">
        <w:rPr>
          <w:rFonts w:eastAsia="Calibri"/>
          <w:b/>
          <w:iCs/>
          <w:u w:val="single"/>
        </w:rPr>
        <w:t xml:space="preserve"> and only if </w:t>
      </w:r>
      <w:r w:rsidRPr="00A86380">
        <w:rPr>
          <w:rFonts w:eastAsia="Calibri"/>
          <w:b/>
          <w:iCs/>
          <w:highlight w:val="green"/>
          <w:u w:val="single"/>
        </w:rPr>
        <w:t>the reason depends</w:t>
      </w:r>
      <w:r w:rsidRPr="00A86380">
        <w:rPr>
          <w:rFonts w:eastAsia="Calibri"/>
          <w:b/>
          <w:iCs/>
          <w:u w:val="single"/>
        </w:rPr>
        <w:t xml:space="preserve"> only </w:t>
      </w:r>
      <w:r w:rsidRPr="00A86380">
        <w:rPr>
          <w:rFonts w:eastAsia="Calibri"/>
          <w:b/>
          <w:iCs/>
          <w:highlight w:val="green"/>
          <w:u w:val="single"/>
        </w:rPr>
        <w:t>on</w:t>
      </w:r>
      <w:r w:rsidRPr="00A86380">
        <w:rPr>
          <w:rFonts w:eastAsia="Calibri"/>
          <w:b/>
          <w:iCs/>
          <w:u w:val="single"/>
        </w:rPr>
        <w:t xml:space="preserve"> the </w:t>
      </w:r>
      <w:r w:rsidRPr="00A86380">
        <w:rPr>
          <w:rFonts w:eastAsia="Calibri"/>
          <w:b/>
          <w:iCs/>
          <w:highlight w:val="green"/>
          <w:u w:val="single"/>
        </w:rPr>
        <w:t>consequences</w:t>
      </w:r>
      <w:r w:rsidRPr="00A86380">
        <w:rPr>
          <w:rFonts w:eastAsia="Calibri"/>
          <w:b/>
          <w:iCs/>
          <w:u w:val="single"/>
        </w:rPr>
        <w:t xml:space="preserve"> of either </w:t>
      </w:r>
      <w:r w:rsidRPr="00A86380">
        <w:rPr>
          <w:rFonts w:eastAsia="Calibri"/>
          <w:b/>
          <w:iCs/>
          <w:highlight w:val="green"/>
          <w:u w:val="single"/>
        </w:rPr>
        <w:t xml:space="preserve">doing </w:t>
      </w:r>
      <w:r w:rsidRPr="00A86380">
        <w:rPr>
          <w:rFonts w:eastAsia="Calibri"/>
          <w:b/>
          <w:iCs/>
          <w:u w:val="single"/>
        </w:rPr>
        <w:t xml:space="preserve">the act </w:t>
      </w:r>
      <w:r w:rsidRPr="00A86380">
        <w:rPr>
          <w:rFonts w:eastAsia="Calibri"/>
          <w:b/>
          <w:iCs/>
          <w:highlight w:val="green"/>
          <w:u w:val="single"/>
        </w:rPr>
        <w:t>or not doing</w:t>
      </w:r>
      <w:r w:rsidRPr="00A86380">
        <w:rPr>
          <w:rFonts w:eastAsia="Calibri"/>
          <w:b/>
          <w:iCs/>
          <w:u w:val="single"/>
        </w:rPr>
        <w:t xml:space="preserve"> the act.</w:t>
      </w:r>
      <w:r w:rsidRPr="00A86380">
        <w:rPr>
          <w:rFonts w:eastAsia="Calibr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A86380">
        <w:rPr>
          <w:rFonts w:eastAsia="Calibri"/>
          <w:b/>
          <w:iCs/>
          <w:highlight w:val="green"/>
          <w:u w:val="single"/>
        </w:rPr>
        <w:t>a moral reason</w:t>
      </w:r>
      <w:r w:rsidRPr="00A86380">
        <w:rPr>
          <w:rFonts w:eastAsia="Calibri"/>
        </w:rPr>
        <w:t xml:space="preserve"> to do an act</w:t>
      </w:r>
      <w:r w:rsidRPr="00A86380">
        <w:rPr>
          <w:rFonts w:eastAsia="Calibri"/>
          <w:highlight w:val="green"/>
        </w:rPr>
        <w:t xml:space="preserve"> </w:t>
      </w:r>
      <w:r w:rsidRPr="00A86380">
        <w:rPr>
          <w:rFonts w:eastAsia="Calibri"/>
          <w:b/>
          <w:iCs/>
          <w:highlight w:val="green"/>
          <w:u w:val="single"/>
        </w:rPr>
        <w:t>is non-consequential if</w:t>
      </w:r>
      <w:r w:rsidRPr="00A86380">
        <w:rPr>
          <w:rFonts w:eastAsia="Calibri"/>
          <w:b/>
          <w:iCs/>
          <w:u w:val="single"/>
        </w:rPr>
        <w:t xml:space="preserve"> </w:t>
      </w:r>
      <w:r w:rsidRPr="00A86380">
        <w:rPr>
          <w:rFonts w:eastAsia="Calibri"/>
        </w:rPr>
        <w:t>and only if</w:t>
      </w:r>
      <w:r w:rsidRPr="00A86380">
        <w:rPr>
          <w:rFonts w:eastAsia="Calibri"/>
          <w:b/>
          <w:iCs/>
          <w:u w:val="single"/>
        </w:rPr>
        <w:t xml:space="preserve"> </w:t>
      </w:r>
      <w:r w:rsidRPr="00A86380">
        <w:rPr>
          <w:rFonts w:eastAsia="Calibri"/>
          <w:b/>
          <w:iCs/>
          <w:highlight w:val="green"/>
          <w:u w:val="single"/>
        </w:rPr>
        <w:t>the reason depends</w:t>
      </w:r>
      <w:r w:rsidRPr="00A86380">
        <w:rPr>
          <w:rFonts w:eastAsia="Calibri"/>
          <w:b/>
          <w:iCs/>
          <w:u w:val="single"/>
        </w:rPr>
        <w:t xml:space="preserve"> even partly </w:t>
      </w:r>
      <w:r w:rsidRPr="00A86380">
        <w:rPr>
          <w:rFonts w:eastAsia="Calibri"/>
          <w:b/>
          <w:iCs/>
          <w:highlight w:val="green"/>
          <w:u w:val="single"/>
        </w:rPr>
        <w:t xml:space="preserve">on some property </w:t>
      </w:r>
      <w:r w:rsidRPr="00A86380">
        <w:rPr>
          <w:rFonts w:eastAsia="Calibri"/>
          <w:b/>
          <w:iCs/>
          <w:u w:val="single"/>
        </w:rPr>
        <w:t xml:space="preserve">that </w:t>
      </w:r>
      <w:r w:rsidRPr="00A86380">
        <w:rPr>
          <w:rFonts w:eastAsia="Calibri"/>
          <w:b/>
          <w:iCs/>
          <w:highlight w:val="green"/>
          <w:u w:val="single"/>
        </w:rPr>
        <w:t>the act has</w:t>
      </w:r>
      <w:r w:rsidRPr="00A86380">
        <w:rPr>
          <w:rFonts w:eastAsia="Calibri"/>
          <w:b/>
          <w:iCs/>
          <w:u w:val="single"/>
        </w:rPr>
        <w:t xml:space="preserve"> </w:t>
      </w:r>
      <w:r w:rsidRPr="00A86380">
        <w:rPr>
          <w:rFonts w:eastAsia="Calibri"/>
          <w:b/>
          <w:iCs/>
          <w:highlight w:val="green"/>
          <w:u w:val="single"/>
        </w:rPr>
        <w:t>independently</w:t>
      </w:r>
      <w:r w:rsidRPr="00A86380">
        <w:rPr>
          <w:rFonts w:eastAsia="Calibri"/>
          <w:b/>
          <w:iCs/>
          <w:u w:val="single"/>
        </w:rPr>
        <w:t xml:space="preserve"> of its consequences. For example, an act can be a lie regardless of what happens </w:t>
      </w:r>
      <w:proofErr w:type="gramStart"/>
      <w:r w:rsidRPr="00A86380">
        <w:rPr>
          <w:rFonts w:eastAsia="Calibri"/>
          <w:b/>
          <w:iCs/>
          <w:u w:val="single"/>
        </w:rPr>
        <w:t>as a result of</w:t>
      </w:r>
      <w:proofErr w:type="gramEnd"/>
      <w:r w:rsidRPr="00A86380">
        <w:rPr>
          <w:rFonts w:eastAsia="Calibri"/>
          <w:b/>
          <w:iCs/>
          <w:u w:val="single"/>
        </w:rPr>
        <w:t xml:space="preserve"> the lie </w:t>
      </w:r>
      <w:r w:rsidRPr="00A86380">
        <w:rPr>
          <w:rFonts w:eastAsia="Calibr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A86380">
        <w:rPr>
          <w:rFonts w:eastAsia="Calibri"/>
        </w:rPr>
        <w:t>ofits</w:t>
      </w:r>
      <w:proofErr w:type="spellEnd"/>
      <w:r w:rsidRPr="00A86380">
        <w:rPr>
          <w:rFonts w:eastAsia="Calibri"/>
        </w:rPr>
        <w:t xml:space="preserve"> consequences. All such moral reasons are non-consequential. </w:t>
      </w:r>
      <w:proofErr w:type="gramStart"/>
      <w:r w:rsidRPr="00A86380">
        <w:rPr>
          <w:rFonts w:eastAsia="Calibri"/>
        </w:rPr>
        <w:t>In order to</w:t>
      </w:r>
      <w:proofErr w:type="gramEnd"/>
      <w:r w:rsidRPr="00A86380">
        <w:rPr>
          <w:rFonts w:eastAsia="Calibr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A86380">
        <w:rPr>
          <w:rFonts w:eastAsia="Calibri"/>
        </w:rPr>
        <w:t>are</w:t>
      </w:r>
      <w:proofErr w:type="gramEnd"/>
      <w:r w:rsidRPr="00A86380">
        <w:rPr>
          <w:rFonts w:eastAsia="Calibri"/>
        </w:rPr>
        <w:t xml:space="preserve"> not distinct, because they are done by the same bodily movements.10 Thus, my fulfilling my promise is not a consequence of my mowing. A </w:t>
      </w:r>
      <w:r w:rsidRPr="00A86380">
        <w:rPr>
          <w:rFonts w:eastAsia="Calibri"/>
          <w:u w:val="single"/>
        </w:rPr>
        <w:t>consequence</w:t>
      </w:r>
      <w:r w:rsidRPr="00A86380">
        <w:rPr>
          <w:rFonts w:eastAsia="Calibr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A86380">
        <w:rPr>
          <w:rFonts w:eastAsia="Calibr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A86380">
        <w:rPr>
          <w:rFonts w:eastAsia="Calibri"/>
        </w:rPr>
        <w:t xml:space="preserve">. 5. Against Deontology So defined, the class of deontological moral theories is very large and diverse. This makes it hard to say anything in general about it. </w:t>
      </w:r>
      <w:r w:rsidRPr="00A86380">
        <w:rPr>
          <w:rFonts w:eastAsia="Calibri"/>
          <w:b/>
          <w:iCs/>
          <w:u w:val="single"/>
        </w:rPr>
        <w:t xml:space="preserve">Nonetheless, I will argue that no deontological moral theory can explain why moral substitutability holds. </w:t>
      </w:r>
      <w:r w:rsidRPr="00A86380">
        <w:rPr>
          <w:rFonts w:eastAsia="Calibr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A86380">
        <w:rPr>
          <w:rFonts w:eastAsia="Calibri"/>
          <w:b/>
          <w:iCs/>
          <w:highlight w:val="green"/>
          <w:u w:val="single"/>
        </w:rPr>
        <w:t xml:space="preserve">if I promise to mow </w:t>
      </w:r>
      <w:r w:rsidRPr="00A86380">
        <w:rPr>
          <w:rFonts w:eastAsia="Calibri"/>
          <w:b/>
          <w:iCs/>
          <w:u w:val="single"/>
        </w:rPr>
        <w:t xml:space="preserve">the grass, </w:t>
      </w:r>
      <w:r w:rsidRPr="00A86380">
        <w:rPr>
          <w:rFonts w:eastAsia="Calibri"/>
          <w:b/>
          <w:iCs/>
          <w:highlight w:val="green"/>
          <w:u w:val="single"/>
        </w:rPr>
        <w:t>there is a moral reason for me to mow</w:t>
      </w:r>
      <w:r w:rsidRPr="00A86380">
        <w:rPr>
          <w:rFonts w:eastAsia="Calibri"/>
          <w:b/>
          <w:iCs/>
          <w:u w:val="single"/>
        </w:rPr>
        <w:t xml:space="preserve"> the grass, and this moral reason is </w:t>
      </w:r>
      <w:r w:rsidRPr="00A86380">
        <w:rPr>
          <w:rFonts w:eastAsia="Calibri"/>
          <w:b/>
          <w:iCs/>
          <w:highlight w:val="green"/>
          <w:u w:val="single"/>
        </w:rPr>
        <w:t>constituted by</w:t>
      </w:r>
      <w:r w:rsidRPr="00A86380">
        <w:rPr>
          <w:rFonts w:eastAsia="Calibri"/>
          <w:b/>
          <w:iCs/>
          <w:u w:val="single"/>
        </w:rPr>
        <w:t xml:space="preserve"> the fact that </w:t>
      </w:r>
      <w:r w:rsidRPr="00A86380">
        <w:rPr>
          <w:rFonts w:eastAsia="Calibri"/>
          <w:b/>
          <w:iCs/>
          <w:highlight w:val="green"/>
          <w:u w:val="single"/>
        </w:rPr>
        <w:t>mowing</w:t>
      </w:r>
      <w:r w:rsidRPr="00A86380">
        <w:rPr>
          <w:rFonts w:eastAsia="Calibri"/>
          <w:b/>
          <w:iCs/>
          <w:u w:val="single"/>
        </w:rPr>
        <w:t xml:space="preserve"> the grass </w:t>
      </w:r>
      <w:r w:rsidRPr="00A86380">
        <w:rPr>
          <w:rFonts w:eastAsia="Calibri"/>
          <w:b/>
          <w:iCs/>
          <w:highlight w:val="green"/>
          <w:u w:val="single"/>
        </w:rPr>
        <w:t>fulfills my promise.</w:t>
      </w:r>
      <w:r w:rsidRPr="00A86380">
        <w:rPr>
          <w:rFonts w:eastAsia="Calibri"/>
          <w:b/>
          <w:iCs/>
          <w:u w:val="single"/>
        </w:rPr>
        <w:t xml:space="preserve"> </w:t>
      </w:r>
      <w:r w:rsidRPr="00A86380">
        <w:rPr>
          <w:rFonts w:eastAsia="Calibri"/>
        </w:rPr>
        <w:t xml:space="preserve">This reason exists regardless of the consequences of mowing the grass, even though it might be overridden by certain bad consequences. </w:t>
      </w:r>
      <w:r w:rsidRPr="00A86380">
        <w:rPr>
          <w:rFonts w:eastAsia="Calibri"/>
          <w:b/>
          <w:iCs/>
          <w:highlight w:val="green"/>
          <w:u w:val="single"/>
        </w:rPr>
        <w:t>However</w:t>
      </w:r>
      <w:r w:rsidRPr="00A86380">
        <w:rPr>
          <w:rFonts w:eastAsia="Calibri"/>
          <w:highlight w:val="green"/>
        </w:rPr>
        <w:t>,</w:t>
      </w:r>
      <w:r w:rsidRPr="00A86380">
        <w:rPr>
          <w:rFonts w:eastAsia="Calibri"/>
        </w:rPr>
        <w:t xml:space="preserve"> if this is why I have a moral reason to mow the grass, then, even </w:t>
      </w:r>
      <w:r w:rsidRPr="00A86380">
        <w:rPr>
          <w:rFonts w:eastAsia="Calibri"/>
          <w:b/>
          <w:iCs/>
          <w:highlight w:val="green"/>
          <w:u w:val="single"/>
        </w:rPr>
        <w:t xml:space="preserve">if I cannot mow the grass without starting my </w:t>
      </w:r>
      <w:proofErr w:type="gramStart"/>
      <w:r w:rsidRPr="00A86380">
        <w:rPr>
          <w:rFonts w:eastAsia="Calibri"/>
          <w:b/>
          <w:iCs/>
          <w:highlight w:val="green"/>
          <w:u w:val="single"/>
        </w:rPr>
        <w:t>mower,</w:t>
      </w:r>
      <w:r w:rsidRPr="00A86380">
        <w:rPr>
          <w:rFonts w:eastAsia="Calibri"/>
          <w:b/>
          <w:iCs/>
          <w:u w:val="single"/>
        </w:rPr>
        <w:t xml:space="preserve"> and</w:t>
      </w:r>
      <w:proofErr w:type="gramEnd"/>
      <w:r w:rsidRPr="00A86380">
        <w:rPr>
          <w:rFonts w:eastAsia="Calibri"/>
          <w:b/>
          <w:iCs/>
          <w:u w:val="single"/>
        </w:rPr>
        <w:t xml:space="preserve"> starting the mower would enable me to mow the grass, </w:t>
      </w:r>
      <w:r w:rsidRPr="00A86380">
        <w:rPr>
          <w:rFonts w:eastAsia="Calibri"/>
          <w:b/>
          <w:iCs/>
          <w:highlight w:val="green"/>
          <w:u w:val="single"/>
        </w:rPr>
        <w:t>it still would not follow that I have any</w:t>
      </w:r>
      <w:r w:rsidRPr="00A86380">
        <w:rPr>
          <w:rFonts w:eastAsia="Calibri"/>
          <w:b/>
          <w:iCs/>
          <w:u w:val="single"/>
        </w:rPr>
        <w:t xml:space="preserve"> moral </w:t>
      </w:r>
      <w:r w:rsidRPr="00A86380">
        <w:rPr>
          <w:rFonts w:eastAsia="Calibri"/>
          <w:b/>
          <w:iCs/>
          <w:highlight w:val="green"/>
          <w:u w:val="single"/>
        </w:rPr>
        <w:t>reason to start my mower</w:t>
      </w:r>
      <w:r w:rsidRPr="00A86380">
        <w:rPr>
          <w:rFonts w:eastAsia="Calibri"/>
          <w:b/>
          <w:iCs/>
          <w:u w:val="single"/>
        </w:rPr>
        <w:t>, since I did not promise to start my mower</w:t>
      </w:r>
      <w:r w:rsidRPr="00A86380">
        <w:rPr>
          <w:rFonts w:eastAsia="Calibri"/>
        </w:rPr>
        <w:t xml:space="preserve">, and starting my mower does not fulfill my promise. Thus, </w:t>
      </w:r>
      <w:r w:rsidRPr="00A86380">
        <w:rPr>
          <w:rFonts w:eastAsia="Calibri"/>
          <w:b/>
          <w:iCs/>
          <w:highlight w:val="green"/>
          <w:u w:val="single"/>
        </w:rPr>
        <w:t>a moral theory cannot explain</w:t>
      </w:r>
      <w:r w:rsidRPr="00A86380">
        <w:rPr>
          <w:rFonts w:eastAsia="Calibri"/>
          <w:b/>
          <w:iCs/>
          <w:u w:val="single"/>
        </w:rPr>
        <w:t xml:space="preserve"> </w:t>
      </w:r>
      <w:r w:rsidRPr="00A86380">
        <w:rPr>
          <w:rFonts w:eastAsia="Calibri"/>
        </w:rPr>
        <w:t>moral</w:t>
      </w:r>
      <w:r w:rsidRPr="00A86380">
        <w:rPr>
          <w:rFonts w:eastAsia="Calibri"/>
          <w:b/>
          <w:iCs/>
          <w:u w:val="single"/>
        </w:rPr>
        <w:t xml:space="preserve"> </w:t>
      </w:r>
      <w:r w:rsidRPr="00A86380">
        <w:rPr>
          <w:rFonts w:eastAsia="Calibri"/>
          <w:b/>
          <w:iCs/>
          <w:highlight w:val="green"/>
          <w:u w:val="single"/>
        </w:rPr>
        <w:t xml:space="preserve">substitutability </w:t>
      </w:r>
      <w:r w:rsidRPr="00A86380">
        <w:rPr>
          <w:rFonts w:eastAsia="Calibri"/>
          <w:b/>
          <w:iCs/>
          <w:u w:val="single"/>
        </w:rPr>
        <w:t>if it claims that properties</w:t>
      </w:r>
      <w:r w:rsidRPr="00A86380">
        <w:rPr>
          <w:rFonts w:eastAsia="Calibri"/>
        </w:rPr>
        <w:t xml:space="preserve"> like this</w:t>
      </w:r>
      <w:r w:rsidRPr="00A86380">
        <w:rPr>
          <w:rFonts w:eastAsia="Calibri"/>
          <w:b/>
          <w:iCs/>
          <w:u w:val="single"/>
        </w:rPr>
        <w:t xml:space="preserve"> provide moral reasons.</w:t>
      </w:r>
    </w:p>
    <w:p w14:paraId="2FE93E70" w14:textId="52BC623F" w:rsidR="00A86380" w:rsidRPr="00054264" w:rsidRDefault="00A86380" w:rsidP="00A86380">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P</w:t>
      </w:r>
      <w:r>
        <w:rPr>
          <w:rFonts w:asciiTheme="minorHAnsi" w:eastAsia="MS Gothic" w:hAnsiTheme="minorHAnsi" w:cstheme="minorHAnsi"/>
          <w:b/>
          <w:iCs/>
          <w:sz w:val="26"/>
        </w:rPr>
        <w:t>etit fails to do justice in the context of freedom</w:t>
      </w:r>
    </w:p>
    <w:p w14:paraId="220D265B" w14:textId="77777777" w:rsidR="00A86380" w:rsidRPr="00054264" w:rsidRDefault="00A86380" w:rsidP="00A86380">
      <w:pPr>
        <w:tabs>
          <w:tab w:val="left" w:pos="21931"/>
        </w:tabs>
        <w:rPr>
          <w:rFonts w:asciiTheme="minorHAnsi" w:eastAsia="Cambria" w:hAnsiTheme="minorHAnsi" w:cstheme="minorHAnsi"/>
        </w:rPr>
      </w:pPr>
      <w:r w:rsidRPr="00054264">
        <w:rPr>
          <w:rFonts w:asciiTheme="minorHAnsi" w:eastAsia="Cambria" w:hAnsiTheme="minorHAnsi" w:cstheme="minorHAnsi"/>
          <w:b/>
          <w:sz w:val="26"/>
          <w:szCs w:val="26"/>
        </w:rPr>
        <w:t>Moen 16</w:t>
      </w:r>
      <w:r w:rsidRPr="00054264">
        <w:rPr>
          <w:rFonts w:asciiTheme="minorHAnsi" w:eastAsia="Cambria" w:hAnsiTheme="minorHAnsi" w:cstheme="minorHAnsi"/>
        </w:rPr>
        <w:t xml:space="preserve">, Ole Martin (PhD, Research Fellow in Philosophy at University of Oslo). "An Argument for Hedonism." Journal of Value Inquiry 50.2 (2016): 267. </w:t>
      </w:r>
      <w:r w:rsidRPr="00054264">
        <w:rPr>
          <w:rFonts w:asciiTheme="minorHAnsi" w:eastAsia="Cambria" w:hAnsiTheme="minorHAnsi" w:cstheme="minorHAnsi"/>
        </w:rPr>
        <w:tab/>
      </w:r>
    </w:p>
    <w:p w14:paraId="6D853876" w14:textId="77777777" w:rsidR="00A86380" w:rsidRPr="00054264" w:rsidRDefault="00A86380" w:rsidP="00A86380">
      <w:pPr>
        <w:rPr>
          <w:rFonts w:asciiTheme="minorHAnsi" w:eastAsia="Cambria" w:hAnsiTheme="minorHAnsi" w:cstheme="minorHAnsi"/>
          <w:sz w:val="10"/>
          <w:szCs w:val="12"/>
        </w:rPr>
      </w:pPr>
      <w:r w:rsidRPr="00054264">
        <w:rPr>
          <w:rFonts w:asciiTheme="minorHAnsi" w:eastAsia="Cambria" w:hAnsiTheme="minorHAnsi" w:cstheme="minorHAnsi"/>
          <w:sz w:val="10"/>
          <w:szCs w:val="12"/>
        </w:rPr>
        <w:t xml:space="preserve">Let us start by observing, empirically, that </w:t>
      </w:r>
      <w:r w:rsidRPr="00054264">
        <w:rPr>
          <w:rFonts w:asciiTheme="minorHAnsi" w:eastAsia="Cambria" w:hAnsiTheme="minorHAnsi" w:cstheme="minorHAnsi"/>
          <w:b/>
          <w:u w:val="single"/>
        </w:rPr>
        <w:t>a widely shared judgment about intrinsic value</w:t>
      </w:r>
      <w:r w:rsidRPr="00054264">
        <w:rPr>
          <w:rFonts w:asciiTheme="minorHAnsi" w:eastAsia="Cambria" w:hAnsiTheme="minorHAnsi" w:cstheme="minorHAnsi"/>
          <w:sz w:val="10"/>
          <w:szCs w:val="12"/>
        </w:rPr>
        <w:t xml:space="preserve"> and disvalue </w:t>
      </w:r>
      <w:r w:rsidRPr="00054264">
        <w:rPr>
          <w:rFonts w:asciiTheme="minorHAnsi" w:eastAsia="Cambria" w:hAnsiTheme="minorHAnsi" w:cstheme="minorHAnsi"/>
          <w:b/>
          <w:u w:val="single"/>
        </w:rPr>
        <w:t xml:space="preserve">is that </w:t>
      </w:r>
      <w:r w:rsidRPr="00A86380">
        <w:rPr>
          <w:rFonts w:asciiTheme="minorHAnsi" w:eastAsia="Cambria" w:hAnsiTheme="minorHAnsi" w:cstheme="minorHAnsi"/>
          <w:b/>
          <w:u w:val="single"/>
        </w:rPr>
        <w:t xml:space="preserve">pleasure is intrinsically </w:t>
      </w:r>
      <w:proofErr w:type="gramStart"/>
      <w:r w:rsidRPr="00A86380">
        <w:rPr>
          <w:rFonts w:asciiTheme="minorHAnsi" w:eastAsia="Cambria" w:hAnsiTheme="minorHAnsi" w:cstheme="minorHAnsi"/>
          <w:b/>
          <w:u w:val="single"/>
        </w:rPr>
        <w:t>valuable</w:t>
      </w:r>
      <w:proofErr w:type="gramEnd"/>
      <w:r w:rsidRPr="00A86380">
        <w:rPr>
          <w:rFonts w:asciiTheme="minorHAnsi" w:eastAsia="Cambria" w:hAnsiTheme="minorHAnsi" w:cstheme="minorHAnsi"/>
          <w:b/>
          <w:u w:val="single"/>
        </w:rPr>
        <w:t xml:space="preserve"> and pain is intrinsically </w:t>
      </w:r>
      <w:proofErr w:type="spellStart"/>
      <w:r w:rsidRPr="00A86380">
        <w:rPr>
          <w:rFonts w:asciiTheme="minorHAnsi" w:eastAsia="Cambria" w:hAnsiTheme="minorHAnsi" w:cstheme="minorHAnsi"/>
          <w:b/>
          <w:u w:val="single"/>
        </w:rPr>
        <w:t>disvaluable</w:t>
      </w:r>
      <w:proofErr w:type="spellEnd"/>
      <w:r w:rsidRPr="00A86380">
        <w:rPr>
          <w:rFonts w:asciiTheme="minorHAnsi" w:eastAsia="Cambria" w:hAnsiTheme="minorHAnsi"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A86380">
        <w:rPr>
          <w:rFonts w:asciiTheme="minorHAnsi" w:eastAsia="Cambria" w:hAnsiTheme="minorHAnsi" w:cstheme="minorHAnsi"/>
          <w:b/>
          <w:u w:val="single"/>
        </w:rPr>
        <w:t>there is something undeniably good about the way pleasure feels and something undeniably bad about the way pain feels</w:t>
      </w:r>
      <w:r w:rsidRPr="00A86380">
        <w:rPr>
          <w:rFonts w:asciiTheme="minorHAnsi" w:eastAsia="Cambria" w:hAnsiTheme="minorHAnsi" w:cstheme="minorHAnsi"/>
          <w:sz w:val="10"/>
          <w:szCs w:val="12"/>
        </w:rPr>
        <w:t xml:space="preserve">, and neither the goodness of pleasure nor the badness of pain seems to be exhausted by the further effects that these experiences might have. “Pleasure” and “pain” </w:t>
      </w:r>
      <w:r w:rsidRPr="00A86380">
        <w:rPr>
          <w:rFonts w:asciiTheme="minorHAnsi" w:eastAsia="Cambria" w:hAnsiTheme="minorHAnsi" w:cstheme="minorHAnsi"/>
          <w:b/>
          <w:u w:val="single"/>
        </w:rPr>
        <w:t>are</w:t>
      </w:r>
      <w:r w:rsidRPr="00A86380">
        <w:rPr>
          <w:rFonts w:asciiTheme="minorHAnsi" w:eastAsia="Cambria" w:hAnsiTheme="minorHAnsi" w:cstheme="minorHAnsi"/>
          <w:sz w:val="10"/>
          <w:szCs w:val="12"/>
        </w:rPr>
        <w:t xml:space="preserve"> here </w:t>
      </w:r>
      <w:r w:rsidRPr="00A86380">
        <w:rPr>
          <w:rFonts w:asciiTheme="minorHAnsi" w:eastAsia="Cambria" w:hAnsiTheme="minorHAnsi" w:cstheme="minorHAnsi"/>
          <w:b/>
          <w:u w:val="single"/>
        </w:rPr>
        <w:t>understood inclusively</w:t>
      </w:r>
      <w:r w:rsidRPr="00A86380">
        <w:rPr>
          <w:rFonts w:asciiTheme="minorHAnsi" w:eastAsia="Cambria" w:hAnsiTheme="minorHAnsi"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A86380">
        <w:rPr>
          <w:rFonts w:asciiTheme="minorHAnsi" w:eastAsia="Cambria" w:hAnsiTheme="minorHAnsi" w:cstheme="minorHAnsi"/>
          <w:sz w:val="10"/>
        </w:rPr>
        <w:t>store,</w:t>
      </w:r>
      <w:r w:rsidRPr="00A86380">
        <w:rPr>
          <w:rFonts w:asciiTheme="minorHAnsi" w:eastAsia="Cambria" w:hAnsiTheme="minorHAnsi" w:cstheme="minorHAnsi"/>
          <w:sz w:val="10"/>
          <w:szCs w:val="72"/>
        </w:rPr>
        <w:t xml:space="preserve"> </w:t>
      </w:r>
      <w:r w:rsidRPr="00A86380">
        <w:rPr>
          <w:rFonts w:asciiTheme="minorHAnsi" w:eastAsia="Cambria" w:hAnsiTheme="minorHAnsi" w:cstheme="minorHAnsi"/>
          <w:b/>
          <w:u w:val="single"/>
        </w:rPr>
        <w:t>I might ask: “What for</w:t>
      </w:r>
      <w:r w:rsidRPr="00A86380">
        <w:rPr>
          <w:rFonts w:asciiTheme="minorHAnsi" w:eastAsia="Cambria" w:hAnsiTheme="minorHAnsi"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A86380">
        <w:rPr>
          <w:rFonts w:asciiTheme="minorHAnsi" w:eastAsia="Cambria" w:hAnsiTheme="minorHAnsi" w:cstheme="minorHAnsi"/>
          <w:sz w:val="10"/>
          <w:szCs w:val="12"/>
        </w:rPr>
        <w:t>I</w:t>
      </w:r>
      <w:proofErr w:type="gramEnd"/>
      <w:r w:rsidRPr="00A86380">
        <w:rPr>
          <w:rFonts w:asciiTheme="minorHAnsi" w:eastAsia="Cambria" w:hAnsiTheme="minorHAnsi" w:cstheme="minorHAnsi"/>
          <w:sz w:val="10"/>
          <w:szCs w:val="12"/>
        </w:rPr>
        <w:t xml:space="preserve"> then proceed by asking “But what is the pleasure of drinking the soda good for?” the discussion is likely to reach an awkward end. </w:t>
      </w:r>
      <w:r w:rsidRPr="00A86380">
        <w:rPr>
          <w:rFonts w:asciiTheme="minorHAnsi" w:eastAsia="Cambria" w:hAnsiTheme="minorHAnsi" w:cstheme="minorHAnsi"/>
          <w:b/>
          <w:u w:val="single"/>
        </w:rPr>
        <w:t>The reason is that the pleasure is not good for anything further; it is simply that for which going to the convenience store and buying the soda is good</w:t>
      </w:r>
      <w:r w:rsidRPr="00A86380">
        <w:rPr>
          <w:rFonts w:asciiTheme="minorHAnsi" w:eastAsia="Cambria" w:hAnsiTheme="minorHAnsi" w:cstheme="minorHAnsi"/>
          <w:sz w:val="10"/>
          <w:szCs w:val="12"/>
        </w:rPr>
        <w:t>. 3 As Aristotle observes: “</w:t>
      </w:r>
      <w:r w:rsidRPr="00A86380">
        <w:rPr>
          <w:rFonts w:asciiTheme="minorHAnsi" w:eastAsia="Cambria" w:hAnsiTheme="minorHAnsi" w:cstheme="minorHAnsi"/>
          <w:b/>
          <w:u w:val="single"/>
        </w:rPr>
        <w:t>We never ask</w:t>
      </w:r>
      <w:r w:rsidRPr="00A86380">
        <w:rPr>
          <w:rFonts w:asciiTheme="minorHAnsi" w:eastAsia="Cambria" w:hAnsiTheme="minorHAnsi" w:cstheme="minorHAnsi"/>
          <w:sz w:val="10"/>
          <w:szCs w:val="12"/>
        </w:rPr>
        <w:t xml:space="preserve"> [a man] </w:t>
      </w:r>
      <w:r w:rsidRPr="00A86380">
        <w:rPr>
          <w:rFonts w:asciiTheme="minorHAnsi" w:eastAsia="Cambria" w:hAnsiTheme="minorHAnsi" w:cstheme="minorHAnsi"/>
          <w:b/>
          <w:u w:val="single"/>
        </w:rPr>
        <w:t>what</w:t>
      </w:r>
      <w:r w:rsidRPr="00A86380">
        <w:rPr>
          <w:rFonts w:asciiTheme="minorHAnsi" w:eastAsia="Cambria" w:hAnsiTheme="minorHAnsi" w:cstheme="minorHAnsi"/>
          <w:sz w:val="10"/>
          <w:szCs w:val="12"/>
        </w:rPr>
        <w:t xml:space="preserve"> his </w:t>
      </w:r>
      <w:r w:rsidRPr="00A86380">
        <w:rPr>
          <w:rFonts w:asciiTheme="minorHAnsi" w:eastAsia="Cambria" w:hAnsiTheme="minorHAnsi" w:cstheme="minorHAnsi"/>
          <w:b/>
          <w:u w:val="single"/>
        </w:rPr>
        <w:t>end is in being pleased, because we assume that pleasure is choice worthy in itself</w:t>
      </w:r>
      <w:r w:rsidRPr="00A86380">
        <w:rPr>
          <w:rFonts w:asciiTheme="minorHAnsi" w:eastAsia="Cambria" w:hAnsiTheme="minorHAnsi" w:cstheme="minorHAnsi"/>
          <w:sz w:val="10"/>
          <w:szCs w:val="12"/>
        </w:rPr>
        <w:t xml:space="preserve">.”4 Presumably, a similar story can be told in the case of pains, for if someone </w:t>
      </w:r>
      <w:proofErr w:type="gramStart"/>
      <w:r w:rsidRPr="00A86380">
        <w:rPr>
          <w:rFonts w:asciiTheme="minorHAnsi" w:eastAsia="Cambria" w:hAnsiTheme="minorHAnsi" w:cstheme="minorHAnsi"/>
          <w:sz w:val="10"/>
          <w:szCs w:val="12"/>
        </w:rPr>
        <w:t>says</w:t>
      </w:r>
      <w:proofErr w:type="gramEnd"/>
      <w:r w:rsidRPr="00A86380">
        <w:rPr>
          <w:rFonts w:asciiTheme="minorHAnsi" w:eastAsia="Cambria" w:hAnsiTheme="minorHAnsi" w:cstheme="minorHAnsi"/>
          <w:sz w:val="10"/>
          <w:szCs w:val="12"/>
        </w:rPr>
        <w:t xml:space="preserve"> “This is painful!” we never respond by asking: “And why is that a problem?” We take for granted that </w:t>
      </w:r>
      <w:r w:rsidRPr="00A86380">
        <w:rPr>
          <w:rFonts w:asciiTheme="minorHAnsi" w:eastAsia="Cambria" w:hAnsiTheme="minorHAnsi" w:cstheme="minorHAnsi"/>
          <w:b/>
          <w:u w:val="single"/>
        </w:rPr>
        <w:t>if something is painful, we have a sufficient explanation of why it is bad</w:t>
      </w:r>
      <w:r w:rsidRPr="00A86380">
        <w:rPr>
          <w:rFonts w:asciiTheme="minorHAnsi" w:eastAsia="Cambria" w:hAnsiTheme="minorHAnsi" w:cstheme="minorHAnsi"/>
          <w:sz w:val="10"/>
          <w:szCs w:val="12"/>
        </w:rPr>
        <w:t xml:space="preserve">. If we are onto something in our everyday reasoning about values, it seems that </w:t>
      </w:r>
      <w:r w:rsidRPr="00A86380">
        <w:rPr>
          <w:rFonts w:asciiTheme="minorHAnsi" w:eastAsia="Cambria" w:hAnsiTheme="minorHAnsi" w:cstheme="minorHAnsi"/>
          <w:b/>
          <w:u w:val="single"/>
        </w:rPr>
        <w:t>pleasure and pain are both places where we reach the end of the line in matters of value.</w:t>
      </w:r>
      <w:r w:rsidRPr="00054264">
        <w:rPr>
          <w:rFonts w:asciiTheme="minorHAnsi" w:eastAsia="Cambria" w:hAnsiTheme="minorHAnsi" w:cstheme="minorHAnsi"/>
          <w:b/>
          <w:u w:val="single"/>
        </w:rPr>
        <w:t xml:space="preserve"> Although pleasure and pain thus seem to be good candidates for intrinsic value and disvalue</w:t>
      </w:r>
      <w:r w:rsidRPr="00054264">
        <w:rPr>
          <w:rFonts w:asciiTheme="minorHAnsi" w:eastAsia="Cambria" w:hAnsiTheme="minorHAnsi"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054264">
        <w:rPr>
          <w:rFonts w:asciiTheme="minorHAnsi" w:eastAsia="Cambria" w:hAnsiTheme="minorHAnsi" w:cstheme="minorHAnsi"/>
          <w:sz w:val="10"/>
          <w:szCs w:val="12"/>
        </w:rPr>
        <w:t>disvaluable</w:t>
      </w:r>
      <w:proofErr w:type="spellEnd"/>
      <w:r w:rsidRPr="00054264">
        <w:rPr>
          <w:rFonts w:asciiTheme="minorHAnsi" w:eastAsia="Cambria" w:hAnsiTheme="minorHAnsi" w:cstheme="minorHAnsi"/>
          <w:sz w:val="10"/>
          <w:szCs w:val="12"/>
        </w:rPr>
        <w:t xml:space="preserve"> (so-called “noble pains”), and (4) that pain asymbolia, masochism, and practices such as wiggling a loose tooth render it implausible that pain is intrinsically </w:t>
      </w:r>
      <w:proofErr w:type="spellStart"/>
      <w:r w:rsidRPr="00054264">
        <w:rPr>
          <w:rFonts w:asciiTheme="minorHAnsi" w:eastAsia="Cambria" w:hAnsiTheme="minorHAnsi" w:cstheme="minorHAnsi"/>
          <w:sz w:val="10"/>
          <w:szCs w:val="12"/>
        </w:rPr>
        <w:t>disvaluable</w:t>
      </w:r>
      <w:proofErr w:type="spellEnd"/>
      <w:r w:rsidRPr="00054264">
        <w:rPr>
          <w:rFonts w:asciiTheme="minorHAnsi" w:eastAsia="Cambria" w:hAnsiTheme="minorHAnsi" w:cstheme="minorHAnsi"/>
          <w:sz w:val="10"/>
          <w:szCs w:val="12"/>
        </w:rPr>
        <w:t>. I shall argue that these objections fail. Though it is, of course, an open question whether other objections to P1 might be more successful, I shall assume that if (1)</w:t>
      </w:r>
      <w:proofErr w:type="gramStart"/>
      <w:r w:rsidRPr="00054264">
        <w:rPr>
          <w:rFonts w:asciiTheme="minorHAnsi" w:eastAsia="Cambria" w:hAnsiTheme="minorHAnsi" w:cstheme="minorHAnsi"/>
          <w:sz w:val="10"/>
          <w:szCs w:val="12"/>
        </w:rPr>
        <w:t>–(</w:t>
      </w:r>
      <w:proofErr w:type="gramEnd"/>
      <w:r w:rsidRPr="00054264">
        <w:rPr>
          <w:rFonts w:asciiTheme="minorHAnsi" w:eastAsia="Cambria" w:hAnsiTheme="minorHAnsi"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54264">
        <w:rPr>
          <w:rFonts w:asciiTheme="minorHAnsi" w:eastAsia="Cambria" w:hAnsiTheme="minorHAnsi" w:cstheme="minorHAnsi"/>
          <w:sz w:val="10"/>
          <w:szCs w:val="12"/>
        </w:rPr>
        <w:t>in light of</w:t>
      </w:r>
      <w:proofErr w:type="gramEnd"/>
      <w:r w:rsidRPr="00054264">
        <w:rPr>
          <w:rFonts w:asciiTheme="minorHAnsi" w:eastAsia="Cambria" w:hAnsiTheme="minorHAnsi" w:cs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54264">
        <w:rPr>
          <w:rFonts w:asciiTheme="minorHAnsi" w:eastAsia="Cambria" w:hAnsiTheme="minorHAnsi" w:cstheme="minorHAnsi"/>
          <w:sz w:val="10"/>
          <w:szCs w:val="12"/>
        </w:rPr>
        <w:t>taken into account</w:t>
      </w:r>
      <w:proofErr w:type="gramEnd"/>
      <w:r w:rsidRPr="00054264">
        <w:rPr>
          <w:rFonts w:asciiTheme="minorHAnsi" w:eastAsia="Cambria" w:hAnsiTheme="minorHAnsi"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w:t>
      </w:r>
      <w:r w:rsidRPr="00A86380">
        <w:rPr>
          <w:rStyle w:val="StyleUnderline"/>
        </w:rPr>
        <w:t xml:space="preserve">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A86380">
        <w:rPr>
          <w:rStyle w:val="StyleUnderline"/>
        </w:rPr>
        <w:t>that rights</w:t>
      </w:r>
      <w:proofErr w:type="gramEnd"/>
      <w:r w:rsidRPr="00A86380">
        <w:rPr>
          <w:rStyle w:val="StyleUnderline"/>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A86380">
        <w:rPr>
          <w:rStyle w:val="StyleUnderline"/>
        </w:rPr>
        <w:t>standing—a</w:t>
      </w:r>
      <w:proofErr w:type="gramEnd"/>
      <w:r w:rsidRPr="00A86380">
        <w:rPr>
          <w:rStyle w:val="StyleUnderline"/>
        </w:rPr>
        <w:t xml:space="preserve"> standing that the freeman has and that the slave lacks. </w:t>
      </w:r>
      <w:r w:rsidRPr="00A86380">
        <w:rPr>
          <w:rStyle w:val="StyleUnderline"/>
          <w:highlight w:val="green"/>
        </w:rPr>
        <w:t>Pettit</w:t>
      </w:r>
      <w:r w:rsidRPr="00A86380">
        <w:rPr>
          <w:rStyle w:val="StyleUnderline"/>
        </w:rPr>
        <w:t xml:space="preserve"> himself frequently insists on the idea, but he </w:t>
      </w:r>
      <w:r w:rsidRPr="00A86380">
        <w:rPr>
          <w:rStyle w:val="StyleUnderline"/>
          <w:highlight w:val="green"/>
        </w:rPr>
        <w:t>fails to do it justice when he claims</w:t>
      </w:r>
      <w:r w:rsidRPr="00A86380">
        <w:rPr>
          <w:rStyle w:val="StyleUnderline"/>
        </w:rPr>
        <w:t xml:space="preserve"> that </w:t>
      </w:r>
      <w:r w:rsidRPr="00A86380">
        <w:rPr>
          <w:rStyle w:val="StyleUnderline"/>
          <w:highlight w:val="green"/>
        </w:rPr>
        <w:t>freedom is</w:t>
      </w:r>
      <w:r w:rsidRPr="00A86380">
        <w:rPr>
          <w:rStyle w:val="StyleUnderline"/>
        </w:rPr>
        <w:t xml:space="preserve"> simply </w:t>
      </w:r>
      <w:r w:rsidRPr="00A86380">
        <w:rPr>
          <w:rStyle w:val="StyleUnderline"/>
          <w:highlight w:val="green"/>
        </w:rPr>
        <w:t>a matter of being adequately</w:t>
      </w:r>
      <w:r w:rsidRPr="00A86380">
        <w:rPr>
          <w:rStyle w:val="StyleUnderline"/>
        </w:rPr>
        <w:t xml:space="preserve"> (and reliably) </w:t>
      </w:r>
      <w:r w:rsidRPr="00A86380">
        <w:rPr>
          <w:rStyle w:val="StyleUnderline"/>
          <w:highlight w:val="green"/>
        </w:rPr>
        <w:t>shielded against</w:t>
      </w:r>
      <w:r w:rsidRPr="00A86380">
        <w:rPr>
          <w:rStyle w:val="StyleUnderline"/>
        </w:rPr>
        <w:t xml:space="preserve"> the strength of </w:t>
      </w:r>
      <w:r w:rsidRPr="00A86380">
        <w:rPr>
          <w:rStyle w:val="StyleUnderline"/>
          <w:highlight w:val="green"/>
        </w:rPr>
        <w:t>others</w:t>
      </w:r>
      <w:r w:rsidRPr="00A86380">
        <w:rPr>
          <w:rStyle w:val="StyleUnderline"/>
        </w:rPr>
        <w:t xml:space="preserve">. As Kant recognizes, the </w:t>
      </w:r>
      <w:r w:rsidRPr="00A86380">
        <w:rPr>
          <w:rStyle w:val="StyleUnderline"/>
          <w:highlight w:val="green"/>
        </w:rPr>
        <w:t>standing of a free citizen</w:t>
      </w:r>
      <w:r w:rsidRPr="00A86380">
        <w:rPr>
          <w:rStyle w:val="StyleUnderline"/>
        </w:rPr>
        <w:t xml:space="preserve"> is a more complex matter than that. </w:t>
      </w:r>
      <w:r w:rsidRPr="00A86380">
        <w:rPr>
          <w:rStyle w:val="StyleUnderline"/>
          <w:highlight w:val="green"/>
        </w:rPr>
        <w:t>One</w:t>
      </w:r>
      <w:r w:rsidRPr="00A86380">
        <w:rPr>
          <w:rStyle w:val="StyleUnderline"/>
        </w:rPr>
        <w:t xml:space="preserve"> could perhaps </w:t>
      </w:r>
      <w:r w:rsidRPr="00A86380">
        <w:rPr>
          <w:rStyle w:val="StyleUnderline"/>
          <w:highlight w:val="green"/>
        </w:rPr>
        <w:t>worry that</w:t>
      </w:r>
      <w:r w:rsidRPr="00A86380">
        <w:rPr>
          <w:rStyle w:val="StyleUnderline"/>
        </w:rPr>
        <w:t xml:space="preserve"> the idea of legal standing is something of a red herring here—that it must ultimately be reducible to a complex network of power relations and, hence, that the position I attribute to Kant differs only nominally from Pettit’s. That seems to me doubtful. </w:t>
      </w:r>
      <w:r w:rsidRPr="00A86380">
        <w:rPr>
          <w:rStyle w:val="StyleUnderline"/>
          <w:highlight w:val="green"/>
        </w:rPr>
        <w:t>Viewing legal standing as essential</w:t>
      </w:r>
      <w:r w:rsidRPr="00A86380">
        <w:rPr>
          <w:rStyle w:val="StyleUnderline"/>
        </w:rPr>
        <w:t xml:space="preserve"> to freedom </w:t>
      </w:r>
      <w:r w:rsidRPr="00A86380">
        <w:rPr>
          <w:rStyle w:val="StyleUnderline"/>
          <w:highlight w:val="green"/>
        </w:rPr>
        <w:t>makes sense only if</w:t>
      </w:r>
      <w:r w:rsidRPr="00A86380">
        <w:rPr>
          <w:rStyle w:val="StyleUnderline"/>
        </w:rPr>
        <w:t xml:space="preserve"> our </w:t>
      </w:r>
      <w:r w:rsidRPr="00A86380">
        <w:rPr>
          <w:rStyle w:val="StyleUnderline"/>
          <w:highlight w:val="green"/>
        </w:rPr>
        <w:t>conception of</w:t>
      </w:r>
      <w:r w:rsidRPr="00A86380">
        <w:rPr>
          <w:rStyle w:val="StyleUnderline"/>
        </w:rPr>
        <w:t xml:space="preserve"> the </w:t>
      </w:r>
      <w:r w:rsidRPr="00A86380">
        <w:rPr>
          <w:rStyle w:val="StyleUnderline"/>
          <w:highlight w:val="green"/>
        </w:rPr>
        <w:t>former includes conceptions of what</w:t>
      </w:r>
      <w:r w:rsidRPr="00A86380">
        <w:rPr>
          <w:rStyle w:val="StyleUnderline"/>
        </w:rPr>
        <w:t xml:space="preserve"> constitutes a </w:t>
      </w:r>
      <w:r w:rsidRPr="00A86380">
        <w:rPr>
          <w:rStyle w:val="StyleUnderline"/>
          <w:highlight w:val="green"/>
        </w:rPr>
        <w:t>fully adequate scheme of legal rights</w:t>
      </w:r>
      <w:r w:rsidRPr="00A86380">
        <w:rPr>
          <w:rStyle w:val="StyleUnderline"/>
        </w:rPr>
        <w:t xml:space="preserve">, appropriate legal recourse, justiﬁed punishment, and so on. Only if one believes that these notions all boil down to power relations will Kant’s position appear </w:t>
      </w:r>
      <w:proofErr w:type="gramStart"/>
      <w:r w:rsidRPr="00A86380">
        <w:rPr>
          <w:rStyle w:val="StyleUnderline"/>
        </w:rPr>
        <w:t>similar to</w:t>
      </w:r>
      <w:proofErr w:type="gramEnd"/>
      <w:r w:rsidRPr="00A86380">
        <w:rPr>
          <w:rStyle w:val="StyleUnderline"/>
        </w:rPr>
        <w:t xml:space="preserve"> Pettit’s. On any other view—and certainly that includes most views recently defended by philosophers—the </w:t>
      </w:r>
      <w:r w:rsidRPr="00A86380">
        <w:rPr>
          <w:rStyle w:val="StyleUnderline"/>
          <w:highlight w:val="green"/>
        </w:rPr>
        <w:t>notion of legal standing will outstrip</w:t>
      </w:r>
      <w:r w:rsidRPr="00A86380">
        <w:rPr>
          <w:rStyle w:val="StyleUnderline"/>
        </w:rPr>
        <w:t xml:space="preserve"> the </w:t>
      </w:r>
      <w:r w:rsidRPr="00A86380">
        <w:rPr>
          <w:rStyle w:val="StyleUnderline"/>
          <w:highlight w:val="green"/>
        </w:rPr>
        <w:t>power relations that ground Pettit’s theory</w:t>
      </w:r>
      <w:r w:rsidRPr="00A86380">
        <w:rPr>
          <w:rStyle w:val="StyleUnderline"/>
        </w:rPr>
        <w:t>.</w:t>
      </w:r>
    </w:p>
    <w:p w14:paraId="3E8B506B" w14:textId="77777777" w:rsidR="00A86380" w:rsidRPr="00A86380" w:rsidRDefault="00A86380" w:rsidP="00A86380">
      <w:pPr>
        <w:rPr>
          <w:rFonts w:eastAsia="Calibri"/>
          <w:b/>
          <w:iCs/>
          <w:u w:val="single"/>
        </w:rPr>
      </w:pPr>
    </w:p>
    <w:p w14:paraId="3AE05828" w14:textId="77777777" w:rsidR="00A86380" w:rsidRPr="00A86380" w:rsidRDefault="00A86380" w:rsidP="00A86380">
      <w:pPr>
        <w:rPr>
          <w:rFonts w:eastAsia="Calibri"/>
          <w:b/>
          <w:iCs/>
          <w:u w:val="single"/>
        </w:rPr>
      </w:pPr>
    </w:p>
    <w:p w14:paraId="57FDE589" w14:textId="77777777" w:rsidR="00A86380" w:rsidRPr="00A86380" w:rsidRDefault="00A86380" w:rsidP="00A86380"/>
    <w:p w14:paraId="2DE31E04" w14:textId="2F18B666" w:rsidR="00A95652" w:rsidRDefault="00A86380" w:rsidP="00A86380">
      <w:pPr>
        <w:pStyle w:val="Heading3"/>
      </w:pPr>
      <w:r>
        <w:t>2</w:t>
      </w:r>
    </w:p>
    <w:p w14:paraId="7D450D62" w14:textId="77777777" w:rsidR="00A86380" w:rsidRDefault="00A86380" w:rsidP="00A86380">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5D1F7013" w14:textId="77777777" w:rsidR="00A86380" w:rsidRPr="00CA720F" w:rsidRDefault="00A86380" w:rsidP="00A86380">
      <w:r>
        <w:t xml:space="preserve">Mark </w:t>
      </w:r>
      <w:r w:rsidRPr="00CA720F">
        <w:rPr>
          <w:rStyle w:val="Style13ptBold"/>
        </w:rPr>
        <w:t xml:space="preserve">Hulbert </w:t>
      </w:r>
      <w:r>
        <w:rPr>
          <w:rStyle w:val="Style13ptBold"/>
        </w:rPr>
        <w:t>10/26</w:t>
      </w:r>
      <w:r>
        <w:t xml:space="preserve"> [, Why These Economists Aren't Worried About Inflation. Barrons (10-26-2021) https://www.barrons.com/articles/inflation-economists-51635264860?tesla=y]//anop</w:t>
      </w:r>
    </w:p>
    <w:p w14:paraId="1A1B630B" w14:textId="77777777" w:rsidR="00A86380" w:rsidRPr="00671A43" w:rsidRDefault="00A86380" w:rsidP="00A86380">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The new study that instead focuses on historical track records is written by two economists at the Cleveland Federal Reserve Bank, Randal Verbrugge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w:t>
      </w:r>
      <w:proofErr w:type="gramStart"/>
      <w:r w:rsidRPr="00671A43">
        <w:rPr>
          <w:rStyle w:val="Emphasis"/>
        </w:rPr>
        <w:t>a number of</w:t>
      </w:r>
      <w:proofErr w:type="gramEnd"/>
      <w:r w:rsidRPr="00671A43">
        <w:rPr>
          <w:rStyle w:val="Emphasis"/>
        </w:rPr>
        <w:t xml:space="preserve">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w:t>
      </w:r>
      <w:proofErr w:type="gramStart"/>
      <w:r w:rsidRPr="009241F1">
        <w:rPr>
          <w:rStyle w:val="Emphasis"/>
        </w:rPr>
        <w:t>a number of</w:t>
      </w:r>
      <w:proofErr w:type="gramEnd"/>
      <w:r w:rsidRPr="009241F1">
        <w:rPr>
          <w:rStyle w:val="Emphasis"/>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 xml:space="preserve">It’s not good enough simply to refer to potentially inflationary factors like supply-chain </w:t>
      </w:r>
      <w:proofErr w:type="gramStart"/>
      <w:r w:rsidRPr="00504E06">
        <w:rPr>
          <w:rStyle w:val="Emphasis"/>
          <w:i/>
          <w:iCs w:val="0"/>
        </w:rPr>
        <w:t>bottlenecks ,</w:t>
      </w:r>
      <w:proofErr w:type="gramEnd"/>
      <w:r w:rsidRPr="00504E06">
        <w:rPr>
          <w:rStyle w:val="Emphasis"/>
          <w:i/>
          <w:iCs w:val="0"/>
        </w:rPr>
        <w:t xml:space="preserve">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 xml:space="preserve">being </w:t>
      </w:r>
      <w:proofErr w:type="gramStart"/>
      <w:r w:rsidRPr="00504E06">
        <w:rPr>
          <w:rStyle w:val="Emphasis"/>
          <w:highlight w:val="cyan"/>
        </w:rPr>
        <w:t>taken into account</w:t>
      </w:r>
      <w:proofErr w:type="gramEnd"/>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w:t>
      </w:r>
      <w:proofErr w:type="gramStart"/>
      <w:r w:rsidRPr="00671A43">
        <w:rPr>
          <w:rStyle w:val="Emphasis"/>
        </w:rPr>
        <w:t>rate“</w:t>
      </w:r>
      <w:proofErr w:type="gramEnd"/>
      <w:r w:rsidRPr="00671A43">
        <w:rPr>
          <w:rStyle w:val="Emphasis"/>
        </w:rPr>
        <w:t>—the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Verbrugge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27B3642E" w14:textId="77777777" w:rsidR="00A86380" w:rsidRDefault="00A86380" w:rsidP="00A86380">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2817019E" w14:textId="77777777" w:rsidR="00A86380" w:rsidRPr="00BF5AEB" w:rsidRDefault="00A86380" w:rsidP="00A86380">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15A5DA20" w14:textId="77777777" w:rsidR="00A86380" w:rsidRDefault="00A86380" w:rsidP="00A86380">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16ADBB4B" w14:textId="77777777" w:rsidR="00A86380" w:rsidRDefault="00A86380" w:rsidP="00A86380">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21F6F288" w14:textId="77777777" w:rsidR="00A86380" w:rsidRPr="006D5F9E" w:rsidRDefault="00A86380" w:rsidP="00A86380">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w:t>
      </w:r>
      <w:proofErr w:type="spellStart"/>
      <w:r>
        <w:t>dw</w:t>
      </w:r>
      <w:proofErr w:type="spellEnd"/>
      <w:r>
        <w:t xml:space="preserve"> (7-30-2021) https://beta.dw.com/en/how-big-a-threat-is-inflation/a-58653487]//anop</w:t>
      </w:r>
    </w:p>
    <w:p w14:paraId="19C30D6C" w14:textId="77777777" w:rsidR="00A86380" w:rsidRPr="006D5F9E" w:rsidRDefault="00A86380" w:rsidP="00A86380">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6AE69CAF" w14:textId="77777777" w:rsidR="00A86380" w:rsidRPr="00F24351" w:rsidRDefault="00A86380" w:rsidP="00A86380">
      <w:pPr>
        <w:pStyle w:val="Heading4"/>
        <w:jc w:val="both"/>
        <w:rPr>
          <w:rFonts w:cs="Times New Roman"/>
          <w:szCs w:val="24"/>
        </w:rPr>
      </w:pPr>
      <w:r>
        <w:rPr>
          <w:rFonts w:cs="Times New Roman"/>
          <w:szCs w:val="24"/>
        </w:rPr>
        <w:t>Recuperating growth is key to international cooperation to solve multiple existential threats</w:t>
      </w:r>
    </w:p>
    <w:p w14:paraId="2C15C51C" w14:textId="77777777" w:rsidR="00A86380" w:rsidRPr="00E55827" w:rsidRDefault="00A86380" w:rsidP="00A86380">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5A378D6D" w14:textId="2AD40B0B" w:rsidR="00A86380" w:rsidRDefault="00A86380" w:rsidP="00A86380">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23B8685C" w14:textId="74885035" w:rsidR="00A86380" w:rsidRDefault="00A86380" w:rsidP="00A86380">
      <w:pPr>
        <w:rPr>
          <w:rStyle w:val="Emphasis"/>
        </w:rPr>
      </w:pPr>
    </w:p>
    <w:p w14:paraId="2C7A09B3" w14:textId="16427295" w:rsidR="00A86380" w:rsidRDefault="00A86380" w:rsidP="00A86380">
      <w:pPr>
        <w:pStyle w:val="Heading3"/>
        <w:rPr>
          <w:rStyle w:val="Emphasis"/>
        </w:rPr>
      </w:pPr>
      <w:r>
        <w:rPr>
          <w:rStyle w:val="Emphasis"/>
        </w:rPr>
        <w:t>3</w:t>
      </w:r>
    </w:p>
    <w:p w14:paraId="7878D165" w14:textId="77777777" w:rsidR="00A86380" w:rsidRPr="00A86380" w:rsidRDefault="00A86380" w:rsidP="00A86380"/>
    <w:p w14:paraId="3AE6E117" w14:textId="77777777" w:rsidR="00A86380" w:rsidRPr="00A86380" w:rsidRDefault="00A86380" w:rsidP="00A86380">
      <w:pPr>
        <w:keepNext/>
        <w:keepLines/>
        <w:spacing w:before="40" w:after="0"/>
        <w:outlineLvl w:val="3"/>
        <w:rPr>
          <w:rFonts w:eastAsia="Times New Roman"/>
          <w:b/>
          <w:iCs/>
          <w:sz w:val="26"/>
          <w:shd w:val="clear" w:color="auto" w:fill="F1F0F0"/>
          <w:lang w:eastAsia="zh-CN"/>
        </w:rPr>
      </w:pPr>
      <w:r w:rsidRPr="00A86380">
        <w:rPr>
          <w:rFonts w:eastAsia="Times New Roman"/>
          <w:b/>
          <w:iCs/>
          <w:sz w:val="26"/>
          <w:shd w:val="clear" w:color="auto" w:fill="F1F0F0"/>
          <w:lang w:eastAsia="zh-CN"/>
        </w:rPr>
        <w:t>Interpretation: The 1AC may only read offense that links back to their framework</w:t>
      </w:r>
    </w:p>
    <w:p w14:paraId="4655FC15" w14:textId="77777777" w:rsidR="00A86380" w:rsidRPr="00A86380" w:rsidRDefault="00A86380" w:rsidP="00A86380">
      <w:pPr>
        <w:keepNext/>
        <w:keepLines/>
        <w:spacing w:before="40" w:after="0"/>
        <w:outlineLvl w:val="3"/>
        <w:rPr>
          <w:rFonts w:eastAsia="Times New Roman"/>
          <w:b/>
          <w:iCs/>
          <w:sz w:val="26"/>
          <w:lang w:eastAsia="zh-CN"/>
        </w:rPr>
      </w:pPr>
      <w:r w:rsidRPr="00A86380">
        <w:rPr>
          <w:rFonts w:eastAsia="Times New Roman"/>
          <w:b/>
          <w:iCs/>
          <w:sz w:val="26"/>
          <w:lang w:eastAsia="zh-CN"/>
        </w:rPr>
        <w:t>Violation: _____</w:t>
      </w:r>
    </w:p>
    <w:p w14:paraId="6BB48B77" w14:textId="77777777" w:rsidR="00A86380" w:rsidRPr="00A86380" w:rsidRDefault="00A86380" w:rsidP="00A86380">
      <w:pPr>
        <w:keepNext/>
        <w:keepLines/>
        <w:spacing w:before="40" w:after="0"/>
        <w:outlineLvl w:val="3"/>
        <w:rPr>
          <w:rFonts w:eastAsia="Times New Roman"/>
          <w:b/>
          <w:iCs/>
          <w:sz w:val="26"/>
          <w:lang w:eastAsia="zh-CN"/>
        </w:rPr>
      </w:pPr>
      <w:r w:rsidRPr="00A86380">
        <w:rPr>
          <w:rFonts w:eastAsia="Times New Roman"/>
          <w:b/>
          <w:iCs/>
          <w:sz w:val="26"/>
          <w:lang w:eastAsia="zh-CN"/>
        </w:rPr>
        <w:t xml:space="preserve">Standards: Strat skew—arbitrarily putting offense kills neg </w:t>
      </w:r>
      <w:proofErr w:type="spellStart"/>
      <w:r w:rsidRPr="00A86380">
        <w:rPr>
          <w:rFonts w:eastAsia="Times New Roman"/>
          <w:b/>
          <w:iCs/>
          <w:sz w:val="26"/>
          <w:lang w:eastAsia="zh-CN"/>
        </w:rPr>
        <w:t>strat</w:t>
      </w:r>
      <w:proofErr w:type="spellEnd"/>
      <w:r w:rsidRPr="00A86380">
        <w:rPr>
          <w:rFonts w:eastAsia="Times New Roman"/>
          <w:b/>
          <w:iCs/>
          <w:sz w:val="26"/>
          <w:lang w:eastAsia="zh-CN"/>
        </w:rPr>
        <w:t xml:space="preserve"> </w:t>
      </w:r>
      <w:proofErr w:type="spellStart"/>
      <w:r w:rsidRPr="00A86380">
        <w:rPr>
          <w:rFonts w:eastAsia="Times New Roman"/>
          <w:b/>
          <w:iCs/>
          <w:sz w:val="26"/>
          <w:lang w:eastAsia="zh-CN"/>
        </w:rPr>
        <w:t>bc</w:t>
      </w:r>
      <w:proofErr w:type="spellEnd"/>
      <w:r w:rsidRPr="00A86380">
        <w:rPr>
          <w:rFonts w:eastAsia="Times New Roman"/>
          <w:b/>
          <w:iCs/>
          <w:sz w:val="26"/>
          <w:lang w:eastAsia="zh-CN"/>
        </w:rPr>
        <w:t xml:space="preserve"> they can pre-empt neg strategy. Neg already needs a competing framework since there are infinite </w:t>
      </w:r>
      <w:proofErr w:type="spellStart"/>
      <w:r w:rsidRPr="00A86380">
        <w:rPr>
          <w:rFonts w:eastAsia="Times New Roman"/>
          <w:b/>
          <w:iCs/>
          <w:sz w:val="26"/>
          <w:lang w:eastAsia="zh-CN"/>
        </w:rPr>
        <w:t>affs</w:t>
      </w:r>
      <w:proofErr w:type="spellEnd"/>
      <w:r w:rsidRPr="00A86380">
        <w:rPr>
          <w:rFonts w:eastAsia="Times New Roman"/>
          <w:b/>
          <w:iCs/>
          <w:sz w:val="26"/>
          <w:lang w:eastAsia="zh-CN"/>
        </w:rPr>
        <w:t xml:space="preserve">, but theirs destroys </w:t>
      </w:r>
      <w:proofErr w:type="spellStart"/>
      <w:r w:rsidRPr="00A86380">
        <w:rPr>
          <w:rFonts w:eastAsia="Times New Roman"/>
          <w:b/>
          <w:iCs/>
          <w:sz w:val="26"/>
          <w:lang w:eastAsia="zh-CN"/>
        </w:rPr>
        <w:t>strat</w:t>
      </w:r>
      <w:proofErr w:type="spellEnd"/>
      <w:r w:rsidRPr="00A86380">
        <w:rPr>
          <w:rFonts w:eastAsia="Times New Roman"/>
          <w:b/>
          <w:iCs/>
          <w:sz w:val="26"/>
          <w:lang w:eastAsia="zh-CN"/>
        </w:rPr>
        <w:t xml:space="preserve"> </w:t>
      </w:r>
      <w:proofErr w:type="spellStart"/>
      <w:r w:rsidRPr="00A86380">
        <w:rPr>
          <w:rFonts w:eastAsia="Times New Roman"/>
          <w:b/>
          <w:iCs/>
          <w:sz w:val="26"/>
          <w:lang w:eastAsia="zh-CN"/>
        </w:rPr>
        <w:t>bc</w:t>
      </w:r>
      <w:proofErr w:type="spellEnd"/>
      <w:r w:rsidRPr="00A86380">
        <w:rPr>
          <w:rFonts w:eastAsia="Times New Roman"/>
          <w:b/>
          <w:iCs/>
          <w:sz w:val="26"/>
          <w:lang w:eastAsia="zh-CN"/>
        </w:rPr>
        <w:t xml:space="preserve"> neg already </w:t>
      </w:r>
      <w:proofErr w:type="gramStart"/>
      <w:r w:rsidRPr="00A86380">
        <w:rPr>
          <w:rFonts w:eastAsia="Times New Roman"/>
          <w:b/>
          <w:iCs/>
          <w:sz w:val="26"/>
          <w:lang w:eastAsia="zh-CN"/>
        </w:rPr>
        <w:t>has to</w:t>
      </w:r>
      <w:proofErr w:type="gramEnd"/>
      <w:r w:rsidRPr="00A86380">
        <w:rPr>
          <w:rFonts w:eastAsia="Times New Roman"/>
          <w:b/>
          <w:iCs/>
          <w:sz w:val="26"/>
          <w:lang w:eastAsia="zh-CN"/>
        </w:rPr>
        <w:t xml:space="preserve"> invest time on the framework debate and then can’t get to contention-level offense, conceding contention, so </w:t>
      </w:r>
      <w:proofErr w:type="spellStart"/>
      <w:r w:rsidRPr="00A86380">
        <w:rPr>
          <w:rFonts w:eastAsia="Times New Roman"/>
          <w:b/>
          <w:iCs/>
          <w:sz w:val="26"/>
          <w:lang w:eastAsia="zh-CN"/>
        </w:rPr>
        <w:t>aff</w:t>
      </w:r>
      <w:proofErr w:type="spellEnd"/>
      <w:r w:rsidRPr="00A86380">
        <w:rPr>
          <w:rFonts w:eastAsia="Times New Roman"/>
          <w:b/>
          <w:iCs/>
          <w:sz w:val="26"/>
          <w:lang w:eastAsia="zh-CN"/>
        </w:rPr>
        <w:t xml:space="preserve"> can just extend offense and win on strength of link</w:t>
      </w:r>
    </w:p>
    <w:p w14:paraId="08574C45" w14:textId="77777777" w:rsidR="00A86380" w:rsidRPr="00A86380" w:rsidRDefault="00A86380" w:rsidP="00A86380">
      <w:pPr>
        <w:keepNext/>
        <w:keepLines/>
        <w:spacing w:before="40"/>
        <w:outlineLvl w:val="3"/>
        <w:rPr>
          <w:rFonts w:eastAsia="Times New Roman"/>
          <w:b/>
          <w:bCs/>
          <w:sz w:val="26"/>
          <w:szCs w:val="26"/>
        </w:rPr>
      </w:pPr>
      <w:r w:rsidRPr="00A86380">
        <w:rPr>
          <w:rFonts w:eastAsia="Calibri"/>
          <w:b/>
          <w:sz w:val="26"/>
          <w:szCs w:val="26"/>
        </w:rPr>
        <w:t>Fairness</w:t>
      </w:r>
      <w:r w:rsidRPr="00A86380">
        <w:rPr>
          <w:rFonts w:eastAsia="Times New Roman"/>
          <w:b/>
          <w:bCs/>
          <w:sz w:val="26"/>
          <w:szCs w:val="26"/>
        </w:rPr>
        <w:t xml:space="preserve"> is a voter—debate is a competitive activity that requires objective evaluation. Without it, there would be no </w:t>
      </w:r>
      <w:proofErr w:type="gramStart"/>
      <w:r w:rsidRPr="00A86380">
        <w:rPr>
          <w:rFonts w:eastAsia="Times New Roman"/>
          <w:b/>
          <w:bCs/>
          <w:sz w:val="26"/>
          <w:szCs w:val="26"/>
        </w:rPr>
        <w:t>competition</w:t>
      </w:r>
      <w:proofErr w:type="gramEnd"/>
      <w:r w:rsidRPr="00A86380">
        <w:rPr>
          <w:rFonts w:eastAsia="Times New Roman"/>
          <w:b/>
          <w:bCs/>
          <w:sz w:val="26"/>
          <w:szCs w:val="26"/>
        </w:rPr>
        <w:t xml:space="preserve"> and no one would participate. </w:t>
      </w:r>
    </w:p>
    <w:p w14:paraId="1815A63F"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u w:val="single"/>
        </w:rPr>
        <w:t>Drop the Debater</w:t>
      </w:r>
      <w:r w:rsidRPr="00A86380">
        <w:rPr>
          <w:rFonts w:eastAsia="Times New Roman"/>
          <w:b/>
          <w:iCs/>
          <w:sz w:val="26"/>
        </w:rPr>
        <w:t xml:space="preserve"> – sets a precedent that debaters </w:t>
      </w:r>
      <w:proofErr w:type="spellStart"/>
      <w:proofErr w:type="gramStart"/>
      <w:r w:rsidRPr="00A86380">
        <w:rPr>
          <w:rFonts w:eastAsia="Times New Roman"/>
          <w:b/>
          <w:iCs/>
          <w:sz w:val="26"/>
        </w:rPr>
        <w:t>wont</w:t>
      </w:r>
      <w:proofErr w:type="spellEnd"/>
      <w:proofErr w:type="gramEnd"/>
      <w:r w:rsidRPr="00A86380">
        <w:rPr>
          <w:rFonts w:eastAsia="Times New Roman"/>
          <w:b/>
          <w:iCs/>
          <w:sz w:val="26"/>
        </w:rPr>
        <w:t xml:space="preserve"> be abusive and time skew puts me at a disadvantage on substance</w:t>
      </w:r>
    </w:p>
    <w:p w14:paraId="119774B0"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u w:val="single"/>
        </w:rPr>
        <w:t>CI</w:t>
      </w:r>
      <w:r w:rsidRPr="00A86380">
        <w:rPr>
          <w:rFonts w:eastAsia="Times New Roman"/>
          <w:b/>
          <w:iCs/>
          <w:sz w:val="26"/>
        </w:rPr>
        <w:t>:</w:t>
      </w:r>
    </w:p>
    <w:p w14:paraId="7A644772"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rPr>
        <w:t xml:space="preserve">[1] Reasonability causes a race to the bottom </w:t>
      </w:r>
      <w:proofErr w:type="spellStart"/>
      <w:r w:rsidRPr="00A86380">
        <w:rPr>
          <w:rFonts w:eastAsia="Times New Roman"/>
          <w:b/>
          <w:iCs/>
          <w:sz w:val="26"/>
        </w:rPr>
        <w:t>bc</w:t>
      </w:r>
      <w:proofErr w:type="spellEnd"/>
      <w:r w:rsidRPr="00A86380">
        <w:rPr>
          <w:rFonts w:eastAsia="Times New Roman"/>
          <w:b/>
          <w:iCs/>
          <w:sz w:val="26"/>
        </w:rPr>
        <w:t xml:space="preserve"> debaters keep being barely reasonable magnifying abuse</w:t>
      </w:r>
    </w:p>
    <w:p w14:paraId="7415D380"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rPr>
        <w:t xml:space="preserve">[2] Collapses – we debate about a specified </w:t>
      </w:r>
      <w:proofErr w:type="spellStart"/>
      <w:r w:rsidRPr="00A86380">
        <w:rPr>
          <w:rFonts w:eastAsia="Times New Roman"/>
          <w:b/>
          <w:iCs/>
          <w:sz w:val="26"/>
        </w:rPr>
        <w:t>briteline</w:t>
      </w:r>
      <w:proofErr w:type="spellEnd"/>
      <w:r w:rsidRPr="00A86380">
        <w:rPr>
          <w:rFonts w:eastAsia="Times New Roman"/>
          <w:b/>
          <w:iCs/>
          <w:sz w:val="26"/>
        </w:rPr>
        <w:t xml:space="preserve">, which is the same as an </w:t>
      </w:r>
      <w:proofErr w:type="spellStart"/>
      <w:r w:rsidRPr="00A86380">
        <w:rPr>
          <w:rFonts w:eastAsia="Times New Roman"/>
          <w:b/>
          <w:iCs/>
          <w:sz w:val="26"/>
        </w:rPr>
        <w:t>interp</w:t>
      </w:r>
      <w:proofErr w:type="spellEnd"/>
    </w:p>
    <w:p w14:paraId="045FD5B5"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u w:val="single"/>
        </w:rPr>
        <w:t xml:space="preserve">No </w:t>
      </w:r>
      <w:proofErr w:type="spellStart"/>
      <w:r w:rsidRPr="00A86380">
        <w:rPr>
          <w:rFonts w:eastAsia="Times New Roman"/>
          <w:b/>
          <w:iCs/>
          <w:sz w:val="26"/>
          <w:u w:val="single"/>
        </w:rPr>
        <w:t>rvis</w:t>
      </w:r>
      <w:proofErr w:type="spellEnd"/>
      <w:r w:rsidRPr="00A86380">
        <w:rPr>
          <w:rFonts w:eastAsia="Times New Roman"/>
          <w:b/>
          <w:iCs/>
          <w:sz w:val="26"/>
        </w:rPr>
        <w:t>:</w:t>
      </w:r>
    </w:p>
    <w:p w14:paraId="6B962C23"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rPr>
        <w:t xml:space="preserve">[1] Logic- Winning theory is not a reason to vote them up- In the real world proving you are meeting a necessary rule will not give you reward. OW </w:t>
      </w:r>
      <w:proofErr w:type="spellStart"/>
      <w:r w:rsidRPr="00A86380">
        <w:rPr>
          <w:rFonts w:eastAsia="Times New Roman"/>
          <w:b/>
          <w:iCs/>
          <w:sz w:val="26"/>
        </w:rPr>
        <w:t>bc</w:t>
      </w:r>
      <w:proofErr w:type="spellEnd"/>
      <w:r w:rsidRPr="00A86380">
        <w:rPr>
          <w:rFonts w:eastAsia="Times New Roman"/>
          <w:b/>
          <w:iCs/>
          <w:sz w:val="26"/>
        </w:rPr>
        <w:t xml:space="preserve"> logic is the litmus test for all </w:t>
      </w:r>
      <w:proofErr w:type="spellStart"/>
      <w:r w:rsidRPr="00A86380">
        <w:rPr>
          <w:rFonts w:eastAsia="Times New Roman"/>
          <w:b/>
          <w:iCs/>
          <w:sz w:val="26"/>
        </w:rPr>
        <w:t>args</w:t>
      </w:r>
      <w:proofErr w:type="spellEnd"/>
    </w:p>
    <w:p w14:paraId="7B281B12"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rPr>
        <w:t>[2] Discourages checking abuse because debaters will be afraid to lose on theory.</w:t>
      </w:r>
    </w:p>
    <w:p w14:paraId="4CA37228" w14:textId="77777777" w:rsidR="00A86380" w:rsidRPr="00A86380" w:rsidRDefault="00A86380" w:rsidP="00A86380">
      <w:pPr>
        <w:keepNext/>
        <w:keepLines/>
        <w:spacing w:before="40" w:after="0"/>
        <w:outlineLvl w:val="3"/>
        <w:rPr>
          <w:rFonts w:eastAsia="Times New Roman"/>
          <w:b/>
          <w:iCs/>
          <w:sz w:val="26"/>
        </w:rPr>
      </w:pPr>
      <w:r w:rsidRPr="00A86380">
        <w:rPr>
          <w:rFonts w:eastAsia="Times New Roman"/>
          <w:b/>
          <w:iCs/>
          <w:sz w:val="26"/>
        </w:rPr>
        <w:t xml:space="preserve">[3] RVIs center the debate on theory instead of substance because it’s the only place the round can be decided. Outweighs on time frame; we only get two months to talk about the topic and on research - where </w:t>
      </w:r>
      <w:proofErr w:type="gramStart"/>
      <w:r w:rsidRPr="00A86380">
        <w:rPr>
          <w:rFonts w:eastAsia="Times New Roman"/>
          <w:b/>
          <w:iCs/>
          <w:sz w:val="26"/>
        </w:rPr>
        <w:t>the majority of</w:t>
      </w:r>
      <w:proofErr w:type="gramEnd"/>
      <w:r w:rsidRPr="00A86380">
        <w:rPr>
          <w:rFonts w:eastAsia="Times New Roman"/>
          <w:b/>
          <w:iCs/>
          <w:sz w:val="26"/>
        </w:rPr>
        <w:t xml:space="preserve"> debate education occurs </w:t>
      </w:r>
    </w:p>
    <w:p w14:paraId="355F42AC" w14:textId="2011F091" w:rsidR="00A86380" w:rsidRDefault="00A86380" w:rsidP="00A86380">
      <w:pPr>
        <w:keepNext/>
        <w:keepLines/>
        <w:spacing w:before="40" w:after="0"/>
        <w:outlineLvl w:val="3"/>
        <w:rPr>
          <w:rFonts w:eastAsia="Times New Roman"/>
          <w:b/>
          <w:iCs/>
          <w:sz w:val="26"/>
        </w:rPr>
      </w:pPr>
      <w:r w:rsidRPr="00A86380">
        <w:rPr>
          <w:rFonts w:eastAsia="Times New Roman"/>
          <w:b/>
          <w:iCs/>
          <w:sz w:val="26"/>
        </w:rPr>
        <w:t xml:space="preserve">[4] Counter </w:t>
      </w:r>
      <w:proofErr w:type="spellStart"/>
      <w:r w:rsidRPr="00A86380">
        <w:rPr>
          <w:rFonts w:eastAsia="Times New Roman"/>
          <w:b/>
          <w:iCs/>
          <w:sz w:val="26"/>
        </w:rPr>
        <w:t>interp</w:t>
      </w:r>
      <w:proofErr w:type="spellEnd"/>
      <w:r w:rsidRPr="00A86380">
        <w:rPr>
          <w:rFonts w:eastAsia="Times New Roman"/>
          <w:b/>
          <w:iCs/>
          <w:sz w:val="26"/>
        </w:rPr>
        <w:t xml:space="preserve">—you get an </w:t>
      </w:r>
      <w:proofErr w:type="spellStart"/>
      <w:r w:rsidRPr="00A86380">
        <w:rPr>
          <w:rFonts w:eastAsia="Times New Roman"/>
          <w:b/>
          <w:iCs/>
          <w:sz w:val="26"/>
        </w:rPr>
        <w:t>RVi</w:t>
      </w:r>
      <w:proofErr w:type="spellEnd"/>
      <w:r w:rsidRPr="00A86380">
        <w:rPr>
          <w:rFonts w:eastAsia="Times New Roman"/>
          <w:b/>
          <w:iCs/>
          <w:sz w:val="26"/>
        </w:rPr>
        <w:t xml:space="preserve"> if I read 2 or more shells—solves skew offense</w:t>
      </w:r>
    </w:p>
    <w:p w14:paraId="6B46B0CE" w14:textId="11F9CFA4" w:rsidR="00A86380" w:rsidRDefault="00A86380" w:rsidP="00A86380">
      <w:pPr>
        <w:keepNext/>
        <w:keepLines/>
        <w:spacing w:before="40" w:after="0"/>
        <w:outlineLvl w:val="3"/>
        <w:rPr>
          <w:rFonts w:eastAsia="Times New Roman"/>
          <w:b/>
          <w:iCs/>
          <w:sz w:val="26"/>
        </w:rPr>
      </w:pPr>
    </w:p>
    <w:p w14:paraId="379F8359" w14:textId="7D7EACB8" w:rsidR="00A86380" w:rsidRDefault="00A86380" w:rsidP="00A86380">
      <w:pPr>
        <w:keepNext/>
        <w:keepLines/>
        <w:spacing w:before="40" w:after="0"/>
        <w:outlineLvl w:val="3"/>
        <w:rPr>
          <w:rFonts w:eastAsia="Times New Roman"/>
          <w:b/>
          <w:iCs/>
          <w:sz w:val="26"/>
        </w:rPr>
      </w:pPr>
    </w:p>
    <w:p w14:paraId="7FB5024E" w14:textId="71979580" w:rsidR="00A86380" w:rsidRDefault="00A86380" w:rsidP="00A86380">
      <w:pPr>
        <w:pStyle w:val="Heading2"/>
        <w:rPr>
          <w:rFonts w:eastAsia="Times New Roman"/>
        </w:rPr>
      </w:pPr>
      <w:r>
        <w:rPr>
          <w:rFonts w:eastAsia="Times New Roman"/>
        </w:rPr>
        <w:t>Case</w:t>
      </w:r>
    </w:p>
    <w:p w14:paraId="5F4F37B9" w14:textId="7D19A785" w:rsidR="00036CE1" w:rsidRDefault="00036CE1" w:rsidP="00036CE1"/>
    <w:p w14:paraId="5C3C880F" w14:textId="3A10EE69" w:rsidR="00036CE1" w:rsidRDefault="00036CE1" w:rsidP="00036CE1">
      <w:pPr>
        <w:pStyle w:val="Heading3"/>
      </w:pPr>
      <w:proofErr w:type="spellStart"/>
      <w:r>
        <w:t>Frameowrk</w:t>
      </w:r>
      <w:proofErr w:type="spellEnd"/>
    </w:p>
    <w:p w14:paraId="36970218" w14:textId="7ABBA94F" w:rsidR="004F7636" w:rsidRDefault="004F7636" w:rsidP="004F7636">
      <w:r>
        <w:t xml:space="preserve">Prob solves the indicts and they are all </w:t>
      </w:r>
      <w:proofErr w:type="gramStart"/>
      <w:r>
        <w:t>really silly</w:t>
      </w:r>
      <w:proofErr w:type="gramEnd"/>
    </w:p>
    <w:p w14:paraId="0C5B3E4D" w14:textId="27E58CB7" w:rsidR="004F7636" w:rsidRDefault="004F7636" w:rsidP="004F7636">
      <w:pPr>
        <w:rPr>
          <w:lang w:val="es-CL"/>
        </w:rPr>
      </w:pPr>
      <w:r w:rsidRPr="004F7636">
        <w:rPr>
          <w:lang w:val="es-CL"/>
        </w:rPr>
        <w:t xml:space="preserve">Terminal </w:t>
      </w:r>
      <w:proofErr w:type="spellStart"/>
      <w:r w:rsidRPr="004F7636">
        <w:rPr>
          <w:lang w:val="es-CL"/>
        </w:rPr>
        <w:t>conseqncues</w:t>
      </w:r>
      <w:proofErr w:type="spellEnd"/>
      <w:r w:rsidRPr="004F7636">
        <w:rPr>
          <w:lang w:val="es-CL"/>
        </w:rPr>
        <w:t xml:space="preserve"> </w:t>
      </w:r>
      <w:proofErr w:type="spellStart"/>
      <w:r w:rsidRPr="004F7636">
        <w:rPr>
          <w:lang w:val="es-CL"/>
        </w:rPr>
        <w:t>solves</w:t>
      </w:r>
      <w:proofErr w:type="spellEnd"/>
      <w:r w:rsidRPr="004F7636">
        <w:rPr>
          <w:lang w:val="es-CL"/>
        </w:rPr>
        <w:t xml:space="preserve"> infinite </w:t>
      </w:r>
      <w:proofErr w:type="spellStart"/>
      <w:r w:rsidRPr="004F7636">
        <w:rPr>
          <w:lang w:val="es-CL"/>
        </w:rPr>
        <w:t>cosneuqn</w:t>
      </w:r>
      <w:r>
        <w:rPr>
          <w:lang w:val="es-CL"/>
        </w:rPr>
        <w:t>ces</w:t>
      </w:r>
      <w:proofErr w:type="spellEnd"/>
    </w:p>
    <w:p w14:paraId="2C53FFC7" w14:textId="1D8105D0" w:rsidR="004F7636" w:rsidRDefault="004F7636" w:rsidP="004F7636">
      <w:pPr>
        <w:rPr>
          <w:lang w:val="es-CL"/>
        </w:rPr>
      </w:pPr>
      <w:proofErr w:type="spellStart"/>
      <w:r>
        <w:rPr>
          <w:lang w:val="es-CL"/>
        </w:rPr>
        <w:t>Performaitivty</w:t>
      </w:r>
      <w:proofErr w:type="spellEnd"/>
      <w:r>
        <w:rPr>
          <w:lang w:val="es-CL"/>
        </w:rPr>
        <w:t xml:space="preserve"> </w:t>
      </w:r>
      <w:proofErr w:type="spellStart"/>
      <w:r>
        <w:rPr>
          <w:lang w:val="es-CL"/>
        </w:rPr>
        <w:t>solves</w:t>
      </w:r>
      <w:proofErr w:type="spellEnd"/>
      <w:r>
        <w:rPr>
          <w:lang w:val="es-CL"/>
        </w:rPr>
        <w:t xml:space="preserve"> </w:t>
      </w:r>
      <w:proofErr w:type="spellStart"/>
      <w:r>
        <w:rPr>
          <w:lang w:val="es-CL"/>
        </w:rPr>
        <w:t>indcuti</w:t>
      </w:r>
      <w:proofErr w:type="spellEnd"/>
    </w:p>
    <w:p w14:paraId="79C8B774" w14:textId="5DC6C8F4" w:rsidR="004F7636" w:rsidRPr="004F7636" w:rsidRDefault="004F7636" w:rsidP="004F7636">
      <w:r w:rsidRPr="004F7636">
        <w:t xml:space="preserve">No act </w:t>
      </w:r>
      <w:proofErr w:type="spellStart"/>
      <w:r w:rsidRPr="004F7636">
        <w:t>omisison</w:t>
      </w:r>
      <w:proofErr w:type="spellEnd"/>
      <w:r w:rsidRPr="004F7636">
        <w:t xml:space="preserve"> </w:t>
      </w:r>
      <w:proofErr w:type="spellStart"/>
      <w:r w:rsidRPr="004F7636">
        <w:t>dist</w:t>
      </w:r>
      <w:proofErr w:type="spellEnd"/>
      <w:r w:rsidRPr="004F7636">
        <w:t xml:space="preserve"> </w:t>
      </w:r>
      <w:r>
        <w:t>–</w:t>
      </w:r>
      <w:r w:rsidRPr="004F7636">
        <w:t xml:space="preserve"> s</w:t>
      </w:r>
      <w:r>
        <w:t xml:space="preserve">till </w:t>
      </w:r>
      <w:proofErr w:type="gramStart"/>
      <w:r>
        <w:t>In</w:t>
      </w:r>
      <w:proofErr w:type="gramEnd"/>
      <w:r>
        <w:t xml:space="preserve"> </w:t>
      </w:r>
      <w:proofErr w:type="spellStart"/>
      <w:r>
        <w:t>culoability</w:t>
      </w:r>
      <w:proofErr w:type="spellEnd"/>
    </w:p>
    <w:p w14:paraId="3C41C03E" w14:textId="77777777" w:rsidR="00036CE1" w:rsidRPr="004F7636" w:rsidRDefault="00036CE1" w:rsidP="00036CE1"/>
    <w:p w14:paraId="50E0844B" w14:textId="77777777" w:rsidR="00036CE1" w:rsidRPr="00054264" w:rsidRDefault="00036CE1" w:rsidP="00036CE1">
      <w:pPr>
        <w:pStyle w:val="Heading4"/>
        <w:rPr>
          <w:rFonts w:asciiTheme="minorHAnsi" w:eastAsia="MS Gothic" w:hAnsiTheme="minorHAnsi" w:cstheme="minorHAnsi"/>
        </w:rPr>
      </w:pPr>
      <w:r w:rsidRPr="00054264">
        <w:rPr>
          <w:rFonts w:asciiTheme="minorHAnsi" w:hAnsiTheme="minorHAnsi" w:cstheme="minorHAnsi"/>
        </w:rPr>
        <w:t xml:space="preserve">Level – prefer a </w:t>
      </w:r>
      <w:proofErr w:type="spellStart"/>
      <w:r w:rsidRPr="00054264">
        <w:rPr>
          <w:rFonts w:asciiTheme="minorHAnsi" w:hAnsiTheme="minorHAnsi" w:cstheme="minorHAnsi"/>
        </w:rPr>
        <w:t>metaethic</w:t>
      </w:r>
      <w:proofErr w:type="spellEnd"/>
      <w:r w:rsidRPr="00054264">
        <w:rPr>
          <w:rFonts w:asciiTheme="minorHAnsi" w:hAnsiTheme="minorHAnsi" w:cstheme="minorHAnsi"/>
        </w:rPr>
        <w:t xml:space="preserve"> of pain and pleasure over freedom—</w:t>
      </w:r>
    </w:p>
    <w:p w14:paraId="50400F21"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 xml:space="preserve">[1] </w:t>
      </w:r>
      <w:r w:rsidRPr="00054264">
        <w:rPr>
          <w:rFonts w:asciiTheme="minorHAnsi" w:hAnsiTheme="minorHAnsi" w:cstheme="minorHAnsi"/>
          <w:u w:val="single"/>
        </w:rPr>
        <w:t>Side Constraint</w:t>
      </w:r>
      <w:r w:rsidRPr="00054264">
        <w:rPr>
          <w:rFonts w:asciiTheme="minorHAnsi" w:hAnsiTheme="minorHAnsi" w:cstheme="minorHAnsi"/>
        </w:rPr>
        <w:t xml:space="preserve"> – freedom is impact justified and begs the question of value to lie, which pleasure creates</w:t>
      </w:r>
    </w:p>
    <w:p w14:paraId="449155AE"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 xml:space="preserve">[2] </w:t>
      </w:r>
      <w:proofErr w:type="spellStart"/>
      <w:r w:rsidRPr="00054264">
        <w:rPr>
          <w:rFonts w:asciiTheme="minorHAnsi" w:hAnsiTheme="minorHAnsi" w:cstheme="minorHAnsi"/>
          <w:u w:val="single"/>
        </w:rPr>
        <w:t>Weighability</w:t>
      </w:r>
      <w:proofErr w:type="spellEnd"/>
      <w:r w:rsidRPr="00054264">
        <w:rPr>
          <w:rFonts w:asciiTheme="minorHAnsi" w:hAnsiTheme="minorHAnsi" w:cstheme="minorHAnsi"/>
        </w:rPr>
        <w:t xml:space="preserve"> – pain and pleasure can be aggregated but a violation of freedom is unquantifiable without material utilitarian impacts. That freezes action – affirming or negating can’t happen under Kant if either causes a violation of freedom, so it can’t serve as a guide to action</w:t>
      </w:r>
    </w:p>
    <w:p w14:paraId="1690D53F"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 xml:space="preserve">[3] </w:t>
      </w:r>
      <w:r w:rsidRPr="00054264">
        <w:rPr>
          <w:rFonts w:asciiTheme="minorHAnsi" w:hAnsiTheme="minorHAnsi" w:cstheme="minorHAnsi"/>
          <w:u w:val="single"/>
        </w:rPr>
        <w:t>Culpability</w:t>
      </w:r>
      <w:r w:rsidRPr="00054264">
        <w:rPr>
          <w:rFonts w:asciiTheme="minorHAnsi" w:hAnsiTheme="minorHAnsi" w:cstheme="minorHAnsi"/>
        </w:rPr>
        <w:t xml:space="preserve"> – wills are unverifiable – I can kill someone and lie and say my will was not that, but util gives material impacts you’re culpable for. Culpability outweighs – binds us to actions since ethics is a guide to action</w:t>
      </w:r>
    </w:p>
    <w:p w14:paraId="4D518DFB"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 xml:space="preserve">[4] </w:t>
      </w:r>
      <w:r w:rsidRPr="00054264">
        <w:rPr>
          <w:rFonts w:asciiTheme="minorHAnsi" w:hAnsiTheme="minorHAnsi" w:cstheme="minorHAnsi"/>
          <w:u w:val="single"/>
        </w:rPr>
        <w:t>Begs the question of freedom</w:t>
      </w:r>
      <w:r w:rsidRPr="00054264">
        <w:rPr>
          <w:rFonts w:asciiTheme="minorHAnsi" w:hAnsiTheme="minorHAnsi" w:cstheme="minorHAnsi"/>
        </w:rPr>
        <w:t xml:space="preserve"> – conceptions of what </w:t>
      </w:r>
      <w:proofErr w:type="gramStart"/>
      <w:r w:rsidRPr="00054264">
        <w:rPr>
          <w:rFonts w:asciiTheme="minorHAnsi" w:hAnsiTheme="minorHAnsi" w:cstheme="minorHAnsi"/>
        </w:rPr>
        <w:t>is freedom and domination</w:t>
      </w:r>
      <w:proofErr w:type="gramEnd"/>
      <w:r w:rsidRPr="00054264">
        <w:rPr>
          <w:rFonts w:asciiTheme="minorHAnsi" w:hAnsiTheme="minorHAnsi" w:cstheme="minorHAnsi"/>
        </w:rPr>
        <w:t xml:space="preserve"> require experience, such as evaluating the ethicality of hate speech as violence or freedom</w:t>
      </w:r>
    </w:p>
    <w:p w14:paraId="4CC0A396" w14:textId="77777777" w:rsidR="00036CE1" w:rsidRPr="00054264" w:rsidRDefault="00036CE1" w:rsidP="00036CE1">
      <w:pPr>
        <w:pStyle w:val="Heading4"/>
        <w:pBdr>
          <w:bottom w:val="single" w:sz="6" w:space="1" w:color="auto"/>
        </w:pBdr>
        <w:rPr>
          <w:rFonts w:asciiTheme="minorHAnsi" w:hAnsiTheme="minorHAnsi" w:cstheme="minorHAnsi"/>
        </w:rPr>
      </w:pPr>
      <w:r w:rsidRPr="00054264">
        <w:rPr>
          <w:rFonts w:asciiTheme="minorHAnsi" w:hAnsiTheme="minorHAnsi" w:cstheme="minorHAnsi"/>
        </w:rPr>
        <w:t xml:space="preserve">[5] Hijack – we reflect on past violations of freedom to act morally in the future </w:t>
      </w:r>
      <w:proofErr w:type="spellStart"/>
      <w:proofErr w:type="gramStart"/>
      <w:r w:rsidRPr="00054264">
        <w:rPr>
          <w:rFonts w:asciiTheme="minorHAnsi" w:hAnsiTheme="minorHAnsi" w:cstheme="minorHAnsi"/>
        </w:rPr>
        <w:t>ie</w:t>
      </w:r>
      <w:proofErr w:type="spellEnd"/>
      <w:proofErr w:type="gramEnd"/>
      <w:r w:rsidRPr="00054264">
        <w:rPr>
          <w:rFonts w:asciiTheme="minorHAnsi" w:hAnsiTheme="minorHAnsi" w:cstheme="minorHAnsi"/>
        </w:rPr>
        <w:t xml:space="preserve"> I reflect </w:t>
      </w:r>
      <w:proofErr w:type="spellStart"/>
      <w:r w:rsidRPr="00054264">
        <w:rPr>
          <w:rFonts w:asciiTheme="minorHAnsi" w:hAnsiTheme="minorHAnsi" w:cstheme="minorHAnsi"/>
        </w:rPr>
        <w:t>ont</w:t>
      </w:r>
      <w:proofErr w:type="spellEnd"/>
      <w:r w:rsidRPr="00054264">
        <w:rPr>
          <w:rFonts w:asciiTheme="minorHAnsi" w:hAnsiTheme="minorHAnsi" w:cstheme="minorHAnsi"/>
        </w:rPr>
        <w:t xml:space="preserve"> eh experience of stealing to change in the future, which is based off experience</w:t>
      </w:r>
    </w:p>
    <w:p w14:paraId="12289465" w14:textId="7BEDB927" w:rsidR="00036CE1" w:rsidRDefault="00036CE1" w:rsidP="0064766E">
      <w:pPr>
        <w:pStyle w:val="Heading4"/>
      </w:pPr>
      <w:r>
        <w:t xml:space="preserve">Externalism is true – we only know </w:t>
      </w:r>
      <w:proofErr w:type="spellStart"/>
      <w:r>
        <w:t>sgtuff</w:t>
      </w:r>
      <w:proofErr w:type="spellEnd"/>
      <w:r>
        <w:t xml:space="preserve"> based off our experiences which answers the </w:t>
      </w:r>
      <w:proofErr w:type="spellStart"/>
      <w:r>
        <w:t>jsutifcaiton</w:t>
      </w:r>
      <w:proofErr w:type="spellEnd"/>
      <w:r>
        <w:t xml:space="preserve"> for </w:t>
      </w:r>
      <w:proofErr w:type="spellStart"/>
      <w:r>
        <w:t>unvierabilituy</w:t>
      </w:r>
      <w:proofErr w:type="spellEnd"/>
    </w:p>
    <w:p w14:paraId="69E50B1F" w14:textId="12E88B24" w:rsidR="00036CE1" w:rsidRDefault="00036CE1" w:rsidP="0064766E">
      <w:pPr>
        <w:pStyle w:val="Heading4"/>
      </w:pPr>
    </w:p>
    <w:p w14:paraId="7E2EA69C" w14:textId="1592856D" w:rsidR="00036CE1" w:rsidRDefault="00036CE1" w:rsidP="0064766E">
      <w:pPr>
        <w:pStyle w:val="Heading4"/>
      </w:pPr>
      <w:proofErr w:type="spellStart"/>
      <w:r>
        <w:t>Ethcis</w:t>
      </w:r>
      <w:proofErr w:type="spellEnd"/>
      <w:r>
        <w:t xml:space="preserve"> </w:t>
      </w:r>
      <w:proofErr w:type="spellStart"/>
      <w:r>
        <w:t>apeosteri</w:t>
      </w:r>
      <w:proofErr w:type="spellEnd"/>
    </w:p>
    <w:p w14:paraId="31156311" w14:textId="43A32C80" w:rsidR="00036CE1" w:rsidRDefault="00036CE1" w:rsidP="0064766E">
      <w:pPr>
        <w:pStyle w:val="Heading4"/>
      </w:pPr>
      <w:r>
        <w:t xml:space="preserve">They have changed over </w:t>
      </w:r>
      <w:proofErr w:type="spellStart"/>
      <w:r>
        <w:t>tiem</w:t>
      </w:r>
      <w:proofErr w:type="spellEnd"/>
    </w:p>
    <w:p w14:paraId="65EF14F9" w14:textId="12318418" w:rsidR="00036CE1" w:rsidRDefault="00036CE1" w:rsidP="0064766E">
      <w:pPr>
        <w:pStyle w:val="Heading4"/>
      </w:pPr>
      <w:r>
        <w:t xml:space="preserve">Experiences shape how we think </w:t>
      </w:r>
      <w:proofErr w:type="spellStart"/>
      <w:r>
        <w:t>abt</w:t>
      </w:r>
      <w:proofErr w:type="spellEnd"/>
      <w:r>
        <w:t xml:space="preserve"> ethics </w:t>
      </w:r>
      <w:proofErr w:type="spellStart"/>
      <w:r>
        <w:t>i.e</w:t>
      </w:r>
      <w:proofErr w:type="spellEnd"/>
      <w:r>
        <w:t xml:space="preserve"> I don’t know what petit says until I have that experience</w:t>
      </w:r>
    </w:p>
    <w:p w14:paraId="10A5497D" w14:textId="4F0EFA11" w:rsidR="00036CE1" w:rsidRDefault="00036CE1" w:rsidP="0064766E">
      <w:pPr>
        <w:pStyle w:val="Heading4"/>
      </w:pPr>
      <w:r>
        <w:t xml:space="preserve">Non domination model </w:t>
      </w:r>
      <w:proofErr w:type="spellStart"/>
      <w:r>
        <w:t>fials</w:t>
      </w:r>
      <w:proofErr w:type="spellEnd"/>
      <w:r>
        <w:t xml:space="preserve"> and collapses to util </w:t>
      </w:r>
      <w:proofErr w:type="spellStart"/>
      <w:r>
        <w:t>bc</w:t>
      </w:r>
      <w:proofErr w:type="spellEnd"/>
      <w:r>
        <w:t xml:space="preserve"> the q of an arbiter is dependent on </w:t>
      </w:r>
      <w:r w:rsidR="0064766E">
        <w:t>experience</w:t>
      </w:r>
    </w:p>
    <w:p w14:paraId="0C9C2B92" w14:textId="3C4B46CC" w:rsidR="0064766E" w:rsidRDefault="0064766E" w:rsidP="0064766E">
      <w:pPr>
        <w:pStyle w:val="Heading4"/>
      </w:pPr>
      <w:r>
        <w:t xml:space="preserve">Reductionism takes out </w:t>
      </w:r>
      <w:proofErr w:type="spellStart"/>
      <w:r>
        <w:t>unverisalizablity</w:t>
      </w:r>
      <w:proofErr w:type="spellEnd"/>
      <w:r>
        <w:t xml:space="preserve"> and agents </w:t>
      </w:r>
      <w:proofErr w:type="spellStart"/>
      <w:r>
        <w:t>bc</w:t>
      </w:r>
      <w:proofErr w:type="spellEnd"/>
      <w:r>
        <w:t xml:space="preserve"> it proves the agents </w:t>
      </w:r>
      <w:proofErr w:type="spellStart"/>
      <w:r>
        <w:t>idneity</w:t>
      </w:r>
      <w:proofErr w:type="spellEnd"/>
      <w:r>
        <w:t xml:space="preserve"> is in a flux due to experience which also means that experiencing non domination versus non </w:t>
      </w:r>
      <w:proofErr w:type="spellStart"/>
      <w:r>
        <w:t>interefene</w:t>
      </w:r>
      <w:proofErr w:type="spellEnd"/>
      <w:r>
        <w:t xml:space="preserve"> is based off experiences</w:t>
      </w:r>
    </w:p>
    <w:p w14:paraId="2EE7DC1F" w14:textId="0FF46D34" w:rsidR="0064766E" w:rsidRDefault="0064766E" w:rsidP="0064766E">
      <w:pPr>
        <w:pStyle w:val="Heading4"/>
      </w:pPr>
    </w:p>
    <w:p w14:paraId="2F0E127F" w14:textId="355BDECD" w:rsidR="0064766E" w:rsidRDefault="0064766E" w:rsidP="0064766E">
      <w:pPr>
        <w:pStyle w:val="Heading4"/>
      </w:pPr>
      <w:r>
        <w:t xml:space="preserve">Off far – </w:t>
      </w:r>
    </w:p>
    <w:p w14:paraId="0762F616" w14:textId="7D2ED1A7" w:rsidR="0064766E" w:rsidRDefault="0064766E" w:rsidP="0064766E">
      <w:pPr>
        <w:pStyle w:val="Heading4"/>
      </w:pPr>
      <w:r>
        <w:t xml:space="preserve">Assumes a starting point that </w:t>
      </w:r>
      <w:proofErr w:type="spellStart"/>
      <w:proofErr w:type="gramStart"/>
      <w:r>
        <w:t>cant</w:t>
      </w:r>
      <w:proofErr w:type="spellEnd"/>
      <w:proofErr w:type="gramEnd"/>
      <w:r>
        <w:t xml:space="preserve"> be translated to in the real world</w:t>
      </w:r>
    </w:p>
    <w:p w14:paraId="082DFCDE" w14:textId="49658CD9" w:rsidR="0064766E" w:rsidRDefault="0064766E" w:rsidP="0064766E">
      <w:pPr>
        <w:pStyle w:val="Heading4"/>
      </w:pPr>
      <w:r>
        <w:t xml:space="preserve">Card j says we should think </w:t>
      </w:r>
      <w:proofErr w:type="spellStart"/>
      <w:r>
        <w:t>abt</w:t>
      </w:r>
      <w:proofErr w:type="spellEnd"/>
      <w:r>
        <w:t xml:space="preserve"> things in situations but that’s </w:t>
      </w:r>
      <w:proofErr w:type="spellStart"/>
      <w:r>
        <w:t>deoendent</w:t>
      </w:r>
      <w:proofErr w:type="spellEnd"/>
      <w:r>
        <w:t xml:space="preserve"> on experience</w:t>
      </w:r>
    </w:p>
    <w:p w14:paraId="484C3D6A" w14:textId="77777777" w:rsidR="0064766E" w:rsidRPr="00036CE1" w:rsidRDefault="0064766E" w:rsidP="00036CE1"/>
    <w:p w14:paraId="4BE485BC" w14:textId="337194A3" w:rsidR="00036CE1" w:rsidRPr="00054264" w:rsidRDefault="00A17653" w:rsidP="00036CE1">
      <w:pPr>
        <w:pStyle w:val="Heading4"/>
        <w:rPr>
          <w:rFonts w:asciiTheme="minorHAnsi" w:hAnsiTheme="minorHAnsi" w:cstheme="minorHAnsi"/>
        </w:rPr>
      </w:pPr>
      <w:r>
        <w:rPr>
          <w:rFonts w:asciiTheme="minorHAnsi" w:hAnsiTheme="minorHAnsi" w:cstheme="minorHAnsi"/>
        </w:rPr>
        <w:t>Presumption permissibility negate</w:t>
      </w:r>
    </w:p>
    <w:p w14:paraId="18EB5A10"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u w:val="single"/>
        </w:rPr>
        <w:t>On Reason</w:t>
      </w:r>
      <w:r w:rsidRPr="00054264">
        <w:rPr>
          <w:rFonts w:asciiTheme="minorHAnsi" w:hAnsiTheme="minorHAnsi" w:cstheme="minorHAnsi"/>
        </w:rPr>
        <w:t>—</w:t>
      </w:r>
    </w:p>
    <w:p w14:paraId="17EAC659"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[a] conflates reason – willing an action is different from conceptualizing your agency or action</w:t>
      </w:r>
    </w:p>
    <w:p w14:paraId="24C7F018"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[b] fallacy of origin – even if freedom is necessary, it’s not a reason to center it</w:t>
      </w:r>
    </w:p>
    <w:p w14:paraId="25527F32"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[c] Parfit takes out – fluctuating personal identity means I cannot be a static agent that sets and pursues an end</w:t>
      </w:r>
    </w:p>
    <w:p w14:paraId="68E656A9" w14:textId="77777777" w:rsidR="00036CE1" w:rsidRPr="00054264" w:rsidRDefault="00036CE1" w:rsidP="00036CE1">
      <w:pPr>
        <w:rPr>
          <w:rFonts w:asciiTheme="minorHAnsi" w:hAnsiTheme="minorHAnsi" w:cstheme="minorHAnsi"/>
        </w:rPr>
      </w:pPr>
    </w:p>
    <w:p w14:paraId="679785C2"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 xml:space="preserve">On the TJF – </w:t>
      </w:r>
    </w:p>
    <w:p w14:paraId="3AF340B0"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 xml:space="preserve">Off resource </w:t>
      </w:r>
      <w:proofErr w:type="spellStart"/>
      <w:r w:rsidRPr="00054264">
        <w:rPr>
          <w:rStyle w:val="Style13ptBold"/>
          <w:rFonts w:asciiTheme="minorHAnsi" w:hAnsiTheme="minorHAnsi" w:cstheme="minorHAnsi"/>
        </w:rPr>
        <w:t>disparaties</w:t>
      </w:r>
      <w:proofErr w:type="spellEnd"/>
      <w:r w:rsidRPr="00054264">
        <w:rPr>
          <w:rStyle w:val="Style13ptBold"/>
          <w:rFonts w:asciiTheme="minorHAnsi" w:hAnsiTheme="minorHAnsi" w:cstheme="minorHAnsi"/>
        </w:rPr>
        <w:t xml:space="preserve"> - </w:t>
      </w:r>
    </w:p>
    <w:p w14:paraId="21057848"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[1] OS disclosure solves – gives small schools access to prep which solves</w:t>
      </w:r>
    </w:p>
    <w:p w14:paraId="69E41B8D"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[2] you’re worse – forces reading of literature which isn’t always accessible and often requires paywalls to access</w:t>
      </w:r>
    </w:p>
    <w:p w14:paraId="6F01CF4E"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 xml:space="preserve">[3] util’s more accessible – all </w:t>
      </w:r>
      <w:proofErr w:type="gramStart"/>
      <w:r w:rsidRPr="00054264">
        <w:rPr>
          <w:rStyle w:val="Style13ptBold"/>
          <w:rFonts w:asciiTheme="minorHAnsi" w:hAnsiTheme="minorHAnsi" w:cstheme="minorHAnsi"/>
        </w:rPr>
        <w:t>topic</w:t>
      </w:r>
      <w:proofErr w:type="gramEnd"/>
      <w:r w:rsidRPr="00054264">
        <w:rPr>
          <w:rStyle w:val="Style13ptBold"/>
          <w:rFonts w:asciiTheme="minorHAnsi" w:hAnsiTheme="minorHAnsi" w:cstheme="minorHAnsi"/>
        </w:rPr>
        <w:t xml:space="preserve"> lit is in the context of util – people can still read Ks like cap which has utilitarian impacts and doesn’t require cutting a ton of prep</w:t>
      </w:r>
    </w:p>
    <w:p w14:paraId="337AD06F" w14:textId="77777777" w:rsidR="00036CE1" w:rsidRPr="00054264" w:rsidRDefault="00036CE1" w:rsidP="00036CE1">
      <w:pPr>
        <w:rPr>
          <w:rStyle w:val="Style13ptBold"/>
          <w:rFonts w:asciiTheme="minorHAnsi" w:hAnsiTheme="minorHAnsi" w:cstheme="minorHAnsi"/>
        </w:rPr>
      </w:pPr>
    </w:p>
    <w:p w14:paraId="099AF7C9"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Off Real world education -</w:t>
      </w:r>
    </w:p>
    <w:p w14:paraId="19209C1C"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[1] your evidence literally says it’s not in German Law</w:t>
      </w:r>
    </w:p>
    <w:p w14:paraId="13119998"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[2] Util’s better – governments make decisions based on maximizing well-being for their populations – proves util’s a side constraint</w:t>
      </w:r>
    </w:p>
    <w:p w14:paraId="253E1145" w14:textId="77777777" w:rsidR="00036CE1" w:rsidRPr="00054264" w:rsidRDefault="00036CE1" w:rsidP="00036CE1">
      <w:pPr>
        <w:rPr>
          <w:rStyle w:val="Style13ptBold"/>
          <w:rFonts w:asciiTheme="minorHAnsi" w:hAnsiTheme="minorHAnsi" w:cstheme="minorHAnsi"/>
        </w:rPr>
      </w:pPr>
      <w:r w:rsidRPr="00054264">
        <w:rPr>
          <w:rStyle w:val="Style13ptBold"/>
          <w:rFonts w:asciiTheme="minorHAnsi" w:hAnsiTheme="minorHAnsi" w:cstheme="minorHAnsi"/>
        </w:rPr>
        <w:t xml:space="preserve">[3] turn – </w:t>
      </w:r>
      <w:proofErr w:type="spellStart"/>
      <w:r w:rsidRPr="00054264">
        <w:rPr>
          <w:rStyle w:val="Style13ptBold"/>
          <w:rFonts w:asciiTheme="minorHAnsi" w:hAnsiTheme="minorHAnsi" w:cstheme="minorHAnsi"/>
        </w:rPr>
        <w:t>nazi</w:t>
      </w:r>
      <w:proofErr w:type="spellEnd"/>
      <w:r w:rsidRPr="00054264">
        <w:rPr>
          <w:rStyle w:val="Style13ptBold"/>
          <w:rFonts w:asciiTheme="minorHAnsi" w:hAnsiTheme="minorHAnsi" w:cstheme="minorHAnsi"/>
        </w:rPr>
        <w:t xml:space="preserve"> </w:t>
      </w:r>
      <w:proofErr w:type="spellStart"/>
      <w:r w:rsidRPr="00054264">
        <w:rPr>
          <w:rStyle w:val="Style13ptBold"/>
          <w:rFonts w:asciiTheme="minorHAnsi" w:hAnsiTheme="minorHAnsi" w:cstheme="minorHAnsi"/>
        </w:rPr>
        <w:t>germany</w:t>
      </w:r>
      <w:proofErr w:type="spellEnd"/>
      <w:r w:rsidRPr="00054264">
        <w:rPr>
          <w:rStyle w:val="Style13ptBold"/>
          <w:rFonts w:asciiTheme="minorHAnsi" w:hAnsiTheme="minorHAnsi" w:cstheme="minorHAnsi"/>
        </w:rPr>
        <w:t xml:space="preserve"> used </w:t>
      </w:r>
      <w:proofErr w:type="spellStart"/>
      <w:r w:rsidRPr="00054264">
        <w:rPr>
          <w:rStyle w:val="Style13ptBold"/>
          <w:rFonts w:asciiTheme="minorHAnsi" w:hAnsiTheme="minorHAnsi" w:cstheme="minorHAnsi"/>
        </w:rPr>
        <w:t>kant’s</w:t>
      </w:r>
      <w:proofErr w:type="spellEnd"/>
      <w:r w:rsidRPr="00054264">
        <w:rPr>
          <w:rStyle w:val="Style13ptBold"/>
          <w:rFonts w:asciiTheme="minorHAnsi" w:hAnsiTheme="minorHAnsi" w:cstheme="minorHAnsi"/>
        </w:rPr>
        <w:t xml:space="preserve"> theory to justify their action – means your framework has only ever been used by states to justify genocide</w:t>
      </w:r>
    </w:p>
    <w:p w14:paraId="59294E9E" w14:textId="77777777" w:rsidR="00036CE1" w:rsidRPr="00054264" w:rsidRDefault="00036CE1" w:rsidP="00036CE1">
      <w:pPr>
        <w:rPr>
          <w:rStyle w:val="Style13ptBold"/>
          <w:rFonts w:asciiTheme="minorHAnsi" w:hAnsiTheme="minorHAnsi" w:cstheme="minorHAnsi"/>
        </w:rPr>
      </w:pPr>
    </w:p>
    <w:p w14:paraId="20B9F956"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u w:val="single"/>
        </w:rPr>
        <w:t>On universality</w:t>
      </w:r>
      <w:r w:rsidRPr="00054264">
        <w:rPr>
          <w:rFonts w:asciiTheme="minorHAnsi" w:hAnsiTheme="minorHAnsi" w:cstheme="minorHAnsi"/>
        </w:rPr>
        <w:t xml:space="preserve"> —</w:t>
      </w:r>
    </w:p>
    <w:p w14:paraId="199F2E56"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[1] Tailoring objection – I can make my maxim specific and add conditions which can justify any atrocity</w:t>
      </w:r>
    </w:p>
    <w:p w14:paraId="0AC167C5" w14:textId="77777777" w:rsidR="00036CE1" w:rsidRPr="00054264" w:rsidRDefault="00036CE1" w:rsidP="00036CE1">
      <w:pPr>
        <w:pStyle w:val="Heading4"/>
        <w:rPr>
          <w:rFonts w:asciiTheme="minorHAnsi" w:hAnsiTheme="minorHAnsi" w:cstheme="minorHAnsi"/>
        </w:rPr>
      </w:pPr>
      <w:r w:rsidRPr="00054264">
        <w:rPr>
          <w:rFonts w:asciiTheme="minorHAnsi" w:hAnsiTheme="minorHAnsi" w:cstheme="minorHAnsi"/>
        </w:rPr>
        <w:t>[2] C/A no culpability – even if I can evaluate my will, it is unverifiable</w:t>
      </w:r>
    </w:p>
    <w:p w14:paraId="38B6B1D4" w14:textId="2A51CCB9" w:rsidR="00036CE1" w:rsidRDefault="00036CE1" w:rsidP="00036CE1">
      <w:pPr>
        <w:pStyle w:val="Heading4"/>
        <w:rPr>
          <w:rFonts w:asciiTheme="minorHAnsi" w:eastAsia="Cambria" w:hAnsiTheme="minorHAnsi" w:cstheme="minorHAnsi"/>
        </w:rPr>
      </w:pPr>
      <w:r w:rsidRPr="00054264">
        <w:rPr>
          <w:rFonts w:asciiTheme="minorHAnsi" w:eastAsia="Cambria" w:hAnsiTheme="minorHAnsi" w:cstheme="minorHAnsi"/>
        </w:rPr>
        <w:t xml:space="preserve">[3] Begs the question of determining the maxim of an action, which collapses to util. </w:t>
      </w:r>
      <w:proofErr w:type="spellStart"/>
      <w:r w:rsidRPr="00054264">
        <w:rPr>
          <w:rFonts w:asciiTheme="minorHAnsi" w:eastAsia="Cambria" w:hAnsiTheme="minorHAnsi" w:cstheme="minorHAnsi"/>
        </w:rPr>
        <w:t>Ie</w:t>
      </w:r>
      <w:proofErr w:type="spellEnd"/>
      <w:r w:rsidRPr="00054264">
        <w:rPr>
          <w:rFonts w:asciiTheme="minorHAnsi" w:eastAsia="Cambria" w:hAnsiTheme="minorHAnsi" w:cstheme="minorHAnsi"/>
        </w:rPr>
        <w:t xml:space="preserve"> what is the definition of violence is it only physical or also discursive?</w:t>
      </w:r>
    </w:p>
    <w:p w14:paraId="1F27B0EC" w14:textId="151B1900" w:rsidR="004F7636" w:rsidRDefault="004F7636" w:rsidP="004F7636">
      <w:pPr>
        <w:pStyle w:val="Heading3"/>
      </w:pPr>
      <w:r>
        <w:t>Offense</w:t>
      </w:r>
    </w:p>
    <w:p w14:paraId="4B9ADEF4" w14:textId="1D7A188E" w:rsidR="004F7636" w:rsidRDefault="004F7636" w:rsidP="004F7636">
      <w:r>
        <w:t xml:space="preserve">I get to </w:t>
      </w:r>
      <w:proofErr w:type="spellStart"/>
      <w:r>
        <w:t>cotnest</w:t>
      </w:r>
      <w:proofErr w:type="spellEnd"/>
      <w:r>
        <w:t xml:space="preserve"> offense</w:t>
      </w:r>
    </w:p>
    <w:p w14:paraId="700CAFB0" w14:textId="1CEF3CE7" w:rsidR="004F7636" w:rsidRDefault="004F7636" w:rsidP="004F7636">
      <w:r>
        <w:t xml:space="preserve">Neg flex </w:t>
      </w:r>
      <w:proofErr w:type="spellStart"/>
      <w:r>
        <w:t>jsuties</w:t>
      </w:r>
      <w:proofErr w:type="spellEnd"/>
      <w:r>
        <w:t xml:space="preserve"> them reading terrible offense and answers </w:t>
      </w:r>
      <w:proofErr w:type="spellStart"/>
      <w:r>
        <w:t>theclaim</w:t>
      </w:r>
      <w:proofErr w:type="spellEnd"/>
    </w:p>
    <w:p w14:paraId="21003632" w14:textId="6F642D47" w:rsidR="004F7636" w:rsidRDefault="004F7636" w:rsidP="004F7636">
      <w:r>
        <w:t xml:space="preserve">No reciprocity </w:t>
      </w:r>
      <w:proofErr w:type="spellStart"/>
      <w:r>
        <w:t>bc</w:t>
      </w:r>
      <w:proofErr w:type="spellEnd"/>
      <w:r>
        <w:t xml:space="preserve"> you can j concede </w:t>
      </w:r>
      <w:proofErr w:type="spellStart"/>
      <w:r>
        <w:t>dutil</w:t>
      </w:r>
      <w:proofErr w:type="spellEnd"/>
      <w:r>
        <w:t xml:space="preserve"> and </w:t>
      </w:r>
      <w:proofErr w:type="gramStart"/>
      <w:r>
        <w:t>no !</w:t>
      </w:r>
      <w:proofErr w:type="gramEnd"/>
      <w:r>
        <w:t xml:space="preserve"> </w:t>
      </w:r>
      <w:proofErr w:type="spellStart"/>
      <w:r>
        <w:t>obv</w:t>
      </w:r>
      <w:proofErr w:type="spellEnd"/>
      <w:r>
        <w:t xml:space="preserve"> debate is not reciprocal</w:t>
      </w:r>
    </w:p>
    <w:p w14:paraId="79A49DB4" w14:textId="5A14B0F7" w:rsidR="004F7636" w:rsidRPr="004F7636" w:rsidRDefault="004F7636" w:rsidP="004F7636">
      <w:r>
        <w:t xml:space="preserve">Negating doesn’t affirm </w:t>
      </w:r>
      <w:proofErr w:type="spellStart"/>
      <w:r>
        <w:t>bc</w:t>
      </w:r>
      <w:proofErr w:type="spellEnd"/>
      <w:r>
        <w:t xml:space="preserve"> it proves the </w:t>
      </w:r>
      <w:proofErr w:type="spellStart"/>
      <w:r>
        <w:t>aff</w:t>
      </w:r>
      <w:proofErr w:type="spellEnd"/>
      <w:r>
        <w:t xml:space="preserve"> false</w:t>
      </w:r>
    </w:p>
    <w:p w14:paraId="4BF89926" w14:textId="5DB6E37B" w:rsidR="004F7636" w:rsidRDefault="004F7636" w:rsidP="004F7636">
      <w:r>
        <w:t xml:space="preserve">Bonin wrong – </w:t>
      </w:r>
      <w:proofErr w:type="spellStart"/>
      <w:r>
        <w:t>compelx</w:t>
      </w:r>
      <w:proofErr w:type="spellEnd"/>
      <w:r>
        <w:t xml:space="preserve"> + more learning</w:t>
      </w:r>
    </w:p>
    <w:p w14:paraId="4C41C990" w14:textId="3F0CFC64" w:rsidR="004F7636" w:rsidRDefault="004F7636" w:rsidP="004F7636"/>
    <w:p w14:paraId="703B5953" w14:textId="2E752C3E" w:rsidR="004F7636" w:rsidRDefault="004F7636" w:rsidP="004F7636">
      <w:r>
        <w:t xml:space="preserve">decision making wrong doesn’t have a warrant and util </w:t>
      </w:r>
      <w:proofErr w:type="spellStart"/>
      <w:r>
        <w:t>sovles</w:t>
      </w:r>
      <w:proofErr w:type="spellEnd"/>
      <w:r>
        <w:t xml:space="preserve"> we use </w:t>
      </w:r>
      <w:proofErr w:type="spellStart"/>
      <w:r>
        <w:t>exoeirence</w:t>
      </w:r>
      <w:proofErr w:type="spellEnd"/>
    </w:p>
    <w:p w14:paraId="33A966CC" w14:textId="04D9765B" w:rsidR="004F7636" w:rsidRDefault="004F7636" w:rsidP="004F7636"/>
    <w:p w14:paraId="259E3729" w14:textId="0C3F4837" w:rsidR="004F7636" w:rsidRDefault="004F7636" w:rsidP="004F7636">
      <w:r>
        <w:t xml:space="preserve">use </w:t>
      </w:r>
      <w:proofErr w:type="spellStart"/>
      <w:r>
        <w:t>cw</w:t>
      </w:r>
      <w:proofErr w:type="spellEnd"/>
    </w:p>
    <w:p w14:paraId="72C20D3D" w14:textId="3E3C23A2" w:rsidR="004F7636" w:rsidRDefault="004F7636" w:rsidP="004F7636">
      <w:proofErr w:type="spellStart"/>
      <w:r>
        <w:t>resolabiltiy</w:t>
      </w:r>
      <w:proofErr w:type="spellEnd"/>
    </w:p>
    <w:p w14:paraId="242FC4A9" w14:textId="6053759D" w:rsidR="004F7636" w:rsidRDefault="004F7636" w:rsidP="004F7636">
      <w:r>
        <w:t xml:space="preserve">weighing </w:t>
      </w:r>
      <w:proofErr w:type="spellStart"/>
      <w:r>
        <w:t>meachinsim</w:t>
      </w:r>
      <w:proofErr w:type="spellEnd"/>
    </w:p>
    <w:p w14:paraId="7CD3E0BF" w14:textId="251C4A57" w:rsidR="004F7636" w:rsidRDefault="004F7636" w:rsidP="004F7636">
      <w:r>
        <w:t xml:space="preserve">solvency </w:t>
      </w:r>
      <w:proofErr w:type="spellStart"/>
      <w:r>
        <w:t>meahciinsm</w:t>
      </w:r>
      <w:proofErr w:type="spellEnd"/>
    </w:p>
    <w:p w14:paraId="495CB57C" w14:textId="51A75EDE" w:rsidR="004F7636" w:rsidRPr="004F7636" w:rsidRDefault="004F7636" w:rsidP="004F7636">
      <w:r>
        <w:t xml:space="preserve">no impact to </w:t>
      </w:r>
      <w:proofErr w:type="spellStart"/>
      <w:r>
        <w:t>aff</w:t>
      </w:r>
      <w:proofErr w:type="spellEnd"/>
      <w:r>
        <w:t xml:space="preserve"> flex – read a </w:t>
      </w:r>
      <w:proofErr w:type="spellStart"/>
      <w:r>
        <w:t>didff</w:t>
      </w:r>
      <w:proofErr w:type="spellEnd"/>
      <w:r>
        <w:t xml:space="preserve"> </w:t>
      </w:r>
      <w:proofErr w:type="spellStart"/>
      <w:r>
        <w:t>aff</w:t>
      </w:r>
      <w:proofErr w:type="spellEnd"/>
    </w:p>
    <w:p w14:paraId="3A8CADA2" w14:textId="41EDE8C2" w:rsidR="00036CE1" w:rsidRDefault="00036CE1" w:rsidP="00036CE1"/>
    <w:p w14:paraId="1626BE70" w14:textId="493FA961" w:rsidR="004F7636" w:rsidRDefault="004F7636" w:rsidP="004F7636">
      <w:pPr>
        <w:pStyle w:val="Heading3"/>
      </w:pPr>
      <w:r>
        <w:t>adv</w:t>
      </w:r>
    </w:p>
    <w:p w14:paraId="23345BF4" w14:textId="0810E2F5" w:rsidR="004F7636" w:rsidRDefault="004F7636" w:rsidP="004F7636">
      <w:pPr>
        <w:pStyle w:val="Heading4"/>
      </w:pPr>
      <w:r>
        <w:t xml:space="preserve">No il on any of this </w:t>
      </w:r>
    </w:p>
    <w:p w14:paraId="0ADF7D37" w14:textId="77777777" w:rsidR="004F7636" w:rsidRPr="004F7636" w:rsidRDefault="004F7636" w:rsidP="004F7636"/>
    <w:p w14:paraId="2AB86BC5" w14:textId="77777777" w:rsidR="004F7636" w:rsidRPr="0031496E" w:rsidRDefault="004F7636" w:rsidP="004F7636">
      <w:pPr>
        <w:pStyle w:val="Heading4"/>
        <w:rPr>
          <w:rStyle w:val="Emphasis"/>
          <w:b/>
          <w:bCs/>
          <w:u w:val="none"/>
        </w:rPr>
      </w:pPr>
      <w:r w:rsidRPr="0031496E">
        <w:rPr>
          <w:rStyle w:val="Emphasis"/>
          <w:b/>
          <w:bCs/>
          <w:u w:val="none"/>
        </w:rPr>
        <w:t>Climate Change Education is super ineffective</w:t>
      </w:r>
    </w:p>
    <w:p w14:paraId="000B3887" w14:textId="77777777" w:rsidR="004F7636" w:rsidRPr="0031496E" w:rsidRDefault="004F7636" w:rsidP="004F7636">
      <w:proofErr w:type="spellStart"/>
      <w:r w:rsidRPr="0031496E">
        <w:rPr>
          <w:rStyle w:val="Style13ptBold"/>
        </w:rPr>
        <w:t>Kwuak</w:t>
      </w:r>
      <w:proofErr w:type="spellEnd"/>
      <w:r w:rsidRPr="0031496E">
        <w:rPr>
          <w:rStyle w:val="Style13ptBold"/>
        </w:rPr>
        <w:t xml:space="preserve"> 11/5</w:t>
      </w:r>
      <w:r>
        <w:t xml:space="preserve">[ Christina </w:t>
      </w:r>
      <w:proofErr w:type="spellStart"/>
      <w:r>
        <w:t>Kwauk</w:t>
      </w:r>
      <w:proofErr w:type="spellEnd"/>
      <w:r>
        <w:t xml:space="preserve"> Nonresident Fellow - Global Economy and Development, Center for Universal Education 11/5/2021 Brookings “Who’s making the grade on climate change education ambition?” </w:t>
      </w:r>
      <w:hyperlink r:id="rId7" w:history="1">
        <w:r w:rsidRPr="0031496E">
          <w:rPr>
            <w:rStyle w:val="Hyperlink"/>
          </w:rPr>
          <w:t>https://www.brookings.edu/opinions/whos-making-the-grade-on-climate-change-education-ambition/</w:t>
        </w:r>
      </w:hyperlink>
      <w:r w:rsidRPr="0031496E">
        <w:t xml:space="preserve"> ] //</w:t>
      </w:r>
      <w:proofErr w:type="spellStart"/>
      <w:r w:rsidRPr="0031496E">
        <w:t>aaditg</w:t>
      </w:r>
      <w:proofErr w:type="spellEnd"/>
    </w:p>
    <w:p w14:paraId="4984479B" w14:textId="77777777" w:rsidR="004F7636" w:rsidRPr="0031496E" w:rsidRDefault="004F7636" w:rsidP="004F7636">
      <w:r w:rsidRPr="0031496E">
        <w:t>*</w:t>
      </w:r>
      <w:proofErr w:type="spellStart"/>
      <w:r w:rsidRPr="0031496E">
        <w:t>cce</w:t>
      </w:r>
      <w:proofErr w:type="spellEnd"/>
      <w:r w:rsidRPr="0031496E">
        <w:t xml:space="preserve"> = cli</w:t>
      </w:r>
      <w:r>
        <w:t>mate</w:t>
      </w:r>
      <w:r w:rsidRPr="0031496E">
        <w:t xml:space="preserve"> change </w:t>
      </w:r>
      <w:proofErr w:type="spellStart"/>
      <w:r w:rsidRPr="0031496E">
        <w:t>eduction</w:t>
      </w:r>
      <w:proofErr w:type="spellEnd"/>
    </w:p>
    <w:p w14:paraId="72BBDC1D" w14:textId="77777777" w:rsidR="004F7636" w:rsidRPr="0031496E" w:rsidRDefault="004F7636" w:rsidP="004F7636">
      <w:r w:rsidRPr="0031496E">
        <w:t>**Nationally Determined Contributions = NDCs</w:t>
      </w:r>
    </w:p>
    <w:p w14:paraId="2BF82964" w14:textId="77777777" w:rsidR="004F7636" w:rsidRDefault="004F7636" w:rsidP="004F7636">
      <w:r w:rsidRPr="0031496E">
        <w:rPr>
          <w:rStyle w:val="Emphasis"/>
        </w:rPr>
        <w:t xml:space="preserve">Overall, </w:t>
      </w:r>
      <w:r w:rsidRPr="0031496E">
        <w:rPr>
          <w:rStyle w:val="Emphasis"/>
          <w:highlight w:val="green"/>
        </w:rPr>
        <w:t>education and CCE</w:t>
      </w:r>
      <w:r w:rsidRPr="0031496E">
        <w:rPr>
          <w:rStyle w:val="Emphasis"/>
        </w:rPr>
        <w:t xml:space="preserve"> ambition, are </w:t>
      </w:r>
      <w:r w:rsidRPr="0031496E">
        <w:rPr>
          <w:rStyle w:val="Emphasis"/>
          <w:highlight w:val="green"/>
        </w:rPr>
        <w:t>poor</w:t>
      </w:r>
      <w:r w:rsidRPr="0031496E">
        <w:rPr>
          <w:highlight w:val="green"/>
        </w:rPr>
        <w:t>.</w:t>
      </w:r>
      <w:r>
        <w:t xml:space="preserve"> Of the 95 countries with updated, revised, or new </w:t>
      </w:r>
      <w:r w:rsidRPr="0031496E">
        <w:rPr>
          <w:rStyle w:val="Emphasis"/>
        </w:rPr>
        <w:t xml:space="preserve">NDCs, </w:t>
      </w:r>
      <w:r w:rsidRPr="0031496E">
        <w:rPr>
          <w:rStyle w:val="Emphasis"/>
          <w:highlight w:val="green"/>
        </w:rPr>
        <w:t>76% are</w:t>
      </w:r>
      <w:r w:rsidRPr="0031496E">
        <w:rPr>
          <w:rStyle w:val="Emphasis"/>
        </w:rPr>
        <w:t xml:space="preserve"> </w:t>
      </w:r>
      <w:r w:rsidRPr="0031496E">
        <w:rPr>
          <w:rStyle w:val="Emphasis"/>
          <w:highlight w:val="green"/>
        </w:rPr>
        <w:t>referencing education</w:t>
      </w:r>
      <w:r w:rsidRPr="0031496E">
        <w:rPr>
          <w:rStyle w:val="Emphasis"/>
        </w:rPr>
        <w:t xml:space="preserve"> (up from 68% of 160 first NDCs in the 2019 analysis). W</w:t>
      </w:r>
      <w:r>
        <w:t xml:space="preserve">hile this may sound good initially, it is </w:t>
      </w:r>
      <w:r w:rsidRPr="0031496E">
        <w:rPr>
          <w:rStyle w:val="StyleUnderline"/>
          <w:highlight w:val="green"/>
        </w:rPr>
        <w:t>important to note</w:t>
      </w:r>
      <w:r>
        <w:t xml:space="preserve"> that the </w:t>
      </w:r>
      <w:r w:rsidRPr="0031496E">
        <w:rPr>
          <w:rStyle w:val="StyleUnderline"/>
          <w:highlight w:val="green"/>
        </w:rPr>
        <w:t>majority</w:t>
      </w:r>
      <w:r w:rsidRPr="0031496E">
        <w:rPr>
          <w:rStyle w:val="StyleUnderline"/>
        </w:rPr>
        <w:t xml:space="preserve"> of these references position education</w:t>
      </w:r>
      <w:r>
        <w:t xml:space="preserve"> in general terms: </w:t>
      </w:r>
      <w:r w:rsidRPr="0031496E">
        <w:rPr>
          <w:rStyle w:val="StyleUnderline"/>
        </w:rPr>
        <w:t xml:space="preserve">1) </w:t>
      </w:r>
      <w:r w:rsidRPr="0031496E">
        <w:rPr>
          <w:rStyle w:val="StyleUnderline"/>
          <w:highlight w:val="green"/>
        </w:rPr>
        <w:t>as a generic</w:t>
      </w:r>
      <w:r w:rsidRPr="0031496E">
        <w:rPr>
          <w:rStyle w:val="StyleUnderline"/>
        </w:rPr>
        <w:t xml:space="preserve"> pathway to success of a non-education sector’s climate action strategy </w:t>
      </w:r>
      <w:r w:rsidRPr="0031496E">
        <w:rPr>
          <w:rStyle w:val="StyleUnderline"/>
          <w:highlight w:val="green"/>
        </w:rPr>
        <w:t>(e.g</w:t>
      </w:r>
      <w:r w:rsidRPr="0031496E">
        <w:rPr>
          <w:rStyle w:val="StyleUnderline"/>
        </w:rPr>
        <w:t>. education about r</w:t>
      </w:r>
      <w:r w:rsidRPr="0031496E">
        <w:rPr>
          <w:rStyle w:val="StyleUnderline"/>
          <w:highlight w:val="green"/>
        </w:rPr>
        <w:t>ecycling</w:t>
      </w:r>
      <w:r w:rsidRPr="0031496E">
        <w:rPr>
          <w:rStyle w:val="StyleUnderline"/>
        </w:rPr>
        <w:t xml:space="preserve"> to strengthen a country’s waste management strategy); 2) </w:t>
      </w:r>
      <w:r w:rsidRPr="0031496E">
        <w:rPr>
          <w:rStyle w:val="StyleUnderline"/>
          <w:highlight w:val="green"/>
        </w:rPr>
        <w:t>as a positive outcome from</w:t>
      </w:r>
      <w:r w:rsidRPr="0031496E">
        <w:rPr>
          <w:rStyle w:val="StyleUnderline"/>
        </w:rPr>
        <w:t xml:space="preserve"> the </w:t>
      </w:r>
      <w:r w:rsidRPr="0031496E">
        <w:rPr>
          <w:rStyle w:val="StyleUnderline"/>
          <w:highlight w:val="green"/>
        </w:rPr>
        <w:t>success of another sector’s</w:t>
      </w:r>
      <w:r w:rsidRPr="0031496E">
        <w:rPr>
          <w:rStyle w:val="StyleUnderline"/>
        </w:rPr>
        <w:t xml:space="preserve"> contribution (e.g. electrification helps increase educational opportunities); 3</w:t>
      </w:r>
      <w:r w:rsidRPr="0031496E">
        <w:rPr>
          <w:rStyle w:val="StyleUnderline"/>
          <w:highlight w:val="green"/>
        </w:rPr>
        <w:t>) as collateral damage</w:t>
      </w:r>
      <w:r w:rsidRPr="0031496E">
        <w:rPr>
          <w:rStyle w:val="StyleUnderline"/>
        </w:rPr>
        <w:t xml:space="preserve"> (e.g. hurricane damage to schools); or 4) as a demographic variable to describe the country’s population.</w:t>
      </w:r>
      <w:r>
        <w:t xml:space="preserve"> </w:t>
      </w:r>
      <w:r w:rsidRPr="0031496E">
        <w:rPr>
          <w:rStyle w:val="StyleUnderline"/>
          <w:highlight w:val="green"/>
        </w:rPr>
        <w:t>Only 24</w:t>
      </w:r>
      <w:r w:rsidRPr="0031496E">
        <w:rPr>
          <w:rStyle w:val="StyleUnderline"/>
        </w:rPr>
        <w:t>%</w:t>
      </w:r>
      <w:r>
        <w:t xml:space="preserve"> of NDCs </w:t>
      </w:r>
      <w:r w:rsidRPr="0031496E">
        <w:rPr>
          <w:rStyle w:val="StyleUnderline"/>
        </w:rPr>
        <w:t xml:space="preserve">specifically </w:t>
      </w:r>
      <w:r w:rsidRPr="0031496E">
        <w:rPr>
          <w:rStyle w:val="StyleUnderline"/>
          <w:highlight w:val="green"/>
        </w:rPr>
        <w:t>mention</w:t>
      </w:r>
      <w:r w:rsidRPr="0031496E">
        <w:rPr>
          <w:rStyle w:val="StyleUnderline"/>
        </w:rPr>
        <w:t xml:space="preserve"> the </w:t>
      </w:r>
      <w:r w:rsidRPr="0031496E">
        <w:rPr>
          <w:rStyle w:val="StyleUnderline"/>
          <w:highlight w:val="green"/>
        </w:rPr>
        <w:t>education of children</w:t>
      </w:r>
      <w:r w:rsidRPr="0031496E">
        <w:rPr>
          <w:rStyle w:val="StyleUnderline"/>
        </w:rPr>
        <w:t xml:space="preserve"> and youth (down from 26% in the 2019 analysis). </w:t>
      </w:r>
      <w:r>
        <w:t xml:space="preserve">Meanwhile, only 21% of NDCs mention CCE; none are calling for compulsory CCE as a climate strategy. In terms of the quality of CCE, a few countries are leading the charge. However, </w:t>
      </w:r>
      <w:r w:rsidRPr="0031496E">
        <w:rPr>
          <w:rStyle w:val="Emphasis"/>
        </w:rPr>
        <w:t>the overall progress in CCE remains stagnant (see Table 1).</w:t>
      </w:r>
      <w:r>
        <w:t xml:space="preserve"> For instance, </w:t>
      </w:r>
      <w:r w:rsidRPr="0031496E">
        <w:rPr>
          <w:rStyle w:val="Emphasis"/>
          <w:highlight w:val="green"/>
        </w:rPr>
        <w:t>none of the countries</w:t>
      </w:r>
      <w:r>
        <w:t xml:space="preserve"> calling for CCE in their NDCs </w:t>
      </w:r>
      <w:r w:rsidRPr="0031496E">
        <w:rPr>
          <w:rStyle w:val="Emphasis"/>
          <w:highlight w:val="green"/>
        </w:rPr>
        <w:t xml:space="preserve">are calling for CCE </w:t>
      </w:r>
      <w:r w:rsidRPr="0031496E">
        <w:rPr>
          <w:rStyle w:val="Emphasis"/>
        </w:rPr>
        <w:t xml:space="preserve">that is </w:t>
      </w:r>
      <w:r w:rsidRPr="0031496E">
        <w:rPr>
          <w:rStyle w:val="Emphasis"/>
          <w:highlight w:val="green"/>
        </w:rPr>
        <w:t>based on science,</w:t>
      </w:r>
      <w:r w:rsidRPr="0031496E">
        <w:rPr>
          <w:highlight w:val="green"/>
        </w:rPr>
        <w:t xml:space="preserve"> l</w:t>
      </w:r>
      <w:r>
        <w:t>eaving room for the co-optation of CCE by vested interests, even when climate change is already being taught in science classrooms. Although more countries (11) referenced the need to create educational pathways to careers in the green economy, actors invested in seeing a just transition to a green economy—including the United Kingdom and the United States—should be concerned that NDCs are not seriously attending to the education and training needs of the present or future workforce.</w:t>
      </w:r>
    </w:p>
    <w:p w14:paraId="5F072A33" w14:textId="30EACA8F" w:rsidR="00036CE1" w:rsidRDefault="00036CE1" w:rsidP="00036CE1"/>
    <w:p w14:paraId="3A69963C" w14:textId="7FB53DCE" w:rsidR="00036CE1" w:rsidRDefault="00036CE1" w:rsidP="00036CE1"/>
    <w:sectPr w:rsidR="00036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003213"/>
    <w:multiLevelType w:val="hybridMultilevel"/>
    <w:tmpl w:val="EBACD1B0"/>
    <w:lvl w:ilvl="0" w:tplc="6E5298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43F7"/>
    <w:rsid w:val="000139A3"/>
    <w:rsid w:val="00036CE1"/>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4F7636"/>
    <w:rsid w:val="00537BD5"/>
    <w:rsid w:val="0057268A"/>
    <w:rsid w:val="005D2912"/>
    <w:rsid w:val="006065BD"/>
    <w:rsid w:val="00645FA9"/>
    <w:rsid w:val="0064766E"/>
    <w:rsid w:val="00647866"/>
    <w:rsid w:val="00665003"/>
    <w:rsid w:val="006A2AD0"/>
    <w:rsid w:val="006C2375"/>
    <w:rsid w:val="006D4ECC"/>
    <w:rsid w:val="00722258"/>
    <w:rsid w:val="007243E5"/>
    <w:rsid w:val="00766EA0"/>
    <w:rsid w:val="007A2226"/>
    <w:rsid w:val="007F5B66"/>
    <w:rsid w:val="0080410A"/>
    <w:rsid w:val="00823A1C"/>
    <w:rsid w:val="00845B9D"/>
    <w:rsid w:val="00860984"/>
    <w:rsid w:val="008B3ECB"/>
    <w:rsid w:val="008B4E85"/>
    <w:rsid w:val="008B55D8"/>
    <w:rsid w:val="008C1B2E"/>
    <w:rsid w:val="0091627E"/>
    <w:rsid w:val="0097032B"/>
    <w:rsid w:val="009D2EAD"/>
    <w:rsid w:val="009D54B2"/>
    <w:rsid w:val="009E1922"/>
    <w:rsid w:val="009F7ED2"/>
    <w:rsid w:val="00A17653"/>
    <w:rsid w:val="00A86380"/>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243F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9BB7"/>
  <w15:chartTrackingRefBased/>
  <w15:docId w15:val="{72F13251-36F8-4874-B253-521EE099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43F7"/>
    <w:rPr>
      <w:rFonts w:ascii="Arial" w:hAnsi="Arial" w:cs="Arial"/>
    </w:rPr>
  </w:style>
  <w:style w:type="paragraph" w:styleId="Heading1">
    <w:name w:val="heading 1"/>
    <w:aliases w:val="Pocket"/>
    <w:basedOn w:val="Normal"/>
    <w:next w:val="Normal"/>
    <w:link w:val="Heading1Char"/>
    <w:qFormat/>
    <w:rsid w:val="00D24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43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43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unhideWhenUsed/>
    <w:qFormat/>
    <w:rsid w:val="00D243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4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3F7"/>
  </w:style>
  <w:style w:type="character" w:customStyle="1" w:styleId="Heading1Char">
    <w:name w:val="Heading 1 Char"/>
    <w:aliases w:val="Pocket Char"/>
    <w:basedOn w:val="DefaultParagraphFont"/>
    <w:link w:val="Heading1"/>
    <w:rsid w:val="00D243F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243F7"/>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243F7"/>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243F7"/>
    <w:rPr>
      <w:rFonts w:ascii="Arial" w:eastAsiaTheme="majorEastAsia" w:hAnsi="Arial"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D243F7"/>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43F7"/>
    <w:rPr>
      <w:b/>
      <w:bCs/>
      <w:sz w:val="26"/>
      <w:u w:val="none"/>
    </w:rPr>
  </w:style>
  <w:style w:type="character" w:customStyle="1" w:styleId="StyleUnderline">
    <w:name w:val="Style Underline"/>
    <w:aliases w:val="Underline"/>
    <w:basedOn w:val="DefaultParagraphFont"/>
    <w:uiPriority w:val="6"/>
    <w:qFormat/>
    <w:rsid w:val="00D243F7"/>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
    <w:basedOn w:val="DefaultParagraphFont"/>
    <w:link w:val="Card"/>
    <w:uiPriority w:val="99"/>
    <w:unhideWhenUsed/>
    <w:rsid w:val="00D243F7"/>
    <w:rPr>
      <w:color w:val="auto"/>
      <w:u w:val="none"/>
    </w:rPr>
  </w:style>
  <w:style w:type="character" w:styleId="FollowedHyperlink">
    <w:name w:val="FollowedHyperlink"/>
    <w:basedOn w:val="DefaultParagraphFont"/>
    <w:uiPriority w:val="99"/>
    <w:semiHidden/>
    <w:unhideWhenUsed/>
    <w:rsid w:val="00D243F7"/>
    <w:rPr>
      <w:color w:val="auto"/>
      <w:u w:val="none"/>
    </w:rPr>
  </w:style>
  <w:style w:type="paragraph" w:customStyle="1" w:styleId="textbold">
    <w:name w:val="text bold"/>
    <w:basedOn w:val="Normal"/>
    <w:link w:val="Emphasis"/>
    <w:uiPriority w:val="7"/>
    <w:qFormat/>
    <w:rsid w:val="00A86380"/>
    <w:pPr>
      <w:ind w:left="720"/>
      <w:jc w:val="both"/>
    </w:pPr>
    <w:rPr>
      <w:b/>
      <w:iCs/>
      <w:u w:val="single"/>
    </w:rPr>
  </w:style>
  <w:style w:type="paragraph" w:styleId="ListParagraph">
    <w:name w:val="List Paragraph"/>
    <w:basedOn w:val="Normal"/>
    <w:uiPriority w:val="99"/>
    <w:unhideWhenUsed/>
    <w:qFormat/>
    <w:rsid w:val="00036CE1"/>
    <w:pPr>
      <w:ind w:left="720"/>
      <w:contextualSpacing/>
    </w:p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F7636"/>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rookings.edu/opinions/whos-making-the-grade-on-climate-change-education-ambi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13948</Words>
  <Characters>76296</Characters>
  <Application>Microsoft Office Word</Application>
  <DocSecurity>0</DocSecurity>
  <Lines>1338</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2021-11-20T23:07:00Z</dcterms:created>
  <dcterms:modified xsi:type="dcterms:W3CDTF">2021-11-20T23:48:00Z</dcterms:modified>
</cp:coreProperties>
</file>