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EE63D" w14:textId="77777777" w:rsidR="00A95652" w:rsidRDefault="00A95652" w:rsidP="00B55AD5"/>
    <w:p w14:paraId="7FD646D7" w14:textId="7593A04C" w:rsidR="00BE65F3" w:rsidRPr="00BE65F3" w:rsidRDefault="00BE65F3" w:rsidP="00BE65F3">
      <w:pPr>
        <w:keepNext/>
        <w:keepLines/>
        <w:pageBreakBefore/>
        <w:spacing w:before="40" w:after="0"/>
        <w:jc w:val="center"/>
        <w:outlineLvl w:val="2"/>
        <w:rPr>
          <w:rFonts w:eastAsia="MS Gothic" w:cs="Times New Roman"/>
          <w:b/>
          <w:sz w:val="32"/>
          <w:szCs w:val="24"/>
          <w:u w:val="single"/>
        </w:rPr>
      </w:pPr>
      <w:r>
        <w:rPr>
          <w:rFonts w:eastAsia="MS Gothic" w:cs="Times New Roman"/>
          <w:b/>
          <w:sz w:val="32"/>
          <w:szCs w:val="24"/>
          <w:u w:val="single"/>
        </w:rPr>
        <w:t>1</w:t>
      </w:r>
    </w:p>
    <w:p w14:paraId="5A68AAE1" w14:textId="77777777" w:rsidR="00BE65F3" w:rsidRPr="00BE65F3" w:rsidRDefault="00BE65F3" w:rsidP="00BE65F3">
      <w:pPr>
        <w:keepNext/>
        <w:keepLines/>
        <w:spacing w:before="40" w:after="0"/>
        <w:outlineLvl w:val="3"/>
        <w:rPr>
          <w:rFonts w:ascii="Times New Roman" w:eastAsia="Times New Roman" w:hAnsi="Times New Roman" w:cs="Times New Roman"/>
          <w:b/>
          <w:iCs/>
          <w:sz w:val="26"/>
        </w:rPr>
      </w:pPr>
      <w:r w:rsidRPr="00BE65F3">
        <w:rPr>
          <w:rFonts w:eastAsia="MS Gothic" w:cs="Times New Roman"/>
          <w:b/>
          <w:iCs/>
          <w:sz w:val="26"/>
        </w:rPr>
        <w:t xml:space="preserve">Interpretation: The affirmative may only defend that </w:t>
      </w:r>
      <w:r w:rsidRPr="00BE65F3">
        <w:rPr>
          <w:rFonts w:eastAsia="MS Gothic" w:cs="Times New Roman"/>
          <w:b/>
          <w:iCs/>
          <w:sz w:val="26"/>
          <w:shd w:val="clear" w:color="auto" w:fill="FFFFFF"/>
        </w:rPr>
        <w:t>a just government ought to recognize an unconditional right of workers to strike.</w:t>
      </w:r>
    </w:p>
    <w:p w14:paraId="7C704E7B" w14:textId="77777777" w:rsidR="00BE65F3" w:rsidRPr="00BE65F3" w:rsidRDefault="00BE65F3" w:rsidP="00BE65F3">
      <w:pPr>
        <w:keepNext/>
        <w:keepLines/>
        <w:spacing w:before="40" w:after="0"/>
        <w:outlineLvl w:val="3"/>
        <w:rPr>
          <w:rFonts w:eastAsia="MS Gothic" w:cs="Calibri"/>
          <w:b/>
          <w:iCs/>
          <w:sz w:val="26"/>
        </w:rPr>
      </w:pPr>
      <w:r w:rsidRPr="00BE65F3">
        <w:rPr>
          <w:rFonts w:eastAsia="MS Gothic" w:cs="Calibri"/>
          <w:b/>
          <w:iCs/>
          <w:sz w:val="26"/>
        </w:rPr>
        <w:t>Resolved means a policy</w:t>
      </w:r>
    </w:p>
    <w:p w14:paraId="7B7FAF3A" w14:textId="77777777" w:rsidR="00BE65F3" w:rsidRPr="00BE65F3" w:rsidRDefault="00BE65F3" w:rsidP="00BE65F3">
      <w:pPr>
        <w:rPr>
          <w:rFonts w:eastAsia="Cambria"/>
          <w:b/>
          <w:sz w:val="16"/>
          <w:u w:val="single"/>
        </w:rPr>
      </w:pPr>
      <w:r w:rsidRPr="00BE65F3">
        <w:rPr>
          <w:rFonts w:eastAsia="Cambria"/>
          <w:u w:val="single"/>
        </w:rPr>
        <w:t>Words and Phrases 64</w:t>
      </w:r>
      <w:r w:rsidRPr="00BE65F3">
        <w:rPr>
          <w:rFonts w:eastAsia="Cambria"/>
        </w:rPr>
        <w:t xml:space="preserve"> Words and Phrases Permanent Edition. “Resolved”. 1964.</w:t>
      </w:r>
    </w:p>
    <w:p w14:paraId="6C724FA9" w14:textId="77777777" w:rsidR="00BE65F3" w:rsidRPr="00BE65F3" w:rsidRDefault="00BE65F3" w:rsidP="00BE65F3">
      <w:pPr>
        <w:rPr>
          <w:rFonts w:eastAsia="Cambria"/>
        </w:rPr>
      </w:pPr>
      <w:r w:rsidRPr="00BE65F3">
        <w:rPr>
          <w:rFonts w:eastAsia="Cambria"/>
          <w:u w:val="single"/>
        </w:rPr>
        <w:t>Definition of the word “</w:t>
      </w:r>
      <w:r w:rsidRPr="00BE65F3">
        <w:rPr>
          <w:rFonts w:eastAsia="Cambria"/>
          <w:highlight w:val="green"/>
          <w:u w:val="single"/>
        </w:rPr>
        <w:t>resolve</w:t>
      </w:r>
      <w:r w:rsidRPr="00BE65F3">
        <w:rPr>
          <w:rFonts w:eastAsia="Cambria"/>
          <w:u w:val="single"/>
        </w:rPr>
        <w:t xml:space="preserve">,” given by Webster </w:t>
      </w:r>
      <w:r w:rsidRPr="00BE65F3">
        <w:rPr>
          <w:rFonts w:eastAsia="Cambria"/>
          <w:highlight w:val="green"/>
          <w:u w:val="single"/>
        </w:rPr>
        <w:t>is</w:t>
      </w:r>
      <w:r w:rsidRPr="00BE65F3">
        <w:rPr>
          <w:rFonts w:eastAsia="Cambria"/>
          <w:u w:val="single"/>
        </w:rPr>
        <w:t xml:space="preserve"> “to express an opinion or </w:t>
      </w:r>
      <w:r w:rsidRPr="00BE65F3">
        <w:rPr>
          <w:rFonts w:eastAsia="Cambria"/>
          <w:highlight w:val="green"/>
          <w:u w:val="single"/>
        </w:rPr>
        <w:t>determination by</w:t>
      </w:r>
      <w:r w:rsidRPr="00BE65F3">
        <w:rPr>
          <w:rFonts w:eastAsia="Cambria"/>
          <w:u w:val="single"/>
        </w:rPr>
        <w:t xml:space="preserve"> resolution or vote; as ‘it was resolved by the </w:t>
      </w:r>
      <w:r w:rsidRPr="00BE65F3">
        <w:rPr>
          <w:rFonts w:eastAsia="Cambria"/>
          <w:highlight w:val="green"/>
          <w:u w:val="single"/>
        </w:rPr>
        <w:t>legislature</w:t>
      </w:r>
      <w:r w:rsidRPr="00BE65F3">
        <w:rPr>
          <w:rFonts w:eastAsia="Cambria"/>
        </w:rPr>
        <w:t>;” It is of similar force to the word “enact,” which is defined by Bouvier as meaning “</w:t>
      </w:r>
      <w:r w:rsidRPr="00BE65F3">
        <w:rPr>
          <w:rFonts w:eastAsia="Cambria"/>
          <w:highlight w:val="green"/>
          <w:u w:val="single"/>
        </w:rPr>
        <w:t>to establish by law</w:t>
      </w:r>
      <w:r w:rsidRPr="00BE65F3">
        <w:rPr>
          <w:rFonts w:eastAsia="Cambria"/>
        </w:rPr>
        <w:t xml:space="preserve">”. </w:t>
      </w:r>
    </w:p>
    <w:p w14:paraId="7866EF84" w14:textId="77777777" w:rsidR="00BE65F3" w:rsidRPr="00BE65F3" w:rsidRDefault="00BE65F3" w:rsidP="00BE65F3">
      <w:pPr>
        <w:keepNext/>
        <w:keepLines/>
        <w:spacing w:before="40" w:after="0"/>
        <w:outlineLvl w:val="3"/>
        <w:rPr>
          <w:rFonts w:eastAsia="MS Gothic" w:cs="Times New Roman"/>
          <w:b/>
          <w:iCs/>
          <w:sz w:val="26"/>
        </w:rPr>
      </w:pPr>
      <w:r w:rsidRPr="00BE65F3">
        <w:rPr>
          <w:rFonts w:eastAsia="MS Gothic" w:cs="Times New Roman"/>
          <w:b/>
          <w:iCs/>
          <w:sz w:val="26"/>
        </w:rPr>
        <w:t>A just government is a moral government – that’s a hypothetical gov</w:t>
      </w:r>
    </w:p>
    <w:p w14:paraId="1FFF952A" w14:textId="77777777" w:rsidR="00BE65F3" w:rsidRPr="00BE65F3" w:rsidRDefault="00BE65F3" w:rsidP="00BE65F3">
      <w:pPr>
        <w:rPr>
          <w:rFonts w:eastAsia="Cambria"/>
          <w:bCs/>
          <w:sz w:val="16"/>
          <w:szCs w:val="16"/>
        </w:rPr>
      </w:pPr>
      <w:r w:rsidRPr="00BE65F3">
        <w:rPr>
          <w:rFonts w:eastAsia="Cambria"/>
          <w:b/>
          <w:bCs/>
          <w:sz w:val="26"/>
        </w:rPr>
        <w:t xml:space="preserve">Cambridge Dictionary No Date, </w:t>
      </w:r>
      <w:r w:rsidRPr="00BE65F3">
        <w:rPr>
          <w:rFonts w:eastAsia="Cambria"/>
          <w:bCs/>
          <w:sz w:val="16"/>
          <w:szCs w:val="16"/>
        </w:rPr>
        <w:t>(Cambridge Dictionary, “Just”), https://dictionary.cambridge.org/us/dictionary/english/just // MNHS NL</w:t>
      </w:r>
    </w:p>
    <w:p w14:paraId="2B0A29A0" w14:textId="77777777" w:rsidR="00BE65F3" w:rsidRPr="00BE65F3" w:rsidRDefault="00BE65F3" w:rsidP="00BE65F3">
      <w:pPr>
        <w:rPr>
          <w:rFonts w:eastAsia="Cambria"/>
          <w:b/>
          <w:u w:val="single"/>
        </w:rPr>
      </w:pPr>
      <w:r w:rsidRPr="00BE65F3">
        <w:rPr>
          <w:rFonts w:eastAsia="MS Gothic"/>
          <w:highlight w:val="green"/>
          <w:u w:val="single"/>
        </w:rPr>
        <w:t>fair</w:t>
      </w:r>
      <w:r w:rsidRPr="00BE65F3">
        <w:rPr>
          <w:rFonts w:eastAsia="Cambria"/>
          <w:highlight w:val="green"/>
          <w:u w:val="single"/>
        </w:rPr>
        <w:t>; </w:t>
      </w:r>
      <w:r w:rsidRPr="00BE65F3">
        <w:rPr>
          <w:rFonts w:eastAsia="MS Gothic"/>
          <w:highlight w:val="green"/>
          <w:u w:val="single"/>
        </w:rPr>
        <w:t>morally</w:t>
      </w:r>
      <w:r w:rsidRPr="00BE65F3">
        <w:rPr>
          <w:rFonts w:eastAsia="Cambria"/>
          <w:highlight w:val="green"/>
          <w:u w:val="single"/>
        </w:rPr>
        <w:t> </w:t>
      </w:r>
      <w:r w:rsidRPr="00BE65F3">
        <w:rPr>
          <w:rFonts w:eastAsia="MS Gothic"/>
          <w:highlight w:val="green"/>
          <w:u w:val="single"/>
        </w:rPr>
        <w:t>correct</w:t>
      </w:r>
      <w:r w:rsidRPr="00BE65F3">
        <w:rPr>
          <w:rFonts w:eastAsia="Cambria"/>
          <w:highlight w:val="green"/>
          <w:u w:val="single"/>
        </w:rPr>
        <w:t>:</w:t>
      </w:r>
    </w:p>
    <w:p w14:paraId="3FEBAFE6" w14:textId="77777777" w:rsidR="00BE65F3" w:rsidRPr="00BE65F3" w:rsidRDefault="00BE65F3" w:rsidP="00BE65F3">
      <w:pPr>
        <w:keepNext/>
        <w:keepLines/>
        <w:spacing w:before="40" w:after="0"/>
        <w:outlineLvl w:val="3"/>
        <w:rPr>
          <w:rFonts w:eastAsia="MS Gothic" w:cs="Times New Roman"/>
          <w:b/>
          <w:iCs/>
          <w:sz w:val="26"/>
        </w:rPr>
      </w:pPr>
      <w:r w:rsidRPr="00BE65F3">
        <w:rPr>
          <w:rFonts w:eastAsia="MS Gothic" w:cs="Times New Roman"/>
          <w:b/>
          <w:iCs/>
          <w:sz w:val="26"/>
        </w:rPr>
        <w:t>Recognize means to accept as legal</w:t>
      </w:r>
    </w:p>
    <w:p w14:paraId="4FC7DD0D" w14:textId="77777777" w:rsidR="00BE65F3" w:rsidRPr="00BE65F3" w:rsidRDefault="00BE65F3" w:rsidP="00BE65F3">
      <w:pPr>
        <w:rPr>
          <w:rFonts w:eastAsia="Cambria"/>
          <w:bCs/>
          <w:sz w:val="16"/>
          <w:szCs w:val="16"/>
        </w:rPr>
      </w:pPr>
      <w:r w:rsidRPr="00BE65F3">
        <w:rPr>
          <w:rFonts w:eastAsia="Cambria"/>
          <w:b/>
          <w:bCs/>
          <w:sz w:val="26"/>
        </w:rPr>
        <w:t xml:space="preserve">Cambridge Dictionary No Date, </w:t>
      </w:r>
      <w:r w:rsidRPr="00BE65F3">
        <w:rPr>
          <w:rFonts w:eastAsia="Cambria"/>
          <w:bCs/>
          <w:sz w:val="16"/>
          <w:szCs w:val="16"/>
        </w:rPr>
        <w:t>(Cambridge Dictionary, “Recognize”), https://dictionary.cambridge.org/us/dictionary/english/recognize // MNHS NL</w:t>
      </w:r>
    </w:p>
    <w:p w14:paraId="4178150A" w14:textId="77777777" w:rsidR="00BE65F3" w:rsidRPr="00BE65F3" w:rsidRDefault="00BE65F3" w:rsidP="00BE65F3">
      <w:pPr>
        <w:spacing w:after="0" w:line="240" w:lineRule="auto"/>
        <w:rPr>
          <w:rFonts w:eastAsia="Cambria"/>
          <w:u w:val="single"/>
        </w:rPr>
      </w:pPr>
      <w:r w:rsidRPr="00BE65F3">
        <w:rPr>
          <w:rFonts w:eastAsia="Cambria"/>
          <w:highlight w:val="green"/>
          <w:u w:val="single"/>
        </w:rPr>
        <w:t>to </w:t>
      </w:r>
      <w:r w:rsidRPr="00BE65F3">
        <w:rPr>
          <w:rFonts w:eastAsia="MS Gothic"/>
          <w:highlight w:val="green"/>
          <w:u w:val="single"/>
        </w:rPr>
        <w:t>accept</w:t>
      </w:r>
      <w:r w:rsidRPr="00BE65F3">
        <w:rPr>
          <w:rFonts w:eastAsia="Cambria"/>
          <w:highlight w:val="green"/>
          <w:u w:val="single"/>
        </w:rPr>
        <w:t> that something is </w:t>
      </w:r>
      <w:r w:rsidRPr="00BE65F3">
        <w:rPr>
          <w:rFonts w:eastAsia="MS Gothic"/>
          <w:highlight w:val="green"/>
          <w:u w:val="single"/>
        </w:rPr>
        <w:t>legal</w:t>
      </w:r>
      <w:r w:rsidRPr="00BE65F3">
        <w:rPr>
          <w:rFonts w:eastAsia="Cambria"/>
          <w:u w:val="single"/>
        </w:rPr>
        <w:t>, </w:t>
      </w:r>
      <w:r w:rsidRPr="00BE65F3">
        <w:rPr>
          <w:rFonts w:eastAsia="MS Gothic"/>
          <w:u w:val="single"/>
        </w:rPr>
        <w:t>true</w:t>
      </w:r>
      <w:r w:rsidRPr="00BE65F3">
        <w:rPr>
          <w:rFonts w:eastAsia="Cambria"/>
          <w:u w:val="single"/>
        </w:rPr>
        <w:t>, or </w:t>
      </w:r>
      <w:r w:rsidRPr="00BE65F3">
        <w:rPr>
          <w:rFonts w:eastAsia="MS Gothic"/>
          <w:u w:val="single"/>
        </w:rPr>
        <w:t>important</w:t>
      </w:r>
      <w:r w:rsidRPr="00BE65F3">
        <w:rPr>
          <w:rFonts w:eastAsia="Cambria"/>
          <w:u w:val="single"/>
        </w:rPr>
        <w:t>:</w:t>
      </w:r>
    </w:p>
    <w:p w14:paraId="36CBE7E4" w14:textId="77777777" w:rsidR="00BE65F3" w:rsidRPr="00BE65F3" w:rsidRDefault="00BE65F3" w:rsidP="00BE65F3">
      <w:pPr>
        <w:spacing w:after="0" w:line="240" w:lineRule="auto"/>
        <w:rPr>
          <w:rFonts w:eastAsia="Cambria"/>
          <w:color w:val="000000"/>
        </w:rPr>
      </w:pPr>
      <w:r w:rsidRPr="00BE65F3">
        <w:rPr>
          <w:rFonts w:eastAsia="MS Gothic"/>
          <w:u w:val="single"/>
        </w:rPr>
        <w:t>The international community has refused to</w:t>
      </w:r>
      <w:r w:rsidRPr="00BE65F3">
        <w:rPr>
          <w:rFonts w:eastAsia="Cambria"/>
          <w:u w:val="single"/>
        </w:rPr>
        <w:t xml:space="preserve"> </w:t>
      </w:r>
      <w:r w:rsidRPr="00BE65F3">
        <w:rPr>
          <w:rFonts w:eastAsia="MS Gothic"/>
          <w:u w:val="single"/>
        </w:rPr>
        <w:t>recognize </w:t>
      </w:r>
      <w:r w:rsidRPr="00BE65F3">
        <w:rPr>
          <w:rFonts w:eastAsia="Cambria"/>
          <w:u w:val="single"/>
        </w:rPr>
        <w:t>(= </w:t>
      </w:r>
      <w:r w:rsidRPr="00BE65F3">
        <w:rPr>
          <w:rFonts w:eastAsia="MS Gothic"/>
          <w:u w:val="single"/>
        </w:rPr>
        <w:t>officially</w:t>
      </w:r>
      <w:r w:rsidRPr="00BE65F3">
        <w:rPr>
          <w:rFonts w:eastAsia="Cambria"/>
          <w:u w:val="single"/>
        </w:rPr>
        <w:t> </w:t>
      </w:r>
      <w:r w:rsidRPr="00BE65F3">
        <w:rPr>
          <w:rFonts w:eastAsia="MS Gothic"/>
          <w:u w:val="single"/>
        </w:rPr>
        <w:t>accept</w:t>
      </w:r>
      <w:r w:rsidRPr="00BE65F3">
        <w:rPr>
          <w:rFonts w:eastAsia="Cambria"/>
          <w:u w:val="single"/>
        </w:rPr>
        <w:t> the </w:t>
      </w:r>
      <w:r w:rsidRPr="00BE65F3">
        <w:rPr>
          <w:rFonts w:eastAsia="MS Gothic"/>
          <w:u w:val="single"/>
        </w:rPr>
        <w:t>existence</w:t>
      </w:r>
      <w:r w:rsidRPr="00BE65F3">
        <w:rPr>
          <w:rFonts w:eastAsia="Cambria"/>
          <w:u w:val="single"/>
        </w:rPr>
        <w:t> of)</w:t>
      </w:r>
      <w:r w:rsidRPr="00BE65F3">
        <w:rPr>
          <w:rFonts w:eastAsia="MS Gothic"/>
          <w:u w:val="single"/>
        </w:rPr>
        <w:t> the newly independent nation state</w:t>
      </w:r>
      <w:r w:rsidRPr="00BE65F3">
        <w:rPr>
          <w:rFonts w:eastAsia="Cambria"/>
          <w:color w:val="000000"/>
        </w:rPr>
        <w:t>.</w:t>
      </w:r>
    </w:p>
    <w:p w14:paraId="478BE5B4" w14:textId="77777777" w:rsidR="00BE65F3" w:rsidRPr="00BE65F3" w:rsidRDefault="00BE65F3" w:rsidP="00BE65F3">
      <w:pPr>
        <w:spacing w:after="0" w:line="240" w:lineRule="auto"/>
        <w:rPr>
          <w:rFonts w:eastAsia="Cambria"/>
          <w:color w:val="000000"/>
        </w:rPr>
      </w:pPr>
      <w:r w:rsidRPr="00BE65F3">
        <w:rPr>
          <w:rFonts w:eastAsia="MS Gothic"/>
          <w:color w:val="000000"/>
          <w:position w:val="3"/>
        </w:rPr>
        <w:t>[ </w:t>
      </w:r>
      <w:r w:rsidRPr="00BE65F3">
        <w:rPr>
          <w:rFonts w:eastAsia="Cambria"/>
          <w:color w:val="000000"/>
          <w:spacing w:val="15"/>
          <w:position w:val="3"/>
        </w:rPr>
        <w:t>+ (that</w:t>
      </w:r>
      <w:proofErr w:type="gramStart"/>
      <w:r w:rsidRPr="00BE65F3">
        <w:rPr>
          <w:rFonts w:eastAsia="Cambria"/>
          <w:color w:val="000000"/>
          <w:spacing w:val="15"/>
          <w:position w:val="3"/>
        </w:rPr>
        <w:t>)</w:t>
      </w:r>
      <w:r w:rsidRPr="00BE65F3">
        <w:rPr>
          <w:rFonts w:eastAsia="MS Gothic"/>
          <w:color w:val="000000"/>
          <w:position w:val="3"/>
        </w:rPr>
        <w:t> ]</w:t>
      </w:r>
      <w:proofErr w:type="gramEnd"/>
      <w:r w:rsidRPr="00BE65F3">
        <w:rPr>
          <w:rFonts w:eastAsia="Cambria"/>
          <w:color w:val="000000"/>
        </w:rPr>
        <w:t> He </w:t>
      </w:r>
      <w:r w:rsidRPr="00BE65F3">
        <w:rPr>
          <w:rFonts w:eastAsia="MS Gothic"/>
          <w:color w:val="000000"/>
        </w:rPr>
        <w:t>sadly</w:t>
      </w:r>
      <w:r w:rsidRPr="00BE65F3">
        <w:rPr>
          <w:rFonts w:eastAsia="Cambria"/>
          <w:color w:val="000000"/>
        </w:rPr>
        <w:t> recognized (that) he would </w:t>
      </w:r>
      <w:r w:rsidRPr="00BE65F3">
        <w:rPr>
          <w:rFonts w:eastAsia="MS Gothic"/>
          <w:color w:val="000000"/>
        </w:rPr>
        <w:t>die</w:t>
      </w:r>
      <w:r w:rsidRPr="00BE65F3">
        <w:rPr>
          <w:rFonts w:eastAsia="Cambria"/>
          <w:color w:val="000000"/>
        </w:rPr>
        <w:t> </w:t>
      </w:r>
      <w:r w:rsidRPr="00BE65F3">
        <w:rPr>
          <w:rFonts w:eastAsia="MS Gothic"/>
          <w:color w:val="000000"/>
        </w:rPr>
        <w:t>childless</w:t>
      </w:r>
      <w:r w:rsidRPr="00BE65F3">
        <w:rPr>
          <w:rFonts w:eastAsia="Cambria"/>
          <w:color w:val="000000"/>
        </w:rPr>
        <w:t>.</w:t>
      </w:r>
    </w:p>
    <w:p w14:paraId="5CF7F5FE" w14:textId="77777777" w:rsidR="00BE65F3" w:rsidRPr="00BE65F3" w:rsidRDefault="00BE65F3" w:rsidP="00BE65F3">
      <w:pPr>
        <w:spacing w:after="0" w:line="240" w:lineRule="auto"/>
        <w:rPr>
          <w:rFonts w:eastAsia="Cambria"/>
          <w:color w:val="000000"/>
        </w:rPr>
      </w:pPr>
      <w:r w:rsidRPr="00BE65F3">
        <w:rPr>
          <w:rFonts w:eastAsia="Cambria"/>
          <w:color w:val="000000"/>
        </w:rPr>
        <w:t>You must recognize the </w:t>
      </w:r>
      <w:r w:rsidRPr="00BE65F3">
        <w:rPr>
          <w:rFonts w:eastAsia="MS Gothic"/>
          <w:color w:val="000000"/>
        </w:rPr>
        <w:t>seriousness</w:t>
      </w:r>
      <w:r w:rsidRPr="00BE65F3">
        <w:rPr>
          <w:rFonts w:eastAsia="Cambria"/>
          <w:color w:val="000000"/>
        </w:rPr>
        <w:t> of the </w:t>
      </w:r>
      <w:r w:rsidRPr="00BE65F3">
        <w:rPr>
          <w:rFonts w:eastAsia="MS Gothic"/>
          <w:color w:val="000000"/>
        </w:rPr>
        <w:t>problems</w:t>
      </w:r>
      <w:r w:rsidRPr="00BE65F3">
        <w:rPr>
          <w:rFonts w:eastAsia="Cambria"/>
          <w:color w:val="000000"/>
        </w:rPr>
        <w:t> we are </w:t>
      </w:r>
      <w:r w:rsidRPr="00BE65F3">
        <w:rPr>
          <w:rFonts w:eastAsia="MS Gothic"/>
          <w:color w:val="000000"/>
        </w:rPr>
        <w:t>facing</w:t>
      </w:r>
      <w:r w:rsidRPr="00BE65F3">
        <w:rPr>
          <w:rFonts w:eastAsia="Cambria"/>
          <w:color w:val="000000"/>
        </w:rPr>
        <w:t>.</w:t>
      </w:r>
    </w:p>
    <w:p w14:paraId="2FA4F5AE" w14:textId="77777777" w:rsidR="00BE65F3" w:rsidRPr="00BE65F3" w:rsidRDefault="00BE65F3" w:rsidP="00BE65F3">
      <w:pPr>
        <w:keepNext/>
        <w:keepLines/>
        <w:spacing w:before="40" w:after="0"/>
        <w:outlineLvl w:val="3"/>
        <w:rPr>
          <w:rFonts w:eastAsia="MS Gothic" w:cs="Times New Roman"/>
          <w:b/>
          <w:iCs/>
          <w:color w:val="000000"/>
          <w:sz w:val="26"/>
        </w:rPr>
      </w:pPr>
      <w:r w:rsidRPr="00BE65F3">
        <w:rPr>
          <w:rFonts w:eastAsia="MS Gothic" w:cs="Times New Roman"/>
          <w:b/>
          <w:iCs/>
          <w:color w:val="000000"/>
          <w:sz w:val="26"/>
        </w:rPr>
        <w:t>A worker is one who works manually or in an industry for a certain wage</w:t>
      </w:r>
    </w:p>
    <w:p w14:paraId="6671D6F8" w14:textId="77777777" w:rsidR="00BE65F3" w:rsidRPr="00BE65F3" w:rsidRDefault="00BE65F3" w:rsidP="00BE65F3">
      <w:pPr>
        <w:spacing w:after="0" w:line="240" w:lineRule="auto"/>
        <w:rPr>
          <w:rFonts w:eastAsia="Cambria"/>
          <w:bCs/>
        </w:rPr>
      </w:pPr>
      <w:r w:rsidRPr="00BE65F3">
        <w:rPr>
          <w:rFonts w:eastAsia="Cambria"/>
          <w:color w:val="000000"/>
        </w:rPr>
        <w:t xml:space="preserve"> </w:t>
      </w:r>
      <w:r w:rsidRPr="00BE65F3">
        <w:rPr>
          <w:rFonts w:eastAsia="Cambria"/>
          <w:b/>
          <w:bCs/>
          <w:sz w:val="26"/>
        </w:rPr>
        <w:t>Merriam Webster ND</w:t>
      </w:r>
      <w:r w:rsidRPr="00BE65F3">
        <w:rPr>
          <w:rFonts w:eastAsia="Cambria"/>
          <w:bCs/>
          <w:sz w:val="26"/>
        </w:rPr>
        <w:t xml:space="preserve"> </w:t>
      </w:r>
      <w:hyperlink r:id="rId6" w:history="1">
        <w:r w:rsidRPr="00BE65F3">
          <w:rPr>
            <w:rFonts w:eastAsia="Cambria"/>
            <w:bCs/>
          </w:rPr>
          <w:t>https://www.merriam-webster.com/dictionary/worker</w:t>
        </w:r>
      </w:hyperlink>
      <w:r w:rsidRPr="00BE65F3">
        <w:rPr>
          <w:rFonts w:eastAsia="Cambria"/>
          <w:bCs/>
          <w:sz w:val="26"/>
        </w:rPr>
        <w:t xml:space="preserve"> VM</w:t>
      </w:r>
    </w:p>
    <w:p w14:paraId="3850E23A" w14:textId="77777777" w:rsidR="00BE65F3" w:rsidRPr="00BE65F3" w:rsidRDefault="00BE65F3" w:rsidP="00BE65F3">
      <w:pPr>
        <w:spacing w:after="0" w:line="240" w:lineRule="auto"/>
        <w:rPr>
          <w:rFonts w:eastAsia="Cambria"/>
          <w:u w:val="single"/>
        </w:rPr>
      </w:pPr>
      <w:r w:rsidRPr="00BE65F3">
        <w:rPr>
          <w:rFonts w:eastAsia="Cambria"/>
          <w:u w:val="single"/>
        </w:rPr>
        <w:t>“</w:t>
      </w:r>
      <w:proofErr w:type="gramStart"/>
      <w:r w:rsidRPr="00BE65F3">
        <w:rPr>
          <w:rFonts w:eastAsia="Cambria"/>
          <w:highlight w:val="green"/>
          <w:u w:val="single"/>
        </w:rPr>
        <w:t>one</w:t>
      </w:r>
      <w:proofErr w:type="gramEnd"/>
      <w:r w:rsidRPr="00BE65F3">
        <w:rPr>
          <w:rFonts w:eastAsia="Cambria"/>
          <w:highlight w:val="green"/>
          <w:u w:val="single"/>
        </w:rPr>
        <w:t xml:space="preserve"> that works</w:t>
      </w:r>
      <w:r w:rsidRPr="00BE65F3">
        <w:rPr>
          <w:rFonts w:eastAsia="Cambria"/>
          <w:u w:val="single"/>
        </w:rPr>
        <w:t xml:space="preserve"> especially </w:t>
      </w:r>
      <w:r w:rsidRPr="00BE65F3">
        <w:rPr>
          <w:rFonts w:eastAsia="Cambria"/>
          <w:highlight w:val="green"/>
          <w:u w:val="single"/>
        </w:rPr>
        <w:t>at manual or industrial labor or with a particular material</w:t>
      </w:r>
      <w:r w:rsidRPr="00BE65F3">
        <w:rPr>
          <w:rFonts w:eastAsia="Cambria"/>
          <w:u w:val="single"/>
        </w:rPr>
        <w:t>”</w:t>
      </w:r>
    </w:p>
    <w:p w14:paraId="1203A7C2" w14:textId="77777777" w:rsidR="00BE65F3" w:rsidRPr="00BE65F3" w:rsidRDefault="00BE65F3" w:rsidP="00BE65F3">
      <w:pPr>
        <w:keepNext/>
        <w:keepLines/>
        <w:spacing w:before="40" w:after="0"/>
        <w:outlineLvl w:val="3"/>
        <w:rPr>
          <w:rFonts w:eastAsia="MS Gothic" w:cs="Times New Roman"/>
          <w:b/>
          <w:iCs/>
          <w:sz w:val="26"/>
          <w:bdr w:val="none" w:sz="0" w:space="0" w:color="auto" w:frame="1"/>
          <w:shd w:val="clear" w:color="auto" w:fill="FFFFFF"/>
        </w:rPr>
      </w:pPr>
      <w:r w:rsidRPr="00BE65F3">
        <w:rPr>
          <w:rFonts w:eastAsia="MS Gothic" w:cs="Times New Roman"/>
          <w:b/>
          <w:iCs/>
          <w:sz w:val="26"/>
        </w:rPr>
        <w:t>They violate—</w:t>
      </w:r>
      <w:r w:rsidRPr="00BE65F3">
        <w:rPr>
          <w:rFonts w:ascii="Open Sans" w:eastAsia="MS Gothic" w:hAnsi="Open Sans" w:cs="Open Sans"/>
          <w:iCs/>
          <w:color w:val="5E514E"/>
          <w:sz w:val="21"/>
          <w:szCs w:val="21"/>
          <w:bdr w:val="none" w:sz="0" w:space="0" w:color="auto" w:frame="1"/>
          <w:shd w:val="clear" w:color="auto" w:fill="FFFFFF"/>
        </w:rPr>
        <w:t xml:space="preserve"> </w:t>
      </w:r>
      <w:r w:rsidRPr="00BE65F3">
        <w:rPr>
          <w:rFonts w:eastAsia="MS Gothic" w:cs="Times New Roman"/>
          <w:b/>
          <w:iCs/>
          <w:sz w:val="26"/>
          <w:bdr w:val="none" w:sz="0" w:space="0" w:color="auto" w:frame="1"/>
          <w:shd w:val="clear" w:color="auto" w:fill="FFFFFF"/>
        </w:rPr>
        <w:t>they don’t defend a just government implementing the right to strike.</w:t>
      </w:r>
    </w:p>
    <w:p w14:paraId="31478B67" w14:textId="77777777" w:rsidR="00BE65F3" w:rsidRPr="00BE65F3" w:rsidRDefault="00BE65F3" w:rsidP="00BE65F3">
      <w:pPr>
        <w:keepNext/>
        <w:keepLines/>
        <w:spacing w:before="40" w:after="0"/>
        <w:outlineLvl w:val="3"/>
        <w:rPr>
          <w:rFonts w:eastAsia="MS Gothic" w:cs="Times New Roman"/>
          <w:b/>
          <w:iCs/>
          <w:sz w:val="26"/>
        </w:rPr>
      </w:pPr>
      <w:r w:rsidRPr="00BE65F3">
        <w:rPr>
          <w:rFonts w:eastAsia="MS Gothic" w:cs="Times New Roman"/>
          <w:b/>
          <w:iCs/>
          <w:sz w:val="26"/>
        </w:rPr>
        <w:t>Vote neg to preserve substantive engagement --</w:t>
      </w:r>
    </w:p>
    <w:p w14:paraId="20BBC4AA" w14:textId="77777777" w:rsidR="00BE65F3" w:rsidRPr="00BE65F3" w:rsidRDefault="00BE65F3" w:rsidP="00BE65F3">
      <w:pPr>
        <w:keepNext/>
        <w:keepLines/>
        <w:spacing w:before="40" w:after="0"/>
        <w:outlineLvl w:val="3"/>
        <w:rPr>
          <w:rFonts w:eastAsia="MS Gothic" w:cs="Times New Roman"/>
          <w:b/>
          <w:iCs/>
          <w:sz w:val="26"/>
        </w:rPr>
      </w:pPr>
      <w:r w:rsidRPr="00BE65F3">
        <w:rPr>
          <w:rFonts w:eastAsia="MS Gothic" w:cs="Times New Roman"/>
          <w:b/>
          <w:iCs/>
          <w:sz w:val="26"/>
        </w:rPr>
        <w:t xml:space="preserve">1] Preparation- changing the topic gives the </w:t>
      </w:r>
      <w:proofErr w:type="spellStart"/>
      <w:r w:rsidRPr="00BE65F3">
        <w:rPr>
          <w:rFonts w:eastAsia="MS Gothic" w:cs="Times New Roman"/>
          <w:b/>
          <w:iCs/>
          <w:sz w:val="26"/>
        </w:rPr>
        <w:t>aff</w:t>
      </w:r>
      <w:proofErr w:type="spellEnd"/>
      <w:r w:rsidRPr="00BE65F3">
        <w:rPr>
          <w:rFonts w:eastAsia="MS Gothic" w:cs="Times New Roman"/>
          <w:b/>
          <w:iCs/>
          <w:sz w:val="26"/>
        </w:rPr>
        <w:t xml:space="preserve"> a huge edge, they can prepare for 6 months on an issue that catches us by surprise. Preparation is better than thinking on your feet- research demonstrates pedagogical humility and research skills are the only portable debate training – the process of debate outweighs the content – only our </w:t>
      </w:r>
      <w:proofErr w:type="spellStart"/>
      <w:r w:rsidRPr="00BE65F3">
        <w:rPr>
          <w:rFonts w:eastAsia="MS Gothic" w:cs="Times New Roman"/>
          <w:b/>
          <w:iCs/>
          <w:sz w:val="26"/>
        </w:rPr>
        <w:t>interp</w:t>
      </w:r>
      <w:proofErr w:type="spellEnd"/>
      <w:r w:rsidRPr="00BE65F3">
        <w:rPr>
          <w:rFonts w:eastAsia="MS Gothic" w:cs="Times New Roman"/>
          <w:b/>
          <w:iCs/>
          <w:sz w:val="26"/>
        </w:rPr>
        <w:t xml:space="preserve"> generates the argumentative skills needed to rigorously defend their affirmative out of round and create engaged citizens </w:t>
      </w:r>
    </w:p>
    <w:p w14:paraId="5E7463DB" w14:textId="77777777" w:rsidR="00BE65F3" w:rsidRPr="00BE65F3" w:rsidRDefault="00BE65F3" w:rsidP="00BE65F3">
      <w:pPr>
        <w:keepNext/>
        <w:keepLines/>
        <w:spacing w:before="40" w:after="0"/>
        <w:outlineLvl w:val="3"/>
        <w:rPr>
          <w:rFonts w:eastAsia="MS Gothic" w:cs="Times New Roman"/>
          <w:b/>
          <w:iCs/>
          <w:sz w:val="26"/>
        </w:rPr>
      </w:pPr>
      <w:r w:rsidRPr="00BE65F3">
        <w:rPr>
          <w:rFonts w:eastAsia="MS Gothic" w:cs="Times New Roman"/>
          <w:b/>
          <w:iCs/>
          <w:sz w:val="26"/>
        </w:rPr>
        <w:t xml:space="preserve">2] Limits- there are an infinite number of </w:t>
      </w:r>
      <w:proofErr w:type="spellStart"/>
      <w:r w:rsidRPr="00BE65F3">
        <w:rPr>
          <w:rFonts w:eastAsia="MS Gothic" w:cs="Times New Roman"/>
          <w:b/>
          <w:iCs/>
          <w:sz w:val="26"/>
        </w:rPr>
        <w:t>non topical</w:t>
      </w:r>
      <w:proofErr w:type="spellEnd"/>
      <w:r w:rsidRPr="00BE65F3">
        <w:rPr>
          <w:rFonts w:eastAsia="MS Gothic" w:cs="Times New Roman"/>
          <w:b/>
          <w:iCs/>
          <w:sz w:val="26"/>
        </w:rPr>
        <w:t xml:space="preserve"> affirmatives. not debating the topic allows someone to specialize in one area of the library for 4 years giving them a huge edge over people who switch research focus </w:t>
      </w:r>
      <w:proofErr w:type="spellStart"/>
      <w:r w:rsidRPr="00BE65F3">
        <w:rPr>
          <w:rFonts w:eastAsia="MS Gothic" w:cs="Times New Roman"/>
          <w:b/>
          <w:iCs/>
          <w:sz w:val="26"/>
        </w:rPr>
        <w:t>ever</w:t>
      </w:r>
      <w:proofErr w:type="spellEnd"/>
      <w:r w:rsidRPr="00BE65F3">
        <w:rPr>
          <w:rFonts w:eastAsia="MS Gothic" w:cs="Times New Roman"/>
          <w:b/>
          <w:iCs/>
          <w:sz w:val="26"/>
        </w:rPr>
        <w:t xml:space="preserve"> 2 months. </w:t>
      </w:r>
    </w:p>
    <w:p w14:paraId="3227A7F2" w14:textId="77777777" w:rsidR="00BE65F3" w:rsidRPr="00BE65F3" w:rsidRDefault="00BE65F3" w:rsidP="00BE65F3">
      <w:pPr>
        <w:keepNext/>
        <w:keepLines/>
        <w:spacing w:before="40" w:after="0"/>
        <w:outlineLvl w:val="3"/>
        <w:rPr>
          <w:rFonts w:eastAsia="MS Gothic" w:cs="Times New Roman"/>
          <w:b/>
          <w:iCs/>
          <w:sz w:val="26"/>
        </w:rPr>
      </w:pPr>
      <w:r w:rsidRPr="00BE65F3">
        <w:rPr>
          <w:rFonts w:eastAsia="MS Gothic" w:cs="Times New Roman"/>
          <w:b/>
          <w:iCs/>
          <w:sz w:val="26"/>
        </w:rPr>
        <w:t>3] Switch side debate is good -- it forces debaters to consider a controversial issue from multiple perspectives which prevents ideological dogmatism. Even if they prove the topic is bad, our argument is that the process of preparing and defending proposals is an educational benefit of engaging it.</w:t>
      </w:r>
    </w:p>
    <w:p w14:paraId="3662AB28" w14:textId="77777777" w:rsidR="00BE65F3" w:rsidRPr="00BE65F3" w:rsidRDefault="00BE65F3" w:rsidP="00BE65F3">
      <w:pPr>
        <w:keepNext/>
        <w:keepLines/>
        <w:spacing w:before="40" w:after="0"/>
        <w:outlineLvl w:val="3"/>
        <w:rPr>
          <w:rFonts w:eastAsia="MS Gothic" w:cs="Times New Roman"/>
          <w:b/>
          <w:iCs/>
          <w:sz w:val="26"/>
        </w:rPr>
      </w:pPr>
      <w:r w:rsidRPr="00BE65F3">
        <w:rPr>
          <w:rFonts w:eastAsia="Calibri" w:cs="Calibri"/>
          <w:b/>
          <w:iCs/>
          <w:sz w:val="26"/>
        </w:rPr>
        <w:t xml:space="preserve">4] fairness – </w:t>
      </w:r>
      <w:r w:rsidRPr="00BE65F3">
        <w:rPr>
          <w:rFonts w:eastAsia="MS Gothic" w:cs="Times New Roman"/>
          <w:b/>
          <w:iCs/>
          <w:sz w:val="26"/>
        </w:rPr>
        <w:t xml:space="preserve">debate is fundamentally a game which requires both sides to have a relatively equal shot at winning and is necessary for any benefit to the activity. That outweighs om decision-making: every argument concedes to the validity of fairness </w:t>
      </w:r>
      <w:proofErr w:type="gramStart"/>
      <w:r w:rsidRPr="00BE65F3">
        <w:rPr>
          <w:rFonts w:eastAsia="MS Gothic" w:cs="Times New Roman"/>
          <w:b/>
          <w:iCs/>
          <w:sz w:val="26"/>
        </w:rPr>
        <w:t>i.e.</w:t>
      </w:r>
      <w:proofErr w:type="gramEnd"/>
      <w:r w:rsidRPr="00BE65F3">
        <w:rPr>
          <w:rFonts w:eastAsia="MS Gothic" w:cs="Times New Roman"/>
          <w:b/>
          <w:iCs/>
          <w:sz w:val="26"/>
        </w:rPr>
        <w:t xml:space="preserve"> that the judge will make a fair decision based on the arguments presented. This means if they win fairness bad vote neg on presumption because you have no obligation to fairly evaluate their arguments.</w:t>
      </w:r>
    </w:p>
    <w:p w14:paraId="5DF44698" w14:textId="7FDD415E" w:rsidR="00BE65F3" w:rsidRPr="00BE65F3" w:rsidRDefault="00BE65F3" w:rsidP="00BE65F3">
      <w:pPr>
        <w:keepNext/>
        <w:keepLines/>
        <w:spacing w:before="40" w:after="0"/>
        <w:outlineLvl w:val="3"/>
        <w:rPr>
          <w:rFonts w:eastAsia="MS Gothic" w:cs="Times New Roman"/>
          <w:b/>
          <w:iCs/>
          <w:sz w:val="26"/>
        </w:rPr>
      </w:pPr>
      <w:r w:rsidRPr="00BE65F3">
        <w:rPr>
          <w:rFonts w:eastAsia="MS Gothic" w:cs="Times New Roman"/>
          <w:b/>
          <w:iCs/>
          <w:sz w:val="26"/>
        </w:rPr>
        <w:t xml:space="preserve">TVA: read a soft left </w:t>
      </w:r>
      <w:proofErr w:type="spellStart"/>
      <w:r w:rsidRPr="00BE65F3">
        <w:rPr>
          <w:rFonts w:eastAsia="MS Gothic" w:cs="Times New Roman"/>
          <w:b/>
          <w:iCs/>
          <w:sz w:val="26"/>
        </w:rPr>
        <w:t>aff</w:t>
      </w:r>
      <w:proofErr w:type="spellEnd"/>
      <w:r w:rsidRPr="00BE65F3">
        <w:rPr>
          <w:rFonts w:eastAsia="MS Gothic" w:cs="Times New Roman"/>
          <w:b/>
          <w:iCs/>
          <w:sz w:val="26"/>
        </w:rPr>
        <w:t xml:space="preserve"> in which </w:t>
      </w:r>
      <w:r>
        <w:rPr>
          <w:rFonts w:eastAsia="MS Gothic" w:cs="Times New Roman"/>
          <w:b/>
          <w:iCs/>
          <w:sz w:val="26"/>
        </w:rPr>
        <w:t>a just government</w:t>
      </w:r>
      <w:r w:rsidRPr="00BE65F3">
        <w:rPr>
          <w:rFonts w:eastAsia="MS Gothic" w:cs="Times New Roman"/>
          <w:b/>
          <w:iCs/>
          <w:sz w:val="26"/>
        </w:rPr>
        <w:t xml:space="preserve"> enforces the unconditional right to strike for black </w:t>
      </w:r>
      <w:proofErr w:type="gramStart"/>
      <w:r w:rsidRPr="00BE65F3">
        <w:rPr>
          <w:rFonts w:eastAsia="MS Gothic" w:cs="Times New Roman"/>
          <w:b/>
          <w:iCs/>
          <w:sz w:val="26"/>
        </w:rPr>
        <w:t xml:space="preserve">workers </w:t>
      </w:r>
      <w:r>
        <w:rPr>
          <w:rFonts w:eastAsia="MS Gothic" w:cs="Times New Roman"/>
          <w:b/>
          <w:iCs/>
          <w:sz w:val="26"/>
        </w:rPr>
        <w:t xml:space="preserve"> against</w:t>
      </w:r>
      <w:proofErr w:type="gramEnd"/>
      <w:r>
        <w:rPr>
          <w:rFonts w:eastAsia="MS Gothic" w:cs="Times New Roman"/>
          <w:b/>
          <w:iCs/>
          <w:sz w:val="26"/>
        </w:rPr>
        <w:t xml:space="preserve"> civil society </w:t>
      </w:r>
      <w:r w:rsidRPr="00BE65F3">
        <w:rPr>
          <w:rFonts w:eastAsia="MS Gothic" w:cs="Times New Roman"/>
          <w:b/>
          <w:iCs/>
          <w:sz w:val="26"/>
        </w:rPr>
        <w:t xml:space="preserve">– none of their offense indicts a just government, but even if it does, x-apply switch side debate – the </w:t>
      </w:r>
      <w:proofErr w:type="spellStart"/>
      <w:r w:rsidRPr="00BE65F3">
        <w:rPr>
          <w:rFonts w:eastAsia="MS Gothic" w:cs="Times New Roman"/>
          <w:b/>
          <w:iCs/>
          <w:sz w:val="26"/>
        </w:rPr>
        <w:t>aff</w:t>
      </w:r>
      <w:proofErr w:type="spellEnd"/>
      <w:r w:rsidRPr="00BE65F3">
        <w:rPr>
          <w:rFonts w:eastAsia="MS Gothic" w:cs="Times New Roman"/>
          <w:b/>
          <w:iCs/>
          <w:sz w:val="26"/>
        </w:rPr>
        <w:t xml:space="preserve"> can rectify problems in the </w:t>
      </w:r>
      <w:proofErr w:type="spellStart"/>
      <w:r w:rsidRPr="00BE65F3">
        <w:rPr>
          <w:rFonts w:eastAsia="MS Gothic" w:cs="Times New Roman"/>
          <w:b/>
          <w:iCs/>
          <w:sz w:val="26"/>
        </w:rPr>
        <w:t>squo</w:t>
      </w:r>
      <w:proofErr w:type="spellEnd"/>
      <w:r w:rsidRPr="00BE65F3">
        <w:rPr>
          <w:rFonts w:eastAsia="MS Gothic" w:cs="Times New Roman"/>
          <w:b/>
          <w:iCs/>
          <w:sz w:val="26"/>
        </w:rPr>
        <w:t xml:space="preserve"> via policy</w:t>
      </w:r>
    </w:p>
    <w:p w14:paraId="7F452F47" w14:textId="77777777" w:rsidR="00BE65F3" w:rsidRPr="00BE65F3" w:rsidRDefault="00BE65F3" w:rsidP="00BE65F3">
      <w:pPr>
        <w:keepNext/>
        <w:keepLines/>
        <w:spacing w:before="40" w:after="0"/>
        <w:outlineLvl w:val="3"/>
        <w:rPr>
          <w:rFonts w:eastAsia="MS Gothic" w:cs="Times New Roman"/>
          <w:b/>
          <w:iCs/>
          <w:sz w:val="26"/>
        </w:rPr>
      </w:pPr>
      <w:proofErr w:type="spellStart"/>
      <w:r w:rsidRPr="00BE65F3">
        <w:rPr>
          <w:rFonts w:eastAsia="MS Gothic" w:cs="Times New Roman"/>
          <w:b/>
          <w:iCs/>
          <w:sz w:val="26"/>
        </w:rPr>
        <w:t>Disads</w:t>
      </w:r>
      <w:proofErr w:type="spellEnd"/>
      <w:r w:rsidRPr="00BE65F3">
        <w:rPr>
          <w:rFonts w:eastAsia="MS Gothic" w:cs="Times New Roman"/>
          <w:b/>
          <w:iCs/>
          <w:sz w:val="26"/>
        </w:rPr>
        <w:t xml:space="preserve"> to the TVA prove there’s negative ground and that it’s a contestable stasis point, and if their critique is incompatible with the topic reading it on the neg solves </w:t>
      </w:r>
    </w:p>
    <w:p w14:paraId="1C33A384" w14:textId="77777777" w:rsidR="00BE65F3" w:rsidRPr="00BE65F3" w:rsidRDefault="00BE65F3" w:rsidP="00BE65F3">
      <w:pPr>
        <w:keepNext/>
        <w:keepLines/>
        <w:spacing w:before="40" w:after="0"/>
        <w:outlineLvl w:val="3"/>
        <w:rPr>
          <w:rFonts w:eastAsia="MS Gothic" w:cs="Times New Roman"/>
          <w:b/>
          <w:iCs/>
          <w:sz w:val="26"/>
        </w:rPr>
      </w:pPr>
      <w:r w:rsidRPr="00BE65F3">
        <w:rPr>
          <w:rFonts w:eastAsia="MS Gothic" w:cs="Times New Roman"/>
          <w:b/>
          <w:iCs/>
          <w:sz w:val="26"/>
        </w:rPr>
        <w:t>Winning their thesis doesn’t answer T because only through the process of clash can they refine their defense of it—they need an explanation of why we switch sides and why there’s a winner and loser under their model</w:t>
      </w:r>
    </w:p>
    <w:p w14:paraId="0414C803" w14:textId="77777777" w:rsidR="00BE65F3" w:rsidRPr="00BE65F3" w:rsidRDefault="00BE65F3" w:rsidP="00BE65F3">
      <w:pPr>
        <w:keepNext/>
        <w:keepLines/>
        <w:spacing w:before="40" w:after="0"/>
        <w:outlineLvl w:val="3"/>
        <w:rPr>
          <w:rFonts w:eastAsia="MS Gothic" w:cs="Times New Roman"/>
          <w:b/>
          <w:iCs/>
          <w:sz w:val="26"/>
        </w:rPr>
      </w:pPr>
      <w:r w:rsidRPr="00BE65F3">
        <w:rPr>
          <w:rFonts w:eastAsia="MS Gothic" w:cs="Times New Roman"/>
          <w:b/>
          <w:iCs/>
          <w:sz w:val="26"/>
        </w:rPr>
        <w:t>Reject the team—T is question of models of debate and the damage to our strategy was already done. Drop the team on theory generally to deter infinite abuse</w:t>
      </w:r>
    </w:p>
    <w:p w14:paraId="2C49D263" w14:textId="77777777" w:rsidR="00BE65F3" w:rsidRPr="00BE65F3" w:rsidRDefault="00BE65F3" w:rsidP="00BE65F3">
      <w:pPr>
        <w:keepNext/>
        <w:keepLines/>
        <w:spacing w:before="40" w:after="0"/>
        <w:outlineLvl w:val="3"/>
        <w:rPr>
          <w:rFonts w:eastAsia="MS Gothic" w:cs="Times New Roman"/>
          <w:b/>
          <w:iCs/>
          <w:sz w:val="26"/>
        </w:rPr>
      </w:pPr>
      <w:r w:rsidRPr="00BE65F3">
        <w:rPr>
          <w:rFonts w:eastAsia="MS Gothic" w:cs="Times New Roman"/>
          <w:b/>
          <w:iCs/>
          <w:sz w:val="26"/>
        </w:rPr>
        <w:t xml:space="preserve">Competing </w:t>
      </w:r>
      <w:proofErr w:type="spellStart"/>
      <w:r w:rsidRPr="00BE65F3">
        <w:rPr>
          <w:rFonts w:eastAsia="MS Gothic" w:cs="Times New Roman"/>
          <w:b/>
          <w:iCs/>
          <w:sz w:val="26"/>
        </w:rPr>
        <w:t>interps</w:t>
      </w:r>
      <w:proofErr w:type="spellEnd"/>
      <w:r w:rsidRPr="00BE65F3">
        <w:rPr>
          <w:rFonts w:eastAsia="MS Gothic" w:cs="Times New Roman"/>
          <w:b/>
          <w:iCs/>
          <w:sz w:val="26"/>
        </w:rPr>
        <w:t xml:space="preserve"> – reasonability is arbitrary, you can’t be reasonably topical, and causes a race to the bottom of questionable argumentation.</w:t>
      </w:r>
    </w:p>
    <w:p w14:paraId="2718FBC1" w14:textId="77777777" w:rsidR="00BE65F3" w:rsidRPr="00BE65F3" w:rsidRDefault="00BE65F3" w:rsidP="00BE65F3">
      <w:pPr>
        <w:keepNext/>
        <w:keepLines/>
        <w:spacing w:before="40" w:after="0"/>
        <w:outlineLvl w:val="3"/>
        <w:rPr>
          <w:rFonts w:eastAsia="MS Gothic" w:cs="Times New Roman"/>
          <w:b/>
          <w:iCs/>
          <w:sz w:val="26"/>
        </w:rPr>
      </w:pPr>
      <w:r w:rsidRPr="00BE65F3">
        <w:rPr>
          <w:rFonts w:eastAsia="MS Gothic" w:cs="Times New Roman"/>
          <w:b/>
          <w:iCs/>
          <w:sz w:val="26"/>
        </w:rPr>
        <w:t xml:space="preserve">RVIs and impact turns encourage all in on theory which decks substance and incentivize baiting theory with abusive practices. </w:t>
      </w:r>
    </w:p>
    <w:p w14:paraId="047EE226" w14:textId="77777777" w:rsidR="00BE65F3" w:rsidRPr="00BE65F3" w:rsidRDefault="00BE65F3" w:rsidP="00BE65F3">
      <w:pPr>
        <w:keepNext/>
        <w:keepLines/>
        <w:spacing w:before="40" w:after="0"/>
        <w:outlineLvl w:val="3"/>
        <w:rPr>
          <w:rFonts w:eastAsia="MS Gothic" w:cs="Calibri"/>
          <w:b/>
          <w:iCs/>
          <w:sz w:val="26"/>
        </w:rPr>
      </w:pPr>
      <w:r w:rsidRPr="00BE65F3">
        <w:rPr>
          <w:rFonts w:eastAsia="MS Gothic" w:cs="Calibri"/>
          <w:b/>
          <w:iCs/>
          <w:sz w:val="26"/>
        </w:rPr>
        <w:t>No impact turns—exclusions are inevitable because we only have 45 minutes so it’s best to draw those exclusions along reciprocal lines to ensure a role for the negative</w:t>
      </w:r>
    </w:p>
    <w:p w14:paraId="12B686C7" w14:textId="3D6B6758" w:rsidR="00BE65F3" w:rsidRDefault="00BE65F3" w:rsidP="00BE65F3">
      <w:pPr>
        <w:rPr>
          <w:rFonts w:eastAsia="MS Gothic" w:cs="Times New Roman"/>
          <w:b/>
          <w:bCs/>
        </w:rPr>
      </w:pPr>
      <w:r w:rsidRPr="00BE65F3">
        <w:rPr>
          <w:rFonts w:eastAsia="MS Gothic" w:cs="Times New Roman"/>
          <w:b/>
          <w:iCs/>
          <w:sz w:val="26"/>
        </w:rPr>
        <w:t xml:space="preserve">Fairness is good – two warrants – a] their </w:t>
      </w:r>
      <w:r w:rsidRPr="00BE65F3">
        <w:rPr>
          <w:rFonts w:eastAsia="MS Gothic" w:cs="Times New Roman"/>
          <w:b/>
          <w:bCs/>
        </w:rPr>
        <w:t>basis for fairness bad is a pessimistic basis - if we impact turn pessimism, fairness bad is not true b] fairness is a constitutive portion of any activity like debate-  ask yourself if chess had no rules and had no fairness, what is the point of the game - we need that to be able to engage in the round otherwise one side always begins ahead</w:t>
      </w:r>
    </w:p>
    <w:p w14:paraId="5C687A34" w14:textId="2F24F190" w:rsidR="00BE65F3" w:rsidRPr="00BE65F3" w:rsidRDefault="00BE65F3" w:rsidP="00BE65F3">
      <w:pPr>
        <w:pStyle w:val="Heading3"/>
        <w:rPr>
          <w:rFonts w:eastAsia="MS Gothic"/>
        </w:rPr>
      </w:pPr>
      <w:r>
        <w:rPr>
          <w:rFonts w:eastAsia="MS Gothic"/>
        </w:rPr>
        <w:t>2</w:t>
      </w:r>
    </w:p>
    <w:p w14:paraId="3B7971C1" w14:textId="77777777" w:rsidR="00BE65F3" w:rsidRPr="00BE65F3" w:rsidRDefault="00BE65F3" w:rsidP="00BE65F3">
      <w:pPr>
        <w:keepNext/>
        <w:keepLines/>
        <w:spacing w:before="40" w:after="0"/>
        <w:outlineLvl w:val="3"/>
        <w:rPr>
          <w:rFonts w:eastAsia="MS Gothic" w:cs="Times New Roman"/>
          <w:b/>
          <w:iCs/>
          <w:sz w:val="26"/>
        </w:rPr>
      </w:pPr>
      <w:r w:rsidRPr="00BE65F3">
        <w:rPr>
          <w:rFonts w:eastAsia="MS Gothic" w:cs="Times New Roman"/>
          <w:b/>
          <w:iCs/>
          <w:sz w:val="26"/>
        </w:rPr>
        <w:t xml:space="preserve">Their cessation of revolutionary institution building </w:t>
      </w:r>
      <w:r w:rsidRPr="00BE65F3">
        <w:rPr>
          <w:rFonts w:eastAsia="MS Gothic" w:cs="Times New Roman"/>
          <w:b/>
          <w:iCs/>
          <w:sz w:val="26"/>
          <w:u w:val="single"/>
        </w:rPr>
        <w:t>abdicates</w:t>
      </w:r>
      <w:r w:rsidRPr="00BE65F3">
        <w:rPr>
          <w:rFonts w:eastAsia="MS Gothic" w:cs="Times New Roman"/>
          <w:b/>
          <w:iCs/>
          <w:sz w:val="26"/>
        </w:rPr>
        <w:t xml:space="preserve"> the potential for true communal power, reducing revolution to </w:t>
      </w:r>
      <w:r w:rsidRPr="00BE65F3">
        <w:rPr>
          <w:rFonts w:eastAsia="MS Gothic" w:cs="Times New Roman"/>
          <w:b/>
          <w:iCs/>
          <w:sz w:val="26"/>
          <w:u w:val="single"/>
        </w:rPr>
        <w:t>reactive bursts of energy.</w:t>
      </w:r>
      <w:r w:rsidRPr="00BE65F3">
        <w:rPr>
          <w:rFonts w:eastAsia="MS Gothic" w:cs="Times New Roman"/>
          <w:b/>
          <w:iCs/>
          <w:sz w:val="26"/>
        </w:rPr>
        <w:t xml:space="preserve"> </w:t>
      </w:r>
    </w:p>
    <w:p w14:paraId="3D0DD38D" w14:textId="77777777" w:rsidR="00BE65F3" w:rsidRPr="00BE65F3" w:rsidRDefault="00BE65F3" w:rsidP="00BE65F3">
      <w:pPr>
        <w:rPr>
          <w:rFonts w:eastAsia="Cambria"/>
        </w:rPr>
      </w:pPr>
      <w:r w:rsidRPr="00BE65F3">
        <w:rPr>
          <w:rFonts w:eastAsia="Cambria"/>
          <w:b/>
          <w:bCs/>
          <w:sz w:val="26"/>
        </w:rPr>
        <w:t>Escalante 19</w:t>
      </w:r>
      <w:r w:rsidRPr="00BE65F3">
        <w:rPr>
          <w:rFonts w:eastAsia="Cambria"/>
        </w:rPr>
        <w:t>. Alyson. Marxist-Leninist. Materialist Feminist and Anti-Imperialist activist. "Communism and Climate Change: A Dual Power Approach." Failing That. Invent. https://failingthatinvent.home.blog/2019/02/15/communism-and-climate-change-a-dual-power-approach.</w:t>
      </w:r>
    </w:p>
    <w:p w14:paraId="5679AB47" w14:textId="77777777" w:rsidR="00BE65F3" w:rsidRPr="00BE65F3" w:rsidRDefault="00BE65F3" w:rsidP="00BE65F3">
      <w:pPr>
        <w:rPr>
          <w:rFonts w:eastAsia="Cambria"/>
        </w:rPr>
      </w:pPr>
      <w:r w:rsidRPr="00BE65F3">
        <w:rPr>
          <w:rFonts w:eastAsia="Cambria"/>
          <w:sz w:val="16"/>
        </w:rPr>
        <w:t xml:space="preserve">I have previously argued that a crucial advantage to </w:t>
      </w:r>
      <w:r w:rsidRPr="00BE65F3">
        <w:rPr>
          <w:rFonts w:eastAsia="Cambria"/>
          <w:b/>
          <w:iCs/>
          <w:highlight w:val="yellow"/>
          <w:u w:val="single"/>
        </w:rPr>
        <w:t>dual power</w:t>
      </w:r>
      <w:r w:rsidRPr="00BE65F3">
        <w:rPr>
          <w:rFonts w:eastAsia="Cambria"/>
          <w:highlight w:val="yellow"/>
          <w:u w:val="single"/>
        </w:rPr>
        <w:t xml:space="preserve"> </w:t>
      </w:r>
      <w:r w:rsidRPr="00BE65F3">
        <w:rPr>
          <w:rFonts w:eastAsia="Cambria"/>
          <w:b/>
          <w:iCs/>
          <w:u w:val="single"/>
        </w:rPr>
        <w:t>strategy</w:t>
      </w:r>
      <w:r w:rsidRPr="00BE65F3">
        <w:rPr>
          <w:rFonts w:eastAsia="Cambria"/>
          <w:sz w:val="16"/>
        </w:rPr>
        <w:t xml:space="preserve"> is that it </w:t>
      </w:r>
      <w:r w:rsidRPr="00BE65F3">
        <w:rPr>
          <w:rFonts w:eastAsia="Cambria"/>
          <w:highlight w:val="yellow"/>
          <w:u w:val="single"/>
        </w:rPr>
        <w:t>gives the masses</w:t>
      </w:r>
      <w:r w:rsidRPr="00BE65F3">
        <w:rPr>
          <w:rFonts w:eastAsia="Cambria"/>
          <w:u w:val="single"/>
        </w:rPr>
        <w:t xml:space="preserve"> an infrastructure of socialist</w:t>
      </w:r>
      <w:r w:rsidRPr="00BE65F3">
        <w:rPr>
          <w:rFonts w:eastAsia="Cambria"/>
          <w:b/>
          <w:iCs/>
          <w:u w:val="single"/>
        </w:rPr>
        <w:t xml:space="preserve"> </w:t>
      </w:r>
      <w:r w:rsidRPr="00BE65F3">
        <w:rPr>
          <w:rFonts w:eastAsia="Cambria"/>
          <w:b/>
          <w:iCs/>
          <w:highlight w:val="yellow"/>
          <w:u w:val="single"/>
        </w:rPr>
        <w:t>institutions</w:t>
      </w:r>
      <w:r w:rsidRPr="00BE65F3">
        <w:rPr>
          <w:rFonts w:eastAsia="Cambria"/>
          <w:u w:val="single"/>
        </w:rPr>
        <w:t xml:space="preserve"> </w:t>
      </w:r>
      <w:r w:rsidRPr="00BE65F3">
        <w:rPr>
          <w:rFonts w:eastAsia="Cambria"/>
          <w:highlight w:val="yellow"/>
          <w:u w:val="single"/>
        </w:rPr>
        <w:t xml:space="preserve">which can directly provide for </w:t>
      </w:r>
      <w:r w:rsidRPr="00BE65F3">
        <w:rPr>
          <w:rFonts w:eastAsia="Cambria"/>
          <w:b/>
          <w:iCs/>
          <w:highlight w:val="yellow"/>
          <w:u w:val="single"/>
        </w:rPr>
        <w:t>material needs</w:t>
      </w:r>
      <w:r w:rsidRPr="00BE65F3">
        <w:rPr>
          <w:rFonts w:eastAsia="Cambria"/>
          <w:highlight w:val="yellow"/>
          <w:u w:val="single"/>
        </w:rPr>
        <w:t xml:space="preserve"> in times of </w:t>
      </w:r>
      <w:r w:rsidRPr="00BE65F3">
        <w:rPr>
          <w:rFonts w:eastAsia="Cambria"/>
          <w:b/>
          <w:iCs/>
          <w:highlight w:val="yellow"/>
          <w:u w:val="single"/>
        </w:rPr>
        <w:t>capitalist crisis</w:t>
      </w:r>
      <w:r w:rsidRPr="00BE65F3">
        <w:rPr>
          <w:rFonts w:eastAsia="Cambria"/>
          <w:b/>
          <w:iCs/>
          <w:u w:val="single"/>
        </w:rPr>
        <w:t>.</w:t>
      </w:r>
      <w:r w:rsidRPr="00BE65F3">
        <w:rPr>
          <w:rFonts w:eastAsia="Cambria"/>
          <w:u w:val="single"/>
        </w:rPr>
        <w:t xml:space="preserve"> </w:t>
      </w:r>
      <w:r w:rsidRPr="00BE65F3">
        <w:rPr>
          <w:rFonts w:eastAsia="Cambria"/>
          <w:b/>
          <w:iCs/>
          <w:highlight w:val="yellow"/>
          <w:u w:val="single"/>
        </w:rPr>
        <w:t>Socialist agricultural</w:t>
      </w:r>
      <w:r w:rsidRPr="00BE65F3">
        <w:rPr>
          <w:rFonts w:eastAsia="Cambria"/>
          <w:highlight w:val="yellow"/>
          <w:u w:val="single"/>
        </w:rPr>
        <w:t xml:space="preserve"> and </w:t>
      </w:r>
      <w:r w:rsidRPr="00BE65F3">
        <w:rPr>
          <w:rFonts w:eastAsia="Cambria"/>
          <w:b/>
          <w:iCs/>
          <w:highlight w:val="yellow"/>
          <w:u w:val="single"/>
        </w:rPr>
        <w:t>food distribution programs</w:t>
      </w:r>
      <w:r w:rsidRPr="00BE65F3">
        <w:rPr>
          <w:rFonts w:eastAsia="Cambria"/>
          <w:highlight w:val="yellow"/>
          <w:u w:val="single"/>
        </w:rPr>
        <w:t xml:space="preserve"> can take ground that the </w:t>
      </w:r>
      <w:r w:rsidRPr="00BE65F3">
        <w:rPr>
          <w:rFonts w:eastAsia="Cambria"/>
          <w:b/>
          <w:iCs/>
          <w:highlight w:val="yellow"/>
          <w:u w:val="single"/>
        </w:rPr>
        <w:t>capitalist state</w:t>
      </w:r>
      <w:r w:rsidRPr="00BE65F3">
        <w:rPr>
          <w:rFonts w:eastAsia="Cambria"/>
          <w:highlight w:val="yellow"/>
          <w:u w:val="single"/>
        </w:rPr>
        <w:t xml:space="preserve"> cedes</w:t>
      </w:r>
      <w:r w:rsidRPr="00BE65F3">
        <w:rPr>
          <w:rFonts w:eastAsia="Cambria"/>
          <w:u w:val="single"/>
        </w:rPr>
        <w:t xml:space="preserve"> </w:t>
      </w:r>
      <w:r w:rsidRPr="00BE65F3">
        <w:rPr>
          <w:rFonts w:eastAsia="Cambria"/>
          <w:highlight w:val="yellow"/>
          <w:u w:val="single"/>
        </w:rPr>
        <w:t>by</w:t>
      </w:r>
      <w:r w:rsidRPr="00BE65F3">
        <w:rPr>
          <w:rFonts w:eastAsia="Cambria"/>
          <w:u w:val="single"/>
        </w:rPr>
        <w:t xml:space="preserve"> simultaneously </w:t>
      </w:r>
      <w:r w:rsidRPr="00BE65F3">
        <w:rPr>
          <w:rFonts w:eastAsia="Cambria"/>
          <w:highlight w:val="yellow"/>
          <w:u w:val="single"/>
        </w:rPr>
        <w:t>meeting the needs of the masses</w:t>
      </w:r>
      <w:r w:rsidRPr="00BE65F3">
        <w:rPr>
          <w:rFonts w:eastAsia="Cambria"/>
          <w:u w:val="single"/>
        </w:rPr>
        <w:t xml:space="preserve"> </w:t>
      </w:r>
      <w:r w:rsidRPr="00BE65F3">
        <w:rPr>
          <w:rFonts w:eastAsia="Cambria"/>
          <w:highlight w:val="yellow"/>
          <w:u w:val="single"/>
        </w:rPr>
        <w:t xml:space="preserve">while proving that socialist </w:t>
      </w:r>
      <w:r w:rsidRPr="00BE65F3">
        <w:rPr>
          <w:rFonts w:eastAsia="Cambria"/>
          <w:b/>
          <w:iCs/>
          <w:highlight w:val="yellow"/>
          <w:u w:val="single"/>
        </w:rPr>
        <w:t>self-management</w:t>
      </w:r>
      <w:r w:rsidRPr="00BE65F3">
        <w:rPr>
          <w:rFonts w:eastAsia="Cambria"/>
          <w:highlight w:val="yellow"/>
          <w:u w:val="single"/>
        </w:rPr>
        <w:t xml:space="preserve"> and</w:t>
      </w:r>
      <w:r w:rsidRPr="00BE65F3">
        <w:rPr>
          <w:rFonts w:eastAsia="Cambria"/>
          <w:b/>
          <w:iCs/>
          <w:highlight w:val="yellow"/>
          <w:u w:val="single"/>
        </w:rPr>
        <w:t xml:space="preserve"> political</w:t>
      </w:r>
      <w:r w:rsidRPr="00BE65F3">
        <w:rPr>
          <w:rFonts w:eastAsia="Cambria"/>
          <w:highlight w:val="yellow"/>
          <w:u w:val="single"/>
        </w:rPr>
        <w:t xml:space="preserve"> </w:t>
      </w:r>
      <w:r w:rsidRPr="00BE65F3">
        <w:rPr>
          <w:rFonts w:eastAsia="Cambria"/>
          <w:b/>
          <w:iCs/>
          <w:highlight w:val="yellow"/>
          <w:u w:val="single"/>
        </w:rPr>
        <w:t>institutions</w:t>
      </w:r>
      <w:r w:rsidRPr="00BE65F3">
        <w:rPr>
          <w:rFonts w:eastAsia="Cambria"/>
          <w:highlight w:val="yellow"/>
          <w:u w:val="single"/>
        </w:rPr>
        <w:t xml:space="preserve"> can function </w:t>
      </w:r>
      <w:r w:rsidRPr="00BE65F3">
        <w:rPr>
          <w:rFonts w:eastAsia="Cambria"/>
          <w:b/>
          <w:iCs/>
          <w:highlight w:val="yellow"/>
          <w:u w:val="single"/>
        </w:rPr>
        <w:t>independently</w:t>
      </w:r>
      <w:r w:rsidRPr="00BE65F3">
        <w:rPr>
          <w:rFonts w:eastAsia="Cambria"/>
          <w:highlight w:val="yellow"/>
          <w:u w:val="single"/>
        </w:rPr>
        <w:t xml:space="preserve"> of capitalism</w:t>
      </w:r>
      <w:r w:rsidRPr="00BE65F3">
        <w:rPr>
          <w:rFonts w:eastAsia="Cambria"/>
          <w:sz w:val="16"/>
        </w:rPr>
        <w:t xml:space="preserve">. This approach is </w:t>
      </w:r>
      <w:r w:rsidRPr="00BE65F3">
        <w:rPr>
          <w:rFonts w:eastAsia="Cambria"/>
          <w:highlight w:val="yellow"/>
          <w:u w:val="single"/>
        </w:rPr>
        <w:t>not only</w:t>
      </w:r>
      <w:r w:rsidRPr="00BE65F3">
        <w:rPr>
          <w:rFonts w:eastAsia="Cambria"/>
          <w:u w:val="single"/>
        </w:rPr>
        <w:t xml:space="preserve"> capable of </w:t>
      </w:r>
      <w:r w:rsidRPr="00BE65F3">
        <w:rPr>
          <w:rFonts w:eastAsia="Cambria"/>
          <w:b/>
          <w:iCs/>
          <w:highlight w:val="yellow"/>
          <w:u w:val="single"/>
        </w:rPr>
        <w:t>literally saving lives</w:t>
      </w:r>
      <w:r w:rsidRPr="00BE65F3">
        <w:rPr>
          <w:rFonts w:eastAsia="Cambria"/>
          <w:u w:val="single"/>
        </w:rPr>
        <w:t xml:space="preserve"> in</w:t>
      </w:r>
      <w:r w:rsidRPr="00BE65F3">
        <w:rPr>
          <w:rFonts w:eastAsia="Cambria"/>
          <w:sz w:val="16"/>
        </w:rPr>
        <w:t xml:space="preserve"> the case of </w:t>
      </w:r>
      <w:r w:rsidRPr="00BE65F3">
        <w:rPr>
          <w:rFonts w:eastAsia="Cambria"/>
          <w:u w:val="single"/>
        </w:rPr>
        <w:t xml:space="preserve">crisis, </w:t>
      </w:r>
      <w:r w:rsidRPr="00BE65F3">
        <w:rPr>
          <w:rFonts w:eastAsia="Cambria"/>
          <w:highlight w:val="yellow"/>
          <w:u w:val="single"/>
        </w:rPr>
        <w:t>but</w:t>
      </w:r>
      <w:r w:rsidRPr="00BE65F3">
        <w:rPr>
          <w:rFonts w:eastAsia="Cambria"/>
          <w:sz w:val="16"/>
        </w:rPr>
        <w:t xml:space="preserve"> of </w:t>
      </w:r>
      <w:r w:rsidRPr="00BE65F3">
        <w:rPr>
          <w:rFonts w:eastAsia="Cambria"/>
          <w:highlight w:val="yellow"/>
          <w:u w:val="single"/>
        </w:rPr>
        <w:t xml:space="preserve">demonstrating the </w:t>
      </w:r>
      <w:r w:rsidRPr="00BE65F3">
        <w:rPr>
          <w:rFonts w:eastAsia="Cambria"/>
          <w:b/>
          <w:iCs/>
          <w:highlight w:val="yellow"/>
          <w:u w:val="single"/>
        </w:rPr>
        <w:t>possibility of a revolutionary project</w:t>
      </w:r>
      <w:r w:rsidRPr="00BE65F3">
        <w:rPr>
          <w:rFonts w:eastAsia="Cambria"/>
          <w:u w:val="single"/>
        </w:rPr>
        <w:t xml:space="preserve"> which seeks to </w:t>
      </w:r>
      <w:r w:rsidRPr="00BE65F3">
        <w:rPr>
          <w:rFonts w:eastAsia="Cambria"/>
          <w:b/>
          <w:iCs/>
          <w:u w:val="single"/>
        </w:rPr>
        <w:t>destroy rather than reform</w:t>
      </w:r>
      <w:r w:rsidRPr="00BE65F3">
        <w:rPr>
          <w:rFonts w:eastAsia="Cambria"/>
          <w:u w:val="single"/>
        </w:rPr>
        <w:t xml:space="preserve"> capitalism. One of the most pressing</w:t>
      </w:r>
      <w:r w:rsidRPr="00BE65F3">
        <w:rPr>
          <w:rFonts w:eastAsia="Cambria"/>
          <w:sz w:val="16"/>
        </w:rPr>
        <w:t xml:space="preserve"> of the various </w:t>
      </w:r>
      <w:r w:rsidRPr="00BE65F3">
        <w:rPr>
          <w:rFonts w:eastAsia="Cambria"/>
          <w:u w:val="single"/>
        </w:rPr>
        <w:t>crises</w:t>
      </w:r>
      <w:r w:rsidRPr="00BE65F3">
        <w:rPr>
          <w:rFonts w:eastAsia="Cambria"/>
          <w:sz w:val="16"/>
        </w:rPr>
        <w:t xml:space="preserve"> which humanity faces today </w:t>
      </w:r>
      <w:r w:rsidRPr="00BE65F3">
        <w:rPr>
          <w:rFonts w:eastAsia="Cambria"/>
          <w:u w:val="single"/>
        </w:rPr>
        <w:t>is climate change</w:t>
      </w:r>
      <w:r w:rsidRPr="00BE65F3">
        <w:rPr>
          <w:rFonts w:eastAsia="Cambria"/>
          <w:sz w:val="16"/>
        </w:rPr>
        <w:t xml:space="preserve">. Capitalist production has devastated the planet, and </w:t>
      </w:r>
      <w:proofErr w:type="spellStart"/>
      <w:r w:rsidRPr="00BE65F3">
        <w:rPr>
          <w:rFonts w:eastAsia="Cambria"/>
          <w:sz w:val="16"/>
        </w:rPr>
        <w:t>everyday</w:t>
      </w:r>
      <w:proofErr w:type="spellEnd"/>
      <w:r w:rsidRPr="00BE65F3">
        <w:rPr>
          <w:rFonts w:eastAsia="Cambria"/>
          <w:sz w:val="16"/>
        </w:rPr>
        <w:t xml:space="preserve"> we discover that the small window of time for avoiding its most disastrous effects is shorter than previously understood. </w:t>
      </w:r>
      <w:r w:rsidRPr="00BE65F3">
        <w:rPr>
          <w:rFonts w:eastAsia="Cambria"/>
          <w:u w:val="single"/>
        </w:rPr>
        <w:t xml:space="preserve">The Intergovernmental Panel on Climate Change predicts that </w:t>
      </w:r>
      <w:r w:rsidRPr="00BE65F3">
        <w:rPr>
          <w:rFonts w:eastAsia="Cambria"/>
          <w:highlight w:val="yellow"/>
          <w:u w:val="single"/>
        </w:rPr>
        <w:t xml:space="preserve">we have </w:t>
      </w:r>
      <w:r w:rsidRPr="00BE65F3">
        <w:rPr>
          <w:rFonts w:eastAsia="Cambria"/>
          <w:b/>
          <w:iCs/>
          <w:highlight w:val="yellow"/>
          <w:u w:val="single"/>
        </w:rPr>
        <w:t>12 years</w:t>
      </w:r>
      <w:r w:rsidRPr="00BE65F3">
        <w:rPr>
          <w:rFonts w:eastAsia="Cambria"/>
          <w:highlight w:val="yellow"/>
          <w:u w:val="single"/>
        </w:rPr>
        <w:t xml:space="preserve"> to limit</w:t>
      </w:r>
      <w:r w:rsidRPr="00BE65F3">
        <w:rPr>
          <w:rFonts w:eastAsia="Cambria"/>
          <w:u w:val="single"/>
        </w:rPr>
        <w:t xml:space="preserve"> </w:t>
      </w:r>
      <w:r w:rsidRPr="00BE65F3">
        <w:rPr>
          <w:rFonts w:eastAsia="Cambria"/>
          <w:sz w:val="16"/>
        </w:rPr>
        <w:t>(</w:t>
      </w:r>
      <w:r w:rsidRPr="00BE65F3">
        <w:rPr>
          <w:rFonts w:eastAsia="Cambria"/>
          <w:u w:val="single"/>
        </w:rPr>
        <w:t>not</w:t>
      </w:r>
      <w:r w:rsidRPr="00BE65F3">
        <w:rPr>
          <w:rFonts w:eastAsia="Cambria"/>
          <w:sz w:val="16"/>
        </w:rPr>
        <w:t xml:space="preserve"> even </w:t>
      </w:r>
      <w:r w:rsidRPr="00BE65F3">
        <w:rPr>
          <w:rFonts w:eastAsia="Cambria"/>
          <w:u w:val="single"/>
        </w:rPr>
        <w:t>prevent</w:t>
      </w:r>
      <w:r w:rsidRPr="00BE65F3">
        <w:rPr>
          <w:rFonts w:eastAsia="Cambria"/>
          <w:sz w:val="16"/>
        </w:rPr>
        <w:t xml:space="preserve">) the more </w:t>
      </w:r>
      <w:r w:rsidRPr="00BE65F3">
        <w:rPr>
          <w:rFonts w:eastAsia="Cambria"/>
          <w:highlight w:val="yellow"/>
          <w:u w:val="single"/>
        </w:rPr>
        <w:t>catastrophic</w:t>
      </w:r>
      <w:r w:rsidRPr="00BE65F3">
        <w:rPr>
          <w:rFonts w:eastAsia="Cambria"/>
          <w:sz w:val="16"/>
        </w:rPr>
        <w:t xml:space="preserve"> effects of </w:t>
      </w:r>
      <w:r w:rsidRPr="00BE65F3">
        <w:rPr>
          <w:rFonts w:eastAsia="Cambria"/>
          <w:highlight w:val="yellow"/>
          <w:u w:val="single"/>
        </w:rPr>
        <w:t>climate change</w:t>
      </w:r>
      <w:r w:rsidRPr="00BE65F3">
        <w:rPr>
          <w:rFonts w:eastAsia="Cambria"/>
          <w:u w:val="single"/>
        </w:rPr>
        <w:t>. The</w:t>
      </w:r>
      <w:r w:rsidRPr="00BE65F3">
        <w:rPr>
          <w:rFonts w:eastAsia="Cambria"/>
          <w:sz w:val="16"/>
        </w:rPr>
        <w:t xml:space="preserve"> simple, and </w:t>
      </w:r>
      <w:r w:rsidRPr="00BE65F3">
        <w:rPr>
          <w:rFonts w:eastAsia="Cambria"/>
          <w:u w:val="single"/>
        </w:rPr>
        <w:t>horrific, fact that we all must face is that climate change has reached a point where many</w:t>
      </w:r>
      <w:r w:rsidRPr="00BE65F3">
        <w:rPr>
          <w:rFonts w:eastAsia="Cambria"/>
          <w:sz w:val="16"/>
        </w:rPr>
        <w:t xml:space="preserve"> of its </w:t>
      </w:r>
      <w:r w:rsidRPr="00BE65F3">
        <w:rPr>
          <w:rFonts w:eastAsia="Cambria"/>
          <w:u w:val="single"/>
        </w:rPr>
        <w:t xml:space="preserve">effects are </w:t>
      </w:r>
      <w:r w:rsidRPr="00BE65F3">
        <w:rPr>
          <w:rFonts w:eastAsia="Cambria"/>
          <w:b/>
          <w:iCs/>
          <w:u w:val="single"/>
        </w:rPr>
        <w:t>inevitable</w:t>
      </w:r>
      <w:r w:rsidRPr="00BE65F3">
        <w:rPr>
          <w:rFonts w:eastAsia="Cambria"/>
          <w:u w:val="single"/>
        </w:rPr>
        <w:t xml:space="preserve">, and </w:t>
      </w:r>
      <w:r w:rsidRPr="00BE65F3">
        <w:rPr>
          <w:rFonts w:eastAsia="Cambria"/>
          <w:highlight w:val="yellow"/>
          <w:u w:val="single"/>
        </w:rPr>
        <w:t>we are</w:t>
      </w:r>
      <w:r w:rsidRPr="00BE65F3">
        <w:rPr>
          <w:rFonts w:eastAsia="Cambria"/>
          <w:sz w:val="16"/>
        </w:rPr>
        <w:t xml:space="preserve"> now </w:t>
      </w:r>
      <w:r w:rsidRPr="00BE65F3">
        <w:rPr>
          <w:rFonts w:eastAsia="Cambria"/>
          <w:highlight w:val="yellow"/>
          <w:u w:val="single"/>
        </w:rPr>
        <w:t xml:space="preserve">in a </w:t>
      </w:r>
      <w:r w:rsidRPr="00BE65F3">
        <w:rPr>
          <w:rFonts w:eastAsia="Cambria"/>
          <w:b/>
          <w:iCs/>
          <w:highlight w:val="yellow"/>
          <w:u w:val="single"/>
        </w:rPr>
        <w:t>post-brink world</w:t>
      </w:r>
      <w:r w:rsidRPr="00BE65F3">
        <w:rPr>
          <w:rFonts w:eastAsia="Cambria"/>
          <w:sz w:val="16"/>
        </w:rPr>
        <w:t xml:space="preserve">, </w:t>
      </w:r>
      <w:r w:rsidRPr="00BE65F3">
        <w:rPr>
          <w:rFonts w:eastAsia="Cambria"/>
          <w:u w:val="single"/>
        </w:rPr>
        <w:t xml:space="preserve">where damage control is the primary concern. </w:t>
      </w:r>
      <w:r w:rsidRPr="00BE65F3">
        <w:rPr>
          <w:rFonts w:eastAsia="Cambria"/>
          <w:b/>
          <w:iCs/>
          <w:highlight w:val="yellow"/>
          <w:u w:val="single"/>
        </w:rPr>
        <w:t>The question is not whether we can escape</w:t>
      </w:r>
      <w:r w:rsidRPr="00BE65F3">
        <w:rPr>
          <w:rFonts w:eastAsia="Cambria"/>
          <w:sz w:val="16"/>
        </w:rPr>
        <w:t xml:space="preserve"> a future of </w:t>
      </w:r>
      <w:r w:rsidRPr="00BE65F3">
        <w:rPr>
          <w:rFonts w:eastAsia="Cambria"/>
          <w:b/>
          <w:iCs/>
          <w:u w:val="single"/>
        </w:rPr>
        <w:t xml:space="preserve">climate change, </w:t>
      </w:r>
      <w:r w:rsidRPr="00BE65F3">
        <w:rPr>
          <w:rFonts w:eastAsia="Cambria"/>
          <w:b/>
          <w:iCs/>
          <w:highlight w:val="yellow"/>
          <w:u w:val="single"/>
        </w:rPr>
        <w:t xml:space="preserve">but whether we can survive </w:t>
      </w:r>
      <w:r w:rsidRPr="00BE65F3">
        <w:rPr>
          <w:rFonts w:eastAsia="Cambria"/>
          <w:b/>
          <w:iCs/>
          <w:u w:val="single"/>
        </w:rPr>
        <w:t>it</w:t>
      </w:r>
      <w:r w:rsidRPr="00BE65F3">
        <w:rPr>
          <w:rFonts w:eastAsia="Cambria"/>
          <w:u w:val="single"/>
        </w:rPr>
        <w:t>. Socialist strategy must adapt accordingly</w:t>
      </w:r>
      <w:r w:rsidRPr="00BE65F3">
        <w:rPr>
          <w:rFonts w:eastAsia="Cambria"/>
          <w:sz w:val="16"/>
        </w:rPr>
        <w:t xml:space="preserve">. In the face of this crisis, the </w:t>
      </w:r>
      <w:r w:rsidRPr="00BE65F3">
        <w:rPr>
          <w:rFonts w:eastAsia="Cambria"/>
          <w:u w:val="single"/>
        </w:rPr>
        <w:t>democratic socialists</w:t>
      </w:r>
      <w:r w:rsidRPr="00BE65F3">
        <w:rPr>
          <w:rFonts w:eastAsia="Cambria"/>
          <w:sz w:val="16"/>
        </w:rPr>
        <w:t xml:space="preserve"> and social democrats in the United States have </w:t>
      </w:r>
      <w:r w:rsidRPr="00BE65F3">
        <w:rPr>
          <w:rFonts w:eastAsia="Cambria"/>
          <w:u w:val="single"/>
        </w:rPr>
        <w:t xml:space="preserve">largely settled on </w:t>
      </w:r>
      <w:proofErr w:type="gramStart"/>
      <w:r w:rsidRPr="00BE65F3">
        <w:rPr>
          <w:rFonts w:eastAsia="Cambria"/>
          <w:u w:val="single"/>
        </w:rPr>
        <w:t>market</w:t>
      </w:r>
      <w:r w:rsidRPr="00BE65F3">
        <w:rPr>
          <w:rFonts w:eastAsia="Cambria"/>
          <w:sz w:val="16"/>
        </w:rPr>
        <w:t xml:space="preserve"> based</w:t>
      </w:r>
      <w:proofErr w:type="gramEnd"/>
      <w:r w:rsidRPr="00BE65F3">
        <w:rPr>
          <w:rFonts w:eastAsia="Cambria"/>
          <w:sz w:val="16"/>
        </w:rPr>
        <w:t xml:space="preserve"> </w:t>
      </w:r>
      <w:r w:rsidRPr="00BE65F3">
        <w:rPr>
          <w:rFonts w:eastAsia="Cambria"/>
          <w:u w:val="single"/>
        </w:rPr>
        <w:t>reforms. The Green New Deal,</w:t>
      </w:r>
      <w:r w:rsidRPr="00BE65F3">
        <w:rPr>
          <w:rFonts w:eastAsia="Cambria"/>
          <w:sz w:val="16"/>
        </w:rPr>
        <w:t xml:space="preserve"> championed by Alexandria Ocasio Cortez and the left wing of the Democratic Party, remains a thoroughly capitalist solution to a capitalist problem. The proposal </w:t>
      </w:r>
      <w:r w:rsidRPr="00BE65F3">
        <w:rPr>
          <w:rFonts w:eastAsia="Cambria"/>
          <w:u w:val="single"/>
        </w:rPr>
        <w:t>does nothing to challenge capitalism</w:t>
      </w:r>
      <w:r w:rsidRPr="00BE65F3">
        <w:rPr>
          <w:rFonts w:eastAsia="Cambria"/>
          <w:sz w:val="16"/>
        </w:rPr>
        <w:t xml:space="preserve"> itself, </w:t>
      </w:r>
      <w:r w:rsidRPr="00BE65F3">
        <w:rPr>
          <w:rFonts w:eastAsia="Cambria"/>
          <w:u w:val="single"/>
        </w:rPr>
        <w:t>but</w:t>
      </w:r>
      <w:r w:rsidRPr="00BE65F3">
        <w:rPr>
          <w:rFonts w:eastAsia="Cambria"/>
          <w:sz w:val="16"/>
        </w:rPr>
        <w:t xml:space="preserve"> rather </w:t>
      </w:r>
      <w:r w:rsidRPr="00BE65F3">
        <w:rPr>
          <w:rFonts w:eastAsia="Cambria"/>
          <w:u w:val="single"/>
        </w:rPr>
        <w:t>seeks to subsidize market solutions to reorient</w:t>
      </w:r>
      <w:r w:rsidRPr="00BE65F3">
        <w:rPr>
          <w:rFonts w:eastAsia="Cambria"/>
          <w:sz w:val="16"/>
        </w:rPr>
        <w:t xml:space="preserve"> the </w:t>
      </w:r>
      <w:r w:rsidRPr="00BE65F3">
        <w:rPr>
          <w:rFonts w:eastAsia="Cambria"/>
          <w:u w:val="single"/>
        </w:rPr>
        <w:t>US energy infrastructure towards renewable energy</w:t>
      </w:r>
      <w:r w:rsidRPr="00BE65F3">
        <w:rPr>
          <w:rFonts w:eastAsia="Cambria"/>
          <w:sz w:val="16"/>
        </w:rPr>
        <w:t xml:space="preserve"> production, to develop less energy consuming transportation, </w:t>
      </w:r>
      <w:r w:rsidRPr="00BE65F3">
        <w:rPr>
          <w:rFonts w:eastAsia="Cambria"/>
          <w:u w:val="single"/>
        </w:rPr>
        <w:t>and</w:t>
      </w:r>
      <w:r w:rsidRPr="00BE65F3">
        <w:rPr>
          <w:rFonts w:eastAsia="Cambria"/>
          <w:sz w:val="16"/>
        </w:rPr>
        <w:t xml:space="preserve"> the </w:t>
      </w:r>
      <w:r w:rsidRPr="00BE65F3">
        <w:rPr>
          <w:rFonts w:eastAsia="Cambria"/>
          <w:u w:val="single"/>
        </w:rPr>
        <w:t>development of public investment towards these ends.</w:t>
      </w:r>
      <w:r w:rsidRPr="00BE65F3">
        <w:rPr>
          <w:rFonts w:eastAsia="Cambria"/>
          <w:sz w:val="16"/>
        </w:rPr>
        <w:t xml:space="preserve"> </w:t>
      </w:r>
      <w:r w:rsidRPr="00BE65F3">
        <w:rPr>
          <w:rFonts w:eastAsia="Cambria"/>
          <w:b/>
          <w:iCs/>
          <w:u w:val="single"/>
        </w:rPr>
        <w:t>The plan does nothing to call into question the profit incentives and endless resource consumption of capitalism which led us to this point</w:t>
      </w:r>
      <w:r w:rsidRPr="00BE65F3">
        <w:rPr>
          <w:rFonts w:eastAsia="Cambria"/>
          <w:sz w:val="16"/>
        </w:rPr>
        <w:t xml:space="preserve">. Rather, it </w:t>
      </w:r>
      <w:r w:rsidRPr="00BE65F3">
        <w:rPr>
          <w:rFonts w:eastAsia="Cambria"/>
          <w:u w:val="single"/>
        </w:rPr>
        <w:t>seeks to reorient</w:t>
      </w:r>
      <w:r w:rsidRPr="00BE65F3">
        <w:rPr>
          <w:rFonts w:eastAsia="Cambria"/>
          <w:sz w:val="16"/>
        </w:rPr>
        <w:t xml:space="preserve"> the </w:t>
      </w:r>
      <w:r w:rsidRPr="00BE65F3">
        <w:rPr>
          <w:rFonts w:eastAsia="Cambria"/>
          <w:u w:val="single"/>
        </w:rPr>
        <w:t>relentless market forces of capitalism towards slightly less destructive technological developments. While the plan would lead to a massive investment in the manufacturing and deployment of solar energy infrastructure</w:t>
      </w:r>
      <w:r w:rsidRPr="00BE65F3">
        <w:rPr>
          <w:rFonts w:eastAsia="Cambria"/>
          <w:sz w:val="16"/>
        </w:rPr>
        <w:t>, National Geographic reports that, “</w:t>
      </w:r>
      <w:r w:rsidRPr="00BE65F3">
        <w:rPr>
          <w:rFonts w:eastAsia="Cambria"/>
          <w:u w:val="single"/>
        </w:rPr>
        <w:t xml:space="preserve">Fabricating [solar] panels </w:t>
      </w:r>
      <w:proofErr w:type="gramStart"/>
      <w:r w:rsidRPr="00BE65F3">
        <w:rPr>
          <w:rFonts w:eastAsia="Cambria"/>
          <w:b/>
          <w:iCs/>
          <w:u w:val="single"/>
        </w:rPr>
        <w:t>requires</w:t>
      </w:r>
      <w:proofErr w:type="gramEnd"/>
      <w:r w:rsidRPr="00BE65F3">
        <w:rPr>
          <w:rFonts w:eastAsia="Cambria"/>
          <w:b/>
          <w:iCs/>
          <w:u w:val="single"/>
        </w:rPr>
        <w:t xml:space="preserve"> caustic chemicals</w:t>
      </w:r>
      <w:r w:rsidRPr="00BE65F3">
        <w:rPr>
          <w:rFonts w:eastAsia="Cambria"/>
          <w:u w:val="single"/>
        </w:rPr>
        <w:t xml:space="preserve"> such as sodium hydroxide and hydrofluoric acid, and </w:t>
      </w:r>
      <w:r w:rsidRPr="00BE65F3">
        <w:rPr>
          <w:rFonts w:eastAsia="Cambria"/>
          <w:b/>
          <w:iCs/>
          <w:u w:val="single"/>
        </w:rPr>
        <w:t>the process uses water as well as electricity</w:t>
      </w:r>
      <w:r w:rsidRPr="00BE65F3">
        <w:rPr>
          <w:rFonts w:eastAsia="Cambria"/>
          <w:u w:val="single"/>
        </w:rPr>
        <w:t xml:space="preserve">, the production of which </w:t>
      </w:r>
      <w:r w:rsidRPr="00BE65F3">
        <w:rPr>
          <w:rFonts w:eastAsia="Cambria"/>
          <w:b/>
          <w:iCs/>
          <w:u w:val="single"/>
        </w:rPr>
        <w:t>emits greenhouse gases</w:t>
      </w:r>
      <w:r w:rsidRPr="00BE65F3">
        <w:rPr>
          <w:rFonts w:eastAsia="Cambria"/>
          <w:sz w:val="16"/>
        </w:rPr>
        <w:t xml:space="preserve">.” </w:t>
      </w:r>
      <w:r w:rsidRPr="00BE65F3">
        <w:rPr>
          <w:rFonts w:eastAsia="Cambria"/>
          <w:highlight w:val="yellow"/>
          <w:u w:val="single"/>
        </w:rPr>
        <w:t>Technology</w:t>
      </w:r>
      <w:r w:rsidRPr="00BE65F3">
        <w:rPr>
          <w:rFonts w:eastAsia="Cambria"/>
          <w:u w:val="single"/>
        </w:rPr>
        <w:t xml:space="preserve"> alone </w:t>
      </w:r>
      <w:r w:rsidRPr="00BE65F3">
        <w:rPr>
          <w:rFonts w:eastAsia="Cambria"/>
          <w:highlight w:val="yellow"/>
          <w:u w:val="single"/>
        </w:rPr>
        <w:t>cannot</w:t>
      </w:r>
      <w:r w:rsidRPr="00BE65F3">
        <w:rPr>
          <w:rFonts w:eastAsia="Cambria"/>
          <w:u w:val="single"/>
        </w:rPr>
        <w:t xml:space="preserve"> </w:t>
      </w:r>
      <w:r w:rsidRPr="00BE65F3">
        <w:rPr>
          <w:rFonts w:eastAsia="Cambria"/>
          <w:highlight w:val="yellow"/>
          <w:u w:val="single"/>
        </w:rPr>
        <w:t>sufficiently combat this crisis</w:t>
      </w:r>
      <w:r w:rsidRPr="00BE65F3">
        <w:rPr>
          <w:rFonts w:eastAsia="Cambria"/>
          <w:u w:val="single"/>
        </w:rPr>
        <w:t>, as the production</w:t>
      </w:r>
      <w:r w:rsidRPr="00BE65F3">
        <w:rPr>
          <w:rFonts w:eastAsia="Cambria"/>
          <w:sz w:val="16"/>
        </w:rPr>
        <w:t xml:space="preserve"> of such technology </w:t>
      </w:r>
      <w:r w:rsidRPr="00BE65F3">
        <w:rPr>
          <w:rFonts w:eastAsia="Cambria"/>
          <w:u w:val="single"/>
        </w:rPr>
        <w:t xml:space="preserve">through capitalist manufacturing infrastructure </w:t>
      </w:r>
      <w:r w:rsidRPr="00BE65F3">
        <w:rPr>
          <w:rFonts w:eastAsia="Cambria"/>
          <w:b/>
          <w:iCs/>
          <w:u w:val="single"/>
        </w:rPr>
        <w:t>only perpetuates environmental harm</w:t>
      </w:r>
      <w:r w:rsidRPr="00BE65F3">
        <w:rPr>
          <w:rFonts w:eastAsia="Cambria"/>
          <w:u w:val="single"/>
        </w:rPr>
        <w:t>.</w:t>
      </w:r>
      <w:r w:rsidRPr="00BE65F3">
        <w:rPr>
          <w:rFonts w:eastAsia="Cambria"/>
          <w:sz w:val="16"/>
        </w:rPr>
        <w:t xml:space="preserve"> Furthermore, </w:t>
      </w:r>
      <w:r w:rsidRPr="00BE65F3">
        <w:rPr>
          <w:rFonts w:eastAsia="Cambria"/>
          <w:u w:val="single"/>
        </w:rPr>
        <w:t xml:space="preserve">subsidizing and incentivizing renewable energy stops far short of </w:t>
      </w:r>
      <w:proofErr w:type="gramStart"/>
      <w:r w:rsidRPr="00BE65F3">
        <w:rPr>
          <w:rFonts w:eastAsia="Cambria"/>
          <w:u w:val="single"/>
        </w:rPr>
        <w:t>actually combating</w:t>
      </w:r>
      <w:proofErr w:type="gramEnd"/>
      <w:r w:rsidRPr="00BE65F3">
        <w:rPr>
          <w:rFonts w:eastAsia="Cambria"/>
          <w:u w:val="single"/>
        </w:rPr>
        <w:t xml:space="preserve"> the fossil fuel industry</w:t>
      </w:r>
      <w:r w:rsidRPr="00BE65F3">
        <w:rPr>
          <w:rFonts w:eastAsia="Cambria"/>
          <w:sz w:val="16"/>
        </w:rPr>
        <w:t xml:space="preserve"> driving the current climate crisis. The technocratic market solutions offered in the Green New Deal fail to adequately combat the driving factors of climate change. What is worse, they rely on a violent imperialist global system </w:t>
      </w:r>
      <w:proofErr w:type="gramStart"/>
      <w:r w:rsidRPr="00BE65F3">
        <w:rPr>
          <w:rFonts w:eastAsia="Cambria"/>
          <w:sz w:val="16"/>
        </w:rPr>
        <w:t>in order to</w:t>
      </w:r>
      <w:proofErr w:type="gramEnd"/>
      <w:r w:rsidRPr="00BE65F3">
        <w:rPr>
          <w:rFonts w:eastAsia="Cambria"/>
          <w:sz w:val="16"/>
        </w:rPr>
        <w:t xml:space="preserve"> produce their technological solutions. The </w:t>
      </w:r>
      <w:r w:rsidRPr="00BE65F3">
        <w:rPr>
          <w:rFonts w:eastAsia="Cambria"/>
          <w:u w:val="single"/>
        </w:rPr>
        <w:t xml:space="preserve">development of </w:t>
      </w:r>
      <w:r w:rsidRPr="00BE65F3">
        <w:rPr>
          <w:rFonts w:eastAsia="Cambria"/>
          <w:highlight w:val="yellow"/>
          <w:u w:val="single"/>
        </w:rPr>
        <w:t>high-tech</w:t>
      </w:r>
      <w:r w:rsidRPr="00BE65F3">
        <w:rPr>
          <w:rFonts w:eastAsia="Cambria"/>
          <w:u w:val="single"/>
        </w:rPr>
        <w:t xml:space="preserve"> energy </w:t>
      </w:r>
      <w:r w:rsidRPr="00BE65F3">
        <w:rPr>
          <w:rFonts w:eastAsia="Cambria"/>
          <w:highlight w:val="yellow"/>
          <w:u w:val="single"/>
        </w:rPr>
        <w:t>infrastructure</w:t>
      </w:r>
      <w:r w:rsidRPr="00BE65F3">
        <w:rPr>
          <w:rFonts w:eastAsia="Cambria"/>
          <w:u w:val="single"/>
        </w:rPr>
        <w:t xml:space="preserve"> and </w:t>
      </w:r>
      <w:r w:rsidRPr="00BE65F3">
        <w:rPr>
          <w:rFonts w:eastAsia="Cambria"/>
          <w:sz w:val="16"/>
        </w:rPr>
        <w:t xml:space="preserve">the development of </w:t>
      </w:r>
      <w:r w:rsidRPr="00BE65F3">
        <w:rPr>
          <w:rFonts w:eastAsia="Cambria"/>
          <w:u w:val="single"/>
        </w:rPr>
        <w:t>low</w:t>
      </w:r>
      <w:r w:rsidRPr="00BE65F3">
        <w:rPr>
          <w:rFonts w:eastAsia="Cambria"/>
          <w:sz w:val="16"/>
        </w:rPr>
        <w:t xml:space="preserve"> or zero </w:t>
      </w:r>
      <w:r w:rsidRPr="00BE65F3">
        <w:rPr>
          <w:rFonts w:eastAsia="Cambria"/>
          <w:u w:val="single"/>
        </w:rPr>
        <w:t xml:space="preserve">emission transportation </w:t>
      </w:r>
      <w:r w:rsidRPr="00BE65F3">
        <w:rPr>
          <w:rFonts w:eastAsia="Cambria"/>
          <w:highlight w:val="yellow"/>
          <w:u w:val="single"/>
        </w:rPr>
        <w:t>requires</w:t>
      </w:r>
      <w:r w:rsidRPr="00BE65F3">
        <w:rPr>
          <w:rFonts w:eastAsia="Cambria"/>
          <w:sz w:val="16"/>
        </w:rPr>
        <w:t xml:space="preserve"> the import of </w:t>
      </w:r>
      <w:r w:rsidRPr="00BE65F3">
        <w:rPr>
          <w:rFonts w:eastAsia="Cambria"/>
          <w:highlight w:val="yellow"/>
          <w:u w:val="single"/>
        </w:rPr>
        <w:t>raw material</w:t>
      </w:r>
      <w:r w:rsidRPr="00BE65F3">
        <w:rPr>
          <w:rFonts w:eastAsia="Cambria"/>
          <w:u w:val="single"/>
        </w:rPr>
        <w:t xml:space="preserve"> and rare earth minerals which the United States can only access because </w:t>
      </w:r>
      <w:r w:rsidRPr="00BE65F3">
        <w:rPr>
          <w:rFonts w:eastAsia="Cambria"/>
          <w:highlight w:val="yellow"/>
          <w:u w:val="single"/>
        </w:rPr>
        <w:t>of the imperial division of the Global South.</w:t>
      </w:r>
      <w:r w:rsidRPr="00BE65F3">
        <w:rPr>
          <w:rFonts w:eastAsia="Cambria"/>
          <w:sz w:val="16"/>
        </w:rPr>
        <w:t xml:space="preserve"> This imperial division of the world </w:t>
      </w:r>
      <w:r w:rsidRPr="00BE65F3">
        <w:rPr>
          <w:rFonts w:eastAsia="Cambria"/>
          <w:u w:val="single"/>
        </w:rPr>
        <w:t xml:space="preserve">requires </w:t>
      </w:r>
      <w:r w:rsidRPr="00BE65F3">
        <w:rPr>
          <w:rFonts w:eastAsia="Cambria"/>
          <w:highlight w:val="yellow"/>
          <w:u w:val="single"/>
        </w:rPr>
        <w:t xml:space="preserve">constant </w:t>
      </w:r>
      <w:r w:rsidRPr="00BE65F3">
        <w:rPr>
          <w:rFonts w:eastAsia="Cambria"/>
          <w:b/>
          <w:iCs/>
          <w:highlight w:val="yellow"/>
          <w:u w:val="single"/>
        </w:rPr>
        <w:t>militarism</w:t>
      </w:r>
      <w:r w:rsidRPr="00BE65F3">
        <w:rPr>
          <w:rFonts w:eastAsia="Cambria"/>
          <w:highlight w:val="yellow"/>
          <w:u w:val="single"/>
        </w:rPr>
        <w:t xml:space="preserve"> from</w:t>
      </w:r>
      <w:r w:rsidRPr="00BE65F3">
        <w:rPr>
          <w:rFonts w:eastAsia="Cambria"/>
          <w:sz w:val="16"/>
        </w:rPr>
        <w:t xml:space="preserve"> the </w:t>
      </w:r>
      <w:r w:rsidRPr="00BE65F3">
        <w:rPr>
          <w:rFonts w:eastAsia="Cambria"/>
          <w:u w:val="single"/>
        </w:rPr>
        <w:t>imperial core nations</w:t>
      </w:r>
      <w:r w:rsidRPr="00BE65F3">
        <w:rPr>
          <w:rFonts w:eastAsia="Cambria"/>
          <w:sz w:val="16"/>
        </w:rPr>
        <w:t xml:space="preserve">, and as Lenin demonstrates in Imperialism: The Highest Stage of Capitalism, </w:t>
      </w:r>
      <w:r w:rsidRPr="00BE65F3">
        <w:rPr>
          <w:rFonts w:eastAsia="Cambria"/>
          <w:u w:val="single"/>
        </w:rPr>
        <w:t xml:space="preserve">facilitates </w:t>
      </w:r>
      <w:r w:rsidRPr="00BE65F3">
        <w:rPr>
          <w:rFonts w:eastAsia="Cambria"/>
          <w:b/>
          <w:iCs/>
          <w:u w:val="single"/>
        </w:rPr>
        <w:t xml:space="preserve">constant </w:t>
      </w:r>
      <w:r w:rsidRPr="00BE65F3">
        <w:rPr>
          <w:rFonts w:eastAsia="Cambria"/>
          <w:b/>
          <w:iCs/>
          <w:highlight w:val="yellow"/>
          <w:u w:val="single"/>
        </w:rPr>
        <w:t>warfare</w:t>
      </w:r>
      <w:r w:rsidRPr="00BE65F3">
        <w:rPr>
          <w:rFonts w:eastAsia="Cambria"/>
          <w:highlight w:val="yellow"/>
          <w:u w:val="single"/>
        </w:rPr>
        <w:t xml:space="preserve"> as imperial states compete for </w:t>
      </w:r>
      <w:r w:rsidRPr="00BE65F3">
        <w:rPr>
          <w:rFonts w:eastAsia="Cambria"/>
          <w:b/>
          <w:iCs/>
          <w:highlight w:val="yellow"/>
          <w:u w:val="single"/>
        </w:rPr>
        <w:t>spheres of influence</w:t>
      </w:r>
      <w:r w:rsidRPr="00BE65F3">
        <w:rPr>
          <w:rFonts w:eastAsia="Cambria"/>
          <w:highlight w:val="yellow"/>
          <w:u w:val="single"/>
        </w:rPr>
        <w:t xml:space="preserve"> </w:t>
      </w:r>
      <w:proofErr w:type="gramStart"/>
      <w:r w:rsidRPr="00BE65F3">
        <w:rPr>
          <w:rFonts w:eastAsia="Cambria"/>
          <w:highlight w:val="yellow"/>
          <w:u w:val="single"/>
        </w:rPr>
        <w:t>in order to</w:t>
      </w:r>
      <w:proofErr w:type="gramEnd"/>
      <w:r w:rsidRPr="00BE65F3">
        <w:rPr>
          <w:rFonts w:eastAsia="Cambria"/>
          <w:highlight w:val="yellow"/>
          <w:u w:val="single"/>
        </w:rPr>
        <w:t xml:space="preserve"> facilitate cheap resource extraction</w:t>
      </w:r>
      <w:r w:rsidRPr="00BE65F3">
        <w:rPr>
          <w:rFonts w:eastAsia="Cambria"/>
          <w:sz w:val="16"/>
        </w:rPr>
        <w:t xml:space="preserve">. </w:t>
      </w:r>
      <w:r w:rsidRPr="00BE65F3">
        <w:rPr>
          <w:rFonts w:eastAsia="Cambria"/>
          <w:u w:val="single"/>
        </w:rPr>
        <w:t>The US military</w:t>
      </w:r>
      <w:r w:rsidRPr="00BE65F3">
        <w:rPr>
          <w:rFonts w:eastAsia="Cambria"/>
          <w:sz w:val="16"/>
        </w:rPr>
        <w:t xml:space="preserve">, one of many imperialist forces, </w:t>
      </w:r>
      <w:r w:rsidRPr="00BE65F3">
        <w:rPr>
          <w:rFonts w:eastAsia="Cambria"/>
          <w:u w:val="single"/>
        </w:rPr>
        <w:t>is the single largest user of petroleum</w:t>
      </w:r>
      <w:r w:rsidRPr="00BE65F3">
        <w:rPr>
          <w:rFonts w:eastAsia="Cambria"/>
          <w:sz w:val="16"/>
        </w:rPr>
        <w:t xml:space="preserve">, and </w:t>
      </w:r>
      <w:r w:rsidRPr="00BE65F3">
        <w:rPr>
          <w:rFonts w:eastAsia="Cambria"/>
          <w:u w:val="single"/>
        </w:rPr>
        <w:t>one of its main functions is to ensure oil access for the United States.</w:t>
      </w:r>
      <w:r w:rsidRPr="00BE65F3">
        <w:rPr>
          <w:rFonts w:eastAsia="Cambria"/>
          <w:sz w:val="16"/>
        </w:rPr>
        <w:t xml:space="preserve"> Without challenging this imperialist division of the world and the role of the United States military in upholding it, the Green New Deal fails even further to challenge the underlying causes of climate change. Even with the failed promises of the Green New Deal itself, it is unlikely that this tepid market proposal will pass at all. Nancy Pelosi and other lead Democrats have largely condemned it and consider it “impractical” and “unfeasible.” This dismissal is crucial because it reveals the total inability of capitalism to resolve this crisis. If the center-left party in the heart of the imperial core sees even milquetoast capitalist reforms as a step too far, we ought to have very little hope that a reformist solution will present itself within the ever shrinking </w:t>
      </w:r>
      <w:proofErr w:type="gramStart"/>
      <w:r w:rsidRPr="00BE65F3">
        <w:rPr>
          <w:rFonts w:eastAsia="Cambria"/>
          <w:sz w:val="16"/>
        </w:rPr>
        <w:t>12 year</w:t>
      </w:r>
      <w:proofErr w:type="gramEnd"/>
      <w:r w:rsidRPr="00BE65F3">
        <w:rPr>
          <w:rFonts w:eastAsia="Cambria"/>
          <w:sz w:val="16"/>
        </w:rPr>
        <w:t xml:space="preserve"> time frame. There are times for delicacy and there are times for bluntness, and we are in the latter. To put things bluntly: the </w:t>
      </w:r>
      <w:r w:rsidRPr="00BE65F3">
        <w:rPr>
          <w:rFonts w:eastAsia="Cambria"/>
          <w:u w:val="single"/>
        </w:rPr>
        <w:t xml:space="preserve">capitalists are not going to save us, and </w:t>
      </w:r>
      <w:r w:rsidRPr="00BE65F3">
        <w:rPr>
          <w:rFonts w:eastAsia="Cambria"/>
          <w:b/>
          <w:iCs/>
          <w:highlight w:val="yellow"/>
          <w:u w:val="single"/>
        </w:rPr>
        <w:t>if we don’t find a way to save ourselves, the collapse of human civilization is a real possibility.</w:t>
      </w:r>
      <w:r w:rsidRPr="00BE65F3">
        <w:rPr>
          <w:rFonts w:eastAsia="Cambria"/>
          <w:sz w:val="16"/>
        </w:rPr>
        <w:t xml:space="preserve"> The pressing question we now face is: </w:t>
      </w:r>
      <w:r w:rsidRPr="00BE65F3">
        <w:rPr>
          <w:rFonts w:eastAsia="Cambria"/>
          <w:b/>
          <w:iCs/>
          <w:u w:val="single"/>
        </w:rPr>
        <w:t xml:space="preserve">how are we going to save ourselves? </w:t>
      </w:r>
      <w:r w:rsidRPr="00BE65F3">
        <w:rPr>
          <w:rFonts w:eastAsia="Cambria"/>
          <w:sz w:val="16"/>
        </w:rPr>
        <w:t xml:space="preserve">Revolution and Dual Power If capitalism will not be able to resolve the current encroaching climate crisis, </w:t>
      </w:r>
      <w:r w:rsidRPr="00BE65F3">
        <w:rPr>
          <w:rFonts w:eastAsia="Cambria"/>
          <w:u w:val="single"/>
        </w:rPr>
        <w:t>we must find a way to organize outside the confines of capitalist institutions, towards the end of overthrowing capitalism</w:t>
      </w:r>
      <w:r w:rsidRPr="00BE65F3">
        <w:rPr>
          <w:rFonts w:eastAsia="Cambria"/>
          <w:sz w:val="16"/>
        </w:rPr>
        <w:t xml:space="preserve">. If the Democratic Socialists of America backed candidates cannot offer real anti-capitalist solutions through the capitalist state, we should be skeptical of the possibility for any socialist organization doing so. </w:t>
      </w:r>
      <w:r w:rsidRPr="00BE65F3">
        <w:rPr>
          <w:rFonts w:eastAsia="Cambria"/>
          <w:u w:val="single"/>
        </w:rPr>
        <w:t>The DSA is far larger and</w:t>
      </w:r>
      <w:r w:rsidRPr="00BE65F3">
        <w:rPr>
          <w:rFonts w:eastAsia="Cambria"/>
          <w:sz w:val="16"/>
        </w:rPr>
        <w:t xml:space="preserve"> far more </w:t>
      </w:r>
      <w:proofErr w:type="spellStart"/>
      <w:r w:rsidRPr="00BE65F3">
        <w:rPr>
          <w:rFonts w:eastAsia="Cambria"/>
          <w:u w:val="single"/>
        </w:rPr>
        <w:t>well funded</w:t>
      </w:r>
      <w:proofErr w:type="spellEnd"/>
      <w:r w:rsidRPr="00BE65F3">
        <w:rPr>
          <w:rFonts w:eastAsia="Cambria"/>
          <w:u w:val="single"/>
        </w:rPr>
        <w:t xml:space="preserve"> than any</w:t>
      </w:r>
      <w:r w:rsidRPr="00BE65F3">
        <w:rPr>
          <w:rFonts w:eastAsia="Cambria"/>
          <w:sz w:val="16"/>
        </w:rPr>
        <w:t xml:space="preserve"> of the </w:t>
      </w:r>
      <w:r w:rsidRPr="00BE65F3">
        <w:rPr>
          <w:rFonts w:eastAsia="Cambria"/>
          <w:u w:val="single"/>
        </w:rPr>
        <w:t xml:space="preserve">other socialist organizations </w:t>
      </w:r>
      <w:r w:rsidRPr="00BE65F3">
        <w:rPr>
          <w:rFonts w:eastAsia="Cambria"/>
          <w:sz w:val="16"/>
        </w:rPr>
        <w:t xml:space="preserve">in the United States, </w:t>
      </w:r>
      <w:r w:rsidRPr="00BE65F3">
        <w:rPr>
          <w:rFonts w:eastAsia="Cambria"/>
          <w:u w:val="single"/>
        </w:rPr>
        <w:t>and</w:t>
      </w:r>
      <w:r w:rsidRPr="00BE65F3">
        <w:rPr>
          <w:rFonts w:eastAsia="Cambria"/>
          <w:sz w:val="16"/>
        </w:rPr>
        <w:t xml:space="preserve"> they have </w:t>
      </w:r>
      <w:r w:rsidRPr="00BE65F3">
        <w:rPr>
          <w:rFonts w:eastAsia="Cambria"/>
          <w:u w:val="single"/>
        </w:rPr>
        <w:t>failed to produce anything more revolutionary than the Green New Deal</w:t>
      </w:r>
      <w:r w:rsidRPr="00BE65F3">
        <w:rPr>
          <w:rFonts w:eastAsia="Cambria"/>
          <w:sz w:val="16"/>
        </w:rPr>
        <w:t xml:space="preserve">. </w:t>
      </w:r>
      <w:r w:rsidRPr="00BE65F3">
        <w:rPr>
          <w:rFonts w:eastAsia="Cambria"/>
          <w:u w:val="single"/>
        </w:rPr>
        <w:t xml:space="preserve">We </w:t>
      </w:r>
      <w:proofErr w:type="gramStart"/>
      <w:r w:rsidRPr="00BE65F3">
        <w:rPr>
          <w:rFonts w:eastAsia="Cambria"/>
          <w:u w:val="single"/>
        </w:rPr>
        <w:t>have to</w:t>
      </w:r>
      <w:proofErr w:type="gramEnd"/>
      <w:r w:rsidRPr="00BE65F3">
        <w:rPr>
          <w:rFonts w:eastAsia="Cambria"/>
          <w:u w:val="single"/>
        </w:rPr>
        <w:t xml:space="preserve"> abandon the idea that electoral strategy will be sufficient to resolve the underlying causes of this crisis within 12 years. </w:t>
      </w:r>
      <w:r w:rsidRPr="00BE65F3">
        <w:rPr>
          <w:rFonts w:eastAsia="Cambria"/>
          <w:sz w:val="16"/>
        </w:rPr>
        <w:t xml:space="preserve">While many radicals call for revolution instead of reform, the </w:t>
      </w:r>
      <w:r w:rsidRPr="00BE65F3">
        <w:rPr>
          <w:rFonts w:eastAsia="Cambria"/>
          <w:u w:val="single"/>
        </w:rPr>
        <w:t>reformists</w:t>
      </w:r>
      <w:r w:rsidRPr="00BE65F3">
        <w:rPr>
          <w:rFonts w:eastAsia="Cambria"/>
          <w:sz w:val="16"/>
        </w:rPr>
        <w:t xml:space="preserve"> often </w:t>
      </w:r>
      <w:r w:rsidRPr="00BE65F3">
        <w:rPr>
          <w:rFonts w:eastAsia="Cambria"/>
          <w:u w:val="single"/>
        </w:rPr>
        <w:t>raise the same response</w:t>
      </w:r>
      <w:r w:rsidRPr="00BE65F3">
        <w:rPr>
          <w:rFonts w:eastAsia="Cambria"/>
          <w:sz w:val="16"/>
        </w:rPr>
        <w:t xml:space="preserve">: revolution is well and good, but </w:t>
      </w:r>
      <w:r w:rsidRPr="00BE65F3">
        <w:rPr>
          <w:rFonts w:eastAsia="Cambria"/>
          <w:u w:val="single"/>
        </w:rPr>
        <w:t xml:space="preserve">what are you going to do in the </w:t>
      </w:r>
      <w:proofErr w:type="gramStart"/>
      <w:r w:rsidRPr="00BE65F3">
        <w:rPr>
          <w:rFonts w:eastAsia="Cambria"/>
          <w:u w:val="single"/>
        </w:rPr>
        <w:t>mean time</w:t>
      </w:r>
      <w:proofErr w:type="gramEnd"/>
      <w:r w:rsidRPr="00BE65F3">
        <w:rPr>
          <w:rFonts w:eastAsia="Cambria"/>
          <w:u w:val="single"/>
        </w:rPr>
        <w:t>?</w:t>
      </w:r>
      <w:r w:rsidRPr="00BE65F3">
        <w:rPr>
          <w:rFonts w:eastAsia="Cambria"/>
          <w:sz w:val="16"/>
        </w:rPr>
        <w:t xml:space="preserve"> In many ways this question is fair. The socialist left in the United States today is not ready for revolutionary action, and a mass base does not exist to back the various organizations which might undertake such a struggle. Revolutionaries must concede that </w:t>
      </w:r>
      <w:r w:rsidRPr="00BE65F3">
        <w:rPr>
          <w:rFonts w:eastAsia="Cambria"/>
          <w:u w:val="single"/>
        </w:rPr>
        <w:t>we have much work to be done before a revolutionary strategy can be enacted.</w:t>
      </w:r>
      <w:r w:rsidRPr="00BE65F3">
        <w:rPr>
          <w:rFonts w:eastAsia="Cambria"/>
          <w:sz w:val="16"/>
        </w:rPr>
        <w:t xml:space="preserve"> This is a hard truth, but it is true. Much of </w:t>
      </w:r>
      <w:r w:rsidRPr="00BE65F3">
        <w:rPr>
          <w:rFonts w:eastAsia="Cambria"/>
          <w:u w:val="single"/>
        </w:rPr>
        <w:t>the left has sought to ignore this truth by embracing adventurism and violent protest theatrics, in the</w:t>
      </w:r>
      <w:r w:rsidRPr="00BE65F3">
        <w:rPr>
          <w:rFonts w:eastAsia="Cambria"/>
          <w:sz w:val="16"/>
        </w:rPr>
        <w:t xml:space="preserve"> </w:t>
      </w:r>
      <w:proofErr w:type="gramStart"/>
      <w:r w:rsidRPr="00BE65F3">
        <w:rPr>
          <w:rFonts w:eastAsia="Cambria"/>
          <w:sz w:val="16"/>
        </w:rPr>
        <w:t>vain</w:t>
      </w:r>
      <w:proofErr w:type="gramEnd"/>
      <w:r w:rsidRPr="00BE65F3">
        <w:rPr>
          <w:rFonts w:eastAsia="Cambria"/>
          <w:sz w:val="16"/>
        </w:rPr>
        <w:t xml:space="preserve"> </w:t>
      </w:r>
      <w:r w:rsidRPr="00BE65F3">
        <w:rPr>
          <w:rFonts w:eastAsia="Cambria"/>
          <w:u w:val="single"/>
        </w:rPr>
        <w:t>hope of sparking</w:t>
      </w:r>
      <w:r w:rsidRPr="00BE65F3">
        <w:rPr>
          <w:rFonts w:eastAsia="Cambria"/>
          <w:sz w:val="16"/>
        </w:rPr>
        <w:t xml:space="preserve"> revolutionary </w:t>
      </w:r>
      <w:r w:rsidRPr="00BE65F3">
        <w:rPr>
          <w:rFonts w:eastAsia="Cambria"/>
          <w:u w:val="single"/>
        </w:rPr>
        <w:t>momentum</w:t>
      </w:r>
      <w:r w:rsidRPr="00BE65F3">
        <w:rPr>
          <w:rFonts w:eastAsia="Cambria"/>
          <w:sz w:val="16"/>
        </w:rPr>
        <w:t xml:space="preserve"> which does not currently exist. </w:t>
      </w:r>
      <w:r w:rsidRPr="00BE65F3">
        <w:rPr>
          <w:rFonts w:eastAsia="Cambria"/>
          <w:u w:val="single"/>
        </w:rPr>
        <w:t xml:space="preserve">If this is the core strategy of the socialist left, </w:t>
      </w:r>
      <w:r w:rsidRPr="00BE65F3">
        <w:rPr>
          <w:rFonts w:eastAsia="Cambria"/>
          <w:b/>
          <w:iCs/>
          <w:u w:val="single"/>
        </w:rPr>
        <w:t>we will accomplish nothing in the next 12 years</w:t>
      </w:r>
      <w:r w:rsidRPr="00BE65F3">
        <w:rPr>
          <w:rFonts w:eastAsia="Cambria"/>
          <w:sz w:val="16"/>
        </w:rPr>
        <w:t xml:space="preserve">. Such approaches are as useless as the opportunist reforms pushed by the social democrats. Our task in these 12 years is not simply to arm ourselves and hope that magically the masses will wake up prepared for revolution and willing to put their trust in our small ideological cadres. </w:t>
      </w:r>
      <w:r w:rsidRPr="00BE65F3">
        <w:rPr>
          <w:rFonts w:eastAsia="Cambria"/>
          <w:highlight w:val="yellow"/>
          <w:u w:val="single"/>
        </w:rPr>
        <w:t>We must</w:t>
      </w:r>
      <w:r w:rsidRPr="00BE65F3">
        <w:rPr>
          <w:rFonts w:eastAsia="Cambria"/>
          <w:sz w:val="16"/>
        </w:rPr>
        <w:t xml:space="preserve"> instead, </w:t>
      </w:r>
      <w:r w:rsidRPr="00BE65F3">
        <w:rPr>
          <w:rFonts w:eastAsia="Cambria"/>
          <w:highlight w:val="yellow"/>
          <w:u w:val="single"/>
        </w:rPr>
        <w:t>build a movement</w:t>
      </w:r>
      <w:r w:rsidRPr="00BE65F3">
        <w:rPr>
          <w:rFonts w:eastAsia="Cambria"/>
          <w:sz w:val="16"/>
        </w:rPr>
        <w:t xml:space="preserve">, and </w:t>
      </w:r>
      <w:r w:rsidRPr="00BE65F3">
        <w:rPr>
          <w:rFonts w:eastAsia="Cambria"/>
          <w:highlight w:val="yellow"/>
          <w:u w:val="single"/>
        </w:rPr>
        <w:t>with</w:t>
      </w:r>
      <w:r w:rsidRPr="00BE65F3">
        <w:rPr>
          <w:rFonts w:eastAsia="Cambria"/>
          <w:sz w:val="16"/>
        </w:rPr>
        <w:t xml:space="preserve"> it we must build </w:t>
      </w:r>
      <w:r w:rsidRPr="00BE65F3">
        <w:rPr>
          <w:rFonts w:eastAsia="Cambria"/>
          <w:highlight w:val="yellow"/>
          <w:u w:val="single"/>
        </w:rPr>
        <w:t>infrastructure which can survive revolution and provide a framework for socialist development</w:t>
      </w:r>
      <w:r w:rsidRPr="00BE65F3">
        <w:rPr>
          <w:rFonts w:eastAsia="Cambria"/>
          <w:sz w:val="16"/>
        </w:rPr>
        <w:t xml:space="preserve">. </w:t>
      </w:r>
      <w:r w:rsidRPr="00BE65F3">
        <w:rPr>
          <w:rFonts w:eastAsia="Cambria"/>
          <w:u w:val="single"/>
        </w:rPr>
        <w:t xml:space="preserve">Dual power is tooled towards this project best. </w:t>
      </w:r>
      <w:r w:rsidRPr="00BE65F3">
        <w:rPr>
          <w:rFonts w:eastAsia="Cambria"/>
          <w:b/>
          <w:iCs/>
          <w:highlight w:val="yellow"/>
          <w:u w:val="single"/>
        </w:rPr>
        <w:t>The Marxist Center</w:t>
      </w:r>
      <w:r w:rsidRPr="00BE65F3">
        <w:rPr>
          <w:rFonts w:eastAsia="Cambria"/>
          <w:u w:val="single"/>
        </w:rPr>
        <w:t xml:space="preserve"> network </w:t>
      </w:r>
      <w:r w:rsidRPr="00BE65F3">
        <w:rPr>
          <w:rFonts w:eastAsia="Cambria"/>
          <w:highlight w:val="yellow"/>
          <w:u w:val="single"/>
        </w:rPr>
        <w:t>has done</w:t>
      </w:r>
      <w:r w:rsidRPr="00BE65F3">
        <w:rPr>
          <w:rFonts w:eastAsia="Cambria"/>
          <w:u w:val="single"/>
        </w:rPr>
        <w:t xml:space="preserve"> an impressive amount of </w:t>
      </w:r>
      <w:r w:rsidRPr="00BE65F3">
        <w:rPr>
          <w:rFonts w:eastAsia="Cambria"/>
          <w:highlight w:val="yellow"/>
          <w:u w:val="single"/>
        </w:rPr>
        <w:t>work developing socialist institutions</w:t>
      </w:r>
      <w:r w:rsidRPr="00BE65F3">
        <w:rPr>
          <w:rFonts w:eastAsia="Cambria"/>
          <w:u w:val="single"/>
        </w:rPr>
        <w:t xml:space="preserve"> across the US</w:t>
      </w:r>
      <w:r w:rsidRPr="00BE65F3">
        <w:rPr>
          <w:rFonts w:eastAsia="Cambria"/>
          <w:sz w:val="16"/>
        </w:rPr>
        <w:t xml:space="preserve">, largely </w:t>
      </w:r>
      <w:r w:rsidRPr="00BE65F3">
        <w:rPr>
          <w:rFonts w:eastAsia="Cambria"/>
          <w:highlight w:val="yellow"/>
          <w:u w:val="single"/>
        </w:rPr>
        <w:t xml:space="preserve">through </w:t>
      </w:r>
      <w:r w:rsidRPr="00BE65F3">
        <w:rPr>
          <w:rFonts w:eastAsia="Cambria"/>
          <w:b/>
          <w:iCs/>
          <w:highlight w:val="yellow"/>
          <w:u w:val="single"/>
        </w:rPr>
        <w:t>tenants organizing</w:t>
      </w:r>
      <w:r w:rsidRPr="00BE65F3">
        <w:rPr>
          <w:rFonts w:eastAsia="Cambria"/>
          <w:u w:val="single"/>
        </w:rPr>
        <w:t xml:space="preserve"> </w:t>
      </w:r>
      <w:r w:rsidRPr="00BE65F3">
        <w:rPr>
          <w:rFonts w:eastAsia="Cambria"/>
          <w:highlight w:val="yellow"/>
          <w:u w:val="single"/>
        </w:rPr>
        <w:t xml:space="preserve">and </w:t>
      </w:r>
      <w:r w:rsidRPr="00BE65F3">
        <w:rPr>
          <w:rFonts w:eastAsia="Cambria"/>
          <w:b/>
          <w:iCs/>
          <w:highlight w:val="yellow"/>
          <w:u w:val="single"/>
        </w:rPr>
        <w:t>serve the people programs</w:t>
      </w:r>
      <w:r w:rsidRPr="00BE65F3">
        <w:rPr>
          <w:rFonts w:eastAsia="Cambria"/>
          <w:sz w:val="16"/>
          <w:highlight w:val="yellow"/>
        </w:rPr>
        <w:t>.</w:t>
      </w:r>
      <w:r w:rsidRPr="00BE65F3">
        <w:rPr>
          <w:rFonts w:eastAsia="Cambria"/>
          <w:sz w:val="16"/>
        </w:rPr>
        <w:t xml:space="preserve"> The </w:t>
      </w:r>
      <w:proofErr w:type="gramStart"/>
      <w:r w:rsidRPr="00BE65F3">
        <w:rPr>
          <w:rFonts w:eastAsia="Cambria"/>
          <w:u w:val="single"/>
        </w:rPr>
        <w:t>left wing</w:t>
      </w:r>
      <w:proofErr w:type="gramEnd"/>
      <w:r w:rsidRPr="00BE65F3">
        <w:rPr>
          <w:rFonts w:eastAsia="Cambria"/>
          <w:u w:val="single"/>
        </w:rPr>
        <w:t xml:space="preserve"> factions within the DSA</w:t>
      </w:r>
      <w:r w:rsidRPr="00BE65F3">
        <w:rPr>
          <w:rFonts w:eastAsia="Cambria"/>
          <w:sz w:val="16"/>
        </w:rPr>
        <w:t xml:space="preserve"> itself have also begun to </w:t>
      </w:r>
      <w:r w:rsidRPr="00BE65F3">
        <w:rPr>
          <w:rFonts w:eastAsia="Cambria"/>
          <w:u w:val="single"/>
        </w:rPr>
        <w:t xml:space="preserve">develop </w:t>
      </w:r>
      <w:r w:rsidRPr="00BE65F3">
        <w:rPr>
          <w:rFonts w:eastAsia="Cambria"/>
          <w:b/>
          <w:iCs/>
          <w:u w:val="single"/>
        </w:rPr>
        <w:t>mutual aid programs</w:t>
      </w:r>
      <w:r w:rsidRPr="00BE65F3">
        <w:rPr>
          <w:rFonts w:eastAsia="Cambria"/>
          <w:u w:val="single"/>
        </w:rPr>
        <w:t xml:space="preserve"> that could be useful for dual power strategy</w:t>
      </w:r>
      <w:r w:rsidRPr="00BE65F3">
        <w:rPr>
          <w:rFonts w:eastAsia="Cambria"/>
          <w:sz w:val="16"/>
        </w:rPr>
        <w:t xml:space="preserve">. </w:t>
      </w:r>
      <w:r w:rsidRPr="00BE65F3">
        <w:rPr>
          <w:rFonts w:eastAsia="Cambria"/>
          <w:u w:val="single"/>
        </w:rPr>
        <w:t xml:space="preserve">At the same time, </w:t>
      </w:r>
      <w:r w:rsidRPr="00BE65F3">
        <w:rPr>
          <w:rFonts w:eastAsia="Cambria"/>
          <w:b/>
          <w:iCs/>
          <w:highlight w:val="yellow"/>
          <w:u w:val="single"/>
        </w:rPr>
        <w:t>mutual aid is not enough</w:t>
      </w:r>
      <w:r w:rsidRPr="00BE65F3">
        <w:rPr>
          <w:rFonts w:eastAsia="Cambria"/>
          <w:u w:val="single"/>
        </w:rPr>
        <w:t xml:space="preserve">. </w:t>
      </w:r>
      <w:r w:rsidRPr="00BE65F3">
        <w:rPr>
          <w:rFonts w:eastAsia="Cambria"/>
          <w:highlight w:val="yellow"/>
          <w:u w:val="single"/>
        </w:rPr>
        <w:t>We cannot</w:t>
      </w:r>
      <w:r w:rsidRPr="00BE65F3">
        <w:rPr>
          <w:rFonts w:eastAsia="Cambria"/>
          <w:u w:val="single"/>
        </w:rPr>
        <w:t xml:space="preserve"> </w:t>
      </w:r>
      <w:r w:rsidRPr="00BE65F3">
        <w:rPr>
          <w:rFonts w:eastAsia="Cambria"/>
          <w:highlight w:val="yellow"/>
          <w:u w:val="single"/>
        </w:rPr>
        <w:t>simply</w:t>
      </w:r>
      <w:r w:rsidRPr="00BE65F3">
        <w:rPr>
          <w:rFonts w:eastAsia="Cambria"/>
          <w:u w:val="single"/>
        </w:rPr>
        <w:t xml:space="preserve"> build these institutions as a reform to </w:t>
      </w:r>
      <w:r w:rsidRPr="00BE65F3">
        <w:rPr>
          <w:rFonts w:eastAsia="Cambria"/>
          <w:highlight w:val="yellow"/>
          <w:u w:val="single"/>
        </w:rPr>
        <w:t>make capitalism more survivable</w:t>
      </w:r>
      <w:r w:rsidRPr="00BE65F3">
        <w:rPr>
          <w:rFonts w:eastAsia="Cambria"/>
          <w:u w:val="single"/>
        </w:rPr>
        <w:t>.</w:t>
      </w:r>
      <w:r w:rsidRPr="00BE65F3">
        <w:rPr>
          <w:rFonts w:eastAsia="Cambria"/>
          <w:sz w:val="16"/>
        </w:rPr>
        <w:t xml:space="preserve"> Rather, </w:t>
      </w:r>
      <w:r w:rsidRPr="00BE65F3">
        <w:rPr>
          <w:rFonts w:eastAsia="Cambria"/>
          <w:highlight w:val="yellow"/>
          <w:u w:val="single"/>
        </w:rPr>
        <w:t xml:space="preserve">we must make these institutions part of a </w:t>
      </w:r>
      <w:r w:rsidRPr="00BE65F3">
        <w:rPr>
          <w:rFonts w:eastAsia="Cambria"/>
          <w:b/>
          <w:iCs/>
          <w:highlight w:val="yellow"/>
          <w:u w:val="single"/>
        </w:rPr>
        <w:t>broader revolutionary movement</w:t>
      </w:r>
      <w:r w:rsidRPr="00BE65F3">
        <w:rPr>
          <w:rFonts w:eastAsia="Cambria"/>
          <w:u w:val="single"/>
        </w:rPr>
        <w:t xml:space="preserve"> and</w:t>
      </w:r>
      <w:r w:rsidRPr="00BE65F3">
        <w:rPr>
          <w:rFonts w:eastAsia="Cambria"/>
          <w:sz w:val="16"/>
        </w:rPr>
        <w:t xml:space="preserve"> </w:t>
      </w:r>
      <w:r w:rsidRPr="00BE65F3">
        <w:rPr>
          <w:rFonts w:eastAsia="Cambria"/>
          <w:u w:val="single"/>
        </w:rPr>
        <w:t>they ought to function as a material prefiguration to a socialist society and economy</w:t>
      </w:r>
      <w:r w:rsidRPr="00BE65F3">
        <w:rPr>
          <w:rFonts w:eastAsia="Cambria"/>
          <w:sz w:val="16"/>
        </w:rPr>
        <w:t xml:space="preserve">. The institutions we build as </w:t>
      </w:r>
      <w:r w:rsidRPr="00BE65F3">
        <w:rPr>
          <w:rFonts w:eastAsia="Cambria"/>
          <w:u w:val="single"/>
        </w:rPr>
        <w:t xml:space="preserve">dual power outside the capitalist state today ought to be structured towards revolutionary ends, such that they will someday function as the early institutions of a revolutionary socialist society. </w:t>
      </w:r>
      <w:r w:rsidRPr="00BE65F3">
        <w:rPr>
          <w:rFonts w:eastAsia="Cambria"/>
          <w:sz w:val="16"/>
        </w:rPr>
        <w:t xml:space="preserve">To accomplish this goal, </w:t>
      </w:r>
      <w:r w:rsidRPr="00BE65F3">
        <w:rPr>
          <w:rFonts w:eastAsia="Cambria"/>
          <w:highlight w:val="yellow"/>
          <w:u w:val="single"/>
        </w:rPr>
        <w:t>we</w:t>
      </w:r>
      <w:r w:rsidRPr="00BE65F3">
        <w:rPr>
          <w:rFonts w:eastAsia="Cambria"/>
          <w:u w:val="single"/>
        </w:rPr>
        <w:t xml:space="preserve"> </w:t>
      </w:r>
      <w:r w:rsidRPr="00BE65F3">
        <w:rPr>
          <w:rFonts w:eastAsia="Cambria"/>
          <w:highlight w:val="yellow"/>
          <w:u w:val="single"/>
        </w:rPr>
        <w:t>cannot simply declare</w:t>
      </w:r>
      <w:r w:rsidRPr="00BE65F3">
        <w:rPr>
          <w:rFonts w:eastAsia="Cambria"/>
          <w:u w:val="single"/>
        </w:rPr>
        <w:t xml:space="preserve"> these </w:t>
      </w:r>
      <w:r w:rsidRPr="00BE65F3">
        <w:rPr>
          <w:rFonts w:eastAsia="Cambria"/>
          <w:highlight w:val="yellow"/>
          <w:u w:val="single"/>
        </w:rPr>
        <w:t>institutions to be revolutionary</w:t>
      </w:r>
      <w:r w:rsidRPr="00BE65F3">
        <w:rPr>
          <w:rFonts w:eastAsia="Cambria"/>
          <w:sz w:val="16"/>
        </w:rPr>
        <w:t xml:space="preserve">. Rather </w:t>
      </w:r>
      <w:r w:rsidRPr="00BE65F3">
        <w:rPr>
          <w:rFonts w:eastAsia="Cambria"/>
          <w:b/>
          <w:iCs/>
          <w:highlight w:val="yellow"/>
          <w:u w:val="single"/>
        </w:rPr>
        <w:t xml:space="preserve">they </w:t>
      </w:r>
      <w:proofErr w:type="gramStart"/>
      <w:r w:rsidRPr="00BE65F3">
        <w:rPr>
          <w:rFonts w:eastAsia="Cambria"/>
          <w:b/>
          <w:iCs/>
          <w:highlight w:val="yellow"/>
          <w:u w:val="single"/>
        </w:rPr>
        <w:t>have to</w:t>
      </w:r>
      <w:proofErr w:type="gramEnd"/>
      <w:r w:rsidRPr="00BE65F3">
        <w:rPr>
          <w:rFonts w:eastAsia="Cambria"/>
          <w:b/>
          <w:iCs/>
          <w:highlight w:val="yellow"/>
          <w:u w:val="single"/>
        </w:rPr>
        <w:t xml:space="preserve"> be linked together through an</w:t>
      </w:r>
      <w:r w:rsidRPr="00BE65F3">
        <w:rPr>
          <w:rFonts w:eastAsia="Cambria"/>
          <w:b/>
          <w:iCs/>
          <w:u w:val="single"/>
        </w:rPr>
        <w:t xml:space="preserve"> actual </w:t>
      </w:r>
      <w:r w:rsidRPr="00BE65F3">
        <w:rPr>
          <w:rFonts w:eastAsia="Cambria"/>
          <w:b/>
          <w:iCs/>
          <w:highlight w:val="yellow"/>
          <w:u w:val="single"/>
        </w:rPr>
        <w:t>revolutionary movement working towards revolutionary ends</w:t>
      </w:r>
      <w:r w:rsidRPr="00BE65F3">
        <w:rPr>
          <w:rFonts w:eastAsia="Cambria"/>
          <w:sz w:val="16"/>
        </w:rPr>
        <w:t xml:space="preserve">. </w:t>
      </w:r>
      <w:r w:rsidRPr="00BE65F3">
        <w:rPr>
          <w:rFonts w:eastAsia="Cambria"/>
          <w:highlight w:val="yellow"/>
          <w:u w:val="single"/>
        </w:rPr>
        <w:t>This means</w:t>
      </w:r>
      <w:r w:rsidRPr="00BE65F3">
        <w:rPr>
          <w:rFonts w:eastAsia="Cambria"/>
          <w:u w:val="single"/>
        </w:rPr>
        <w:t xml:space="preserve"> that dual power institutions cannot exist as ends in and of themselves, nor can </w:t>
      </w:r>
      <w:r w:rsidRPr="00BE65F3">
        <w:rPr>
          <w:rFonts w:eastAsia="Cambria"/>
          <w:b/>
          <w:bCs/>
          <w:highlight w:val="yellow"/>
          <w:u w:val="single"/>
        </w:rPr>
        <w:t xml:space="preserve">abstract notions of mutual aid </w:t>
      </w:r>
      <w:r w:rsidRPr="00BE65F3">
        <w:rPr>
          <w:rFonts w:eastAsia="Cambria"/>
          <w:highlight w:val="yellow"/>
          <w:u w:val="single"/>
        </w:rPr>
        <w:t xml:space="preserve">cannot be conceptualized as an </w:t>
      </w:r>
      <w:proofErr w:type="gramStart"/>
      <w:r w:rsidRPr="00BE65F3">
        <w:rPr>
          <w:rFonts w:eastAsia="Cambria"/>
          <w:highlight w:val="yellow"/>
          <w:u w:val="single"/>
        </w:rPr>
        <w:t>end in itself</w:t>
      </w:r>
      <w:proofErr w:type="gramEnd"/>
      <w:r w:rsidRPr="00BE65F3">
        <w:rPr>
          <w:rFonts w:eastAsia="Cambria"/>
          <w:sz w:val="16"/>
          <w:highlight w:val="yellow"/>
        </w:rPr>
        <w:t xml:space="preserve">. </w:t>
      </w:r>
      <w:r w:rsidRPr="00BE65F3">
        <w:rPr>
          <w:rFonts w:eastAsia="Cambria"/>
          <w:highlight w:val="yellow"/>
          <w:u w:val="single"/>
        </w:rPr>
        <w:t>The</w:t>
      </w:r>
      <w:r w:rsidRPr="00BE65F3">
        <w:rPr>
          <w:rFonts w:eastAsia="Cambria"/>
          <w:u w:val="single"/>
        </w:rPr>
        <w:t xml:space="preserve"> explicit </w:t>
      </w:r>
      <w:r w:rsidRPr="00BE65F3">
        <w:rPr>
          <w:rFonts w:eastAsia="Cambria"/>
          <w:highlight w:val="yellow"/>
          <w:u w:val="single"/>
        </w:rPr>
        <w:t>purpose</w:t>
      </w:r>
      <w:r w:rsidRPr="00BE65F3">
        <w:rPr>
          <w:rFonts w:eastAsia="Cambria"/>
          <w:u w:val="single"/>
        </w:rPr>
        <w:t xml:space="preserve"> of these institutions </w:t>
      </w:r>
      <w:r w:rsidRPr="00BE65F3">
        <w:rPr>
          <w:rFonts w:eastAsia="Cambria"/>
          <w:highlight w:val="yellow"/>
          <w:u w:val="single"/>
        </w:rPr>
        <w:t xml:space="preserve">has to be to </w:t>
      </w:r>
      <w:r w:rsidRPr="00BE65F3">
        <w:rPr>
          <w:rFonts w:eastAsia="Cambria"/>
          <w:b/>
          <w:iCs/>
          <w:highlight w:val="yellow"/>
          <w:u w:val="single"/>
        </w:rPr>
        <w:t>radicalize</w:t>
      </w:r>
      <w:r w:rsidRPr="00BE65F3">
        <w:rPr>
          <w:rFonts w:eastAsia="Cambria"/>
          <w:highlight w:val="yellow"/>
          <w:u w:val="single"/>
        </w:rPr>
        <w:t xml:space="preserve"> the masses through meeting </w:t>
      </w:r>
      <w:r w:rsidRPr="00BE65F3">
        <w:rPr>
          <w:rFonts w:eastAsia="Cambria"/>
          <w:u w:val="single"/>
        </w:rPr>
        <w:t xml:space="preserve">their </w:t>
      </w:r>
      <w:proofErr w:type="gramStart"/>
      <w:r w:rsidRPr="00BE65F3">
        <w:rPr>
          <w:rFonts w:eastAsia="Cambria"/>
          <w:u w:val="single"/>
        </w:rPr>
        <w:t>needs, and</w:t>
      </w:r>
      <w:proofErr w:type="gramEnd"/>
      <w:r w:rsidRPr="00BE65F3">
        <w:rPr>
          <w:rFonts w:eastAsia="Cambria"/>
          <w:u w:val="single"/>
        </w:rPr>
        <w:t xml:space="preserve"> providing an infrastructure for a socialist movement to meet </w:t>
      </w:r>
      <w:r w:rsidRPr="00BE65F3">
        <w:rPr>
          <w:rFonts w:eastAsia="Cambria"/>
          <w:b/>
          <w:iCs/>
          <w:highlight w:val="yellow"/>
          <w:u w:val="single"/>
        </w:rPr>
        <w:t>the needs of</w:t>
      </w:r>
      <w:r w:rsidRPr="00BE65F3">
        <w:rPr>
          <w:rFonts w:eastAsia="Cambria"/>
          <w:u w:val="single"/>
        </w:rPr>
        <w:t xml:space="preserve"> its members and </w:t>
      </w:r>
      <w:r w:rsidRPr="00BE65F3">
        <w:rPr>
          <w:rFonts w:eastAsia="Cambria"/>
          <w:highlight w:val="yellow"/>
          <w:u w:val="single"/>
        </w:rPr>
        <w:t xml:space="preserve">the </w:t>
      </w:r>
      <w:r w:rsidRPr="00BE65F3">
        <w:rPr>
          <w:rFonts w:eastAsia="Cambria"/>
          <w:b/>
          <w:iCs/>
          <w:highlight w:val="yellow"/>
          <w:u w:val="single"/>
        </w:rPr>
        <w:t>communities</w:t>
      </w:r>
      <w:r w:rsidRPr="00BE65F3">
        <w:rPr>
          <w:rFonts w:eastAsia="Cambria"/>
          <w:highlight w:val="yellow"/>
          <w:u w:val="single"/>
        </w:rPr>
        <w:t xml:space="preserve"> in which it operates</w:t>
      </w:r>
      <w:r w:rsidRPr="00BE65F3">
        <w:rPr>
          <w:rFonts w:eastAsia="Cambria"/>
          <w:u w:val="single"/>
        </w:rPr>
        <w:t xml:space="preserve">. </w:t>
      </w:r>
      <w:r w:rsidRPr="00BE65F3">
        <w:rPr>
          <w:rFonts w:eastAsia="Cambria"/>
          <w:b/>
          <w:iCs/>
          <w:highlight w:val="yellow"/>
          <w:u w:val="single"/>
        </w:rPr>
        <w:t>Revolutionary institutions</w:t>
      </w:r>
      <w:r w:rsidRPr="00BE65F3">
        <w:rPr>
          <w:rFonts w:eastAsia="Cambria"/>
          <w:u w:val="single"/>
        </w:rPr>
        <w:t xml:space="preserve"> that </w:t>
      </w:r>
      <w:r w:rsidRPr="00BE65F3">
        <w:rPr>
          <w:rFonts w:eastAsia="Cambria"/>
          <w:b/>
          <w:iCs/>
          <w:highlight w:val="yellow"/>
          <w:u w:val="single"/>
        </w:rPr>
        <w:t>can provide food, housing</w:t>
      </w:r>
      <w:r w:rsidRPr="00BE65F3">
        <w:rPr>
          <w:rFonts w:eastAsia="Cambria"/>
          <w:u w:val="single"/>
        </w:rPr>
        <w:t xml:space="preserve">, </w:t>
      </w:r>
      <w:r w:rsidRPr="00BE65F3">
        <w:rPr>
          <w:rFonts w:eastAsia="Cambria"/>
          <w:highlight w:val="yellow"/>
          <w:u w:val="single"/>
        </w:rPr>
        <w:t>and</w:t>
      </w:r>
      <w:r w:rsidRPr="00BE65F3">
        <w:rPr>
          <w:rFonts w:eastAsia="Cambria"/>
          <w:u w:val="single"/>
        </w:rPr>
        <w:t xml:space="preserve"> other needs for a revolutionary movement will be crucial for </w:t>
      </w:r>
      <w:r w:rsidRPr="00BE65F3">
        <w:rPr>
          <w:rFonts w:eastAsia="Cambria"/>
          <w:b/>
          <w:iCs/>
          <w:highlight w:val="yellow"/>
          <w:u w:val="single"/>
        </w:rPr>
        <w:t>build</w:t>
      </w:r>
      <w:r w:rsidRPr="00BE65F3">
        <w:rPr>
          <w:rFonts w:eastAsia="Cambria"/>
          <w:u w:val="single"/>
        </w:rPr>
        <w:t xml:space="preserve">ing </w:t>
      </w:r>
      <w:r w:rsidRPr="00BE65F3">
        <w:rPr>
          <w:rFonts w:eastAsia="Cambria"/>
          <w:b/>
          <w:iCs/>
          <w:highlight w:val="yellow"/>
          <w:u w:val="single"/>
        </w:rPr>
        <w:t>a base</w:t>
      </w:r>
      <w:r w:rsidRPr="00BE65F3">
        <w:rPr>
          <w:rFonts w:eastAsia="Cambria"/>
          <w:sz w:val="16"/>
        </w:rPr>
        <w:t xml:space="preserve"> among the masses </w:t>
      </w:r>
      <w:r w:rsidRPr="00BE65F3">
        <w:rPr>
          <w:rFonts w:eastAsia="Cambria"/>
          <w:u w:val="single"/>
        </w:rPr>
        <w:t>and</w:t>
      </w:r>
      <w:r w:rsidRPr="00BE65F3">
        <w:rPr>
          <w:rFonts w:eastAsia="Cambria"/>
          <w:sz w:val="16"/>
        </w:rPr>
        <w:t xml:space="preserve"> for </w:t>
      </w:r>
      <w:r w:rsidRPr="00BE65F3">
        <w:rPr>
          <w:rFonts w:eastAsia="Cambria"/>
          <w:u w:val="single"/>
        </w:rPr>
        <w:t>constructing</w:t>
      </w:r>
      <w:r w:rsidRPr="00BE65F3">
        <w:rPr>
          <w:rFonts w:eastAsia="Cambria"/>
          <w:sz w:val="16"/>
        </w:rPr>
        <w:t xml:space="preserve"> the </w:t>
      </w:r>
      <w:r w:rsidRPr="00BE65F3">
        <w:rPr>
          <w:rFonts w:eastAsia="Cambria"/>
          <w:u w:val="single"/>
        </w:rPr>
        <w:t xml:space="preserve">beginnings of a socialist infrastructure for when we </w:t>
      </w:r>
      <w:r w:rsidRPr="00BE65F3">
        <w:rPr>
          <w:rFonts w:eastAsia="Cambria"/>
          <w:sz w:val="16"/>
        </w:rPr>
        <w:t xml:space="preserve">eventually </w:t>
      </w:r>
      <w:r w:rsidRPr="00BE65F3">
        <w:rPr>
          <w:rFonts w:eastAsia="Cambria"/>
          <w:u w:val="single"/>
        </w:rPr>
        <w:t>engage in revolutionary struggle.</w:t>
      </w:r>
      <w:r w:rsidRPr="00BE65F3">
        <w:rPr>
          <w:rFonts w:eastAsia="Cambria"/>
          <w:sz w:val="16"/>
        </w:rPr>
        <w:t xml:space="preserve"> </w:t>
      </w:r>
    </w:p>
    <w:p w14:paraId="14ACA195" w14:textId="77777777" w:rsidR="00BE65F3" w:rsidRPr="00BE65F3" w:rsidRDefault="00BE65F3" w:rsidP="00BE65F3">
      <w:pPr>
        <w:rPr>
          <w:rFonts w:eastAsia="Cambria"/>
        </w:rPr>
      </w:pPr>
    </w:p>
    <w:p w14:paraId="06AEEE8D" w14:textId="77777777" w:rsidR="00BE65F3" w:rsidRPr="00BE65F3" w:rsidRDefault="00BE65F3" w:rsidP="00BE65F3">
      <w:pPr>
        <w:keepNext/>
        <w:keepLines/>
        <w:spacing w:before="40" w:after="0"/>
        <w:outlineLvl w:val="3"/>
        <w:rPr>
          <w:rFonts w:eastAsia="MS Gothic" w:cs="Times New Roman"/>
          <w:b/>
          <w:iCs/>
          <w:sz w:val="26"/>
        </w:rPr>
      </w:pPr>
      <w:r w:rsidRPr="00BE65F3">
        <w:rPr>
          <w:rFonts w:eastAsia="MS Gothic" w:cs="Times New Roman"/>
          <w:b/>
          <w:iCs/>
          <w:sz w:val="26"/>
        </w:rPr>
        <w:t xml:space="preserve">The onslaught of capitalism has manifested in violence, climate change, </w:t>
      </w:r>
      <w:proofErr w:type="spellStart"/>
      <w:r w:rsidRPr="00BE65F3">
        <w:rPr>
          <w:rFonts w:eastAsia="MS Gothic" w:cs="Times New Roman"/>
          <w:b/>
          <w:iCs/>
          <w:sz w:val="26"/>
        </w:rPr>
        <w:t>lashout</w:t>
      </w:r>
      <w:proofErr w:type="spellEnd"/>
      <w:r w:rsidRPr="00BE65F3">
        <w:rPr>
          <w:rFonts w:eastAsia="MS Gothic" w:cs="Times New Roman"/>
          <w:b/>
          <w:iCs/>
          <w:sz w:val="26"/>
        </w:rPr>
        <w:t xml:space="preserve"> and weapons dispersed </w:t>
      </w:r>
      <w:r w:rsidRPr="00BE65F3">
        <w:rPr>
          <w:rFonts w:eastAsia="MS Gothic" w:cs="Times New Roman"/>
          <w:b/>
          <w:iCs/>
          <w:sz w:val="26"/>
          <w:u w:val="single"/>
        </w:rPr>
        <w:t>throughout the globe</w:t>
      </w:r>
      <w:r w:rsidRPr="00BE65F3">
        <w:rPr>
          <w:rFonts w:eastAsia="MS Gothic" w:cs="Times New Roman"/>
          <w:b/>
          <w:iCs/>
          <w:sz w:val="26"/>
        </w:rPr>
        <w:t xml:space="preserve"> – the alternative provides the </w:t>
      </w:r>
      <w:r w:rsidRPr="00BE65F3">
        <w:rPr>
          <w:rFonts w:eastAsia="MS Gothic" w:cs="Times New Roman"/>
          <w:b/>
          <w:iCs/>
          <w:sz w:val="26"/>
          <w:u w:val="single"/>
        </w:rPr>
        <w:t>tools to fight back</w:t>
      </w:r>
      <w:r w:rsidRPr="00BE65F3">
        <w:rPr>
          <w:rFonts w:eastAsia="MS Gothic" w:cs="Times New Roman"/>
          <w:b/>
          <w:iCs/>
          <w:sz w:val="26"/>
        </w:rPr>
        <w:t>.</w:t>
      </w:r>
    </w:p>
    <w:p w14:paraId="0002520C" w14:textId="77777777" w:rsidR="00BE65F3" w:rsidRPr="00BE65F3" w:rsidRDefault="00BE65F3" w:rsidP="00BE65F3">
      <w:pPr>
        <w:rPr>
          <w:rFonts w:eastAsia="Cambria"/>
        </w:rPr>
      </w:pPr>
      <w:r w:rsidRPr="00BE65F3">
        <w:rPr>
          <w:rFonts w:eastAsia="Cambria"/>
          <w:b/>
          <w:bCs/>
          <w:sz w:val="26"/>
        </w:rPr>
        <w:t>Escalante 19</w:t>
      </w:r>
      <w:r w:rsidRPr="00BE65F3">
        <w:rPr>
          <w:rFonts w:eastAsia="Cambria"/>
        </w:rPr>
        <w:t xml:space="preserve">. Alyson, “Truth and Practice: The Marxist Theory of Knowledge.” 9/8/2019. </w:t>
      </w:r>
      <w:hyperlink r:id="rId7" w:history="1">
        <w:r w:rsidRPr="00BE65F3">
          <w:rPr>
            <w:rFonts w:eastAsia="Cambria"/>
          </w:rPr>
          <w:t>https://failingthatinvent.home.blog/2019/09/08/truth-and-practic-the-marxist-theory-of-knowledge/</w:t>
        </w:r>
      </w:hyperlink>
      <w:r w:rsidRPr="00BE65F3">
        <w:rPr>
          <w:rFonts w:eastAsia="Cambria"/>
        </w:rPr>
        <w:t>, DKP</w:t>
      </w:r>
    </w:p>
    <w:p w14:paraId="19734A14" w14:textId="13562FDD" w:rsidR="00470B03" w:rsidRDefault="00BE65F3" w:rsidP="00BE65F3">
      <w:pPr>
        <w:rPr>
          <w:rFonts w:eastAsia="Cambria"/>
          <w:b/>
          <w:iCs/>
          <w:highlight w:val="yellow"/>
          <w:u w:val="single"/>
        </w:rPr>
      </w:pPr>
      <w:r w:rsidRPr="00BE65F3">
        <w:rPr>
          <w:rFonts w:eastAsia="Cambria"/>
          <w:sz w:val="16"/>
        </w:rPr>
        <w:t xml:space="preserve">Part 4: For Science, For Victory So, why does all this matter? </w:t>
      </w:r>
      <w:r w:rsidRPr="00BE65F3">
        <w:rPr>
          <w:rFonts w:eastAsia="Cambria"/>
          <w:u w:val="single"/>
        </w:rPr>
        <w:t xml:space="preserve">What is at stake </w:t>
      </w:r>
      <w:proofErr w:type="gramStart"/>
      <w:r w:rsidRPr="00BE65F3">
        <w:rPr>
          <w:rFonts w:eastAsia="Cambria"/>
          <w:u w:val="single"/>
        </w:rPr>
        <w:t>in an attempt to</w:t>
      </w:r>
      <w:proofErr w:type="gramEnd"/>
      <w:r w:rsidRPr="00BE65F3">
        <w:rPr>
          <w:rFonts w:eastAsia="Cambria"/>
          <w:u w:val="single"/>
        </w:rPr>
        <w:t xml:space="preserve"> outline the Marxist Epistemology?</w:t>
      </w:r>
      <w:r w:rsidRPr="00BE65F3">
        <w:rPr>
          <w:rFonts w:eastAsia="Cambria"/>
          <w:sz w:val="16"/>
        </w:rPr>
        <w:t xml:space="preserve"> </w:t>
      </w:r>
      <w:r w:rsidRPr="00BE65F3">
        <w:rPr>
          <w:rFonts w:eastAsia="Cambria"/>
          <w:highlight w:val="yellow"/>
          <w:u w:val="single"/>
        </w:rPr>
        <w:t>The world we live in today is in a dire state. Climate destruction continues at a fast pace,</w:t>
      </w:r>
      <w:r w:rsidRPr="00BE65F3">
        <w:rPr>
          <w:rFonts w:eastAsia="Cambria"/>
          <w:sz w:val="16"/>
        </w:rPr>
        <w:t xml:space="preserve"> and every with every passing day, capitalism proves itself to be incapable of addressing this</w:t>
      </w:r>
      <w:r w:rsidRPr="00BE65F3">
        <w:rPr>
          <w:rFonts w:eastAsia="Cambria"/>
          <w:u w:val="single"/>
        </w:rPr>
        <w:t xml:space="preserve">. </w:t>
      </w:r>
      <w:r w:rsidRPr="00BE65F3">
        <w:rPr>
          <w:rFonts w:eastAsia="Cambria"/>
          <w:highlight w:val="yellow"/>
          <w:u w:val="single"/>
        </w:rPr>
        <w:t>Capitalist</w:t>
      </w:r>
      <w:r w:rsidRPr="00BE65F3">
        <w:rPr>
          <w:rFonts w:eastAsia="Cambria"/>
          <w:sz w:val="16"/>
        </w:rPr>
        <w:t xml:space="preserve"> production and its </w:t>
      </w:r>
      <w:r w:rsidRPr="00BE65F3">
        <w:rPr>
          <w:rFonts w:eastAsia="Cambria"/>
          <w:u w:val="single"/>
        </w:rPr>
        <w:t xml:space="preserve">endless </w:t>
      </w:r>
      <w:r w:rsidRPr="00BE65F3">
        <w:rPr>
          <w:rFonts w:eastAsia="Cambria"/>
          <w:highlight w:val="yellow"/>
          <w:u w:val="single"/>
        </w:rPr>
        <w:t>drive for resources</w:t>
      </w:r>
      <w:r w:rsidRPr="00BE65F3">
        <w:rPr>
          <w:rFonts w:eastAsia="Cambria"/>
          <w:sz w:val="16"/>
        </w:rPr>
        <w:t xml:space="preserve"> to match artificial market demands </w:t>
      </w:r>
      <w:r w:rsidRPr="00BE65F3">
        <w:rPr>
          <w:rFonts w:eastAsia="Cambria"/>
          <w:u w:val="single"/>
        </w:rPr>
        <w:t xml:space="preserve">has </w:t>
      </w:r>
      <w:r w:rsidRPr="00BE65F3">
        <w:rPr>
          <w:rFonts w:eastAsia="Cambria"/>
          <w:highlight w:val="yellow"/>
          <w:u w:val="single"/>
        </w:rPr>
        <w:t>created</w:t>
      </w:r>
      <w:r w:rsidRPr="00BE65F3">
        <w:rPr>
          <w:rFonts w:eastAsia="Cambria"/>
          <w:u w:val="single"/>
        </w:rPr>
        <w:t xml:space="preserve"> a </w:t>
      </w:r>
      <w:r w:rsidRPr="00BE65F3">
        <w:rPr>
          <w:rFonts w:eastAsia="Cambria"/>
          <w:highlight w:val="yellow"/>
          <w:u w:val="single"/>
        </w:rPr>
        <w:t>climate crisis that leaves us on the brink of</w:t>
      </w:r>
      <w:r w:rsidRPr="00BE65F3">
        <w:rPr>
          <w:rFonts w:eastAsia="Cambria"/>
          <w:sz w:val="16"/>
        </w:rPr>
        <w:t xml:space="preserve"> potential</w:t>
      </w:r>
      <w:r w:rsidRPr="00BE65F3">
        <w:rPr>
          <w:rFonts w:eastAsia="Cambria"/>
          <w:u w:val="single"/>
        </w:rPr>
        <w:t xml:space="preserve"> </w:t>
      </w:r>
      <w:r w:rsidRPr="00BE65F3">
        <w:rPr>
          <w:rFonts w:eastAsia="Cambria"/>
          <w:highlight w:val="yellow"/>
          <w:u w:val="single"/>
        </w:rPr>
        <w:t>extinction. Governments</w:t>
      </w:r>
      <w:r w:rsidRPr="00BE65F3">
        <w:rPr>
          <w:rFonts w:eastAsia="Cambria"/>
          <w:sz w:val="16"/>
        </w:rPr>
        <w:t xml:space="preserve"> around the world </w:t>
      </w:r>
      <w:r w:rsidRPr="00BE65F3">
        <w:rPr>
          <w:rFonts w:eastAsia="Cambria"/>
          <w:highlight w:val="yellow"/>
          <w:u w:val="single"/>
        </w:rPr>
        <w:t>are turning to</w:t>
      </w:r>
      <w:r w:rsidRPr="00BE65F3">
        <w:rPr>
          <w:rFonts w:eastAsia="Cambria"/>
          <w:u w:val="single"/>
        </w:rPr>
        <w:t xml:space="preserve"> </w:t>
      </w:r>
      <w:r w:rsidRPr="00BE65F3">
        <w:rPr>
          <w:rFonts w:eastAsia="Cambria"/>
          <w:sz w:val="16"/>
        </w:rPr>
        <w:t xml:space="preserve">far right and </w:t>
      </w:r>
      <w:r w:rsidRPr="00BE65F3">
        <w:rPr>
          <w:rFonts w:eastAsia="Cambria"/>
          <w:highlight w:val="yellow"/>
          <w:u w:val="single"/>
        </w:rPr>
        <w:t>fascist leaders</w:t>
      </w:r>
      <w:r w:rsidRPr="00BE65F3">
        <w:rPr>
          <w:rFonts w:eastAsia="Cambria"/>
          <w:u w:val="single"/>
        </w:rPr>
        <w:t xml:space="preserve"> to assuage their fear</w:t>
      </w:r>
      <w:r w:rsidRPr="00BE65F3">
        <w:rPr>
          <w:rFonts w:eastAsia="Cambria"/>
          <w:sz w:val="16"/>
        </w:rPr>
        <w:t>s of an uncertain future</w:t>
      </w:r>
      <w:r w:rsidRPr="00BE65F3">
        <w:rPr>
          <w:rFonts w:eastAsia="Cambria"/>
          <w:u w:val="single"/>
        </w:rPr>
        <w:t>, and the most marginalized</w:t>
      </w:r>
      <w:r w:rsidRPr="00BE65F3">
        <w:rPr>
          <w:rFonts w:eastAsia="Cambria"/>
          <w:sz w:val="16"/>
        </w:rPr>
        <w:t xml:space="preserve"> and oppresse</w:t>
      </w:r>
      <w:r w:rsidRPr="00BE65F3">
        <w:rPr>
          <w:rFonts w:eastAsia="Cambria"/>
          <w:u w:val="single"/>
        </w:rPr>
        <w:t>d suffer</w:t>
      </w:r>
      <w:r w:rsidRPr="00BE65F3">
        <w:rPr>
          <w:rFonts w:eastAsia="Cambria"/>
          <w:sz w:val="16"/>
        </w:rPr>
        <w:t xml:space="preserve"> because of it. </w:t>
      </w:r>
      <w:r w:rsidRPr="00BE65F3">
        <w:rPr>
          <w:rFonts w:eastAsia="Cambria"/>
          <w:u w:val="single"/>
        </w:rPr>
        <w:t>Fascism is on the rise,</w:t>
      </w:r>
      <w:r w:rsidRPr="00BE65F3">
        <w:rPr>
          <w:rFonts w:eastAsia="Cambria"/>
          <w:sz w:val="16"/>
        </w:rPr>
        <w:t xml:space="preserve"> and history tells us very clearly what that can result in without opposition. T</w:t>
      </w:r>
      <w:r w:rsidRPr="00BE65F3">
        <w:rPr>
          <w:rFonts w:eastAsia="Cambria"/>
          <w:u w:val="single"/>
        </w:rPr>
        <w:t xml:space="preserve">he </w:t>
      </w:r>
      <w:r w:rsidRPr="00BE65F3">
        <w:rPr>
          <w:rFonts w:eastAsia="Cambria"/>
          <w:highlight w:val="yellow"/>
          <w:u w:val="single"/>
        </w:rPr>
        <w:t>decaying US empire continues to lash out</w:t>
      </w:r>
      <w:r w:rsidRPr="00BE65F3">
        <w:rPr>
          <w:rFonts w:eastAsia="Cambria"/>
          <w:u w:val="single"/>
        </w:rPr>
        <w:t xml:space="preserve"> in violence across the globe in a desperate attempt to re-assert </w:t>
      </w:r>
      <w:r w:rsidRPr="00BE65F3">
        <w:rPr>
          <w:rFonts w:eastAsia="Cambria"/>
          <w:sz w:val="16"/>
        </w:rPr>
        <w:t xml:space="preserve">its power and </w:t>
      </w:r>
      <w:r w:rsidRPr="00BE65F3">
        <w:rPr>
          <w:rFonts w:eastAsia="Cambria"/>
          <w:u w:val="single"/>
        </w:rPr>
        <w:t xml:space="preserve">hegemony. Whole countries are destroyed in its desperate bids for more fossil fuels. </w:t>
      </w:r>
      <w:r w:rsidRPr="00BE65F3">
        <w:rPr>
          <w:rFonts w:eastAsia="Cambria"/>
          <w:highlight w:val="yellow"/>
          <w:u w:val="single"/>
        </w:rPr>
        <w:t>The world burns from America’s white phosphorus weaponry.</w:t>
      </w:r>
      <w:r w:rsidRPr="00BE65F3">
        <w:rPr>
          <w:rFonts w:eastAsia="Cambria"/>
          <w:u w:val="single"/>
        </w:rPr>
        <w:t xml:space="preserve"> The need for a revolutionary movement capable of replacing capitalism with something better has never been so clear.</w:t>
      </w:r>
      <w:r w:rsidRPr="00BE65F3">
        <w:rPr>
          <w:rFonts w:eastAsia="Cambria"/>
          <w:sz w:val="16"/>
        </w:rPr>
        <w:t xml:space="preserve"> The choice between socialism or barbarism has never been so stark. More and more people are starting to realize that reform cannot save us, that capitalism and imperialism themselves are the problem, and that we must unite and band together to fight for a better world. The question then is: </w:t>
      </w:r>
      <w:r w:rsidRPr="00BE65F3">
        <w:rPr>
          <w:rFonts w:eastAsia="Cambria"/>
          <w:u w:val="single"/>
        </w:rPr>
        <w:t>how will we know what strategies</w:t>
      </w:r>
      <w:r w:rsidRPr="00BE65F3">
        <w:rPr>
          <w:rFonts w:eastAsia="Cambria"/>
          <w:sz w:val="16"/>
        </w:rPr>
        <w:t xml:space="preserve">, what </w:t>
      </w:r>
      <w:r w:rsidRPr="00BE65F3">
        <w:rPr>
          <w:rFonts w:eastAsia="Cambria"/>
          <w:u w:val="single"/>
        </w:rPr>
        <w:t>tactics, and</w:t>
      </w:r>
      <w:r w:rsidRPr="00BE65F3">
        <w:rPr>
          <w:rFonts w:eastAsia="Cambria"/>
          <w:sz w:val="16"/>
        </w:rPr>
        <w:t xml:space="preserve"> what </w:t>
      </w:r>
      <w:r w:rsidRPr="00BE65F3">
        <w:rPr>
          <w:rFonts w:eastAsia="Cambria"/>
          <w:u w:val="single"/>
        </w:rPr>
        <w:t xml:space="preserve">ideas to unite around? If </w:t>
      </w:r>
      <w:r w:rsidRPr="00BE65F3">
        <w:rPr>
          <w:rFonts w:eastAsia="Cambria"/>
          <w:sz w:val="16"/>
        </w:rPr>
        <w:t>the skeptics and postmodernists are correct that</w:t>
      </w:r>
      <w:r w:rsidRPr="00BE65F3">
        <w:rPr>
          <w:rFonts w:eastAsia="Cambria"/>
          <w:u w:val="single"/>
        </w:rPr>
        <w:t xml:space="preserve"> knowledge is </w:t>
      </w:r>
      <w:r w:rsidRPr="00BE65F3">
        <w:rPr>
          <w:rFonts w:eastAsia="Cambria"/>
          <w:sz w:val="16"/>
        </w:rPr>
        <w:t xml:space="preserve">always relative and </w:t>
      </w:r>
      <w:r w:rsidRPr="00BE65F3">
        <w:rPr>
          <w:rFonts w:eastAsia="Cambria"/>
          <w:u w:val="single"/>
        </w:rPr>
        <w:t xml:space="preserve">localized, then we cannot </w:t>
      </w:r>
      <w:proofErr w:type="gramStart"/>
      <w:r w:rsidRPr="00BE65F3">
        <w:rPr>
          <w:rFonts w:eastAsia="Cambria"/>
          <w:u w:val="single"/>
        </w:rPr>
        <w:t>built</w:t>
      </w:r>
      <w:proofErr w:type="gramEnd"/>
      <w:r w:rsidRPr="00BE65F3">
        <w:rPr>
          <w:rFonts w:eastAsia="Cambria"/>
          <w:u w:val="single"/>
        </w:rPr>
        <w:t xml:space="preserve"> a global and universal strategy to unite around. If they are </w:t>
      </w:r>
      <w:proofErr w:type="gramStart"/>
      <w:r w:rsidRPr="00BE65F3">
        <w:rPr>
          <w:rFonts w:eastAsia="Cambria"/>
          <w:u w:val="single"/>
        </w:rPr>
        <w:t>correct</w:t>
      </w:r>
      <w:proofErr w:type="gramEnd"/>
      <w:r w:rsidRPr="00BE65F3">
        <w:rPr>
          <w:rFonts w:eastAsia="Cambria"/>
          <w:u w:val="single"/>
        </w:rPr>
        <w:t xml:space="preserve"> then we are doomed to</w:t>
      </w:r>
      <w:r w:rsidRPr="00BE65F3">
        <w:rPr>
          <w:rFonts w:eastAsia="Cambria"/>
          <w:sz w:val="16"/>
        </w:rPr>
        <w:t xml:space="preserve"> small acts of localized or </w:t>
      </w:r>
      <w:r w:rsidRPr="00BE65F3">
        <w:rPr>
          <w:rFonts w:eastAsia="Cambria"/>
          <w:u w:val="single"/>
        </w:rPr>
        <w:t>individual resistance in the face of apocalypse. To embrace such a vision of the world</w:t>
      </w:r>
      <w:r w:rsidRPr="00BE65F3">
        <w:rPr>
          <w:rFonts w:eastAsia="Cambria"/>
          <w:sz w:val="16"/>
        </w:rPr>
        <w:t xml:space="preserve"> (with its accompanying epistemological skepticism) </w:t>
      </w:r>
      <w:r w:rsidRPr="00BE65F3">
        <w:rPr>
          <w:rFonts w:eastAsia="Cambria"/>
          <w:u w:val="single"/>
        </w:rPr>
        <w:t>is to embrace defeat.</w:t>
      </w:r>
      <w:r w:rsidRPr="00BE65F3">
        <w:rPr>
          <w:rFonts w:eastAsia="Cambria"/>
          <w:sz w:val="16"/>
        </w:rPr>
        <w:t xml:space="preserve"> </w:t>
      </w:r>
      <w:r w:rsidRPr="00BE65F3">
        <w:rPr>
          <w:rFonts w:eastAsia="Cambria"/>
          <w:b/>
          <w:iCs/>
          <w:u w:val="single"/>
        </w:rPr>
        <w:t xml:space="preserve">The </w:t>
      </w:r>
      <w:r w:rsidRPr="00BE65F3">
        <w:rPr>
          <w:rFonts w:eastAsia="Cambria"/>
          <w:b/>
          <w:iCs/>
          <w:highlight w:val="yellow"/>
          <w:u w:val="single"/>
        </w:rPr>
        <w:t>masses</w:t>
      </w:r>
      <w:r w:rsidRPr="00BE65F3">
        <w:rPr>
          <w:rFonts w:eastAsia="Cambria"/>
          <w:b/>
          <w:iCs/>
          <w:u w:val="single"/>
        </w:rPr>
        <w:t xml:space="preserve"> </w:t>
      </w:r>
      <w:r w:rsidRPr="00BE65F3">
        <w:rPr>
          <w:rFonts w:eastAsia="Cambria"/>
          <w:sz w:val="16"/>
        </w:rPr>
        <w:t xml:space="preserve">do not want to embrace defeat, they </w:t>
      </w:r>
      <w:r w:rsidRPr="00BE65F3">
        <w:rPr>
          <w:rFonts w:eastAsia="Cambria"/>
          <w:b/>
          <w:iCs/>
          <w:highlight w:val="yellow"/>
          <w:u w:val="single"/>
        </w:rPr>
        <w:t xml:space="preserve">want to know how to fight back. Marxism can provide the tools </w:t>
      </w:r>
      <w:r w:rsidR="00470B03">
        <w:rPr>
          <w:rFonts w:eastAsia="Cambria"/>
          <w:b/>
          <w:iCs/>
          <w:highlight w:val="yellow"/>
          <w:u w:val="single"/>
        </w:rPr>
        <w:t>necessary</w:t>
      </w:r>
    </w:p>
    <w:p w14:paraId="27F3A15C" w14:textId="77777777" w:rsidR="00470B03" w:rsidRDefault="00470B03" w:rsidP="00BE65F3">
      <w:pPr>
        <w:rPr>
          <w:rFonts w:eastAsia="Cambria"/>
          <w:b/>
          <w:iCs/>
          <w:highlight w:val="yellow"/>
          <w:u w:val="single"/>
        </w:rPr>
      </w:pPr>
    </w:p>
    <w:p w14:paraId="3F6226F3" w14:textId="77777777" w:rsidR="00470B03" w:rsidRDefault="00470B03" w:rsidP="00BE65F3">
      <w:pPr>
        <w:rPr>
          <w:rFonts w:eastAsia="Cambria"/>
          <w:b/>
          <w:iCs/>
          <w:highlight w:val="yellow"/>
          <w:u w:val="single"/>
        </w:rPr>
      </w:pPr>
    </w:p>
    <w:p w14:paraId="74123A06" w14:textId="48820762" w:rsidR="00BE65F3" w:rsidRPr="00BE65F3" w:rsidRDefault="00BE65F3" w:rsidP="00BE65F3">
      <w:pPr>
        <w:rPr>
          <w:rFonts w:eastAsia="Cambria"/>
          <w:b/>
          <w:iCs/>
          <w:u w:val="single"/>
        </w:rPr>
      </w:pPr>
      <w:r w:rsidRPr="00BE65F3">
        <w:rPr>
          <w:rFonts w:eastAsia="Cambria"/>
          <w:b/>
          <w:iCs/>
          <w:highlight w:val="yellow"/>
          <w:u w:val="single"/>
        </w:rPr>
        <w:t>y</w:t>
      </w:r>
      <w:r w:rsidRPr="00BE65F3">
        <w:rPr>
          <w:rFonts w:eastAsia="Cambria"/>
          <w:b/>
          <w:iCs/>
          <w:u w:val="single"/>
        </w:rPr>
        <w:t xml:space="preserve"> to engage in that fight.</w:t>
      </w:r>
      <w:r w:rsidRPr="00BE65F3">
        <w:rPr>
          <w:rFonts w:eastAsia="Cambria"/>
          <w:sz w:val="16"/>
        </w:rPr>
        <w:t xml:space="preserve"> </w:t>
      </w:r>
      <w:r w:rsidRPr="00BE65F3">
        <w:rPr>
          <w:rFonts w:eastAsia="Cambria"/>
          <w:highlight w:val="yellow"/>
          <w:u w:val="single"/>
        </w:rPr>
        <w:t>Marxism</w:t>
      </w:r>
      <w:r w:rsidRPr="00BE65F3">
        <w:rPr>
          <w:rFonts w:eastAsia="Cambria"/>
          <w:sz w:val="16"/>
        </w:rPr>
        <w:t xml:space="preserve">, with </w:t>
      </w:r>
      <w:proofErr w:type="gramStart"/>
      <w:r w:rsidRPr="00BE65F3">
        <w:rPr>
          <w:rFonts w:eastAsia="Cambria"/>
          <w:sz w:val="16"/>
        </w:rPr>
        <w:t xml:space="preserve">its </w:t>
      </w:r>
      <w:proofErr w:type="spellStart"/>
      <w:r w:rsidRPr="00BE65F3">
        <w:rPr>
          <w:rFonts w:eastAsia="Cambria"/>
          <w:sz w:val="16"/>
        </w:rPr>
        <w:t>self</w:t>
      </w:r>
      <w:proofErr w:type="gramEnd"/>
      <w:r w:rsidRPr="00BE65F3">
        <w:rPr>
          <w:rFonts w:eastAsia="Cambria"/>
          <w:sz w:val="16"/>
        </w:rPr>
        <w:t xml:space="preserve"> criticism</w:t>
      </w:r>
      <w:proofErr w:type="spellEnd"/>
      <w:r w:rsidRPr="00BE65F3">
        <w:rPr>
          <w:rFonts w:eastAsia="Cambria"/>
          <w:sz w:val="16"/>
        </w:rPr>
        <w:t xml:space="preserve"> and its insistence on incorporating the valuable ideas of its critics </w:t>
      </w:r>
      <w:r w:rsidRPr="00BE65F3">
        <w:rPr>
          <w:rFonts w:eastAsia="Cambria"/>
          <w:highlight w:val="yellow"/>
          <w:u w:val="single"/>
        </w:rPr>
        <w:t>has created a means for unifying workers</w:t>
      </w:r>
      <w:r w:rsidRPr="00BE65F3">
        <w:rPr>
          <w:rFonts w:eastAsia="Cambria"/>
          <w:u w:val="single"/>
        </w:rPr>
        <w:t xml:space="preserve"> across the globe </w:t>
      </w:r>
      <w:r w:rsidRPr="00BE65F3">
        <w:rPr>
          <w:rFonts w:eastAsia="Cambria"/>
          <w:highlight w:val="yellow"/>
          <w:u w:val="single"/>
        </w:rPr>
        <w:t>with anti-colonial and anti-imperialist struggles.</w:t>
      </w:r>
      <w:r w:rsidRPr="00BE65F3">
        <w:rPr>
          <w:rFonts w:eastAsia="Cambria"/>
          <w:u w:val="single"/>
        </w:rPr>
        <w:t xml:space="preserve"> The </w:t>
      </w:r>
      <w:r w:rsidRPr="00BE65F3">
        <w:rPr>
          <w:rFonts w:eastAsia="Cambria"/>
          <w:highlight w:val="yellow"/>
          <w:u w:val="single"/>
        </w:rPr>
        <w:t>Marxist belief in the possibility of true ideas</w:t>
      </w:r>
      <w:r w:rsidRPr="00BE65F3">
        <w:rPr>
          <w:rFonts w:eastAsia="Cambria"/>
          <w:sz w:val="16"/>
        </w:rPr>
        <w:t xml:space="preserve">, tested and verified in practice, </w:t>
      </w:r>
      <w:r w:rsidRPr="00BE65F3">
        <w:rPr>
          <w:rFonts w:eastAsia="Cambria"/>
          <w:highlight w:val="yellow"/>
          <w:u w:val="single"/>
        </w:rPr>
        <w:t>creates the possibility for unity on a global scale.</w:t>
      </w:r>
      <w:r w:rsidRPr="00BE65F3">
        <w:rPr>
          <w:rFonts w:eastAsia="Cambria"/>
          <w:sz w:val="16"/>
        </w:rPr>
        <w:t xml:space="preserve"> The scientific status of Marxism means that </w:t>
      </w:r>
      <w:r w:rsidRPr="00BE65F3">
        <w:rPr>
          <w:rFonts w:eastAsia="Cambria"/>
          <w:u w:val="single"/>
        </w:rPr>
        <w:t xml:space="preserve">as our climate changes, as our world looks more and more grim, Marxism will adapt through struggle and practice; it will provide us with the ideas and tools we need to fight and win. There will be no victory </w:t>
      </w:r>
      <w:r w:rsidRPr="00BE65F3">
        <w:rPr>
          <w:rFonts w:eastAsia="Cambria"/>
          <w:sz w:val="16"/>
        </w:rPr>
        <w:t xml:space="preserve">for the workers of the world </w:t>
      </w:r>
      <w:r w:rsidRPr="00BE65F3">
        <w:rPr>
          <w:rFonts w:eastAsia="Cambria"/>
          <w:u w:val="single"/>
        </w:rPr>
        <w:t xml:space="preserve">without </w:t>
      </w:r>
      <w:r w:rsidRPr="00BE65F3">
        <w:rPr>
          <w:rFonts w:eastAsia="Cambria"/>
          <w:sz w:val="16"/>
        </w:rPr>
        <w:t>the ability to wield a</w:t>
      </w:r>
      <w:r w:rsidRPr="00BE65F3">
        <w:rPr>
          <w:rFonts w:eastAsia="Cambria"/>
          <w:u w:val="single"/>
        </w:rPr>
        <w:t xml:space="preserve"> revolutionary science. </w:t>
      </w:r>
      <w:r w:rsidRPr="00BE65F3">
        <w:rPr>
          <w:rFonts w:eastAsia="Cambria"/>
          <w:b/>
          <w:iCs/>
          <w:highlight w:val="yellow"/>
          <w:u w:val="single"/>
        </w:rPr>
        <w:t>What is at stake</w:t>
      </w:r>
      <w:r w:rsidRPr="00BE65F3">
        <w:rPr>
          <w:rFonts w:eastAsia="Cambria"/>
          <w:b/>
          <w:iCs/>
          <w:u w:val="single"/>
        </w:rPr>
        <w:t xml:space="preserve"> </w:t>
      </w:r>
      <w:r w:rsidRPr="00BE65F3">
        <w:rPr>
          <w:rFonts w:eastAsia="Cambria"/>
          <w:sz w:val="16"/>
        </w:rPr>
        <w:t xml:space="preserve">in questions of Marxist epistemology </w:t>
      </w:r>
      <w:r w:rsidRPr="00BE65F3">
        <w:rPr>
          <w:rFonts w:eastAsia="Cambria"/>
          <w:b/>
          <w:iCs/>
          <w:highlight w:val="yellow"/>
          <w:u w:val="single"/>
        </w:rPr>
        <w:t>is the very possibility of creating</w:t>
      </w:r>
      <w:r w:rsidRPr="00BE65F3">
        <w:rPr>
          <w:rFonts w:eastAsia="Cambria"/>
          <w:b/>
          <w:iCs/>
          <w:u w:val="single"/>
        </w:rPr>
        <w:t xml:space="preserve"> a </w:t>
      </w:r>
      <w:r w:rsidRPr="00BE65F3">
        <w:rPr>
          <w:rFonts w:eastAsia="Cambria"/>
          <w:b/>
          <w:iCs/>
          <w:highlight w:val="yellow"/>
          <w:u w:val="single"/>
        </w:rPr>
        <w:t>philosophical and scientific basis for revolution. We must defend this possibility.</w:t>
      </w:r>
      <w:r w:rsidRPr="00BE65F3">
        <w:rPr>
          <w:rFonts w:eastAsia="Cambria"/>
          <w:b/>
          <w:iCs/>
          <w:u w:val="single"/>
        </w:rPr>
        <w:t xml:space="preserve"> We must defend the scientific status of </w:t>
      </w:r>
      <w:proofErr w:type="gramStart"/>
      <w:r w:rsidRPr="00BE65F3">
        <w:rPr>
          <w:rFonts w:eastAsia="Cambria"/>
          <w:b/>
          <w:iCs/>
          <w:u w:val="single"/>
        </w:rPr>
        <w:t>Marxism, and</w:t>
      </w:r>
      <w:proofErr w:type="gramEnd"/>
      <w:r w:rsidRPr="00BE65F3">
        <w:rPr>
          <w:rFonts w:eastAsia="Cambria"/>
          <w:b/>
          <w:iCs/>
          <w:u w:val="single"/>
        </w:rPr>
        <w:t xml:space="preserve"> must insist on the possibility of victory.</w:t>
      </w:r>
    </w:p>
    <w:p w14:paraId="7A48E3B3" w14:textId="77777777" w:rsidR="00BE65F3" w:rsidRPr="00BE65F3" w:rsidRDefault="00BE65F3" w:rsidP="00BE65F3">
      <w:pPr>
        <w:rPr>
          <w:rFonts w:eastAsia="Cambria"/>
          <w:b/>
          <w:iCs/>
          <w:u w:val="single"/>
        </w:rPr>
      </w:pPr>
    </w:p>
    <w:p w14:paraId="1D35B106" w14:textId="77777777" w:rsidR="00BE65F3" w:rsidRPr="00BE65F3" w:rsidRDefault="00BE65F3" w:rsidP="00BE65F3">
      <w:pPr>
        <w:keepNext/>
        <w:keepLines/>
        <w:spacing w:before="40" w:after="0"/>
        <w:outlineLvl w:val="3"/>
        <w:rPr>
          <w:rFonts w:eastAsia="MS Gothic" w:cs="Cambria"/>
          <w:b/>
          <w:iCs/>
          <w:sz w:val="26"/>
        </w:rPr>
      </w:pPr>
      <w:r w:rsidRPr="00BE65F3">
        <w:rPr>
          <w:rFonts w:eastAsia="MS Gothic" w:cs="Cambria"/>
          <w:b/>
          <w:iCs/>
          <w:sz w:val="26"/>
        </w:rPr>
        <w:t xml:space="preserve">Claims of metaphysical ontology are inherently depoliticizing - locking in politics rather than </w:t>
      </w:r>
      <w:proofErr w:type="gramStart"/>
      <w:r w:rsidRPr="00BE65F3">
        <w:rPr>
          <w:rFonts w:eastAsia="MS Gothic" w:cs="Cambria"/>
          <w:b/>
          <w:iCs/>
          <w:sz w:val="26"/>
        </w:rPr>
        <w:t>opening up</w:t>
      </w:r>
      <w:proofErr w:type="gramEnd"/>
      <w:r w:rsidRPr="00BE65F3">
        <w:rPr>
          <w:rFonts w:eastAsia="MS Gothic" w:cs="Cambria"/>
          <w:b/>
          <w:iCs/>
          <w:sz w:val="26"/>
        </w:rPr>
        <w:t xml:space="preserve"> possibilities</w:t>
      </w:r>
    </w:p>
    <w:p w14:paraId="2FD4F03F" w14:textId="77777777" w:rsidR="00BE65F3" w:rsidRPr="00BE65F3" w:rsidRDefault="00BE65F3" w:rsidP="00BE65F3">
      <w:pPr>
        <w:rPr>
          <w:rFonts w:eastAsia="Cambria"/>
        </w:rPr>
      </w:pPr>
      <w:r w:rsidRPr="00BE65F3">
        <w:rPr>
          <w:rFonts w:eastAsia="Cambria" w:cs="Cambria"/>
          <w:b/>
          <w:bCs/>
          <w:sz w:val="26"/>
        </w:rPr>
        <w:t>Buck-Morss 13</w:t>
      </w:r>
      <w:r w:rsidRPr="00BE65F3">
        <w:rPr>
          <w:rFonts w:eastAsia="Cambria"/>
        </w:rPr>
        <w:t xml:space="preserve">. Susan Buck-Morss. Distinguished Professor of Political Science at the CUNY Graduate Center, NYC. “A </w:t>
      </w:r>
      <w:proofErr w:type="spellStart"/>
      <w:r w:rsidRPr="00BE65F3">
        <w:rPr>
          <w:rFonts w:eastAsia="Cambria"/>
        </w:rPr>
        <w:t>Commonist</w:t>
      </w:r>
      <w:proofErr w:type="spellEnd"/>
      <w:r w:rsidRPr="00BE65F3">
        <w:rPr>
          <w:rFonts w:eastAsia="Cambria"/>
        </w:rPr>
        <w:t xml:space="preserve"> Ethics.” in The Idea of Communism, 2013. http://susanbuckmorss.info/text/commonist-ethics.</w:t>
      </w:r>
    </w:p>
    <w:p w14:paraId="17117C27" w14:textId="77777777" w:rsidR="00BE65F3" w:rsidRPr="00BE65F3" w:rsidRDefault="00BE65F3" w:rsidP="00BE65F3">
      <w:pPr>
        <w:rPr>
          <w:rFonts w:eastAsia="Cambria" w:cs="Cambria"/>
          <w:sz w:val="16"/>
        </w:rPr>
      </w:pPr>
      <w:r w:rsidRPr="00BE65F3">
        <w:rPr>
          <w:rFonts w:eastAsia="Cambria" w:cs="Cambria"/>
          <w:u w:val="single"/>
        </w:rPr>
        <w:t xml:space="preserve">The First Point: </w:t>
      </w:r>
      <w:r w:rsidRPr="00BE65F3">
        <w:rPr>
          <w:rFonts w:eastAsia="Cambria" w:cs="Cambria"/>
          <w:b/>
          <w:iCs/>
          <w:u w:val="single"/>
        </w:rPr>
        <w:t>Politics is not an ontology</w:t>
      </w:r>
      <w:r w:rsidRPr="00BE65F3">
        <w:rPr>
          <w:rFonts w:eastAsia="Cambria" w:cs="Cambria"/>
          <w:sz w:val="16"/>
        </w:rPr>
        <w:t xml:space="preserve">. </w:t>
      </w:r>
      <w:r w:rsidRPr="00BE65F3">
        <w:rPr>
          <w:rFonts w:eastAsia="Cambria" w:cs="Cambria"/>
          <w:u w:val="single"/>
        </w:rPr>
        <w:t xml:space="preserve">The claim that </w:t>
      </w:r>
      <w:r w:rsidRPr="00BE65F3">
        <w:rPr>
          <w:rFonts w:eastAsia="Cambria" w:cs="Cambria"/>
          <w:b/>
          <w:iCs/>
          <w:u w:val="single"/>
        </w:rPr>
        <w:t>the political</w:t>
      </w:r>
      <w:r w:rsidRPr="00BE65F3">
        <w:rPr>
          <w:rFonts w:eastAsia="Cambria" w:cs="Cambria"/>
          <w:u w:val="single"/>
        </w:rPr>
        <w:t xml:space="preserve"> is </w:t>
      </w:r>
      <w:r w:rsidRPr="00BE65F3">
        <w:rPr>
          <w:rFonts w:eastAsia="Cambria" w:cs="Cambria"/>
          <w:b/>
          <w:iCs/>
          <w:u w:val="single"/>
        </w:rPr>
        <w:t>always ontological</w:t>
      </w:r>
      <w:r w:rsidRPr="00BE65F3">
        <w:rPr>
          <w:rFonts w:eastAsia="Cambria" w:cs="Cambria"/>
          <w:u w:val="single"/>
        </w:rPr>
        <w:t xml:space="preserve"> needs to be </w:t>
      </w:r>
      <w:r w:rsidRPr="00BE65F3">
        <w:rPr>
          <w:rFonts w:eastAsia="Cambria" w:cs="Cambria"/>
          <w:b/>
          <w:iCs/>
          <w:u w:val="single"/>
        </w:rPr>
        <w:t>challenged</w:t>
      </w:r>
      <w:r w:rsidRPr="00BE65F3">
        <w:rPr>
          <w:rFonts w:eastAsia="Cambria" w:cs="Cambria"/>
          <w:sz w:val="16"/>
        </w:rPr>
        <w:t>.</w:t>
      </w:r>
      <w:hyperlink r:id="rId8" w:anchor="fn:1" w:history="1">
        <w:r w:rsidRPr="00BE65F3">
          <w:rPr>
            <w:rFonts w:eastAsia="Cambria" w:cs="Cambria"/>
            <w:sz w:val="16"/>
          </w:rPr>
          <w:t>1</w:t>
        </w:r>
      </w:hyperlink>
      <w:r w:rsidRPr="00BE65F3">
        <w:rPr>
          <w:rFonts w:eastAsia="Cambria" w:cs="Cambria"/>
          <w:sz w:val="16"/>
        </w:rPr>
        <w:t xml:space="preserve"> </w:t>
      </w:r>
      <w:r w:rsidRPr="00BE65F3">
        <w:rPr>
          <w:rFonts w:eastAsia="Cambria" w:cs="Cambria"/>
          <w:u w:val="single"/>
        </w:rPr>
        <w:t xml:space="preserve">It is </w:t>
      </w:r>
      <w:r w:rsidRPr="00BE65F3">
        <w:rPr>
          <w:rFonts w:eastAsia="Cambria" w:cs="Cambria"/>
          <w:b/>
          <w:iCs/>
          <w:u w:val="single"/>
        </w:rPr>
        <w:t>not merely</w:t>
      </w:r>
      <w:r w:rsidRPr="00BE65F3">
        <w:rPr>
          <w:rFonts w:eastAsia="Cambria" w:cs="Cambria"/>
          <w:u w:val="single"/>
        </w:rPr>
        <w:t xml:space="preserve"> that the </w:t>
      </w:r>
      <w:r w:rsidRPr="00BE65F3">
        <w:rPr>
          <w:rFonts w:eastAsia="Cambria" w:cs="Cambria"/>
          <w:b/>
          <w:iCs/>
          <w:u w:val="single"/>
        </w:rPr>
        <w:t>negative</w:t>
      </w:r>
      <w:r w:rsidRPr="00BE65F3">
        <w:rPr>
          <w:rFonts w:eastAsia="Cambria" w:cs="Cambria"/>
          <w:u w:val="single"/>
        </w:rPr>
        <w:t xml:space="preserve"> the case — that </w:t>
      </w:r>
      <w:r w:rsidRPr="00BE65F3">
        <w:rPr>
          <w:rFonts w:eastAsia="Cambria" w:cs="Cambria"/>
          <w:highlight w:val="yellow"/>
          <w:u w:val="single"/>
        </w:rPr>
        <w:t xml:space="preserve">the political is </w:t>
      </w:r>
      <w:r w:rsidRPr="00BE65F3">
        <w:rPr>
          <w:rFonts w:eastAsia="Cambria" w:cs="Cambria"/>
          <w:b/>
          <w:iCs/>
          <w:highlight w:val="yellow"/>
          <w:u w:val="single"/>
        </w:rPr>
        <w:t>never ontological</w:t>
      </w:r>
      <w:hyperlink r:id="rId9" w:anchor="fn:2" w:history="1">
        <w:r w:rsidRPr="00BE65F3">
          <w:rPr>
            <w:rFonts w:eastAsia="Cambria"/>
            <w:sz w:val="14"/>
            <w:szCs w:val="14"/>
          </w:rPr>
          <w:t>2</w:t>
        </w:r>
      </w:hyperlink>
      <w:r w:rsidRPr="00BE65F3">
        <w:rPr>
          <w:rFonts w:eastAsia="Cambria"/>
          <w:sz w:val="14"/>
          <w:szCs w:val="14"/>
        </w:rPr>
        <w:t xml:space="preserve"> (as </w:t>
      </w:r>
      <w:proofErr w:type="spellStart"/>
      <w:r w:rsidRPr="00BE65F3">
        <w:rPr>
          <w:rFonts w:eastAsia="Cambria"/>
          <w:sz w:val="14"/>
          <w:szCs w:val="14"/>
        </w:rPr>
        <w:t>Badi</w:t>
      </w:r>
      <w:r w:rsidRPr="00BE65F3">
        <w:rPr>
          <w:rFonts w:eastAsia="Cambria" w:cs="Cambria"/>
          <w:sz w:val="16"/>
        </w:rPr>
        <w:t>ou</w:t>
      </w:r>
      <w:proofErr w:type="spellEnd"/>
      <w:r w:rsidRPr="00BE65F3">
        <w:rPr>
          <w:rFonts w:eastAsia="Cambria" w:cs="Cambria"/>
          <w:sz w:val="16"/>
        </w:rPr>
        <w:t xml:space="preserve"> points out, a simple negation leaves everything in place</w:t>
      </w:r>
      <w:hyperlink r:id="rId10" w:anchor="fn:3" w:history="1">
        <w:r w:rsidRPr="00BE65F3">
          <w:rPr>
            <w:rFonts w:eastAsia="Cambria" w:cs="Cambria"/>
            <w:sz w:val="16"/>
          </w:rPr>
          <w:t>3</w:t>
        </w:r>
      </w:hyperlink>
      <w:r w:rsidRPr="00BE65F3">
        <w:rPr>
          <w:rFonts w:eastAsia="Cambria" w:cs="Cambria"/>
          <w:sz w:val="16"/>
        </w:rPr>
        <w:t xml:space="preserve">). </w:t>
      </w:r>
      <w:r w:rsidRPr="00BE65F3">
        <w:rPr>
          <w:rFonts w:eastAsia="Cambria" w:cs="Cambria"/>
          <w:u w:val="single"/>
        </w:rPr>
        <w:t xml:space="preserve">Instead, what is called for is a reversal of the negation: </w:t>
      </w:r>
      <w:r w:rsidRPr="00BE65F3">
        <w:rPr>
          <w:rFonts w:eastAsia="Cambria" w:cs="Cambria"/>
          <w:highlight w:val="yellow"/>
          <w:u w:val="single"/>
        </w:rPr>
        <w:t xml:space="preserve">The </w:t>
      </w:r>
      <w:r w:rsidRPr="00BE65F3">
        <w:rPr>
          <w:rFonts w:eastAsia="Cambria" w:cs="Cambria"/>
          <w:b/>
          <w:iCs/>
          <w:highlight w:val="yellow"/>
          <w:u w:val="single"/>
        </w:rPr>
        <w:t>ontological is never political</w:t>
      </w:r>
      <w:r w:rsidRPr="00BE65F3">
        <w:rPr>
          <w:rFonts w:eastAsia="Cambria" w:cs="Cambria"/>
          <w:b/>
          <w:iCs/>
          <w:u w:val="single"/>
        </w:rPr>
        <w:t>.</w:t>
      </w:r>
      <w:r w:rsidRPr="00BE65F3">
        <w:rPr>
          <w:rFonts w:eastAsia="Cambria" w:cs="Cambria"/>
          <w:u w:val="single"/>
        </w:rPr>
        <w:t xml:space="preserve"> </w:t>
      </w:r>
      <w:r w:rsidRPr="00BE65F3">
        <w:rPr>
          <w:rFonts w:eastAsia="Cambria" w:cs="Cambria"/>
          <w:sz w:val="16"/>
        </w:rPr>
        <w:t xml:space="preserve">It follows that </w:t>
      </w:r>
      <w:r w:rsidRPr="00BE65F3">
        <w:rPr>
          <w:rFonts w:eastAsia="Cambria" w:cs="Cambria"/>
          <w:u w:val="single"/>
        </w:rPr>
        <w:t xml:space="preserve">the </w:t>
      </w:r>
      <w:r w:rsidRPr="00BE65F3">
        <w:rPr>
          <w:rFonts w:eastAsia="Cambria" w:cs="Cambria"/>
          <w:b/>
          <w:iCs/>
          <w:u w:val="single"/>
        </w:rPr>
        <w:t>move</w:t>
      </w:r>
      <w:r w:rsidRPr="00BE65F3">
        <w:rPr>
          <w:rFonts w:eastAsia="Cambria" w:cs="Cambria"/>
          <w:u w:val="single"/>
        </w:rPr>
        <w:t xml:space="preserve"> from la politique (</w:t>
      </w:r>
      <w:r w:rsidRPr="00BE65F3">
        <w:rPr>
          <w:rFonts w:eastAsia="Cambria" w:cs="Cambria"/>
          <w:b/>
          <w:iCs/>
          <w:u w:val="single"/>
        </w:rPr>
        <w:t>everyday politics</w:t>
      </w:r>
      <w:r w:rsidRPr="00BE65F3">
        <w:rPr>
          <w:rFonts w:eastAsia="Cambria" w:cs="Cambria"/>
          <w:u w:val="single"/>
        </w:rPr>
        <w:t>) to le politique (</w:t>
      </w:r>
      <w:r w:rsidRPr="00BE65F3">
        <w:rPr>
          <w:rFonts w:eastAsia="Cambria" w:cs="Cambria"/>
          <w:b/>
          <w:iCs/>
          <w:u w:val="single"/>
        </w:rPr>
        <w:t>the very meaning of the political</w:t>
      </w:r>
      <w:r w:rsidRPr="00BE65F3">
        <w:rPr>
          <w:rFonts w:eastAsia="Cambria" w:cs="Cambria"/>
          <w:u w:val="single"/>
        </w:rPr>
        <w:t xml:space="preserve">) is a </w:t>
      </w:r>
      <w:r w:rsidRPr="00BE65F3">
        <w:rPr>
          <w:rFonts w:eastAsia="Cambria" w:cs="Cambria"/>
          <w:b/>
          <w:iCs/>
          <w:u w:val="single"/>
        </w:rPr>
        <w:t>one-way street</w:t>
      </w:r>
      <w:r w:rsidRPr="00BE65F3">
        <w:rPr>
          <w:rFonts w:eastAsia="Cambria" w:cs="Cambria"/>
          <w:sz w:val="16"/>
        </w:rPr>
        <w:t xml:space="preserve">. With all due respect to Marcel </w:t>
      </w:r>
      <w:proofErr w:type="spellStart"/>
      <w:r w:rsidRPr="00BE65F3">
        <w:rPr>
          <w:rFonts w:eastAsia="Cambria" w:cs="Cambria"/>
          <w:sz w:val="16"/>
        </w:rPr>
        <w:t>Gauchet</w:t>
      </w:r>
      <w:proofErr w:type="spellEnd"/>
      <w:r w:rsidRPr="00BE65F3">
        <w:rPr>
          <w:rFonts w:eastAsia="Cambria" w:cs="Cambria"/>
          <w:sz w:val="16"/>
        </w:rPr>
        <w:t xml:space="preserve">, Chantal </w:t>
      </w:r>
      <w:proofErr w:type="spellStart"/>
      <w:r w:rsidRPr="00BE65F3">
        <w:rPr>
          <w:rFonts w:eastAsia="Cambria" w:cs="Cambria"/>
          <w:sz w:val="16"/>
        </w:rPr>
        <w:t>Mouffe</w:t>
      </w:r>
      <w:proofErr w:type="spellEnd"/>
      <w:r w:rsidRPr="00BE65F3">
        <w:rPr>
          <w:rFonts w:eastAsia="Cambria" w:cs="Cambria"/>
          <w:sz w:val="16"/>
        </w:rPr>
        <w:t xml:space="preserve">, Giorgio Agamben, and a whole slew of others, </w:t>
      </w:r>
      <w:r w:rsidRPr="00BE65F3">
        <w:rPr>
          <w:rFonts w:eastAsia="Cambria" w:cs="Cambria"/>
          <w:highlight w:val="yellow"/>
          <w:u w:val="single"/>
        </w:rPr>
        <w:t xml:space="preserve">the </w:t>
      </w:r>
      <w:r w:rsidRPr="00BE65F3">
        <w:rPr>
          <w:rFonts w:eastAsia="Cambria" w:cs="Cambria"/>
          <w:b/>
          <w:iCs/>
          <w:highlight w:val="yellow"/>
          <w:u w:val="single"/>
        </w:rPr>
        <w:t>attempt to discover</w:t>
      </w:r>
      <w:r w:rsidRPr="00BE65F3">
        <w:rPr>
          <w:rFonts w:eastAsia="Cambria" w:cs="Cambria"/>
          <w:highlight w:val="yellow"/>
          <w:u w:val="single"/>
        </w:rPr>
        <w:t xml:space="preserve"> within </w:t>
      </w:r>
      <w:r w:rsidRPr="00BE65F3">
        <w:rPr>
          <w:rFonts w:eastAsia="Cambria" w:cs="Cambria"/>
          <w:b/>
          <w:iCs/>
          <w:highlight w:val="yellow"/>
          <w:u w:val="single"/>
        </w:rPr>
        <w:t>empirical political life</w:t>
      </w:r>
      <w:r w:rsidRPr="00BE65F3">
        <w:rPr>
          <w:rFonts w:eastAsia="Cambria" w:cs="Cambria"/>
          <w:u w:val="single"/>
        </w:rPr>
        <w:t xml:space="preserve"> (la politique) the </w:t>
      </w:r>
      <w:r w:rsidRPr="00BE65F3">
        <w:rPr>
          <w:rFonts w:eastAsia="Cambria" w:cs="Cambria"/>
          <w:b/>
          <w:iCs/>
          <w:highlight w:val="yellow"/>
          <w:u w:val="single"/>
        </w:rPr>
        <w:t>ontological essence</w:t>
      </w:r>
      <w:r w:rsidRPr="00BE65F3">
        <w:rPr>
          <w:rFonts w:eastAsia="Cambria" w:cs="Cambria"/>
          <w:u w:val="single"/>
        </w:rPr>
        <w:t xml:space="preserve"> of </w:t>
      </w:r>
      <w:r w:rsidRPr="00BE65F3">
        <w:rPr>
          <w:rFonts w:eastAsia="Cambria" w:cs="Cambria"/>
          <w:b/>
          <w:iCs/>
          <w:u w:val="single"/>
        </w:rPr>
        <w:t>the political</w:t>
      </w:r>
      <w:r w:rsidRPr="00BE65F3">
        <w:rPr>
          <w:rFonts w:eastAsia="Cambria" w:cs="Cambria"/>
          <w:u w:val="single"/>
        </w:rPr>
        <w:t xml:space="preserve"> (le politique) </w:t>
      </w:r>
      <w:r w:rsidRPr="00BE65F3">
        <w:rPr>
          <w:rFonts w:eastAsia="Cambria" w:cs="Cambria"/>
          <w:b/>
          <w:iCs/>
          <w:highlight w:val="yellow"/>
          <w:u w:val="single"/>
        </w:rPr>
        <w:t>leads theory into a dead end</w:t>
      </w:r>
      <w:r w:rsidRPr="00BE65F3">
        <w:rPr>
          <w:rFonts w:eastAsia="Cambria" w:cs="Cambria"/>
          <w:highlight w:val="yellow"/>
          <w:u w:val="single"/>
        </w:rPr>
        <w:t xml:space="preserve"> from which there is </w:t>
      </w:r>
      <w:r w:rsidRPr="00BE65F3">
        <w:rPr>
          <w:rFonts w:eastAsia="Cambria" w:cs="Cambria"/>
          <w:b/>
          <w:iCs/>
          <w:highlight w:val="yellow"/>
          <w:u w:val="single"/>
        </w:rPr>
        <w:t>no return</w:t>
      </w:r>
      <w:r w:rsidRPr="00BE65F3">
        <w:rPr>
          <w:rFonts w:eastAsia="Cambria" w:cs="Cambria"/>
          <w:highlight w:val="yellow"/>
          <w:u w:val="single"/>
        </w:rPr>
        <w:t xml:space="preserve"> to</w:t>
      </w:r>
      <w:r w:rsidRPr="00BE65F3">
        <w:rPr>
          <w:rFonts w:eastAsia="Cambria" w:cs="Cambria"/>
          <w:u w:val="single"/>
        </w:rPr>
        <w:t xml:space="preserve"> </w:t>
      </w:r>
      <w:r w:rsidRPr="00BE65F3">
        <w:rPr>
          <w:rFonts w:eastAsia="Cambria" w:cs="Cambria"/>
          <w:b/>
          <w:iCs/>
          <w:u w:val="single"/>
        </w:rPr>
        <w:t xml:space="preserve">actual, </w:t>
      </w:r>
      <w:r w:rsidRPr="00BE65F3">
        <w:rPr>
          <w:rFonts w:eastAsia="Cambria" w:cs="Cambria"/>
          <w:b/>
          <w:iCs/>
          <w:highlight w:val="yellow"/>
          <w:u w:val="single"/>
        </w:rPr>
        <w:t>political practice</w:t>
      </w:r>
      <w:r w:rsidRPr="00BE65F3">
        <w:rPr>
          <w:rFonts w:eastAsia="Cambria" w:cs="Cambria"/>
          <w:sz w:val="16"/>
        </w:rPr>
        <w:t xml:space="preserve">. There is nothing gained by this move from the feminine to the masculine form. </w:t>
      </w:r>
      <w:r w:rsidRPr="00BE65F3">
        <w:rPr>
          <w:rFonts w:eastAsia="Cambria" w:cs="Cambria"/>
          <w:u w:val="single"/>
        </w:rPr>
        <w:t xml:space="preserve">The </w:t>
      </w:r>
      <w:r w:rsidRPr="00BE65F3">
        <w:rPr>
          <w:rFonts w:eastAsia="Cambria" w:cs="Cambria"/>
          <w:b/>
          <w:iCs/>
          <w:u w:val="single"/>
        </w:rPr>
        <w:t>post-metaphysical project</w:t>
      </w:r>
      <w:r w:rsidRPr="00BE65F3">
        <w:rPr>
          <w:rFonts w:eastAsia="Cambria" w:cs="Cambria"/>
          <w:u w:val="single"/>
        </w:rPr>
        <w:t xml:space="preserve"> of </w:t>
      </w:r>
      <w:r w:rsidRPr="00BE65F3">
        <w:rPr>
          <w:rFonts w:eastAsia="Cambria" w:cs="Cambria"/>
          <w:b/>
          <w:iCs/>
          <w:highlight w:val="yellow"/>
          <w:u w:val="single"/>
        </w:rPr>
        <w:t>discovering ontological truth</w:t>
      </w:r>
      <w:r w:rsidRPr="00BE65F3">
        <w:rPr>
          <w:rFonts w:eastAsia="Cambria" w:cs="Cambria"/>
          <w:u w:val="single"/>
        </w:rPr>
        <w:t xml:space="preserve"> within </w:t>
      </w:r>
      <w:r w:rsidRPr="00BE65F3">
        <w:rPr>
          <w:rFonts w:eastAsia="Cambria" w:cs="Cambria"/>
          <w:b/>
          <w:iCs/>
          <w:u w:val="single"/>
        </w:rPr>
        <w:t xml:space="preserve">lived existence </w:t>
      </w:r>
      <w:r w:rsidRPr="00BE65F3">
        <w:rPr>
          <w:rFonts w:eastAsia="Cambria" w:cs="Cambria"/>
          <w:b/>
          <w:iCs/>
          <w:highlight w:val="yellow"/>
          <w:u w:val="single"/>
        </w:rPr>
        <w:t>fails politically</w:t>
      </w:r>
      <w:r w:rsidRPr="00BE65F3">
        <w:rPr>
          <w:rFonts w:eastAsia="Cambria" w:cs="Cambria"/>
          <w:sz w:val="16"/>
        </w:rPr>
        <w:t xml:space="preserve">. It fails in the socially disengaged </w:t>
      </w:r>
      <w:proofErr w:type="spellStart"/>
      <w:r w:rsidRPr="00BE65F3">
        <w:rPr>
          <w:rFonts w:eastAsia="Cambria" w:cs="Cambria"/>
          <w:sz w:val="16"/>
        </w:rPr>
        <w:t>Husserlian-Heidegerian</w:t>
      </w:r>
      <w:proofErr w:type="spellEnd"/>
      <w:r w:rsidRPr="00BE65F3">
        <w:rPr>
          <w:rFonts w:eastAsia="Cambria" w:cs="Cambria"/>
          <w:sz w:val="16"/>
        </w:rPr>
        <w:t xml:space="preserve"> mode of bracketing the </w:t>
      </w:r>
      <w:proofErr w:type="spellStart"/>
      <w:r w:rsidRPr="00BE65F3">
        <w:rPr>
          <w:rFonts w:eastAsia="Cambria" w:cs="Cambria"/>
          <w:sz w:val="16"/>
        </w:rPr>
        <w:t>existenziell</w:t>
      </w:r>
      <w:proofErr w:type="spellEnd"/>
      <w:r w:rsidRPr="00BE65F3">
        <w:rPr>
          <w:rFonts w:eastAsia="Cambria" w:cs="Cambria"/>
          <w:sz w:val="16"/>
        </w:rPr>
        <w:t xml:space="preserve"> to discover the essential nature of what “the political” is. </w:t>
      </w:r>
      <w:r w:rsidRPr="00BE65F3">
        <w:rPr>
          <w:rFonts w:eastAsia="Cambria" w:cs="Cambria"/>
          <w:u w:val="single"/>
        </w:rPr>
        <w:t xml:space="preserve">And it fails in the </w:t>
      </w:r>
      <w:r w:rsidRPr="00BE65F3">
        <w:rPr>
          <w:rFonts w:eastAsia="Cambria" w:cs="Cambria"/>
          <w:b/>
          <w:iCs/>
          <w:u w:val="single"/>
        </w:rPr>
        <w:t>socially critical</w:t>
      </w:r>
      <w:r w:rsidRPr="00BE65F3">
        <w:rPr>
          <w:rFonts w:eastAsia="Cambria" w:cs="Cambria"/>
          <w:u w:val="single"/>
        </w:rPr>
        <w:t xml:space="preserve">, post-Foucauldian mode of </w:t>
      </w:r>
      <w:r w:rsidRPr="00BE65F3">
        <w:rPr>
          <w:rFonts w:eastAsia="Cambria" w:cs="Cambria"/>
          <w:b/>
          <w:iCs/>
          <w:u w:val="single"/>
        </w:rPr>
        <w:t>historicized ontology</w:t>
      </w:r>
      <w:r w:rsidRPr="00BE65F3">
        <w:rPr>
          <w:rFonts w:eastAsia="Cambria" w:cs="Cambria"/>
          <w:u w:val="single"/>
        </w:rPr>
        <w:t xml:space="preserve">, </w:t>
      </w:r>
      <w:r w:rsidRPr="00BE65F3">
        <w:rPr>
          <w:rFonts w:eastAsia="Cambria" w:cs="Cambria"/>
          <w:b/>
          <w:iCs/>
          <w:u w:val="single"/>
        </w:rPr>
        <w:t>disclosing</w:t>
      </w:r>
      <w:r w:rsidRPr="00BE65F3">
        <w:rPr>
          <w:rFonts w:eastAsia="Cambria" w:cs="Cambria"/>
          <w:u w:val="single"/>
        </w:rPr>
        <w:t xml:space="preserve"> the </w:t>
      </w:r>
      <w:r w:rsidRPr="00BE65F3">
        <w:rPr>
          <w:rFonts w:eastAsia="Cambria" w:cs="Cambria"/>
          <w:b/>
          <w:iCs/>
          <w:u w:val="single"/>
        </w:rPr>
        <w:t>multiple ways</w:t>
      </w:r>
      <w:r w:rsidRPr="00BE65F3">
        <w:rPr>
          <w:rFonts w:eastAsia="Cambria" w:cs="Cambria"/>
          <w:u w:val="single"/>
        </w:rPr>
        <w:t xml:space="preserve"> of </w:t>
      </w:r>
      <w:r w:rsidRPr="00BE65F3">
        <w:rPr>
          <w:rFonts w:eastAsia="Cambria" w:cs="Cambria"/>
          <w:b/>
          <w:iCs/>
          <w:u w:val="single"/>
        </w:rPr>
        <w:t>political being-in-the-world</w:t>
      </w:r>
      <w:r w:rsidRPr="00BE65F3">
        <w:rPr>
          <w:rFonts w:eastAsia="Cambria" w:cs="Cambria"/>
          <w:u w:val="single"/>
        </w:rPr>
        <w:t xml:space="preserve"> </w:t>
      </w:r>
      <w:proofErr w:type="gramStart"/>
      <w:r w:rsidRPr="00BE65F3">
        <w:rPr>
          <w:rFonts w:eastAsia="Cambria" w:cs="Cambria"/>
          <w:u w:val="single"/>
        </w:rPr>
        <w:t xml:space="preserve">within </w:t>
      </w:r>
      <w:r w:rsidRPr="00BE65F3">
        <w:rPr>
          <w:rFonts w:eastAsia="Cambria" w:cs="Cambria"/>
          <w:b/>
          <w:iCs/>
          <w:u w:val="single"/>
        </w:rPr>
        <w:t>particular</w:t>
      </w:r>
      <w:r w:rsidRPr="00BE65F3">
        <w:rPr>
          <w:rFonts w:eastAsia="Cambria" w:cs="Cambria"/>
          <w:u w:val="single"/>
        </w:rPr>
        <w:t xml:space="preserve">, </w:t>
      </w:r>
      <w:r w:rsidRPr="00BE65F3">
        <w:rPr>
          <w:rFonts w:eastAsia="Cambria" w:cs="Cambria"/>
          <w:b/>
          <w:iCs/>
          <w:u w:val="single"/>
        </w:rPr>
        <w:t>cultural</w:t>
      </w:r>
      <w:proofErr w:type="gramEnd"/>
      <w:r w:rsidRPr="00BE65F3">
        <w:rPr>
          <w:rFonts w:eastAsia="Cambria" w:cs="Cambria"/>
          <w:u w:val="single"/>
        </w:rPr>
        <w:t xml:space="preserve"> and </w:t>
      </w:r>
      <w:r w:rsidRPr="00BE65F3">
        <w:rPr>
          <w:rFonts w:eastAsia="Cambria" w:cs="Cambria"/>
          <w:b/>
          <w:iCs/>
          <w:u w:val="single"/>
        </w:rPr>
        <w:t>temporal configurations</w:t>
      </w:r>
      <w:r w:rsidRPr="00BE65F3">
        <w:rPr>
          <w:rFonts w:eastAsia="Cambria" w:cs="Cambria"/>
          <w:u w:val="single"/>
        </w:rPr>
        <w:t xml:space="preserve">. </w:t>
      </w:r>
      <w:r w:rsidRPr="00BE65F3">
        <w:rPr>
          <w:rFonts w:eastAsia="Cambria" w:cs="Cambria"/>
          <w:sz w:val="16"/>
        </w:rPr>
        <w:t xml:space="preserve">This is not news. From the mid-1930s on, </w:t>
      </w:r>
      <w:r w:rsidRPr="00BE65F3">
        <w:rPr>
          <w:rFonts w:eastAsia="Cambria" w:cs="Cambria"/>
          <w:u w:val="single"/>
        </w:rPr>
        <w:t>it was Adorno’s obsessive concern</w:t>
      </w:r>
      <w:r w:rsidRPr="00BE65F3">
        <w:rPr>
          <w:rFonts w:eastAsia="Cambria" w:cs="Cambria"/>
          <w:sz w:val="16"/>
        </w:rPr>
        <w:t xml:space="preserve">, in the context of the rise of fascism, </w:t>
      </w:r>
      <w:r w:rsidRPr="00BE65F3">
        <w:rPr>
          <w:rFonts w:eastAsia="Cambria" w:cs="Cambria"/>
          <w:u w:val="single"/>
        </w:rPr>
        <w:t xml:space="preserve">to demonstrate the </w:t>
      </w:r>
      <w:r w:rsidRPr="00BE65F3">
        <w:rPr>
          <w:rFonts w:eastAsia="Cambria" w:cs="Cambria"/>
          <w:sz w:val="16"/>
        </w:rPr>
        <w:t>failure of the ontological attempt</w:t>
      </w:r>
      <w:r w:rsidRPr="00BE65F3">
        <w:rPr>
          <w:rFonts w:eastAsia="Cambria" w:cs="Cambria"/>
          <w:u w:val="single"/>
        </w:rPr>
        <w:t xml:space="preserve"> to </w:t>
      </w:r>
      <w:r w:rsidRPr="00BE65F3">
        <w:rPr>
          <w:rFonts w:eastAsia="Cambria" w:cs="Cambria"/>
          <w:b/>
          <w:iCs/>
          <w:u w:val="single"/>
        </w:rPr>
        <w:t>ground a philosophy</w:t>
      </w:r>
      <w:r w:rsidRPr="00BE65F3">
        <w:rPr>
          <w:rFonts w:eastAsia="Cambria" w:cs="Cambria"/>
          <w:u w:val="single"/>
        </w:rPr>
        <w:t xml:space="preserve"> of Being by </w:t>
      </w:r>
      <w:r w:rsidRPr="00BE65F3">
        <w:rPr>
          <w:rFonts w:eastAsia="Cambria" w:cs="Cambria"/>
          <w:b/>
          <w:iCs/>
          <w:u w:val="single"/>
        </w:rPr>
        <w:t>starting from the given world</w:t>
      </w:r>
      <w:r w:rsidRPr="00BE65F3">
        <w:rPr>
          <w:rFonts w:eastAsia="Cambria" w:cs="Cambria"/>
          <w:u w:val="single"/>
        </w:rPr>
        <w:t>, or</w:t>
      </w:r>
      <w:r w:rsidRPr="00BE65F3">
        <w:rPr>
          <w:rFonts w:eastAsia="Cambria" w:cs="Cambria"/>
          <w:sz w:val="16"/>
        </w:rPr>
        <w:t xml:space="preserve">, in Heideggerian language, </w:t>
      </w:r>
      <w:r w:rsidRPr="00BE65F3">
        <w:rPr>
          <w:rFonts w:eastAsia="Cambria" w:cs="Cambria"/>
          <w:u w:val="single"/>
        </w:rPr>
        <w:t>to move from the ontic, that is, being</w:t>
      </w:r>
      <w:r w:rsidRPr="00BE65F3">
        <w:rPr>
          <w:rFonts w:eastAsia="Cambria" w:cs="Cambria"/>
          <w:sz w:val="16"/>
        </w:rPr>
        <w:t xml:space="preserve"> [</w:t>
      </w:r>
      <w:proofErr w:type="spellStart"/>
      <w:r w:rsidRPr="00BE65F3">
        <w:rPr>
          <w:rFonts w:eastAsia="Cambria" w:cs="Cambria"/>
          <w:sz w:val="16"/>
        </w:rPr>
        <w:t>seiend</w:t>
      </w:r>
      <w:proofErr w:type="spellEnd"/>
      <w:r w:rsidRPr="00BE65F3">
        <w:rPr>
          <w:rFonts w:eastAsia="Cambria" w:cs="Cambria"/>
          <w:sz w:val="16"/>
        </w:rPr>
        <w:t xml:space="preserve">] </w:t>
      </w:r>
      <w:r w:rsidRPr="00BE65F3">
        <w:rPr>
          <w:rFonts w:eastAsia="Cambria" w:cs="Cambria"/>
          <w:u w:val="single"/>
        </w:rPr>
        <w:t>in the sense of that which is empirically given, to the ontological, that which is essentially true of existence (Dasein as the “a priori structure” of “existentially</w:t>
      </w:r>
      <w:r w:rsidRPr="00BE65F3">
        <w:rPr>
          <w:rFonts w:eastAsia="Cambria" w:cs="Cambria"/>
          <w:sz w:val="16"/>
        </w:rPr>
        <w:t>”</w:t>
      </w:r>
      <w:hyperlink r:id="rId11" w:anchor="fn:4" w:history="1">
        <w:r w:rsidRPr="00BE65F3">
          <w:rPr>
            <w:rFonts w:eastAsia="Cambria" w:cs="Cambria"/>
            <w:sz w:val="16"/>
          </w:rPr>
          <w:t>4</w:t>
        </w:r>
      </w:hyperlink>
      <w:r w:rsidRPr="00BE65F3">
        <w:rPr>
          <w:rFonts w:eastAsia="Cambria" w:cs="Cambria"/>
          <w:sz w:val="16"/>
        </w:rPr>
        <w:t xml:space="preserve">). </w:t>
      </w:r>
      <w:r w:rsidRPr="00BE65F3">
        <w:rPr>
          <w:rFonts w:eastAsia="Cambria" w:cs="Cambria"/>
          <w:u w:val="single"/>
        </w:rPr>
        <w:t xml:space="preserve">Adorno argued that </w:t>
      </w:r>
      <w:r w:rsidRPr="00BE65F3">
        <w:rPr>
          <w:rFonts w:eastAsia="Cambria" w:cs="Cambria"/>
          <w:b/>
          <w:iCs/>
          <w:u w:val="single"/>
        </w:rPr>
        <w:t>any ontology derived</w:t>
      </w:r>
      <w:r w:rsidRPr="00BE65F3">
        <w:rPr>
          <w:rFonts w:eastAsia="Cambria" w:cs="Cambria"/>
          <w:u w:val="single"/>
        </w:rPr>
        <w:t xml:space="preserve"> (or reduced5) from the ontic, </w:t>
      </w:r>
      <w:r w:rsidRPr="00BE65F3">
        <w:rPr>
          <w:rFonts w:eastAsia="Cambria" w:cs="Cambria"/>
          <w:b/>
          <w:iCs/>
          <w:highlight w:val="yellow"/>
          <w:u w:val="single"/>
        </w:rPr>
        <w:t>turns the philosophical project</w:t>
      </w:r>
      <w:r w:rsidRPr="00BE65F3">
        <w:rPr>
          <w:rFonts w:eastAsia="Cambria" w:cs="Cambria"/>
          <w:highlight w:val="yellow"/>
          <w:u w:val="single"/>
        </w:rPr>
        <w:t xml:space="preserve"> into </w:t>
      </w:r>
      <w:r w:rsidRPr="00BE65F3">
        <w:rPr>
          <w:rFonts w:eastAsia="Cambria" w:cs="Cambria"/>
          <w:b/>
          <w:iCs/>
          <w:highlight w:val="yellow"/>
          <w:u w:val="single"/>
        </w:rPr>
        <w:t>one big tautology</w:t>
      </w:r>
      <w:r w:rsidRPr="00BE65F3">
        <w:rPr>
          <w:rFonts w:eastAsia="Cambria" w:cs="Cambria"/>
          <w:sz w:val="16"/>
        </w:rPr>
        <w:t>.</w:t>
      </w:r>
      <w:hyperlink r:id="rId12" w:anchor="fn:6" w:history="1">
        <w:r w:rsidRPr="00BE65F3">
          <w:rPr>
            <w:rFonts w:eastAsia="Cambria" w:cs="Cambria"/>
            <w:sz w:val="16"/>
          </w:rPr>
          <w:t>6</w:t>
        </w:r>
      </w:hyperlink>
      <w:r w:rsidRPr="00BE65F3">
        <w:rPr>
          <w:rFonts w:eastAsia="Cambria" w:cs="Cambria"/>
          <w:sz w:val="16"/>
        </w:rPr>
        <w:t xml:space="preserve"> He has a point, and </w:t>
      </w:r>
      <w:r w:rsidRPr="00BE65F3">
        <w:rPr>
          <w:rFonts w:eastAsia="Cambria" w:cs="Cambria"/>
          <w:u w:val="single"/>
        </w:rPr>
        <w:t xml:space="preserve">the political implications are </w:t>
      </w:r>
      <w:r w:rsidRPr="00BE65F3">
        <w:rPr>
          <w:rFonts w:eastAsia="Cambria" w:cs="Cambria"/>
          <w:b/>
          <w:iCs/>
          <w:u w:val="single"/>
        </w:rPr>
        <w:t>serious</w:t>
      </w:r>
      <w:r w:rsidRPr="00BE65F3">
        <w:rPr>
          <w:rFonts w:eastAsia="Cambria" w:cs="Cambria"/>
          <w:sz w:val="16"/>
        </w:rPr>
        <w:t xml:space="preserve">. </w:t>
      </w:r>
      <w:r w:rsidRPr="00BE65F3">
        <w:rPr>
          <w:rFonts w:eastAsia="Cambria" w:cs="Cambria"/>
          <w:b/>
          <w:iCs/>
          <w:u w:val="single"/>
        </w:rPr>
        <w:t>Ontology identifies</w:t>
      </w:r>
      <w:r w:rsidRPr="00BE65F3">
        <w:rPr>
          <w:rFonts w:eastAsia="Cambria" w:cs="Cambria"/>
          <w:sz w:val="16"/>
        </w:rPr>
        <w:t xml:space="preserve">. Identity was anathema to Adorno, and nowhere more so than in its political implications, the identity between ruler and ruled that fascism affirmed. Indeed, </w:t>
      </w:r>
      <w:r w:rsidRPr="00BE65F3">
        <w:rPr>
          <w:rFonts w:eastAsia="Cambria" w:cs="Cambria"/>
          <w:u w:val="single"/>
        </w:rPr>
        <w:t xml:space="preserve">even </w:t>
      </w:r>
      <w:r w:rsidRPr="00BE65F3">
        <w:rPr>
          <w:rFonts w:eastAsia="Cambria" w:cs="Cambria"/>
          <w:b/>
          <w:iCs/>
          <w:u w:val="single"/>
        </w:rPr>
        <w:t>parliamentary rule</w:t>
      </w:r>
      <w:r w:rsidRPr="00BE65F3">
        <w:rPr>
          <w:rFonts w:eastAsia="Cambria" w:cs="Cambria"/>
          <w:u w:val="single"/>
        </w:rPr>
        <w:t xml:space="preserve"> can be seen to </w:t>
      </w:r>
      <w:r w:rsidRPr="00BE65F3">
        <w:rPr>
          <w:rFonts w:eastAsia="Cambria" w:cs="Cambria"/>
          <w:b/>
          <w:iCs/>
          <w:u w:val="single"/>
        </w:rPr>
        <w:t>presuppose</w:t>
      </w:r>
      <w:r w:rsidRPr="00BE65F3">
        <w:rPr>
          <w:rFonts w:eastAsia="Cambria" w:cs="Cambria"/>
          <w:u w:val="single"/>
        </w:rPr>
        <w:t xml:space="preserve"> a </w:t>
      </w:r>
      <w:r w:rsidRPr="00BE65F3">
        <w:rPr>
          <w:rFonts w:eastAsia="Cambria" w:cs="Cambria"/>
          <w:b/>
          <w:iCs/>
          <w:u w:val="single"/>
        </w:rPr>
        <w:t>striving for identity</w:t>
      </w:r>
      <w:r w:rsidRPr="00BE65F3">
        <w:rPr>
          <w:rFonts w:eastAsia="Cambria" w:cs="Cambria"/>
          <w:u w:val="single"/>
        </w:rPr>
        <w:t xml:space="preserve">, whereby </w:t>
      </w:r>
      <w:r w:rsidRPr="00BE65F3">
        <w:rPr>
          <w:rFonts w:eastAsia="Cambria" w:cs="Cambria"/>
          <w:b/>
          <w:iCs/>
          <w:u w:val="single"/>
        </w:rPr>
        <w:t>consensus</w:t>
      </w:r>
      <w:r w:rsidRPr="00BE65F3">
        <w:rPr>
          <w:rFonts w:eastAsia="Cambria" w:cs="Cambria"/>
          <w:u w:val="single"/>
        </w:rPr>
        <w:t xml:space="preserve"> becomes </w:t>
      </w:r>
      <w:r w:rsidRPr="00BE65F3">
        <w:rPr>
          <w:rFonts w:eastAsia="Cambria" w:cs="Cambria"/>
          <w:b/>
          <w:iCs/>
          <w:u w:val="single"/>
        </w:rPr>
        <w:t>an end in itself</w:t>
      </w:r>
      <w:r w:rsidRPr="00BE65F3">
        <w:rPr>
          <w:rFonts w:eastAsia="Cambria" w:cs="Cambria"/>
          <w:u w:val="single"/>
        </w:rPr>
        <w:t xml:space="preserve">, regardless of the </w:t>
      </w:r>
      <w:r w:rsidRPr="00BE65F3">
        <w:rPr>
          <w:rFonts w:eastAsia="Cambria" w:cs="Cambria"/>
          <w:b/>
          <w:iCs/>
          <w:u w:val="single"/>
        </w:rPr>
        <w:t>truth content</w:t>
      </w:r>
      <w:r w:rsidRPr="00BE65F3">
        <w:rPr>
          <w:rFonts w:eastAsia="Cambria" w:cs="Cambria"/>
          <w:u w:val="single"/>
        </w:rPr>
        <w:t xml:space="preserve"> of that consensus</w:t>
      </w:r>
      <w:r w:rsidRPr="00BE65F3">
        <w:rPr>
          <w:rFonts w:eastAsia="Cambria" w:cs="Cambria"/>
          <w:sz w:val="16"/>
        </w:rPr>
        <w:t>.</w:t>
      </w:r>
      <w:hyperlink r:id="rId13" w:anchor="fn:7" w:history="1">
        <w:r w:rsidRPr="00BE65F3">
          <w:rPr>
            <w:rFonts w:eastAsia="Cambria" w:cs="Cambria"/>
            <w:sz w:val="16"/>
          </w:rPr>
          <w:t>7</w:t>
        </w:r>
      </w:hyperlink>
      <w:r w:rsidRPr="00BE65F3">
        <w:rPr>
          <w:rFonts w:eastAsia="Cambria" w:cs="Cambria"/>
          <w:sz w:val="16"/>
        </w:rPr>
        <w:t xml:space="preserve"> It is not that Heidegger’s philosophy (or any existential ontology) is in-itself fascist (that would be an ontological claim). Rather, </w:t>
      </w:r>
      <w:r w:rsidRPr="00BE65F3">
        <w:rPr>
          <w:rFonts w:eastAsia="Cambria" w:cs="Cambria"/>
          <w:u w:val="single"/>
        </w:rPr>
        <w:t xml:space="preserve">by </w:t>
      </w:r>
      <w:r w:rsidRPr="00BE65F3">
        <w:rPr>
          <w:rFonts w:eastAsia="Cambria" w:cs="Cambria"/>
          <w:b/>
          <w:iCs/>
          <w:highlight w:val="yellow"/>
          <w:u w:val="single"/>
        </w:rPr>
        <w:t>resolving the question</w:t>
      </w:r>
      <w:r w:rsidRPr="00BE65F3">
        <w:rPr>
          <w:rFonts w:eastAsia="Cambria" w:cs="Cambria"/>
          <w:highlight w:val="yellow"/>
          <w:u w:val="single"/>
        </w:rPr>
        <w:t xml:space="preserve"> of </w:t>
      </w:r>
      <w:r w:rsidRPr="00BE65F3">
        <w:rPr>
          <w:rFonts w:eastAsia="Cambria" w:cs="Cambria"/>
          <w:b/>
          <w:iCs/>
          <w:highlight w:val="yellow"/>
          <w:u w:val="single"/>
        </w:rPr>
        <w:t>Being</w:t>
      </w:r>
      <w:r w:rsidRPr="00BE65F3">
        <w:rPr>
          <w:rFonts w:eastAsia="Cambria" w:cs="Cambria"/>
          <w:highlight w:val="yellow"/>
          <w:u w:val="single"/>
        </w:rPr>
        <w:t xml:space="preserve"> before </w:t>
      </w:r>
      <w:r w:rsidRPr="00BE65F3">
        <w:rPr>
          <w:rFonts w:eastAsia="Cambria" w:cs="Cambria"/>
          <w:b/>
          <w:iCs/>
          <w:highlight w:val="yellow"/>
          <w:u w:val="single"/>
        </w:rPr>
        <w:t>subsequent political analyses</w:t>
      </w:r>
      <w:r w:rsidRPr="00BE65F3">
        <w:rPr>
          <w:rFonts w:eastAsia="Cambria" w:cs="Cambria"/>
          <w:u w:val="single"/>
        </w:rPr>
        <w:t xml:space="preserve">, the </w:t>
      </w:r>
      <w:r w:rsidRPr="00BE65F3">
        <w:rPr>
          <w:rFonts w:eastAsia="Cambria" w:cs="Cambria"/>
          <w:highlight w:val="yellow"/>
          <w:u w:val="single"/>
        </w:rPr>
        <w:t xml:space="preserve">latter have </w:t>
      </w:r>
      <w:r w:rsidRPr="00BE65F3">
        <w:rPr>
          <w:rFonts w:eastAsia="Cambria" w:cs="Cambria"/>
          <w:b/>
          <w:iCs/>
          <w:highlight w:val="yellow"/>
          <w:u w:val="single"/>
        </w:rPr>
        <w:t>no philosophical traction</w:t>
      </w:r>
      <w:r w:rsidRPr="00BE65F3">
        <w:rPr>
          <w:rFonts w:eastAsia="Cambria" w:cs="Cambria"/>
          <w:sz w:val="16"/>
        </w:rPr>
        <w:t xml:space="preserve">. </w:t>
      </w:r>
      <w:r w:rsidRPr="00BE65F3">
        <w:rPr>
          <w:rFonts w:eastAsia="Cambria" w:cs="Cambria"/>
          <w:u w:val="single"/>
        </w:rPr>
        <w:t xml:space="preserve">They are </w:t>
      </w:r>
      <w:r w:rsidRPr="00BE65F3">
        <w:rPr>
          <w:rFonts w:eastAsia="Cambria" w:cs="Cambria"/>
          <w:b/>
          <w:iCs/>
          <w:u w:val="single"/>
        </w:rPr>
        <w:t>subsumed</w:t>
      </w:r>
      <w:r w:rsidRPr="00BE65F3">
        <w:rPr>
          <w:rFonts w:eastAsia="Cambria" w:cs="Cambria"/>
          <w:u w:val="single"/>
        </w:rPr>
        <w:t xml:space="preserve"> </w:t>
      </w:r>
      <w:r w:rsidRPr="00BE65F3">
        <w:rPr>
          <w:rFonts w:eastAsia="Cambria" w:cs="Cambria"/>
          <w:highlight w:val="yellow"/>
          <w:u w:val="single"/>
        </w:rPr>
        <w:t xml:space="preserve">under </w:t>
      </w:r>
      <w:r w:rsidRPr="00BE65F3">
        <w:rPr>
          <w:rFonts w:eastAsia="Cambria" w:cs="Cambria"/>
          <w:b/>
          <w:iCs/>
          <w:u w:val="single"/>
        </w:rPr>
        <w:t xml:space="preserve">the </w:t>
      </w:r>
      <w:r w:rsidRPr="00BE65F3">
        <w:rPr>
          <w:rFonts w:eastAsia="Cambria" w:cs="Cambria"/>
          <w:b/>
          <w:iCs/>
          <w:highlight w:val="yellow"/>
          <w:u w:val="single"/>
        </w:rPr>
        <w:t xml:space="preserve">ontological a </w:t>
      </w:r>
      <w:proofErr w:type="spellStart"/>
      <w:r w:rsidRPr="00BE65F3">
        <w:rPr>
          <w:rFonts w:eastAsia="Cambria" w:cs="Cambria"/>
          <w:b/>
          <w:iCs/>
          <w:highlight w:val="yellow"/>
          <w:u w:val="single"/>
        </w:rPr>
        <w:t>prioris</w:t>
      </w:r>
      <w:proofErr w:type="spellEnd"/>
      <w:r w:rsidRPr="00BE65F3">
        <w:rPr>
          <w:rFonts w:eastAsia="Cambria" w:cs="Cambria"/>
          <w:b/>
          <w:iCs/>
          <w:u w:val="single"/>
        </w:rPr>
        <w:t xml:space="preserve"> </w:t>
      </w:r>
      <w:r w:rsidRPr="00BE65F3">
        <w:rPr>
          <w:rFonts w:eastAsia="Cambria" w:cs="Cambria"/>
          <w:u w:val="single"/>
        </w:rPr>
        <w:t xml:space="preserve">that </w:t>
      </w:r>
      <w:r w:rsidRPr="00BE65F3">
        <w:rPr>
          <w:rFonts w:eastAsia="Cambria" w:cs="Cambria"/>
          <w:b/>
          <w:iCs/>
          <w:u w:val="single"/>
        </w:rPr>
        <w:t>themselves</w:t>
      </w:r>
      <w:r w:rsidRPr="00BE65F3">
        <w:rPr>
          <w:rFonts w:eastAsia="Cambria" w:cs="Cambria"/>
          <w:u w:val="single"/>
        </w:rPr>
        <w:t xml:space="preserve"> must </w:t>
      </w:r>
      <w:r w:rsidRPr="00BE65F3">
        <w:rPr>
          <w:rFonts w:eastAsia="Cambria" w:cs="Cambria"/>
          <w:b/>
          <w:iCs/>
          <w:u w:val="single"/>
        </w:rPr>
        <w:t>remain indifferent</w:t>
      </w:r>
      <w:r w:rsidRPr="00BE65F3">
        <w:rPr>
          <w:rFonts w:eastAsia="Cambria" w:cs="Cambria"/>
          <w:u w:val="single"/>
        </w:rPr>
        <w:t xml:space="preserve"> to their </w:t>
      </w:r>
      <w:r w:rsidRPr="00BE65F3">
        <w:rPr>
          <w:rFonts w:eastAsia="Cambria" w:cs="Cambria"/>
          <w:b/>
          <w:iCs/>
          <w:u w:val="single"/>
        </w:rPr>
        <w:t>content</w:t>
      </w:r>
      <w:r w:rsidRPr="00BE65F3">
        <w:rPr>
          <w:rFonts w:eastAsia="Cambria" w:cs="Cambria"/>
          <w:sz w:val="16"/>
        </w:rPr>
        <w:t>.</w:t>
      </w:r>
      <w:hyperlink r:id="rId14" w:anchor="fn:8" w:history="1">
        <w:r w:rsidRPr="00BE65F3">
          <w:rPr>
            <w:rFonts w:eastAsia="Cambria" w:cs="Cambria"/>
            <w:sz w:val="16"/>
          </w:rPr>
          <w:t>8</w:t>
        </w:r>
      </w:hyperlink>
      <w:r w:rsidRPr="00BE65F3">
        <w:rPr>
          <w:rFonts w:eastAsia="Cambria" w:cs="Cambria"/>
          <w:sz w:val="16"/>
        </w:rPr>
        <w:t xml:space="preserve"> </w:t>
      </w:r>
      <w:r w:rsidRPr="00BE65F3">
        <w:rPr>
          <w:rFonts w:eastAsia="Cambria" w:cs="Cambria"/>
          <w:b/>
          <w:iCs/>
          <w:highlight w:val="yellow"/>
          <w:u w:val="single"/>
        </w:rPr>
        <w:t>Existential ontology</w:t>
      </w:r>
      <w:r w:rsidRPr="00BE65F3">
        <w:rPr>
          <w:rFonts w:eastAsia="Cambria" w:cs="Cambria"/>
          <w:highlight w:val="yellow"/>
          <w:u w:val="single"/>
        </w:rPr>
        <w:t xml:space="preserve"> is </w:t>
      </w:r>
      <w:r w:rsidRPr="00BE65F3">
        <w:rPr>
          <w:rFonts w:eastAsia="Cambria" w:cs="Cambria"/>
          <w:b/>
          <w:iCs/>
          <w:highlight w:val="yellow"/>
          <w:u w:val="single"/>
        </w:rPr>
        <w:t>mistaken</w:t>
      </w:r>
      <w:r w:rsidRPr="00BE65F3">
        <w:rPr>
          <w:rFonts w:eastAsia="Cambria" w:cs="Cambria"/>
          <w:highlight w:val="yellow"/>
          <w:u w:val="single"/>
        </w:rPr>
        <w:t xml:space="preserve"> in assuming that, once</w:t>
      </w:r>
      <w:r w:rsidRPr="00BE65F3">
        <w:rPr>
          <w:rFonts w:eastAsia="Cambria" w:cs="Cambria"/>
          <w:u w:val="single"/>
        </w:rPr>
        <w:t xml:space="preserve"> “the </w:t>
      </w:r>
      <w:r w:rsidRPr="00BE65F3">
        <w:rPr>
          <w:rFonts w:eastAsia="Cambria" w:cs="Cambria"/>
          <w:b/>
          <w:iCs/>
          <w:u w:val="single"/>
        </w:rPr>
        <w:t xml:space="preserve">character of </w:t>
      </w:r>
      <w:r w:rsidRPr="00BE65F3">
        <w:rPr>
          <w:rFonts w:eastAsia="Cambria" w:cs="Cambria"/>
          <w:b/>
          <w:iCs/>
          <w:highlight w:val="yellow"/>
          <w:u w:val="single"/>
        </w:rPr>
        <w:t>being</w:t>
      </w:r>
      <w:r w:rsidRPr="00BE65F3">
        <w:rPr>
          <w:rFonts w:eastAsia="Cambria" w:cs="Cambria"/>
          <w:sz w:val="16"/>
        </w:rPr>
        <w:t xml:space="preserve">” (Heidegger) </w:t>
      </w:r>
      <w:r w:rsidRPr="00BE65F3">
        <w:rPr>
          <w:rFonts w:eastAsia="Cambria" w:cs="Cambria"/>
          <w:highlight w:val="yellow"/>
          <w:u w:val="single"/>
        </w:rPr>
        <w:t>is</w:t>
      </w:r>
      <w:r w:rsidRPr="00BE65F3">
        <w:rPr>
          <w:rFonts w:eastAsia="Cambria" w:cs="Cambria"/>
          <w:u w:val="single"/>
        </w:rPr>
        <w:t xml:space="preserve"> </w:t>
      </w:r>
      <w:r w:rsidRPr="00BE65F3">
        <w:rPr>
          <w:rFonts w:eastAsia="Cambria" w:cs="Cambria"/>
          <w:b/>
          <w:iCs/>
          <w:u w:val="single"/>
        </w:rPr>
        <w:t xml:space="preserve">conceptually </w:t>
      </w:r>
      <w:r w:rsidRPr="00BE65F3">
        <w:rPr>
          <w:rFonts w:eastAsia="Cambria" w:cs="Cambria"/>
          <w:b/>
          <w:iCs/>
          <w:highlight w:val="yellow"/>
          <w:u w:val="single"/>
        </w:rPr>
        <w:t>grasped</w:t>
      </w:r>
      <w:r w:rsidRPr="00BE65F3">
        <w:rPr>
          <w:rFonts w:eastAsia="Cambria" w:cs="Cambria"/>
          <w:highlight w:val="yellow"/>
          <w:u w:val="single"/>
        </w:rPr>
        <w:t xml:space="preserve">, it will </w:t>
      </w:r>
      <w:r w:rsidRPr="00BE65F3">
        <w:rPr>
          <w:rFonts w:eastAsia="Cambria" w:cs="Cambria"/>
          <w:b/>
          <w:iCs/>
          <w:highlight w:val="yellow"/>
          <w:u w:val="single"/>
        </w:rPr>
        <w:t>return us</w:t>
      </w:r>
      <w:r w:rsidRPr="00BE65F3">
        <w:rPr>
          <w:rFonts w:eastAsia="Cambria" w:cs="Cambria"/>
          <w:highlight w:val="yellow"/>
          <w:u w:val="single"/>
        </w:rPr>
        <w:t xml:space="preserve"> to</w:t>
      </w:r>
      <w:r w:rsidRPr="00BE65F3">
        <w:rPr>
          <w:rFonts w:eastAsia="Cambria" w:cs="Cambria"/>
          <w:u w:val="single"/>
        </w:rPr>
        <w:t xml:space="preserve"> the </w:t>
      </w:r>
      <w:r w:rsidRPr="00BE65F3">
        <w:rPr>
          <w:rFonts w:eastAsia="Cambria" w:cs="Cambria"/>
          <w:b/>
          <w:iCs/>
          <w:highlight w:val="yellow"/>
          <w:u w:val="single"/>
        </w:rPr>
        <w:t>material</w:t>
      </w:r>
      <w:r w:rsidRPr="00BE65F3">
        <w:rPr>
          <w:rFonts w:eastAsia="Cambria" w:cs="Cambria"/>
          <w:u w:val="single"/>
        </w:rPr>
        <w:t xml:space="preserve">, </w:t>
      </w:r>
      <w:r w:rsidRPr="00BE65F3">
        <w:rPr>
          <w:rFonts w:eastAsia="Cambria" w:cs="Cambria"/>
          <w:b/>
          <w:iCs/>
          <w:u w:val="single"/>
        </w:rPr>
        <w:t>empirical world</w:t>
      </w:r>
      <w:r w:rsidRPr="00BE65F3">
        <w:rPr>
          <w:rFonts w:eastAsia="Cambria" w:cs="Cambria"/>
          <w:u w:val="single"/>
        </w:rPr>
        <w:t xml:space="preserve"> and </w:t>
      </w:r>
      <w:r w:rsidRPr="00BE65F3">
        <w:rPr>
          <w:rFonts w:eastAsia="Cambria" w:cs="Cambria"/>
          <w:highlight w:val="yellow"/>
          <w:u w:val="single"/>
        </w:rPr>
        <w:t xml:space="preserve">allow us to </w:t>
      </w:r>
      <w:r w:rsidRPr="00BE65F3">
        <w:rPr>
          <w:rFonts w:eastAsia="Cambria" w:cs="Cambria"/>
          <w:b/>
          <w:iCs/>
          <w:highlight w:val="yellow"/>
          <w:u w:val="single"/>
        </w:rPr>
        <w:t>gather</w:t>
      </w:r>
      <w:r w:rsidRPr="00BE65F3">
        <w:rPr>
          <w:rFonts w:eastAsia="Cambria" w:cs="Cambria"/>
          <w:b/>
          <w:iCs/>
          <w:u w:val="single"/>
        </w:rPr>
        <w:t xml:space="preserve"> its diversities</w:t>
      </w:r>
      <w:r w:rsidRPr="00BE65F3">
        <w:rPr>
          <w:rFonts w:eastAsia="Cambria" w:cs="Cambria"/>
          <w:u w:val="single"/>
        </w:rPr>
        <w:t xml:space="preserve"> and </w:t>
      </w:r>
      <w:r w:rsidRPr="00BE65F3">
        <w:rPr>
          <w:rFonts w:eastAsia="Cambria" w:cs="Cambria"/>
          <w:b/>
          <w:iCs/>
          <w:highlight w:val="yellow"/>
          <w:u w:val="single"/>
        </w:rPr>
        <w:t>multiplicities</w:t>
      </w:r>
      <w:r w:rsidRPr="00BE65F3">
        <w:rPr>
          <w:rFonts w:eastAsia="Cambria" w:cs="Cambria"/>
          <w:u w:val="single"/>
        </w:rPr>
        <w:t xml:space="preserve"> under philosophy’s own pre-understandings in ways adequate to the exigencies of collective action, the </w:t>
      </w:r>
      <w:r w:rsidRPr="00BE65F3">
        <w:rPr>
          <w:rFonts w:eastAsia="Cambria" w:cs="Cambria"/>
          <w:b/>
          <w:iCs/>
          <w:u w:val="single"/>
        </w:rPr>
        <w:t>demands of actual political life</w:t>
      </w:r>
      <w:r w:rsidRPr="00BE65F3">
        <w:rPr>
          <w:rFonts w:eastAsia="Cambria" w:cs="Cambria"/>
          <w:sz w:val="16"/>
        </w:rPr>
        <w:t xml:space="preserve">. In fact, </w:t>
      </w:r>
      <w:r w:rsidRPr="00BE65F3">
        <w:rPr>
          <w:rFonts w:eastAsia="Cambria" w:cs="Cambria"/>
          <w:b/>
          <w:iCs/>
          <w:u w:val="single"/>
        </w:rPr>
        <w:t>the ontological is never political</w:t>
      </w:r>
      <w:r w:rsidRPr="00BE65F3">
        <w:rPr>
          <w:rFonts w:eastAsia="Cambria" w:cs="Cambria"/>
          <w:u w:val="single"/>
        </w:rPr>
        <w:t xml:space="preserve">. </w:t>
      </w:r>
      <w:r w:rsidRPr="00BE65F3">
        <w:rPr>
          <w:rFonts w:eastAsia="Cambria" w:cs="Cambria"/>
          <w:highlight w:val="yellow"/>
          <w:u w:val="single"/>
        </w:rPr>
        <w:t xml:space="preserve">A </w:t>
      </w:r>
      <w:proofErr w:type="spellStart"/>
      <w:r w:rsidRPr="00BE65F3">
        <w:rPr>
          <w:rFonts w:eastAsia="Cambria" w:cs="Cambria"/>
          <w:b/>
          <w:iCs/>
          <w:highlight w:val="yellow"/>
          <w:u w:val="single"/>
        </w:rPr>
        <w:t>commonist</w:t>
      </w:r>
      <w:proofErr w:type="spellEnd"/>
      <w:r w:rsidRPr="00BE65F3">
        <w:rPr>
          <w:rFonts w:eastAsia="Cambria" w:cs="Cambria"/>
          <w:sz w:val="16"/>
        </w:rPr>
        <w:t xml:space="preserve"> (or communist) </w:t>
      </w:r>
      <w:r w:rsidRPr="00BE65F3">
        <w:rPr>
          <w:rFonts w:eastAsia="Cambria" w:cs="Cambria"/>
          <w:b/>
          <w:iCs/>
          <w:highlight w:val="yellow"/>
          <w:u w:val="single"/>
        </w:rPr>
        <w:t>ontology</w:t>
      </w:r>
      <w:r w:rsidRPr="00BE65F3">
        <w:rPr>
          <w:rFonts w:eastAsia="Cambria" w:cs="Cambria"/>
          <w:highlight w:val="yellow"/>
          <w:u w:val="single"/>
        </w:rPr>
        <w:t xml:space="preserve"> is a </w:t>
      </w:r>
      <w:r w:rsidRPr="00BE65F3">
        <w:rPr>
          <w:rFonts w:eastAsia="Cambria" w:cs="Cambria"/>
          <w:b/>
          <w:iCs/>
          <w:highlight w:val="yellow"/>
          <w:u w:val="single"/>
        </w:rPr>
        <w:t>contradiction</w:t>
      </w:r>
      <w:r w:rsidRPr="00BE65F3">
        <w:rPr>
          <w:rFonts w:eastAsia="Cambria" w:cs="Cambria"/>
          <w:b/>
          <w:iCs/>
          <w:u w:val="single"/>
        </w:rPr>
        <w:t xml:space="preserve"> in terms</w:t>
      </w:r>
      <w:r w:rsidRPr="00BE65F3">
        <w:rPr>
          <w:rFonts w:eastAsia="Cambria" w:cs="Cambria"/>
          <w:sz w:val="16"/>
        </w:rPr>
        <w:t xml:space="preserve">. </w:t>
      </w:r>
      <w:proofErr w:type="gramStart"/>
      <w:r w:rsidRPr="00BE65F3">
        <w:rPr>
          <w:rFonts w:eastAsia="Cambria" w:cs="Cambria"/>
          <w:sz w:val="16"/>
        </w:rPr>
        <w:t>But,</w:t>
      </w:r>
      <w:proofErr w:type="gramEnd"/>
      <w:r w:rsidRPr="00BE65F3">
        <w:rPr>
          <w:rFonts w:eastAsia="Cambria" w:cs="Cambria"/>
          <w:sz w:val="16"/>
        </w:rPr>
        <w:t xml:space="preserve"> you may ask, did not Marx himself outline in his early writings a full ontology based on the classical, Aristotelian claim that man is by nature a social animal? </w:t>
      </w:r>
      <w:r w:rsidRPr="00BE65F3">
        <w:rPr>
          <w:rFonts w:eastAsia="Cambria" w:cs="Cambria"/>
          <w:u w:val="single"/>
        </w:rPr>
        <w:t xml:space="preserve">Are not the 1844 manuscripts an elaboration of that claim, mediated by a historically specific critique, hence an extended, </w:t>
      </w:r>
      <w:proofErr w:type="spellStart"/>
      <w:r w:rsidRPr="00BE65F3">
        <w:rPr>
          <w:rFonts w:eastAsia="Cambria" w:cs="Cambria"/>
          <w:u w:val="single"/>
        </w:rPr>
        <w:t>socialontology</w:t>
      </w:r>
      <w:proofErr w:type="spellEnd"/>
      <w:r w:rsidRPr="00BE65F3">
        <w:rPr>
          <w:rFonts w:eastAsia="Cambria" w:cs="Cambria"/>
          <w:u w:val="single"/>
        </w:rPr>
        <w:t xml:space="preserve"> of man’s alienation from nature (including his own) and from his fellow man? Yes, but in actual, political life, this </w:t>
      </w:r>
      <w:r w:rsidRPr="00BE65F3">
        <w:rPr>
          <w:rFonts w:eastAsia="Cambria" w:cs="Cambria"/>
          <w:b/>
          <w:iCs/>
          <w:u w:val="single"/>
        </w:rPr>
        <w:t xml:space="preserve">ontological “man” does not exist. </w:t>
      </w:r>
      <w:r w:rsidRPr="00BE65F3">
        <w:rPr>
          <w:rFonts w:eastAsia="Cambria" w:cs="Cambria"/>
          <w:u w:val="single"/>
        </w:rPr>
        <w:t xml:space="preserve">Instead, </w:t>
      </w:r>
      <w:r w:rsidRPr="00BE65F3">
        <w:rPr>
          <w:rFonts w:eastAsia="Cambria" w:cs="Cambria"/>
          <w:b/>
          <w:iCs/>
          <w:u w:val="single"/>
        </w:rPr>
        <w:t>we existing creatures</w:t>
      </w:r>
      <w:r w:rsidRPr="00BE65F3">
        <w:rPr>
          <w:rFonts w:eastAsia="Cambria" w:cs="Cambria"/>
          <w:u w:val="single"/>
        </w:rPr>
        <w:t xml:space="preserve"> are </w:t>
      </w:r>
      <w:r w:rsidRPr="00BE65F3">
        <w:rPr>
          <w:rFonts w:eastAsia="Cambria" w:cs="Cambria"/>
          <w:b/>
          <w:iCs/>
          <w:u w:val="single"/>
        </w:rPr>
        <w:t>men</w:t>
      </w:r>
      <w:r w:rsidRPr="00BE65F3">
        <w:rPr>
          <w:rFonts w:eastAsia="Cambria" w:cs="Cambria"/>
          <w:u w:val="single"/>
        </w:rPr>
        <w:t xml:space="preserve"> and </w:t>
      </w:r>
      <w:r w:rsidRPr="00BE65F3">
        <w:rPr>
          <w:rFonts w:eastAsia="Cambria" w:cs="Cambria"/>
          <w:b/>
          <w:iCs/>
          <w:u w:val="single"/>
        </w:rPr>
        <w:t>women</w:t>
      </w:r>
      <w:r w:rsidRPr="00BE65F3">
        <w:rPr>
          <w:rFonts w:eastAsia="Cambria" w:cs="Cambria"/>
          <w:u w:val="single"/>
        </w:rPr>
        <w:t xml:space="preserve">, </w:t>
      </w:r>
      <w:r w:rsidRPr="00BE65F3">
        <w:rPr>
          <w:rFonts w:eastAsia="Cambria" w:cs="Cambria"/>
          <w:b/>
          <w:iCs/>
          <w:u w:val="single"/>
        </w:rPr>
        <w:t>black</w:t>
      </w:r>
      <w:r w:rsidRPr="00BE65F3">
        <w:rPr>
          <w:rFonts w:eastAsia="Cambria" w:cs="Cambria"/>
          <w:u w:val="single"/>
        </w:rPr>
        <w:t xml:space="preserve"> and </w:t>
      </w:r>
      <w:r w:rsidRPr="00BE65F3">
        <w:rPr>
          <w:rFonts w:eastAsia="Cambria" w:cs="Cambria"/>
          <w:b/>
          <w:iCs/>
          <w:u w:val="single"/>
        </w:rPr>
        <w:t>brown</w:t>
      </w:r>
      <w:r w:rsidRPr="00BE65F3">
        <w:rPr>
          <w:rFonts w:eastAsia="Cambria" w:cs="Cambria"/>
          <w:u w:val="single"/>
        </w:rPr>
        <w:t xml:space="preserve">, </w:t>
      </w:r>
      <w:r w:rsidRPr="00BE65F3">
        <w:rPr>
          <w:rFonts w:eastAsia="Cambria" w:cs="Cambria"/>
          <w:b/>
          <w:iCs/>
          <w:u w:val="single"/>
        </w:rPr>
        <w:t>capitalists</w:t>
      </w:r>
      <w:r w:rsidRPr="00BE65F3">
        <w:rPr>
          <w:rFonts w:eastAsia="Cambria" w:cs="Cambria"/>
          <w:u w:val="single"/>
        </w:rPr>
        <w:t xml:space="preserve"> and </w:t>
      </w:r>
      <w:r w:rsidRPr="00BE65F3">
        <w:rPr>
          <w:rFonts w:eastAsia="Cambria" w:cs="Cambria"/>
          <w:b/>
          <w:iCs/>
          <w:u w:val="single"/>
        </w:rPr>
        <w:t>workers</w:t>
      </w:r>
      <w:r w:rsidRPr="00BE65F3">
        <w:rPr>
          <w:rFonts w:eastAsia="Cambria" w:cs="Cambria"/>
          <w:u w:val="single"/>
        </w:rPr>
        <w:t xml:space="preserve">, </w:t>
      </w:r>
      <w:r w:rsidRPr="00BE65F3">
        <w:rPr>
          <w:rFonts w:eastAsia="Cambria" w:cs="Cambria"/>
          <w:b/>
          <w:iCs/>
          <w:u w:val="single"/>
        </w:rPr>
        <w:t>gay</w:t>
      </w:r>
      <w:r w:rsidRPr="00BE65F3">
        <w:rPr>
          <w:rFonts w:eastAsia="Cambria" w:cs="Cambria"/>
          <w:u w:val="single"/>
        </w:rPr>
        <w:t xml:space="preserve"> and </w:t>
      </w:r>
      <w:r w:rsidRPr="00BE65F3">
        <w:rPr>
          <w:rFonts w:eastAsia="Cambria" w:cs="Cambria"/>
          <w:b/>
          <w:iCs/>
          <w:u w:val="single"/>
        </w:rPr>
        <w:t>straight</w:t>
      </w:r>
      <w:r w:rsidRPr="00BE65F3">
        <w:rPr>
          <w:rFonts w:eastAsia="Cambria" w:cs="Cambria"/>
          <w:u w:val="single"/>
        </w:rPr>
        <w:t xml:space="preserve">, and the </w:t>
      </w:r>
      <w:r w:rsidRPr="00BE65F3">
        <w:rPr>
          <w:rFonts w:eastAsia="Cambria" w:cs="Cambria"/>
          <w:b/>
          <w:iCs/>
          <w:u w:val="single"/>
        </w:rPr>
        <w:t>meaning</w:t>
      </w:r>
      <w:r w:rsidRPr="00BE65F3">
        <w:rPr>
          <w:rFonts w:eastAsia="Cambria" w:cs="Cambria"/>
          <w:u w:val="single"/>
        </w:rPr>
        <w:t xml:space="preserve"> of </w:t>
      </w:r>
      <w:r w:rsidRPr="00BE65F3">
        <w:rPr>
          <w:rFonts w:eastAsia="Cambria" w:cs="Cambria"/>
          <w:b/>
          <w:iCs/>
          <w:u w:val="single"/>
        </w:rPr>
        <w:t>these categories</w:t>
      </w:r>
      <w:r w:rsidRPr="00BE65F3">
        <w:rPr>
          <w:rFonts w:eastAsia="Cambria" w:cs="Cambria"/>
          <w:u w:val="single"/>
        </w:rPr>
        <w:t xml:space="preserve"> of </w:t>
      </w:r>
      <w:r w:rsidRPr="00BE65F3">
        <w:rPr>
          <w:rFonts w:eastAsia="Cambria" w:cs="Cambria"/>
          <w:b/>
          <w:iCs/>
          <w:u w:val="single"/>
        </w:rPr>
        <w:t>being</w:t>
      </w:r>
      <w:r w:rsidRPr="00BE65F3">
        <w:rPr>
          <w:rFonts w:eastAsia="Cambria" w:cs="Cambria"/>
          <w:u w:val="single"/>
        </w:rPr>
        <w:t xml:space="preserve"> is in </w:t>
      </w:r>
      <w:r w:rsidRPr="00BE65F3">
        <w:rPr>
          <w:rFonts w:eastAsia="Cambria" w:cs="Cambria"/>
          <w:b/>
          <w:iCs/>
          <w:u w:val="single"/>
        </w:rPr>
        <w:t>no way stable</w:t>
      </w:r>
      <w:r w:rsidRPr="00BE65F3">
        <w:rPr>
          <w:rFonts w:eastAsia="Cambria" w:cs="Cambria"/>
          <w:sz w:val="16"/>
        </w:rPr>
        <w:t xml:space="preserve">. Moreover, </w:t>
      </w:r>
      <w:r w:rsidRPr="00BE65F3">
        <w:rPr>
          <w:rFonts w:eastAsia="Cambria" w:cs="Cambria"/>
          <w:u w:val="single"/>
        </w:rPr>
        <w:t xml:space="preserve">these differences </w:t>
      </w:r>
      <w:r w:rsidRPr="00BE65F3">
        <w:rPr>
          <w:rFonts w:eastAsia="Cambria" w:cs="Cambria"/>
          <w:b/>
          <w:iCs/>
          <w:u w:val="single"/>
        </w:rPr>
        <w:t>matter less</w:t>
      </w:r>
      <w:r w:rsidRPr="00BE65F3">
        <w:rPr>
          <w:rFonts w:eastAsia="Cambria" w:cs="Cambria"/>
          <w:u w:val="single"/>
        </w:rPr>
        <w:t xml:space="preserve"> that </w:t>
      </w:r>
      <w:r w:rsidRPr="00BE65F3">
        <w:rPr>
          <w:rFonts w:eastAsia="Cambria" w:cs="Cambria"/>
          <w:highlight w:val="yellow"/>
          <w:u w:val="single"/>
        </w:rPr>
        <w:t xml:space="preserve">whether we are </w:t>
      </w:r>
      <w:r w:rsidRPr="00BE65F3">
        <w:rPr>
          <w:rFonts w:eastAsia="Cambria" w:cs="Cambria"/>
          <w:b/>
          <w:iCs/>
          <w:highlight w:val="yellow"/>
          <w:u w:val="single"/>
        </w:rPr>
        <w:t>unemployed</w:t>
      </w:r>
      <w:r w:rsidRPr="00BE65F3">
        <w:rPr>
          <w:rFonts w:eastAsia="Cambria" w:cs="Cambria"/>
          <w:u w:val="single"/>
        </w:rPr>
        <w:t xml:space="preserve">, </w:t>
      </w:r>
      <w:r w:rsidRPr="00BE65F3">
        <w:rPr>
          <w:rFonts w:eastAsia="Cambria" w:cs="Cambria"/>
          <w:highlight w:val="yellow"/>
          <w:u w:val="single"/>
        </w:rPr>
        <w:t xml:space="preserve">have </w:t>
      </w:r>
      <w:r w:rsidRPr="00BE65F3">
        <w:rPr>
          <w:rFonts w:eastAsia="Cambria" w:cs="Cambria"/>
          <w:b/>
          <w:iCs/>
          <w:highlight w:val="yellow"/>
          <w:u w:val="single"/>
        </w:rPr>
        <w:t>prison records</w:t>
      </w:r>
      <w:r w:rsidRPr="00BE65F3">
        <w:rPr>
          <w:rFonts w:eastAsia="Cambria" w:cs="Cambria"/>
          <w:u w:val="single"/>
        </w:rPr>
        <w:t xml:space="preserve">, </w:t>
      </w:r>
      <w:r w:rsidRPr="00BE65F3">
        <w:rPr>
          <w:rFonts w:eastAsia="Cambria" w:cs="Cambria"/>
          <w:highlight w:val="yellow"/>
          <w:u w:val="single"/>
        </w:rPr>
        <w:t>or</w:t>
      </w:r>
      <w:r w:rsidRPr="00BE65F3">
        <w:rPr>
          <w:rFonts w:eastAsia="Cambria" w:cs="Cambria"/>
          <w:u w:val="single"/>
        </w:rPr>
        <w:t xml:space="preserve"> are </w:t>
      </w:r>
      <w:r w:rsidRPr="00BE65F3">
        <w:rPr>
          <w:rFonts w:eastAsia="Cambria" w:cs="Cambria"/>
          <w:b/>
          <w:iCs/>
          <w:highlight w:val="yellow"/>
          <w:u w:val="single"/>
        </w:rPr>
        <w:t>in danger of being exported</w:t>
      </w:r>
      <w:r w:rsidRPr="00BE65F3">
        <w:rPr>
          <w:rFonts w:eastAsia="Cambria" w:cs="Cambria"/>
          <w:sz w:val="16"/>
        </w:rPr>
        <w:t xml:space="preserve">. And </w:t>
      </w:r>
      <w:r w:rsidRPr="00BE65F3">
        <w:rPr>
          <w:rFonts w:eastAsia="Cambria" w:cs="Cambria"/>
          <w:b/>
          <w:iCs/>
          <w:u w:val="single"/>
        </w:rPr>
        <w:t>no matter what</w:t>
      </w:r>
      <w:r w:rsidRPr="00BE65F3">
        <w:rPr>
          <w:rFonts w:eastAsia="Cambria" w:cs="Cambria"/>
          <w:u w:val="single"/>
        </w:rPr>
        <w:t xml:space="preserve"> we are in these </w:t>
      </w:r>
      <w:r w:rsidRPr="00BE65F3">
        <w:rPr>
          <w:rFonts w:eastAsia="Cambria" w:cs="Cambria"/>
          <w:b/>
          <w:iCs/>
          <w:u w:val="single"/>
        </w:rPr>
        <w:t>ontic ways</w:t>
      </w:r>
      <w:r w:rsidRPr="00BE65F3">
        <w:rPr>
          <w:rFonts w:eastAsia="Cambria" w:cs="Cambria"/>
          <w:u w:val="single"/>
        </w:rPr>
        <w:t xml:space="preserve">, </w:t>
      </w:r>
      <w:r w:rsidRPr="00BE65F3">
        <w:rPr>
          <w:rFonts w:eastAsia="Cambria" w:cs="Cambria"/>
          <w:highlight w:val="yellow"/>
          <w:u w:val="single"/>
        </w:rPr>
        <w:t xml:space="preserve">our </w:t>
      </w:r>
      <w:r w:rsidRPr="00BE65F3">
        <w:rPr>
          <w:rFonts w:eastAsia="Cambria" w:cs="Cambria"/>
          <w:b/>
          <w:iCs/>
          <w:highlight w:val="yellow"/>
          <w:u w:val="single"/>
        </w:rPr>
        <w:t>beings</w:t>
      </w:r>
      <w:r w:rsidRPr="00BE65F3">
        <w:rPr>
          <w:rFonts w:eastAsia="Cambria" w:cs="Cambria"/>
          <w:highlight w:val="yellow"/>
          <w:u w:val="single"/>
        </w:rPr>
        <w:t xml:space="preserve"> do not </w:t>
      </w:r>
      <w:r w:rsidRPr="00BE65F3">
        <w:rPr>
          <w:rFonts w:eastAsia="Cambria" w:cs="Cambria"/>
          <w:b/>
          <w:iCs/>
          <w:highlight w:val="yellow"/>
          <w:u w:val="single"/>
        </w:rPr>
        <w:t>fit neatly</w:t>
      </w:r>
      <w:r w:rsidRPr="00BE65F3">
        <w:rPr>
          <w:rFonts w:eastAsia="Cambria" w:cs="Cambria"/>
          <w:highlight w:val="yellow"/>
          <w:u w:val="single"/>
        </w:rPr>
        <w:t xml:space="preserve"> into our </w:t>
      </w:r>
      <w:r w:rsidRPr="00BE65F3">
        <w:rPr>
          <w:rFonts w:eastAsia="Cambria" w:cs="Cambria"/>
          <w:b/>
          <w:iCs/>
          <w:highlight w:val="yellow"/>
          <w:u w:val="single"/>
        </w:rPr>
        <w:t>politics</w:t>
      </w:r>
      <w:r w:rsidRPr="00BE65F3">
        <w:rPr>
          <w:rFonts w:eastAsia="Cambria" w:cs="Cambria"/>
          <w:b/>
          <w:iCs/>
          <w:u w:val="single"/>
        </w:rPr>
        <w:t xml:space="preserve"> as conservatives</w:t>
      </w:r>
      <w:r w:rsidRPr="00BE65F3">
        <w:rPr>
          <w:rFonts w:eastAsia="Cambria" w:cs="Cambria"/>
          <w:u w:val="single"/>
        </w:rPr>
        <w:t xml:space="preserve">, </w:t>
      </w:r>
      <w:r w:rsidRPr="00BE65F3">
        <w:rPr>
          <w:rFonts w:eastAsia="Cambria" w:cs="Cambria"/>
          <w:b/>
          <w:iCs/>
          <w:u w:val="single"/>
        </w:rPr>
        <w:t>anarchists</w:t>
      </w:r>
      <w:r w:rsidRPr="00BE65F3">
        <w:rPr>
          <w:rFonts w:eastAsia="Cambria" w:cs="Cambria"/>
          <w:u w:val="single"/>
        </w:rPr>
        <w:t xml:space="preserve">, </w:t>
      </w:r>
      <w:r w:rsidRPr="00BE65F3">
        <w:rPr>
          <w:rFonts w:eastAsia="Cambria" w:cs="Cambria"/>
          <w:b/>
          <w:iCs/>
          <w:u w:val="single"/>
        </w:rPr>
        <w:t>evangelicals</w:t>
      </w:r>
      <w:r w:rsidRPr="00BE65F3">
        <w:rPr>
          <w:rFonts w:eastAsia="Cambria" w:cs="Cambria"/>
          <w:u w:val="single"/>
        </w:rPr>
        <w:t xml:space="preserve">, </w:t>
      </w:r>
      <w:proofErr w:type="spellStart"/>
      <w:r w:rsidRPr="00BE65F3">
        <w:rPr>
          <w:rFonts w:eastAsia="Cambria" w:cs="Cambria"/>
          <w:b/>
          <w:iCs/>
          <w:u w:val="single"/>
        </w:rPr>
        <w:t>Teaparty</w:t>
      </w:r>
      <w:proofErr w:type="spellEnd"/>
      <w:r w:rsidRPr="00BE65F3">
        <w:rPr>
          <w:rFonts w:eastAsia="Cambria" w:cs="Cambria"/>
          <w:b/>
          <w:iCs/>
          <w:u w:val="single"/>
        </w:rPr>
        <w:t>-supporters</w:t>
      </w:r>
      <w:r w:rsidRPr="00BE65F3">
        <w:rPr>
          <w:rFonts w:eastAsia="Cambria" w:cs="Cambria"/>
          <w:u w:val="single"/>
        </w:rPr>
        <w:t xml:space="preserve">, </w:t>
      </w:r>
      <w:r w:rsidRPr="00BE65F3">
        <w:rPr>
          <w:rFonts w:eastAsia="Cambria" w:cs="Cambria"/>
          <w:b/>
          <w:iCs/>
          <w:u w:val="single"/>
        </w:rPr>
        <w:t>Zionists</w:t>
      </w:r>
      <w:r w:rsidRPr="00BE65F3">
        <w:rPr>
          <w:rFonts w:eastAsia="Cambria" w:cs="Cambria"/>
          <w:u w:val="single"/>
        </w:rPr>
        <w:t xml:space="preserve">, </w:t>
      </w:r>
      <w:r w:rsidRPr="00BE65F3">
        <w:rPr>
          <w:rFonts w:eastAsia="Cambria" w:cs="Cambria"/>
          <w:b/>
          <w:iCs/>
          <w:u w:val="single"/>
        </w:rPr>
        <w:t>Islamists</w:t>
      </w:r>
      <w:r w:rsidRPr="00BE65F3">
        <w:rPr>
          <w:rFonts w:eastAsia="Cambria" w:cs="Cambria"/>
          <w:u w:val="single"/>
        </w:rPr>
        <w:t xml:space="preserve">, and (a few) </w:t>
      </w:r>
      <w:r w:rsidRPr="00BE65F3">
        <w:rPr>
          <w:rFonts w:eastAsia="Cambria" w:cs="Cambria"/>
          <w:b/>
          <w:iCs/>
          <w:u w:val="single"/>
        </w:rPr>
        <w:t>Communists</w:t>
      </w:r>
      <w:r w:rsidRPr="00BE65F3">
        <w:rPr>
          <w:rFonts w:eastAsia="Cambria" w:cs="Cambria"/>
          <w:sz w:val="16"/>
        </w:rPr>
        <w:t xml:space="preserve">. </w:t>
      </w:r>
      <w:r w:rsidRPr="00BE65F3">
        <w:rPr>
          <w:rFonts w:eastAsia="Cambria" w:cs="Cambria"/>
          <w:u w:val="single"/>
        </w:rPr>
        <w:t xml:space="preserve">We are </w:t>
      </w:r>
      <w:r w:rsidRPr="00BE65F3">
        <w:rPr>
          <w:rFonts w:eastAsia="Cambria" w:cs="Cambria"/>
          <w:b/>
          <w:iCs/>
          <w:u w:val="single"/>
        </w:rPr>
        <w:t>social animals</w:t>
      </w:r>
      <w:r w:rsidRPr="00BE65F3">
        <w:rPr>
          <w:rFonts w:eastAsia="Cambria" w:cs="Cambria"/>
          <w:u w:val="single"/>
        </w:rPr>
        <w:t xml:space="preserve">, yes, but we are </w:t>
      </w:r>
      <w:r w:rsidRPr="00BE65F3">
        <w:rPr>
          <w:rFonts w:eastAsia="Cambria" w:cs="Cambria"/>
          <w:b/>
          <w:iCs/>
          <w:u w:val="single"/>
        </w:rPr>
        <w:t>also anti-social</w:t>
      </w:r>
      <w:r w:rsidRPr="00BE65F3">
        <w:rPr>
          <w:rFonts w:eastAsia="Cambria" w:cs="Cambria"/>
          <w:u w:val="single"/>
        </w:rPr>
        <w:t xml:space="preserve">, and 0 are </w:t>
      </w:r>
      <w:r w:rsidRPr="00BE65F3">
        <w:rPr>
          <w:rFonts w:eastAsia="Cambria" w:cs="Cambria"/>
          <w:b/>
          <w:iCs/>
          <w:u w:val="single"/>
        </w:rPr>
        <w:t>thoroughly mediated</w:t>
      </w:r>
      <w:r w:rsidRPr="00BE65F3">
        <w:rPr>
          <w:rFonts w:eastAsia="Cambria" w:cs="Cambria"/>
          <w:u w:val="single"/>
        </w:rPr>
        <w:t xml:space="preserve"> by society’s </w:t>
      </w:r>
      <w:r w:rsidRPr="00BE65F3">
        <w:rPr>
          <w:rFonts w:eastAsia="Cambria" w:cs="Cambria"/>
          <w:b/>
          <w:iCs/>
          <w:u w:val="single"/>
        </w:rPr>
        <w:t>contingent forms</w:t>
      </w:r>
      <w:r w:rsidRPr="00BE65F3">
        <w:rPr>
          <w:rFonts w:eastAsia="Cambria" w:cs="Cambria"/>
          <w:sz w:val="16"/>
        </w:rPr>
        <w:t xml:space="preserve">. </w:t>
      </w:r>
      <w:r w:rsidRPr="00BE65F3">
        <w:rPr>
          <w:rFonts w:eastAsia="Cambria" w:cs="Cambria"/>
          <w:u w:val="single"/>
        </w:rPr>
        <w:t>Yes, the early Marx developed a philosophical ontology. Nothing follows from this politically. Philosopher-king-styled party leaders are not thereby legitimated, and the whole thorny issue of false consciousness (empirical vs. imputed/ascribed</w:t>
      </w:r>
      <w:r w:rsidRPr="00BE65F3">
        <w:rPr>
          <w:rFonts w:eastAsia="Cambria" w:cs="Cambria"/>
          <w:sz w:val="16"/>
        </w:rPr>
        <w:t xml:space="preserve"> [</w:t>
      </w:r>
      <w:proofErr w:type="spellStart"/>
      <w:r w:rsidRPr="00BE65F3">
        <w:rPr>
          <w:rFonts w:eastAsia="Cambria" w:cs="Cambria"/>
          <w:sz w:val="16"/>
        </w:rPr>
        <w:t>zugerechnectes</w:t>
      </w:r>
      <w:proofErr w:type="spellEnd"/>
      <w:r w:rsidRPr="00BE65F3">
        <w:rPr>
          <w:rFonts w:eastAsia="Cambria" w:cs="Cambria"/>
          <w:sz w:val="16"/>
        </w:rPr>
        <w:t xml:space="preserve">] consciousness) </w:t>
      </w:r>
      <w:r w:rsidRPr="00BE65F3">
        <w:rPr>
          <w:rFonts w:eastAsia="Cambria" w:cs="Cambria"/>
          <w:u w:val="single"/>
        </w:rPr>
        <w:t>cannot force a political resolution</w:t>
      </w:r>
      <w:r w:rsidRPr="00BE65F3">
        <w:rPr>
          <w:rFonts w:eastAsia="Cambria" w:cs="Cambria"/>
          <w:sz w:val="16"/>
        </w:rPr>
        <w:t xml:space="preserve">. At the same time, </w:t>
      </w:r>
      <w:r w:rsidRPr="00BE65F3">
        <w:rPr>
          <w:rFonts w:eastAsia="Cambria" w:cs="Cambria"/>
          <w:b/>
          <w:iCs/>
          <w:u w:val="single"/>
        </w:rPr>
        <w:t>philosophical thought</w:t>
      </w:r>
      <w:r w:rsidRPr="00BE65F3">
        <w:rPr>
          <w:rFonts w:eastAsia="Cambria" w:cs="Cambria"/>
          <w:u w:val="single"/>
        </w:rPr>
        <w:t xml:space="preserve"> has </w:t>
      </w:r>
      <w:r w:rsidRPr="00BE65F3">
        <w:rPr>
          <w:rFonts w:eastAsia="Cambria" w:cs="Cambria"/>
          <w:b/>
          <w:iCs/>
          <w:u w:val="single"/>
        </w:rPr>
        <w:t>every right</w:t>
      </w:r>
      <w:r w:rsidRPr="00BE65F3">
        <w:rPr>
          <w:rFonts w:eastAsia="Cambria" w:cs="Cambria"/>
          <w:u w:val="single"/>
        </w:rPr>
        <w:t xml:space="preserve"> – and </w:t>
      </w:r>
      <w:r w:rsidRPr="00BE65F3">
        <w:rPr>
          <w:rFonts w:eastAsia="Cambria" w:cs="Cambria"/>
          <w:b/>
          <w:iCs/>
          <w:u w:val="single"/>
        </w:rPr>
        <w:t>obligation</w:t>
      </w:r>
      <w:r w:rsidRPr="00BE65F3">
        <w:rPr>
          <w:rFonts w:eastAsia="Cambria" w:cs="Cambria"/>
          <w:u w:val="single"/>
        </w:rPr>
        <w:t xml:space="preserve"> — to </w:t>
      </w:r>
      <w:r w:rsidRPr="00BE65F3">
        <w:rPr>
          <w:rFonts w:eastAsia="Cambria" w:cs="Cambria"/>
          <w:b/>
          <w:iCs/>
          <w:u w:val="single"/>
        </w:rPr>
        <w:t>intervene actively</w:t>
      </w:r>
      <w:r w:rsidRPr="00BE65F3">
        <w:rPr>
          <w:rFonts w:eastAsia="Cambria" w:cs="Cambria"/>
          <w:u w:val="single"/>
        </w:rPr>
        <w:t xml:space="preserve"> into </w:t>
      </w:r>
      <w:r w:rsidRPr="00BE65F3">
        <w:rPr>
          <w:rFonts w:eastAsia="Cambria" w:cs="Cambria"/>
          <w:b/>
          <w:iCs/>
          <w:u w:val="single"/>
        </w:rPr>
        <w:t>political life</w:t>
      </w:r>
      <w:r w:rsidRPr="00BE65F3">
        <w:rPr>
          <w:rFonts w:eastAsia="Cambria" w:cs="Cambria"/>
          <w:sz w:val="16"/>
        </w:rPr>
        <w:t xml:space="preserve">. Here is Marx on the subject of intellectual practice, including philosophizing: But again when I am active scientifically, </w:t>
      </w:r>
      <w:proofErr w:type="spellStart"/>
      <w:r w:rsidRPr="00BE65F3">
        <w:rPr>
          <w:rFonts w:eastAsia="Cambria" w:cs="Cambria"/>
          <w:sz w:val="16"/>
        </w:rPr>
        <w:t>etc</w:t>
      </w:r>
      <w:proofErr w:type="spellEnd"/>
      <w:r w:rsidRPr="00BE65F3">
        <w:rPr>
          <w:rFonts w:eastAsia="Cambria" w:cs="Cambria"/>
          <w:sz w:val="16"/>
        </w:rPr>
        <w:t>, — when I am engaged in activity which I can seldom perform in direct community with others –- then I am social, because I am active as a man [human being</w:t>
      </w:r>
      <w:hyperlink r:id="rId15" w:anchor="fn:9" w:history="1">
        <w:r w:rsidRPr="00BE65F3">
          <w:rPr>
            <w:rFonts w:eastAsia="Cambria" w:cs="Cambria"/>
            <w:sz w:val="16"/>
          </w:rPr>
          <w:t>9</w:t>
        </w:r>
      </w:hyperlink>
      <w:r w:rsidRPr="00BE65F3">
        <w:rPr>
          <w:rFonts w:eastAsia="Cambria" w:cs="Cambria"/>
          <w:sz w:val="16"/>
        </w:rPr>
        <w:t xml:space="preserve">]. Not only is the material of my activity given to me as a social product (as is even the language in which the thinker is active): my own existence is social activity, and therefore that which I make of myself, I make of myself for society and with the consciousness </w:t>
      </w:r>
      <w:proofErr w:type="spellStart"/>
      <w:r w:rsidRPr="00BE65F3">
        <w:rPr>
          <w:rFonts w:eastAsia="Cambria" w:cs="Cambria"/>
          <w:sz w:val="16"/>
        </w:rPr>
        <w:t>ofmyself</w:t>
      </w:r>
      <w:proofErr w:type="spellEnd"/>
      <w:r w:rsidRPr="00BE65F3">
        <w:rPr>
          <w:rFonts w:eastAsia="Cambria" w:cs="Cambria"/>
          <w:sz w:val="16"/>
        </w:rPr>
        <w:t xml:space="preserve"> as a social being. </w:t>
      </w:r>
      <w:hyperlink r:id="rId16" w:anchor="fn:10" w:history="1">
        <w:r w:rsidRPr="00BE65F3">
          <w:rPr>
            <w:rFonts w:eastAsia="Cambria" w:cs="Cambria"/>
            <w:sz w:val="16"/>
          </w:rPr>
          <w:t>10</w:t>
        </w:r>
      </w:hyperlink>
      <w:r w:rsidRPr="00BE65F3">
        <w:rPr>
          <w:rFonts w:eastAsia="Cambria" w:cs="Cambria"/>
          <w:sz w:val="16"/>
        </w:rPr>
        <w:t xml:space="preserve"> Again, </w:t>
      </w:r>
      <w:r w:rsidRPr="00BE65F3">
        <w:rPr>
          <w:rFonts w:eastAsia="Cambria" w:cs="Cambria"/>
          <w:b/>
          <w:iCs/>
          <w:u w:val="single"/>
        </w:rPr>
        <w:t>no matter how deeply</w:t>
      </w:r>
      <w:r w:rsidRPr="00BE65F3">
        <w:rPr>
          <w:rFonts w:eastAsia="Cambria" w:cs="Cambria"/>
          <w:u w:val="single"/>
        </w:rPr>
        <w:t xml:space="preserve"> one </w:t>
      </w:r>
      <w:r w:rsidRPr="00BE65F3">
        <w:rPr>
          <w:rFonts w:eastAsia="Cambria" w:cs="Cambria"/>
          <w:b/>
          <w:iCs/>
          <w:u w:val="single"/>
        </w:rPr>
        <w:t>thinks one’s way</w:t>
      </w:r>
      <w:r w:rsidRPr="00BE65F3">
        <w:rPr>
          <w:rFonts w:eastAsia="Cambria" w:cs="Cambria"/>
          <w:u w:val="single"/>
        </w:rPr>
        <w:t xml:space="preserve"> into this </w:t>
      </w:r>
      <w:r w:rsidRPr="00BE65F3">
        <w:rPr>
          <w:rFonts w:eastAsia="Cambria" w:cs="Cambria"/>
          <w:b/>
          <w:iCs/>
          <w:u w:val="single"/>
        </w:rPr>
        <w:t>ontological generalization</w:t>
      </w:r>
      <w:r w:rsidRPr="00BE65F3">
        <w:rPr>
          <w:rFonts w:eastAsia="Cambria" w:cs="Cambria"/>
          <w:u w:val="single"/>
        </w:rPr>
        <w:t xml:space="preserve">, </w:t>
      </w:r>
      <w:r w:rsidRPr="00BE65F3">
        <w:rPr>
          <w:rFonts w:eastAsia="Cambria" w:cs="Cambria"/>
          <w:highlight w:val="yellow"/>
          <w:u w:val="single"/>
        </w:rPr>
        <w:t xml:space="preserve">no </w:t>
      </w:r>
      <w:r w:rsidRPr="00BE65F3">
        <w:rPr>
          <w:rFonts w:eastAsia="Cambria" w:cs="Cambria"/>
          <w:b/>
          <w:iCs/>
          <w:highlight w:val="yellow"/>
          <w:u w:val="single"/>
        </w:rPr>
        <w:t>specific political orientation</w:t>
      </w:r>
      <w:r w:rsidRPr="00BE65F3">
        <w:rPr>
          <w:rFonts w:eastAsia="Cambria" w:cs="Cambria"/>
          <w:highlight w:val="yellow"/>
          <w:u w:val="single"/>
        </w:rPr>
        <w:t xml:space="preserve"> follows </w:t>
      </w:r>
      <w:proofErr w:type="gramStart"/>
      <w:r w:rsidRPr="00BE65F3">
        <w:rPr>
          <w:rFonts w:eastAsia="Cambria" w:cs="Cambria"/>
          <w:highlight w:val="yellow"/>
          <w:u w:val="single"/>
        </w:rPr>
        <w:t xml:space="preserve">as a </w:t>
      </w:r>
      <w:r w:rsidRPr="00BE65F3">
        <w:rPr>
          <w:rFonts w:eastAsia="Cambria" w:cs="Cambria"/>
          <w:b/>
          <w:iCs/>
          <w:highlight w:val="yellow"/>
          <w:u w:val="single"/>
        </w:rPr>
        <w:t>consequence</w:t>
      </w:r>
      <w:proofErr w:type="gramEnd"/>
      <w:r w:rsidRPr="00BE65F3">
        <w:rPr>
          <w:rFonts w:eastAsia="Cambria" w:cs="Cambria"/>
          <w:u w:val="single"/>
        </w:rPr>
        <w:t xml:space="preserve">. It </w:t>
      </w:r>
      <w:r w:rsidRPr="00BE65F3">
        <w:rPr>
          <w:rFonts w:eastAsia="Cambria" w:cs="Cambria"/>
          <w:b/>
          <w:iCs/>
          <w:u w:val="single"/>
        </w:rPr>
        <w:t>describes the intellectual work</w:t>
      </w:r>
      <w:r w:rsidRPr="00BE65F3">
        <w:rPr>
          <w:rFonts w:eastAsia="Cambria" w:cs="Cambria"/>
          <w:u w:val="single"/>
        </w:rPr>
        <w:t xml:space="preserve"> of Heidegger and Schmitt every bit as much as it does that of Marx or of us ourselves.</w:t>
      </w:r>
      <w:r w:rsidRPr="00BE65F3">
        <w:rPr>
          <w:rFonts w:eastAsia="Cambria" w:cs="Cambria"/>
          <w:sz w:val="16"/>
        </w:rPr>
        <w:t xml:space="preserve"> </w:t>
      </w:r>
    </w:p>
    <w:p w14:paraId="14D4A0CA" w14:textId="77777777" w:rsidR="00BE65F3" w:rsidRPr="00BE65F3" w:rsidRDefault="00BE65F3" w:rsidP="00BE65F3">
      <w:pPr>
        <w:rPr>
          <w:rFonts w:eastAsia="Cambria"/>
          <w:b/>
          <w:iCs/>
          <w:u w:val="single"/>
        </w:rPr>
      </w:pPr>
    </w:p>
    <w:p w14:paraId="3C2916D6" w14:textId="77777777" w:rsidR="00BE65F3" w:rsidRPr="00BE65F3" w:rsidRDefault="00BE65F3" w:rsidP="00BE65F3">
      <w:pPr>
        <w:keepNext/>
        <w:keepLines/>
        <w:spacing w:before="40" w:after="0"/>
        <w:outlineLvl w:val="3"/>
        <w:rPr>
          <w:rFonts w:eastAsia="MS Gothic" w:cs="Times New Roman"/>
          <w:b/>
          <w:iCs/>
          <w:sz w:val="26"/>
        </w:rPr>
      </w:pPr>
      <w:r w:rsidRPr="00BE65F3">
        <w:rPr>
          <w:rFonts w:eastAsia="MS Gothic" w:cs="Times New Roman"/>
          <w:b/>
          <w:iCs/>
          <w:sz w:val="26"/>
        </w:rPr>
        <w:t xml:space="preserve">The alternative is to affirm the </w:t>
      </w:r>
      <w:r w:rsidRPr="00BE65F3">
        <w:rPr>
          <w:rFonts w:eastAsia="MS Gothic" w:cs="Times New Roman"/>
          <w:b/>
          <w:iCs/>
          <w:sz w:val="26"/>
          <w:u w:val="single"/>
        </w:rPr>
        <w:t>model of the Communist Party</w:t>
      </w:r>
      <w:r w:rsidRPr="00BE65F3">
        <w:rPr>
          <w:rFonts w:eastAsia="MS Gothic" w:cs="Times New Roman"/>
          <w:b/>
          <w:iCs/>
          <w:sz w:val="26"/>
        </w:rPr>
        <w:t xml:space="preserve"> – only the Party can provide </w:t>
      </w:r>
      <w:r w:rsidRPr="00BE65F3">
        <w:rPr>
          <w:rFonts w:eastAsia="MS Gothic" w:cs="Times New Roman"/>
          <w:b/>
          <w:iCs/>
          <w:sz w:val="26"/>
          <w:u w:val="single"/>
        </w:rPr>
        <w:t>effective accountability mechanisms</w:t>
      </w:r>
      <w:r w:rsidRPr="00BE65F3">
        <w:rPr>
          <w:rFonts w:eastAsia="MS Gothic" w:cs="Times New Roman"/>
          <w:b/>
          <w:iCs/>
          <w:sz w:val="26"/>
        </w:rPr>
        <w:t xml:space="preserve"> to correct violent tendencies within organizing, educate and </w:t>
      </w:r>
      <w:r w:rsidRPr="00BE65F3">
        <w:rPr>
          <w:rFonts w:eastAsia="MS Gothic" w:cs="Times New Roman"/>
          <w:b/>
          <w:iCs/>
          <w:sz w:val="26"/>
          <w:u w:val="single"/>
        </w:rPr>
        <w:t>mobilize marginalized communities</w:t>
      </w:r>
      <w:r w:rsidRPr="00BE65F3">
        <w:rPr>
          <w:rFonts w:eastAsia="MS Gothic" w:cs="Times New Roman"/>
          <w:b/>
          <w:iCs/>
          <w:sz w:val="26"/>
        </w:rPr>
        <w:t>, and connect local struggles to a movement for international liberation.</w:t>
      </w:r>
    </w:p>
    <w:p w14:paraId="0F5DE517" w14:textId="77777777" w:rsidR="00BE65F3" w:rsidRPr="00BE65F3" w:rsidRDefault="00BE65F3" w:rsidP="00BE65F3">
      <w:pPr>
        <w:rPr>
          <w:rFonts w:eastAsia="Cambria"/>
          <w:sz w:val="16"/>
        </w:rPr>
      </w:pPr>
      <w:r w:rsidRPr="00BE65F3">
        <w:rPr>
          <w:rFonts w:eastAsia="Cambria"/>
          <w:b/>
          <w:bCs/>
          <w:sz w:val="26"/>
        </w:rPr>
        <w:t>Escalante 18</w:t>
      </w:r>
      <w:r w:rsidRPr="00BE65F3">
        <w:rPr>
          <w:rFonts w:eastAsia="Cambria"/>
        </w:rPr>
        <w:t xml:space="preserve">. Alyson Escalante is </w:t>
      </w:r>
      <w:proofErr w:type="gramStart"/>
      <w:r w:rsidRPr="00BE65F3">
        <w:rPr>
          <w:rFonts w:eastAsia="Cambria"/>
        </w:rPr>
        <w:t>a Marxist-Leninist</w:t>
      </w:r>
      <w:proofErr w:type="gramEnd"/>
      <w:r w:rsidRPr="00BE65F3">
        <w:rPr>
          <w:rFonts w:eastAsia="Cambria"/>
        </w:rPr>
        <w:t xml:space="preserve">. Materialist Feminist and Anti-Imperialist activist. “Party Organizing in the 21st Century. September 2018. </w:t>
      </w:r>
      <w:hyperlink r:id="rId17" w:history="1">
        <w:r w:rsidRPr="00BE65F3">
          <w:rPr>
            <w:rFonts w:eastAsia="Cambria"/>
          </w:rPr>
          <w:t>https://theforgenews.org/2018/09/21/party-organizing-in-the-21st-century.</w:t>
        </w:r>
      </w:hyperlink>
    </w:p>
    <w:p w14:paraId="49DF374D" w14:textId="77777777" w:rsidR="00470B03" w:rsidRDefault="00BE65F3" w:rsidP="00BE65F3">
      <w:pPr>
        <w:rPr>
          <w:rFonts w:eastAsia="Cambria"/>
          <w:u w:val="single"/>
        </w:rPr>
      </w:pPr>
      <w:r w:rsidRPr="00BE65F3">
        <w:rPr>
          <w:rFonts w:eastAsia="Cambria"/>
          <w:sz w:val="16"/>
        </w:rPr>
        <w:t xml:space="preserve">I would argue that within the base building movement, there is a move towards party organizing, but this trend has not always been explicitly theorized or forwarded within the movement. My goal in this essay is to argue that </w:t>
      </w:r>
      <w:r w:rsidRPr="00BE65F3">
        <w:rPr>
          <w:rFonts w:eastAsia="Cambria"/>
          <w:highlight w:val="yellow"/>
          <w:u w:val="single"/>
        </w:rPr>
        <w:t>base building and dual power strategy can be best forwarded through party organizing</w:t>
      </w:r>
      <w:r w:rsidRPr="00BE65F3">
        <w:rPr>
          <w:rFonts w:eastAsia="Cambria"/>
          <w:u w:val="single"/>
        </w:rPr>
        <w:t xml:space="preserve">, and that </w:t>
      </w:r>
      <w:r w:rsidRPr="00BE65F3">
        <w:rPr>
          <w:rFonts w:eastAsia="Cambria"/>
          <w:highlight w:val="yellow"/>
          <w:u w:val="single"/>
        </w:rPr>
        <w:t>party organizing can allow this</w:t>
      </w:r>
      <w:r w:rsidRPr="00BE65F3">
        <w:rPr>
          <w:rFonts w:eastAsia="Cambria"/>
          <w:u w:val="single"/>
        </w:rPr>
        <w:t xml:space="preserve"> emerging </w:t>
      </w:r>
      <w:r w:rsidRPr="00BE65F3">
        <w:rPr>
          <w:rFonts w:eastAsia="Cambria"/>
          <w:highlight w:val="yellow"/>
          <w:u w:val="single"/>
        </w:rPr>
        <w:t>movement to solidify into a</w:t>
      </w:r>
      <w:r w:rsidRPr="00BE65F3">
        <w:rPr>
          <w:rFonts w:eastAsia="Cambria"/>
          <w:u w:val="single"/>
        </w:rPr>
        <w:t xml:space="preserve"> powerful </w:t>
      </w:r>
      <w:r w:rsidRPr="00BE65F3">
        <w:rPr>
          <w:rFonts w:eastAsia="Cambria"/>
          <w:highlight w:val="yellow"/>
          <w:u w:val="single"/>
        </w:rPr>
        <w:t>revolutionary socialist tendency</w:t>
      </w:r>
      <w:r w:rsidRPr="00BE65F3">
        <w:rPr>
          <w:rFonts w:eastAsia="Cambria"/>
          <w:u w:val="single"/>
        </w:rPr>
        <w:t xml:space="preserve"> in the United States. </w:t>
      </w:r>
      <w:r w:rsidRPr="00BE65F3">
        <w:rPr>
          <w:rFonts w:eastAsia="Cambria"/>
          <w:sz w:val="16"/>
        </w:rPr>
        <w:t xml:space="preserve">One of the crucial insights of the base building movement is that </w:t>
      </w:r>
      <w:r w:rsidRPr="00BE65F3">
        <w:rPr>
          <w:rFonts w:eastAsia="Cambria"/>
          <w:u w:val="single"/>
        </w:rPr>
        <w:t xml:space="preserve">the current state of the left in the United States is one in which </w:t>
      </w:r>
      <w:r w:rsidRPr="00BE65F3">
        <w:rPr>
          <w:rFonts w:eastAsia="Cambria"/>
          <w:highlight w:val="yellow"/>
          <w:u w:val="single"/>
        </w:rPr>
        <w:t>revolution is not currently possible.</w:t>
      </w:r>
      <w:r w:rsidRPr="00BE65F3">
        <w:rPr>
          <w:rFonts w:eastAsia="Cambria"/>
          <w:sz w:val="16"/>
        </w:rPr>
        <w:t xml:space="preserve"> There exists very little popular support for socialist politics. A century of anticommunist propaganda has been extremely effective in convincing even the most oppressed and marginalized that communism has nothing to offer them. </w:t>
      </w:r>
      <w:r w:rsidRPr="00BE65F3">
        <w:rPr>
          <w:rFonts w:eastAsia="Cambria"/>
          <w:u w:val="single"/>
        </w:rPr>
        <w:t xml:space="preserve">The base building emphasis on </w:t>
      </w:r>
      <w:r w:rsidRPr="00BE65F3">
        <w:rPr>
          <w:rFonts w:eastAsia="Cambria"/>
          <w:highlight w:val="yellow"/>
          <w:u w:val="single"/>
        </w:rPr>
        <w:t>dual power responds</w:t>
      </w:r>
      <w:r w:rsidRPr="00BE65F3">
        <w:rPr>
          <w:rFonts w:eastAsia="Cambria"/>
          <w:u w:val="single"/>
        </w:rPr>
        <w:t xml:space="preserve"> directly to this insight. </w:t>
      </w:r>
      <w:r w:rsidRPr="00BE65F3">
        <w:rPr>
          <w:rFonts w:eastAsia="Cambria"/>
          <w:highlight w:val="yellow"/>
          <w:u w:val="single"/>
        </w:rPr>
        <w:t>By building institutions which can meet people’s needs, we</w:t>
      </w:r>
      <w:r w:rsidRPr="00BE65F3">
        <w:rPr>
          <w:rFonts w:eastAsia="Cambria"/>
          <w:u w:val="single"/>
        </w:rPr>
        <w:t xml:space="preserve"> are able to concretely demonstrate that communists can </w:t>
      </w:r>
      <w:r w:rsidRPr="00BE65F3">
        <w:rPr>
          <w:rFonts w:eastAsia="Cambria"/>
          <w:highlight w:val="yellow"/>
          <w:u w:val="single"/>
        </w:rPr>
        <w:t>offer</w:t>
      </w:r>
      <w:r w:rsidRPr="00BE65F3">
        <w:rPr>
          <w:rFonts w:eastAsia="Cambria"/>
          <w:u w:val="single"/>
        </w:rPr>
        <w:t xml:space="preserve"> the oppressed </w:t>
      </w:r>
      <w:r w:rsidRPr="00BE65F3">
        <w:rPr>
          <w:rFonts w:eastAsia="Cambria"/>
          <w:highlight w:val="yellow"/>
          <w:u w:val="single"/>
        </w:rPr>
        <w:t>relief from</w:t>
      </w:r>
      <w:r w:rsidRPr="00BE65F3">
        <w:rPr>
          <w:rFonts w:eastAsia="Cambria"/>
          <w:u w:val="single"/>
        </w:rPr>
        <w:t xml:space="preserve"> the horrific conditions of </w:t>
      </w:r>
      <w:r w:rsidRPr="00BE65F3">
        <w:rPr>
          <w:rFonts w:eastAsia="Cambria"/>
          <w:highlight w:val="yellow"/>
          <w:u w:val="single"/>
        </w:rPr>
        <w:t>capitalism.</w:t>
      </w:r>
      <w:r w:rsidRPr="00BE65F3">
        <w:rPr>
          <w:rFonts w:eastAsia="Cambria"/>
          <w:sz w:val="16"/>
        </w:rPr>
        <w:t xml:space="preserve"> Base building strategy recognizes that </w:t>
      </w:r>
      <w:proofErr w:type="gramStart"/>
      <w:r w:rsidRPr="00BE65F3">
        <w:rPr>
          <w:rFonts w:eastAsia="Cambria"/>
          <w:sz w:val="16"/>
        </w:rPr>
        <w:t>actually doing</w:t>
      </w:r>
      <w:proofErr w:type="gramEnd"/>
      <w:r w:rsidRPr="00BE65F3">
        <w:rPr>
          <w:rFonts w:eastAsia="Cambria"/>
          <w:sz w:val="16"/>
        </w:rPr>
        <w:t xml:space="preserve"> the work to serve the people does infinitely more to create a socialist base of popular support than electing democratic socialist candidates or holding endless political education classes can ever hope to do. Dual power is about proving that we have something to offer the oppressed. The question, of course, remains: once we have built a base of popular support, what do we do next? </w:t>
      </w:r>
      <w:r w:rsidRPr="00BE65F3">
        <w:rPr>
          <w:rFonts w:eastAsia="Cambria"/>
          <w:u w:val="single"/>
        </w:rPr>
        <w:t xml:space="preserve">If it turns out that establishing socialist institutions to meet people’s needs does in fact create sympathy towards the cause of communism, how can we mobilize that base? </w:t>
      </w:r>
      <w:r w:rsidRPr="00BE65F3">
        <w:rPr>
          <w:rFonts w:eastAsia="Cambria"/>
          <w:sz w:val="16"/>
        </w:rPr>
        <w:t xml:space="preserve">Put simply: </w:t>
      </w:r>
      <w:proofErr w:type="gramStart"/>
      <w:r w:rsidRPr="00BE65F3">
        <w:rPr>
          <w:rFonts w:eastAsia="Cambria"/>
          <w:b/>
          <w:iCs/>
          <w:highlight w:val="yellow"/>
          <w:u w:val="single"/>
        </w:rPr>
        <w:t>in order to</w:t>
      </w:r>
      <w:proofErr w:type="gramEnd"/>
      <w:r w:rsidRPr="00BE65F3">
        <w:rPr>
          <w:rFonts w:eastAsia="Cambria"/>
          <w:b/>
          <w:iCs/>
          <w:highlight w:val="yellow"/>
          <w:u w:val="single"/>
        </w:rPr>
        <w:t xml:space="preserve"> mobilize the base</w:t>
      </w:r>
      <w:r w:rsidRPr="00BE65F3">
        <w:rPr>
          <w:rFonts w:eastAsia="Cambria"/>
          <w:b/>
          <w:iCs/>
          <w:u w:val="single"/>
        </w:rPr>
        <w:t xml:space="preserve"> which base builders hope to create, </w:t>
      </w:r>
      <w:r w:rsidRPr="00BE65F3">
        <w:rPr>
          <w:rFonts w:eastAsia="Cambria"/>
          <w:b/>
          <w:iCs/>
          <w:highlight w:val="yellow"/>
          <w:u w:val="single"/>
        </w:rPr>
        <w:t>we need to have already done the work of building a communist party.</w:t>
      </w:r>
      <w:r w:rsidRPr="00BE65F3">
        <w:rPr>
          <w:rFonts w:eastAsia="Cambria"/>
          <w:sz w:val="16"/>
          <w:highlight w:val="yellow"/>
        </w:rPr>
        <w:t xml:space="preserve"> </w:t>
      </w:r>
      <w:r w:rsidRPr="00BE65F3">
        <w:rPr>
          <w:rFonts w:eastAsia="Cambria"/>
          <w:highlight w:val="yellow"/>
          <w:u w:val="single"/>
        </w:rPr>
        <w:t>It is not enough to</w:t>
      </w:r>
      <w:r w:rsidRPr="00BE65F3">
        <w:rPr>
          <w:rFonts w:eastAsia="Cambria"/>
          <w:u w:val="single"/>
        </w:rPr>
        <w:t xml:space="preserve"> simply </w:t>
      </w:r>
      <w:r w:rsidRPr="00BE65F3">
        <w:rPr>
          <w:rFonts w:eastAsia="Cambria"/>
          <w:highlight w:val="yellow"/>
          <w:u w:val="single"/>
        </w:rPr>
        <w:t>meet</w:t>
      </w:r>
      <w:r w:rsidRPr="00BE65F3">
        <w:rPr>
          <w:rFonts w:eastAsia="Cambria"/>
          <w:u w:val="single"/>
        </w:rPr>
        <w:t xml:space="preserve"> </w:t>
      </w:r>
      <w:proofErr w:type="spellStart"/>
      <w:r w:rsidRPr="00BE65F3">
        <w:rPr>
          <w:rFonts w:eastAsia="Cambria"/>
          <w:u w:val="single"/>
        </w:rPr>
        <w:t>peoples</w:t>
      </w:r>
      <w:proofErr w:type="spellEnd"/>
      <w:r w:rsidRPr="00BE65F3">
        <w:rPr>
          <w:rFonts w:eastAsia="Cambria"/>
          <w:u w:val="single"/>
        </w:rPr>
        <w:t xml:space="preserve"> </w:t>
      </w:r>
      <w:r w:rsidRPr="00BE65F3">
        <w:rPr>
          <w:rFonts w:eastAsia="Cambria"/>
          <w:highlight w:val="yellow"/>
          <w:u w:val="single"/>
        </w:rPr>
        <w:t>needs.</w:t>
      </w:r>
      <w:r w:rsidRPr="00BE65F3">
        <w:rPr>
          <w:rFonts w:eastAsia="Cambria"/>
          <w:u w:val="single"/>
        </w:rPr>
        <w:t xml:space="preserve"> Rather, </w:t>
      </w:r>
      <w:r w:rsidRPr="00BE65F3">
        <w:rPr>
          <w:rFonts w:eastAsia="Cambria"/>
          <w:highlight w:val="yellow"/>
          <w:u w:val="single"/>
        </w:rPr>
        <w:t>we must build</w:t>
      </w:r>
      <w:r w:rsidRPr="00BE65F3">
        <w:rPr>
          <w:rFonts w:eastAsia="Cambria"/>
          <w:u w:val="single"/>
        </w:rPr>
        <w:t xml:space="preserve"> the </w:t>
      </w:r>
      <w:r w:rsidRPr="00BE65F3">
        <w:rPr>
          <w:rFonts w:eastAsia="Cambria"/>
          <w:highlight w:val="yellow"/>
          <w:u w:val="single"/>
        </w:rPr>
        <w:t>institutions of dual power</w:t>
      </w:r>
      <w:r w:rsidRPr="00BE65F3">
        <w:rPr>
          <w:rFonts w:eastAsia="Cambria"/>
          <w:u w:val="single"/>
        </w:rPr>
        <w:t xml:space="preserve"> in the name of communism.</w:t>
      </w:r>
      <w:r w:rsidRPr="00BE65F3">
        <w:rPr>
          <w:rFonts w:eastAsia="Cambria"/>
          <w:sz w:val="16"/>
        </w:rPr>
        <w:t xml:space="preserve"> </w:t>
      </w:r>
      <w:r w:rsidRPr="00BE65F3">
        <w:rPr>
          <w:rFonts w:eastAsia="Cambria"/>
          <w:highlight w:val="yellow"/>
          <w:u w:val="single"/>
        </w:rPr>
        <w:t xml:space="preserve">We </w:t>
      </w:r>
      <w:r w:rsidRPr="00BE65F3">
        <w:rPr>
          <w:rFonts w:eastAsia="Cambria"/>
          <w:b/>
          <w:iCs/>
          <w:highlight w:val="yellow"/>
          <w:u w:val="single"/>
        </w:rPr>
        <w:t>must refuse</w:t>
      </w:r>
      <w:r w:rsidRPr="00BE65F3">
        <w:rPr>
          <w:rFonts w:eastAsia="Cambria"/>
          <w:u w:val="single"/>
        </w:rPr>
        <w:t xml:space="preserve"> </w:t>
      </w:r>
      <w:r w:rsidRPr="00BE65F3">
        <w:rPr>
          <w:rFonts w:eastAsia="Cambria"/>
          <w:b/>
          <w:iCs/>
          <w:highlight w:val="yellow"/>
          <w:u w:val="single"/>
        </w:rPr>
        <w:t>covert front organizing and instead have</w:t>
      </w:r>
      <w:r w:rsidRPr="00BE65F3">
        <w:rPr>
          <w:rFonts w:eastAsia="Cambria"/>
          <w:highlight w:val="yellow"/>
          <w:u w:val="single"/>
        </w:rPr>
        <w:t xml:space="preserve"> a public face as a communist party.</w:t>
      </w:r>
      <w:r w:rsidRPr="00BE65F3">
        <w:rPr>
          <w:rFonts w:eastAsia="Cambria"/>
          <w:u w:val="single"/>
        </w:rPr>
        <w:t xml:space="preserve"> </w:t>
      </w:r>
      <w:r w:rsidRPr="00BE65F3">
        <w:rPr>
          <w:rFonts w:eastAsia="Cambria"/>
          <w:sz w:val="16"/>
        </w:rPr>
        <w:t xml:space="preserve">When we build tenants unions, serve the people programs, and other dual power projects, we must make it clear that we are organizing as communists, unified around a party, and are not content simply with establishing endless dual power organizations. </w:t>
      </w:r>
      <w:r w:rsidRPr="00BE65F3">
        <w:rPr>
          <w:rFonts w:eastAsia="Cambria"/>
          <w:u w:val="single"/>
        </w:rPr>
        <w:t xml:space="preserve">We must be clear that our strategy is revolutionary and </w:t>
      </w:r>
      <w:proofErr w:type="gramStart"/>
      <w:r w:rsidRPr="00BE65F3">
        <w:rPr>
          <w:rFonts w:eastAsia="Cambria"/>
          <w:u w:val="single"/>
        </w:rPr>
        <w:t>in order to</w:t>
      </w:r>
      <w:proofErr w:type="gramEnd"/>
      <w:r w:rsidRPr="00BE65F3">
        <w:rPr>
          <w:rFonts w:eastAsia="Cambria"/>
          <w:u w:val="single"/>
        </w:rPr>
        <w:t xml:space="preserve"> make this clear we must adopt party organizing. By “party organizing” I mean an organizational strategy which adopts the party model. Such organizing focuses on building a party whose </w:t>
      </w:r>
      <w:r w:rsidRPr="00BE65F3">
        <w:rPr>
          <w:rFonts w:eastAsia="Cambria"/>
          <w:highlight w:val="yellow"/>
          <w:u w:val="single"/>
        </w:rPr>
        <w:t>membership is formally unified around a party line determined by democratic centralist decision making.</w:t>
      </w:r>
      <w:r w:rsidRPr="00BE65F3">
        <w:rPr>
          <w:rFonts w:eastAsia="Cambria"/>
          <w:sz w:val="16"/>
        </w:rPr>
        <w:t xml:space="preserve"> </w:t>
      </w:r>
      <w:r w:rsidRPr="00BE65F3">
        <w:rPr>
          <w:rFonts w:eastAsia="Cambria"/>
          <w:u w:val="single"/>
        </w:rPr>
        <w:t xml:space="preserve">The party model creates internal methods for </w:t>
      </w:r>
      <w:r w:rsidRPr="00BE65F3">
        <w:rPr>
          <w:rFonts w:eastAsia="Cambria"/>
          <w:b/>
          <w:iCs/>
          <w:highlight w:val="yellow"/>
          <w:u w:val="single"/>
        </w:rPr>
        <w:t>holding party members accountable</w:t>
      </w:r>
      <w:r w:rsidRPr="00BE65F3">
        <w:rPr>
          <w:rFonts w:eastAsia="Cambria"/>
          <w:highlight w:val="yellow"/>
          <w:u w:val="single"/>
        </w:rPr>
        <w:t>, unifying</w:t>
      </w:r>
      <w:r w:rsidRPr="00BE65F3">
        <w:rPr>
          <w:rFonts w:eastAsia="Cambria"/>
          <w:u w:val="single"/>
        </w:rPr>
        <w:t xml:space="preserve"> party member </w:t>
      </w:r>
      <w:r w:rsidRPr="00BE65F3">
        <w:rPr>
          <w:rFonts w:eastAsia="Cambria"/>
          <w:highlight w:val="yellow"/>
          <w:u w:val="single"/>
        </w:rPr>
        <w:t>action</w:t>
      </w:r>
      <w:r w:rsidRPr="00BE65F3">
        <w:rPr>
          <w:rFonts w:eastAsia="Cambria"/>
          <w:u w:val="single"/>
        </w:rPr>
        <w:t xml:space="preserve"> around democratically determined goals, </w:t>
      </w:r>
      <w:r w:rsidRPr="00BE65F3">
        <w:rPr>
          <w:rFonts w:eastAsia="Cambria"/>
          <w:highlight w:val="yellow"/>
          <w:u w:val="single"/>
        </w:rPr>
        <w:t>and for educating</w:t>
      </w:r>
      <w:r w:rsidRPr="00BE65F3">
        <w:rPr>
          <w:rFonts w:eastAsia="Cambria"/>
          <w:u w:val="single"/>
        </w:rPr>
        <w:t xml:space="preserve"> party members in communist theory and praxis.</w:t>
      </w:r>
      <w:r w:rsidRPr="00BE65F3">
        <w:rPr>
          <w:rFonts w:eastAsia="Cambria"/>
          <w:sz w:val="16"/>
        </w:rPr>
        <w:t xml:space="preserve"> A communist organization utilizing the party model works to build dual power institutions while simultaneously educating the communities they hope to serve. </w:t>
      </w:r>
      <w:r w:rsidRPr="00BE65F3">
        <w:rPr>
          <w:rFonts w:eastAsia="Cambria"/>
          <w:u w:val="single"/>
        </w:rPr>
        <w:t xml:space="preserve">Organizations which adopt the party model focus on propagandizing around the need for revolutionary socialism. </w:t>
      </w:r>
      <w:r w:rsidRPr="00BE65F3">
        <w:rPr>
          <w:rFonts w:eastAsia="Cambria"/>
          <w:highlight w:val="yellow"/>
          <w:u w:val="single"/>
        </w:rPr>
        <w:t xml:space="preserve">They </w:t>
      </w:r>
      <w:r w:rsidRPr="00BE65F3">
        <w:rPr>
          <w:rFonts w:eastAsia="Cambria"/>
          <w:u w:val="single"/>
        </w:rPr>
        <w:t xml:space="preserve">function as the forefront of political organizing, </w:t>
      </w:r>
      <w:r w:rsidRPr="00BE65F3">
        <w:rPr>
          <w:rFonts w:eastAsia="Cambria"/>
          <w:highlight w:val="yellow"/>
          <w:u w:val="single"/>
        </w:rPr>
        <w:t>empower</w:t>
      </w:r>
      <w:r w:rsidRPr="00BE65F3">
        <w:rPr>
          <w:rFonts w:eastAsia="Cambria"/>
          <w:u w:val="single"/>
        </w:rPr>
        <w:t xml:space="preserve">ing local </w:t>
      </w:r>
      <w:r w:rsidRPr="00BE65F3">
        <w:rPr>
          <w:rFonts w:eastAsia="Cambria"/>
          <w:highlight w:val="yellow"/>
          <w:u w:val="single"/>
        </w:rPr>
        <w:t>communities to theorize</w:t>
      </w:r>
      <w:r w:rsidRPr="00BE65F3">
        <w:rPr>
          <w:rFonts w:eastAsia="Cambria"/>
          <w:u w:val="single"/>
        </w:rPr>
        <w:t xml:space="preserve"> their liberation </w:t>
      </w:r>
      <w:r w:rsidRPr="00BE65F3">
        <w:rPr>
          <w:rFonts w:eastAsia="Cambria"/>
          <w:highlight w:val="yellow"/>
          <w:u w:val="single"/>
        </w:rPr>
        <w:t>through communist theory while organizing</w:t>
      </w:r>
      <w:r w:rsidRPr="00BE65F3">
        <w:rPr>
          <w:rFonts w:eastAsia="Cambria"/>
          <w:u w:val="single"/>
        </w:rPr>
        <w:t xml:space="preserve"> communities </w:t>
      </w:r>
      <w:r w:rsidRPr="00BE65F3">
        <w:rPr>
          <w:rFonts w:eastAsia="Cambria"/>
          <w:highlight w:val="yellow"/>
          <w:u w:val="single"/>
        </w:rPr>
        <w:t>to</w:t>
      </w:r>
      <w:r w:rsidRPr="00BE65F3">
        <w:rPr>
          <w:rFonts w:eastAsia="Cambria"/>
          <w:u w:val="single"/>
        </w:rPr>
        <w:t xml:space="preserve"> literally </w:t>
      </w:r>
      <w:r w:rsidRPr="00BE65F3">
        <w:rPr>
          <w:rFonts w:eastAsia="Cambria"/>
          <w:highlight w:val="yellow"/>
          <w:u w:val="single"/>
        </w:rPr>
        <w:t>fight for their liberation.</w:t>
      </w:r>
      <w:r w:rsidRPr="00BE65F3">
        <w:rPr>
          <w:rFonts w:eastAsia="Cambria"/>
          <w:sz w:val="16"/>
        </w:rPr>
        <w:t xml:space="preserve"> A party is not simply a group of individuals doing work together, but is a formal organization unified in its fight against capitalism. Party organizing has much to offer the base building movement. By working in a unified party, base builders can ensure that local struggles are tied to and informed by a unified national and international strategy. While the most horrific manifestations of capitalism take on particular and unique form at the local level, we need to remember that </w:t>
      </w:r>
      <w:r w:rsidRPr="00BE65F3">
        <w:rPr>
          <w:rFonts w:eastAsia="Cambria"/>
          <w:u w:val="single"/>
        </w:rPr>
        <w:t xml:space="preserve">our struggle is against a material base which functions not only at the national but at the international level. The </w:t>
      </w:r>
      <w:r w:rsidRPr="00BE65F3">
        <w:rPr>
          <w:rFonts w:eastAsia="Cambria"/>
          <w:highlight w:val="yellow"/>
          <w:u w:val="single"/>
        </w:rPr>
        <w:t>formal structures</w:t>
      </w:r>
      <w:r w:rsidRPr="00BE65F3">
        <w:rPr>
          <w:rFonts w:eastAsia="Cambria"/>
          <w:u w:val="single"/>
        </w:rPr>
        <w:t xml:space="preserve"> provided by a democratic centralist party model </w:t>
      </w:r>
      <w:r w:rsidRPr="00BE65F3">
        <w:rPr>
          <w:rFonts w:eastAsia="Cambria"/>
          <w:highlight w:val="yellow"/>
          <w:u w:val="single"/>
        </w:rPr>
        <w:t>allow individual locals to have a voice in open debate, but also</w:t>
      </w:r>
      <w:r w:rsidRPr="00BE65F3">
        <w:rPr>
          <w:rFonts w:eastAsia="Cambria"/>
          <w:u w:val="single"/>
        </w:rPr>
        <w:t xml:space="preserve"> allow for </w:t>
      </w:r>
      <w:r w:rsidRPr="00BE65F3">
        <w:rPr>
          <w:rFonts w:eastAsia="Cambria"/>
          <w:highlight w:val="yellow"/>
          <w:u w:val="single"/>
        </w:rPr>
        <w:t>a unified strategy</w:t>
      </w:r>
      <w:r w:rsidRPr="00BE65F3">
        <w:rPr>
          <w:rFonts w:eastAsia="Cambria"/>
          <w:u w:val="single"/>
        </w:rPr>
        <w:t xml:space="preserve"> to emerge from democratic consensus. </w:t>
      </w:r>
      <w:r w:rsidRPr="00BE65F3">
        <w:rPr>
          <w:rFonts w:eastAsia="Cambria"/>
          <w:sz w:val="16"/>
        </w:rPr>
        <w:t xml:space="preserve">Furthermore, </w:t>
      </w:r>
      <w:r w:rsidRPr="00BE65F3">
        <w:rPr>
          <w:rFonts w:eastAsia="Cambria"/>
          <w:b/>
          <w:iCs/>
          <w:highlight w:val="yellow"/>
          <w:u w:val="single"/>
        </w:rPr>
        <w:t>party organizing allows for</w:t>
      </w:r>
      <w:r w:rsidRPr="00BE65F3">
        <w:rPr>
          <w:rFonts w:eastAsia="Cambria"/>
          <w:b/>
          <w:iCs/>
          <w:u w:val="single"/>
        </w:rPr>
        <w:t xml:space="preserve"> local organizations and individual </w:t>
      </w:r>
      <w:r w:rsidRPr="00BE65F3">
        <w:rPr>
          <w:rFonts w:eastAsia="Cambria"/>
          <w:b/>
          <w:iCs/>
          <w:highlight w:val="yellow"/>
          <w:u w:val="single"/>
        </w:rPr>
        <w:t>organizers to be held accountable</w:t>
      </w:r>
      <w:r w:rsidRPr="00BE65F3">
        <w:rPr>
          <w:rFonts w:eastAsia="Cambria"/>
          <w:b/>
          <w:iCs/>
          <w:u w:val="single"/>
        </w:rPr>
        <w:t xml:space="preserve"> for their actions.</w:t>
      </w:r>
      <w:r w:rsidRPr="00BE65F3">
        <w:rPr>
          <w:rFonts w:eastAsia="Cambria"/>
          <w:sz w:val="16"/>
        </w:rPr>
        <w:t xml:space="preserve"> </w:t>
      </w:r>
      <w:r w:rsidRPr="00BE65F3">
        <w:rPr>
          <w:rFonts w:eastAsia="Cambria"/>
          <w:u w:val="single"/>
        </w:rPr>
        <w:t xml:space="preserve">It allows criticism to function not as one independent group criticizing another independent group, but rather as comrades </w:t>
      </w:r>
      <w:r w:rsidRPr="00BE65F3">
        <w:rPr>
          <w:rFonts w:eastAsia="Cambria"/>
          <w:highlight w:val="yellow"/>
          <w:u w:val="single"/>
        </w:rPr>
        <w:t>with</w:t>
      </w:r>
      <w:r w:rsidRPr="00BE65F3">
        <w:rPr>
          <w:rFonts w:eastAsia="Cambria"/>
          <w:u w:val="single"/>
        </w:rPr>
        <w:t xml:space="preserve"> a formal organizational </w:t>
      </w:r>
      <w:r w:rsidRPr="00BE65F3">
        <w:rPr>
          <w:rFonts w:eastAsia="Cambria"/>
          <w:highlight w:val="yellow"/>
          <w:u w:val="single"/>
        </w:rPr>
        <w:t>unity working together to sharpen</w:t>
      </w:r>
      <w:r w:rsidRPr="00BE65F3">
        <w:rPr>
          <w:rFonts w:eastAsia="Cambria"/>
          <w:u w:val="single"/>
        </w:rPr>
        <w:t xml:space="preserve"> </w:t>
      </w:r>
      <w:proofErr w:type="spellStart"/>
      <w:r w:rsidRPr="00BE65F3">
        <w:rPr>
          <w:rFonts w:eastAsia="Cambria"/>
          <w:u w:val="single"/>
        </w:rPr>
        <w:t xml:space="preserve">each </w:t>
      </w:r>
      <w:proofErr w:type="gramStart"/>
      <w:r w:rsidRPr="00BE65F3">
        <w:rPr>
          <w:rFonts w:eastAsia="Cambria"/>
          <w:u w:val="single"/>
        </w:rPr>
        <w:t>others</w:t>
      </w:r>
      <w:proofErr w:type="spellEnd"/>
      <w:proofErr w:type="gramEnd"/>
      <w:r w:rsidRPr="00BE65F3">
        <w:rPr>
          <w:rFonts w:eastAsia="Cambria"/>
          <w:u w:val="single"/>
        </w:rPr>
        <w:t xml:space="preserve"> </w:t>
      </w:r>
      <w:r w:rsidRPr="00BE65F3">
        <w:rPr>
          <w:rFonts w:eastAsia="Cambria"/>
          <w:highlight w:val="yellow"/>
          <w:u w:val="single"/>
        </w:rPr>
        <w:t>strategies and to help correct chauvinist ideas</w:t>
      </w:r>
      <w:r w:rsidRPr="00BE65F3">
        <w:rPr>
          <w:rFonts w:eastAsia="Cambria"/>
          <w:u w:val="single"/>
        </w:rPr>
        <w:t xml:space="preserve"> and actions. </w:t>
      </w:r>
      <w:r w:rsidRPr="00BE65F3">
        <w:rPr>
          <w:rFonts w:eastAsia="Cambria"/>
          <w:sz w:val="16"/>
        </w:rPr>
        <w:t xml:space="preserve">In the context of the socialist movement within the United States, such </w:t>
      </w:r>
      <w:r w:rsidRPr="00BE65F3">
        <w:rPr>
          <w:rFonts w:eastAsia="Cambria"/>
          <w:b/>
          <w:iCs/>
          <w:highlight w:val="yellow"/>
          <w:u w:val="single"/>
        </w:rPr>
        <w:t>accountability is crucial</w:t>
      </w:r>
      <w:r w:rsidRPr="00BE65F3">
        <w:rPr>
          <w:rFonts w:eastAsia="Cambria"/>
          <w:highlight w:val="yellow"/>
          <w:u w:val="single"/>
        </w:rPr>
        <w:t>.</w:t>
      </w:r>
    </w:p>
    <w:p w14:paraId="687CFBC3" w14:textId="77777777" w:rsidR="00470B03" w:rsidRDefault="00470B03" w:rsidP="00BE65F3">
      <w:pPr>
        <w:rPr>
          <w:rFonts w:eastAsia="Cambria"/>
          <w:u w:val="single"/>
        </w:rPr>
      </w:pPr>
    </w:p>
    <w:p w14:paraId="509EF2F0" w14:textId="77777777" w:rsidR="00470B03" w:rsidRDefault="00470B03" w:rsidP="00BE65F3">
      <w:pPr>
        <w:rPr>
          <w:rFonts w:eastAsia="Cambria"/>
          <w:u w:val="single"/>
        </w:rPr>
      </w:pPr>
    </w:p>
    <w:p w14:paraId="6E3D2D9A" w14:textId="77777777" w:rsidR="00470B03" w:rsidRDefault="00470B03" w:rsidP="00BE65F3">
      <w:pPr>
        <w:rPr>
          <w:rFonts w:eastAsia="Cambria"/>
          <w:u w:val="single"/>
        </w:rPr>
      </w:pPr>
    </w:p>
    <w:p w14:paraId="202A5290" w14:textId="7CDABACC" w:rsidR="00BE65F3" w:rsidRPr="00BE65F3" w:rsidRDefault="00BE65F3" w:rsidP="00BE65F3">
      <w:pPr>
        <w:rPr>
          <w:rFonts w:eastAsia="Cambria"/>
          <w:sz w:val="16"/>
        </w:rPr>
      </w:pPr>
      <w:r w:rsidRPr="00BE65F3">
        <w:rPr>
          <w:rFonts w:eastAsia="Cambria"/>
          <w:sz w:val="16"/>
        </w:rPr>
        <w:t xml:space="preserve"> </w:t>
      </w:r>
      <w:r w:rsidRPr="00BE65F3">
        <w:rPr>
          <w:rFonts w:eastAsia="Cambria"/>
          <w:u w:val="single"/>
        </w:rPr>
        <w:t xml:space="preserve">As a movement which operates within a settler colonial society, </w:t>
      </w:r>
      <w:r w:rsidRPr="00BE65F3">
        <w:rPr>
          <w:rFonts w:eastAsia="Cambria"/>
          <w:highlight w:val="yellow"/>
          <w:u w:val="single"/>
        </w:rPr>
        <w:t>imperialist and colonial ideal frequently infect leftist organizing</w:t>
      </w:r>
      <w:r w:rsidRPr="00BE65F3">
        <w:rPr>
          <w:rFonts w:eastAsia="Cambria"/>
          <w:u w:val="single"/>
        </w:rPr>
        <w:t xml:space="preserve">. Creating </w:t>
      </w:r>
      <w:r w:rsidRPr="00BE65F3">
        <w:rPr>
          <w:rFonts w:eastAsia="Cambria"/>
          <w:highlight w:val="yellow"/>
          <w:u w:val="single"/>
        </w:rPr>
        <w:t>formal</w:t>
      </w:r>
      <w:r w:rsidRPr="00BE65F3">
        <w:rPr>
          <w:rFonts w:eastAsia="Cambria"/>
          <w:u w:val="single"/>
        </w:rPr>
        <w:t xml:space="preserve"> unity and party </w:t>
      </w:r>
      <w:r w:rsidRPr="00BE65F3">
        <w:rPr>
          <w:rFonts w:eastAsia="Cambria"/>
          <w:highlight w:val="yellow"/>
          <w:u w:val="single"/>
        </w:rPr>
        <w:t>procedure</w:t>
      </w:r>
      <w:r w:rsidRPr="00BE65F3">
        <w:rPr>
          <w:rFonts w:eastAsia="Cambria"/>
          <w:u w:val="single"/>
        </w:rPr>
        <w:t xml:space="preserve"> for dealing with and correcting these ideas </w:t>
      </w:r>
      <w:r w:rsidRPr="00BE65F3">
        <w:rPr>
          <w:rFonts w:eastAsia="Cambria"/>
          <w:highlight w:val="yellow"/>
          <w:u w:val="single"/>
        </w:rPr>
        <w:t>allows us to address these</w:t>
      </w:r>
      <w:r w:rsidRPr="00BE65F3">
        <w:rPr>
          <w:rFonts w:eastAsia="Cambria"/>
          <w:u w:val="single"/>
        </w:rPr>
        <w:t xml:space="preserve"> consistent problems within American socialist organizing. </w:t>
      </w:r>
      <w:r w:rsidRPr="00BE65F3">
        <w:rPr>
          <w:rFonts w:eastAsia="Cambria"/>
          <w:sz w:val="16"/>
        </w:rPr>
        <w:t xml:space="preserve">Having a formal party which unifies the various dual power projects being undertaken at the local level also allows for base builders to not simply meet </w:t>
      </w:r>
      <w:proofErr w:type="spellStart"/>
      <w:r w:rsidRPr="00BE65F3">
        <w:rPr>
          <w:rFonts w:eastAsia="Cambria"/>
          <w:sz w:val="16"/>
        </w:rPr>
        <w:t>peoples</w:t>
      </w:r>
      <w:proofErr w:type="spellEnd"/>
      <w:r w:rsidRPr="00BE65F3">
        <w:rPr>
          <w:rFonts w:eastAsia="Cambria"/>
          <w:sz w:val="16"/>
        </w:rPr>
        <w:t xml:space="preserve"> needs, but to pull them into the membership of the party as organizers themselves. The party model creates a means for sustained growth to occur by unifying organizers in a manner that allows for skills, strategies, and ideas to be shared with newer organizers. It also allows community members who have been served by dual power projects to take an active role in organizing by becoming party members and participating in the continued growth of base building strategy. It ensures that there are formal processes for educating communities in communist theory and praxis, </w:t>
      </w:r>
      <w:proofErr w:type="gramStart"/>
      <w:r w:rsidRPr="00BE65F3">
        <w:rPr>
          <w:rFonts w:eastAsia="Cambria"/>
          <w:sz w:val="16"/>
        </w:rPr>
        <w:t>and also</w:t>
      </w:r>
      <w:proofErr w:type="gramEnd"/>
      <w:r w:rsidRPr="00BE65F3">
        <w:rPr>
          <w:rFonts w:eastAsia="Cambria"/>
          <w:sz w:val="16"/>
        </w:rPr>
        <w:t xml:space="preserve"> enables them to act and organize in accordance with their own local conditions. We also must recognize that the current state of the base building movement precludes the possibility of such a national unified party in the present moment. Since base building strategy is being undertaken in </w:t>
      </w:r>
      <w:proofErr w:type="gramStart"/>
      <w:r w:rsidRPr="00BE65F3">
        <w:rPr>
          <w:rFonts w:eastAsia="Cambria"/>
          <w:sz w:val="16"/>
        </w:rPr>
        <w:t>a number of</w:t>
      </w:r>
      <w:proofErr w:type="gramEnd"/>
      <w:r w:rsidRPr="00BE65F3">
        <w:rPr>
          <w:rFonts w:eastAsia="Cambria"/>
          <w:sz w:val="16"/>
        </w:rPr>
        <w:t xml:space="preserve">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What is important for base builders to focus on in the current moment is building dual power on a local level alongside building a national movement. This means aspiring towards the possibility of a unified party, while pursuing continued local growth. The movement within the Marxist Center network towards some form of unification is positive step in the right direction. The independent party emphasis within the Refoundation caucus should also be recognized as a positive approach. It is important for base builders to continue to explore the possibility of unification, and to maintain unification through a party model as a </w:t>
      </w:r>
      <w:proofErr w:type="gramStart"/>
      <w:r w:rsidRPr="00BE65F3">
        <w:rPr>
          <w:rFonts w:eastAsia="Cambria"/>
          <w:sz w:val="16"/>
        </w:rPr>
        <w:t>long term</w:t>
      </w:r>
      <w:proofErr w:type="gramEnd"/>
      <w:r w:rsidRPr="00BE65F3">
        <w:rPr>
          <w:rFonts w:eastAsia="Cambria"/>
          <w:sz w:val="16"/>
        </w:rPr>
        <w:t xml:space="preserve"> goal. In the meantime, </w:t>
      </w:r>
      <w:r w:rsidRPr="00BE65F3">
        <w:rPr>
          <w:rFonts w:eastAsia="Cambria"/>
          <w:u w:val="single"/>
        </w:rPr>
        <w:t xml:space="preserve">individual base building </w:t>
      </w:r>
      <w:r w:rsidRPr="00BE65F3">
        <w:rPr>
          <w:rFonts w:eastAsia="Cambria"/>
          <w:highlight w:val="yellow"/>
          <w:u w:val="single"/>
        </w:rPr>
        <w:t>organizations ought to adopt</w:t>
      </w:r>
      <w:r w:rsidRPr="00BE65F3">
        <w:rPr>
          <w:rFonts w:eastAsia="Cambria"/>
          <w:u w:val="single"/>
        </w:rPr>
        <w:t xml:space="preserve"> party models for their local organizing. Local organizations ought to be building dual power alongside </w:t>
      </w:r>
      <w:r w:rsidRPr="00BE65F3">
        <w:rPr>
          <w:rFonts w:eastAsia="Cambria"/>
          <w:highlight w:val="yellow"/>
          <w:u w:val="single"/>
        </w:rPr>
        <w:t>recruitment</w:t>
      </w:r>
      <w:r w:rsidRPr="00BE65F3">
        <w:rPr>
          <w:rFonts w:eastAsia="Cambria"/>
          <w:u w:val="single"/>
        </w:rPr>
        <w:t xml:space="preserve"> into their organizations, </w:t>
      </w:r>
      <w:r w:rsidRPr="00BE65F3">
        <w:rPr>
          <w:rFonts w:eastAsia="Cambria"/>
          <w:highlight w:val="yellow"/>
          <w:u w:val="single"/>
        </w:rPr>
        <w:t>education</w:t>
      </w:r>
      <w:r w:rsidRPr="00BE65F3">
        <w:rPr>
          <w:rFonts w:eastAsia="Cambria"/>
          <w:u w:val="single"/>
        </w:rPr>
        <w:t xml:space="preserve"> of community members </w:t>
      </w:r>
      <w:r w:rsidRPr="00BE65F3">
        <w:rPr>
          <w:rFonts w:eastAsia="Cambria"/>
          <w:highlight w:val="yellow"/>
          <w:u w:val="single"/>
        </w:rPr>
        <w:t>in communist theory and praxis, and</w:t>
      </w:r>
      <w:r w:rsidRPr="00BE65F3">
        <w:rPr>
          <w:rFonts w:eastAsia="Cambria"/>
          <w:u w:val="single"/>
        </w:rPr>
        <w:t xml:space="preserve"> the establishment of armed and </w:t>
      </w:r>
      <w:r w:rsidRPr="00BE65F3">
        <w:rPr>
          <w:rFonts w:eastAsia="Cambria"/>
          <w:highlight w:val="yellow"/>
          <w:u w:val="single"/>
        </w:rPr>
        <w:t>militant party cadres capable of defending</w:t>
      </w:r>
      <w:r w:rsidRPr="00BE65F3">
        <w:rPr>
          <w:rFonts w:eastAsia="Cambria"/>
          <w:u w:val="single"/>
        </w:rPr>
        <w:t xml:space="preserve"> dual power </w:t>
      </w:r>
      <w:r w:rsidRPr="00BE65F3">
        <w:rPr>
          <w:rFonts w:eastAsia="Cambria"/>
          <w:highlight w:val="yellow"/>
          <w:u w:val="single"/>
        </w:rPr>
        <w:t>institutions from state terror.</w:t>
      </w:r>
      <w:r w:rsidRPr="00BE65F3">
        <w:rPr>
          <w:rFonts w:eastAsia="Cambria"/>
          <w:sz w:val="16"/>
        </w:rPr>
        <w:t xml:space="preserve"> Dual power institutions must be unified openly and transparently around these organizations </w:t>
      </w:r>
      <w:proofErr w:type="gramStart"/>
      <w:r w:rsidRPr="00BE65F3">
        <w:rPr>
          <w:rFonts w:eastAsia="Cambria"/>
          <w:sz w:val="16"/>
        </w:rPr>
        <w:t>in order for</w:t>
      </w:r>
      <w:proofErr w:type="gramEnd"/>
      <w:r w:rsidRPr="00BE65F3">
        <w:rPr>
          <w:rFonts w:eastAsia="Cambria"/>
          <w:sz w:val="16"/>
        </w:rPr>
        <w:t xml:space="preserve"> them to operate as more than “red charities.” Serving the people means meeting their material needs while also educating and propagandizing. It means radicalizing, recruiting, and organizing. </w:t>
      </w:r>
      <w:r w:rsidRPr="00BE65F3">
        <w:rPr>
          <w:rFonts w:eastAsia="Cambria"/>
          <w:u w:val="single"/>
        </w:rPr>
        <w:t xml:space="preserve">The party model remains the most useful method for achieving these ends. </w:t>
      </w:r>
      <w:r w:rsidRPr="00BE65F3">
        <w:rPr>
          <w:rFonts w:eastAsia="Cambria"/>
          <w:sz w:val="16"/>
        </w:rPr>
        <w:t xml:space="preserve">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w:t>
      </w:r>
      <w:r w:rsidRPr="00BE65F3">
        <w:rPr>
          <w:rFonts w:eastAsia="Cambria"/>
          <w:u w:val="single"/>
        </w:rPr>
        <w:t>It is my hope that we will see future unification of the various local base building organizations into a national party,</w:t>
      </w:r>
      <w:r w:rsidRPr="00BE65F3">
        <w:rPr>
          <w:rFonts w:eastAsia="Cambria"/>
          <w:sz w:val="16"/>
        </w:rPr>
        <w:t xml:space="preserve"> but in the </w:t>
      </w:r>
      <w:proofErr w:type="gramStart"/>
      <w:r w:rsidRPr="00BE65F3">
        <w:rPr>
          <w:rFonts w:eastAsia="Cambria"/>
          <w:sz w:val="16"/>
        </w:rPr>
        <w:t>meantime</w:t>
      </w:r>
      <w:proofErr w:type="gramEnd"/>
      <w:r w:rsidRPr="00BE65F3">
        <w:rPr>
          <w:rFonts w:eastAsia="Cambria"/>
          <w:sz w:val="16"/>
        </w:rPr>
        <w:t xml:space="preserve"> we must push for party organizing at the local level. If local organizations adopt party organizing, </w:t>
      </w:r>
      <w:r w:rsidRPr="00BE65F3">
        <w:rPr>
          <w:rFonts w:eastAsia="Cambria"/>
          <w:u w:val="single"/>
        </w:rPr>
        <w:t>it ought to become clear that</w:t>
      </w:r>
      <w:r w:rsidRPr="00BE65F3">
        <w:rPr>
          <w:rFonts w:eastAsia="Cambria"/>
          <w:sz w:val="16"/>
        </w:rPr>
        <w:t xml:space="preserve"> </w:t>
      </w:r>
      <w:r w:rsidRPr="00BE65F3">
        <w:rPr>
          <w:rFonts w:eastAsia="Cambria"/>
          <w:b/>
          <w:iCs/>
          <w:highlight w:val="yellow"/>
          <w:u w:val="single"/>
        </w:rPr>
        <w:t>a unified national party will</w:t>
      </w:r>
      <w:r w:rsidRPr="00BE65F3">
        <w:rPr>
          <w:rFonts w:eastAsia="Cambria"/>
          <w:b/>
          <w:iCs/>
          <w:u w:val="single"/>
        </w:rPr>
        <w:t xml:space="preserve"> have to </w:t>
      </w:r>
      <w:r w:rsidRPr="00BE65F3">
        <w:rPr>
          <w:rFonts w:eastAsia="Cambria"/>
          <w:b/>
          <w:iCs/>
          <w:highlight w:val="yellow"/>
          <w:u w:val="single"/>
        </w:rPr>
        <w:t xml:space="preserve">be the </w:t>
      </w:r>
      <w:proofErr w:type="gramStart"/>
      <w:r w:rsidRPr="00BE65F3">
        <w:rPr>
          <w:rFonts w:eastAsia="Cambria"/>
          <w:b/>
          <w:iCs/>
          <w:highlight w:val="yellow"/>
          <w:u w:val="single"/>
        </w:rPr>
        <w:t>long term</w:t>
      </w:r>
      <w:proofErr w:type="gramEnd"/>
      <w:r w:rsidRPr="00BE65F3">
        <w:rPr>
          <w:rFonts w:eastAsia="Cambria"/>
          <w:b/>
          <w:iCs/>
          <w:highlight w:val="yellow"/>
          <w:u w:val="single"/>
        </w:rPr>
        <w:t xml:space="preserve"> goal</w:t>
      </w:r>
      <w:r w:rsidRPr="00BE65F3">
        <w:rPr>
          <w:rFonts w:eastAsia="Cambria"/>
          <w:b/>
          <w:iCs/>
          <w:u w:val="single"/>
        </w:rPr>
        <w:t xml:space="preserve"> of the base building movement.</w:t>
      </w:r>
      <w:r w:rsidRPr="00BE65F3">
        <w:rPr>
          <w:rFonts w:eastAsia="Cambria"/>
        </w:rPr>
        <w:t xml:space="preserve"> </w:t>
      </w:r>
      <w:r w:rsidRPr="00BE65F3">
        <w:rPr>
          <w:rFonts w:eastAsia="Cambria"/>
          <w:sz w:val="16"/>
        </w:rPr>
        <w:t xml:space="preserve">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w:t>
      </w:r>
      <w:proofErr w:type="gramStart"/>
      <w:r w:rsidRPr="00BE65F3">
        <w:rPr>
          <w:rFonts w:eastAsia="Cambria"/>
          <w:sz w:val="16"/>
        </w:rPr>
        <w:t>capitalism, but</w:t>
      </w:r>
      <w:proofErr w:type="gramEnd"/>
      <w:r w:rsidRPr="00BE65F3">
        <w:rPr>
          <w:rFonts w:eastAsia="Cambria"/>
          <w:sz w:val="16"/>
        </w:rPr>
        <w:t xml:space="preserve"> is pursuing a revolutionary socialist strategy capable of fighting capitalism. The </w:t>
      </w:r>
      <w:proofErr w:type="gramStart"/>
      <w:r w:rsidRPr="00BE65F3">
        <w:rPr>
          <w:rFonts w:eastAsia="Cambria"/>
          <w:sz w:val="16"/>
        </w:rPr>
        <w:t>long term</w:t>
      </w:r>
      <w:proofErr w:type="gramEnd"/>
      <w:r w:rsidRPr="00BE65F3">
        <w:rPr>
          <w:rFonts w:eastAsia="Cambria"/>
          <w:sz w:val="16"/>
        </w:rPr>
        <w:t xml:space="preserve"> details of base building and dual power organizing will arise organically in response to the conditions the movement finds itself operating within. </w:t>
      </w:r>
      <w:r w:rsidRPr="00BE65F3">
        <w:rPr>
          <w:rFonts w:eastAsia="Cambria"/>
          <w:u w:val="single"/>
        </w:rPr>
        <w:t xml:space="preserve">I hope that I have put forward a useful contribution to the discussion about base building </w:t>
      </w:r>
      <w:proofErr w:type="gramStart"/>
      <w:r w:rsidRPr="00BE65F3">
        <w:rPr>
          <w:rFonts w:eastAsia="Cambria"/>
          <w:u w:val="single"/>
        </w:rPr>
        <w:t>organizing, and</w:t>
      </w:r>
      <w:proofErr w:type="gramEnd"/>
      <w:r w:rsidRPr="00BE65F3">
        <w:rPr>
          <w:rFonts w:eastAsia="Cambria"/>
          <w:u w:val="single"/>
        </w:rPr>
        <w:t xml:space="preserve"> have demonstrated the need for party organizing in order to ensure that the base building tendency maintains a revolutionary orientation.</w:t>
      </w:r>
      <w:r w:rsidRPr="00BE65F3">
        <w:rPr>
          <w:rFonts w:eastAsia="Cambria"/>
          <w:sz w:val="16"/>
        </w:rPr>
        <w:t xml:space="preserve">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p w14:paraId="12AE226D" w14:textId="77777777" w:rsidR="00BE65F3" w:rsidRPr="00BE65F3" w:rsidRDefault="00BE65F3" w:rsidP="00BE65F3">
      <w:pPr>
        <w:rPr>
          <w:rFonts w:eastAsia="Cambria"/>
          <w:sz w:val="16"/>
        </w:rPr>
      </w:pPr>
    </w:p>
    <w:p w14:paraId="22C3B835" w14:textId="79A8945C" w:rsidR="00BE65F3" w:rsidRDefault="00BE65F3" w:rsidP="00BE65F3">
      <w:pPr>
        <w:pStyle w:val="Heading2"/>
      </w:pPr>
      <w:r>
        <w:t>Case</w:t>
      </w:r>
    </w:p>
    <w:p w14:paraId="53508FF2" w14:textId="54AF20F0" w:rsidR="00BE65F3" w:rsidRDefault="00BE65F3" w:rsidP="00BE65F3"/>
    <w:p w14:paraId="5D8F71D9" w14:textId="386C3F73" w:rsidR="00BE65F3" w:rsidRDefault="00BE65F3" w:rsidP="00BE65F3">
      <w:pPr>
        <w:pStyle w:val="Heading3"/>
      </w:pPr>
      <w:r>
        <w:t>ROTB/Presumption</w:t>
      </w:r>
    </w:p>
    <w:p w14:paraId="2BCAF8C5" w14:textId="5710E9D5" w:rsidR="003172EB" w:rsidRDefault="003172EB" w:rsidP="003172EB">
      <w:r>
        <w:t>No lexicality</w:t>
      </w:r>
      <w:r w:rsidR="00D06715">
        <w:t xml:space="preserve"> – no warrant it doesn’t prove its true j that </w:t>
      </w:r>
      <w:proofErr w:type="spellStart"/>
      <w:r w:rsidR="00D06715">
        <w:t>thers</w:t>
      </w:r>
      <w:proofErr w:type="spellEnd"/>
      <w:r w:rsidR="00D06715">
        <w:t xml:space="preserve"> a </w:t>
      </w:r>
      <w:proofErr w:type="spellStart"/>
      <w:r w:rsidR="00D06715">
        <w:t>discun</w:t>
      </w:r>
      <w:proofErr w:type="spellEnd"/>
      <w:r w:rsidR="00D06715">
        <w:t xml:space="preserve"> </w:t>
      </w:r>
      <w:proofErr w:type="spellStart"/>
      <w:r w:rsidR="00D06715">
        <w:t>ot</w:t>
      </w:r>
      <w:proofErr w:type="spellEnd"/>
      <w:r w:rsidR="00D06715">
        <w:t xml:space="preserve"> bed</w:t>
      </w:r>
    </w:p>
    <w:p w14:paraId="07850DFC" w14:textId="05FBECE3" w:rsidR="003172EB" w:rsidRPr="003172EB" w:rsidRDefault="00D06715" w:rsidP="003172EB">
      <w:r>
        <w:t xml:space="preserve">No antagonistic – q of </w:t>
      </w:r>
      <w:proofErr w:type="spellStart"/>
      <w:r>
        <w:t>discusosn</w:t>
      </w:r>
      <w:proofErr w:type="spellEnd"/>
    </w:p>
    <w:p w14:paraId="3A306F47" w14:textId="77777777" w:rsidR="00BE65F3" w:rsidRDefault="00BE65F3" w:rsidP="00BE65F3">
      <w:pPr>
        <w:pStyle w:val="Heading4"/>
      </w:pPr>
      <w:r>
        <w:t>CROTB – vote for the better debater</w:t>
      </w:r>
    </w:p>
    <w:p w14:paraId="31A8CEDD" w14:textId="5A4F7FEA" w:rsidR="00BE65F3" w:rsidRDefault="00BE65F3" w:rsidP="00BE65F3">
      <w:pPr>
        <w:pStyle w:val="Heading4"/>
      </w:pPr>
      <w:r>
        <w:t>[a] anything else is self-serving</w:t>
      </w:r>
      <w:r w:rsidR="0025141E">
        <w:t xml:space="preserve"> </w:t>
      </w:r>
      <w:proofErr w:type="spellStart"/>
      <w:r w:rsidR="0025141E">
        <w:t>infitntiely</w:t>
      </w:r>
      <w:proofErr w:type="spellEnd"/>
      <w:r w:rsidR="0025141E">
        <w:t xml:space="preserve"> regressive and collapses – yes </w:t>
      </w:r>
      <w:proofErr w:type="spellStart"/>
      <w:r w:rsidR="0025141E">
        <w:t>theres</w:t>
      </w:r>
      <w:proofErr w:type="spellEnd"/>
      <w:r w:rsidR="0025141E">
        <w:t xml:space="preserve"> an impact</w:t>
      </w:r>
      <w:r w:rsidR="003172EB">
        <w:t xml:space="preserve"> </w:t>
      </w:r>
      <w:proofErr w:type="spellStart"/>
      <w:r w:rsidR="003172EB">
        <w:t>bc</w:t>
      </w:r>
      <w:proofErr w:type="spellEnd"/>
      <w:r w:rsidR="003172EB">
        <w:t xml:space="preserve"> it </w:t>
      </w:r>
      <w:proofErr w:type="spellStart"/>
      <w:r w:rsidR="003172EB">
        <w:t>imeans</w:t>
      </w:r>
      <w:proofErr w:type="spellEnd"/>
      <w:r w:rsidR="003172EB">
        <w:t xml:space="preserve"> our </w:t>
      </w:r>
      <w:proofErr w:type="spellStart"/>
      <w:r w:rsidR="003172EB">
        <w:t>rotb</w:t>
      </w:r>
      <w:proofErr w:type="spellEnd"/>
      <w:r w:rsidR="003172EB">
        <w:t xml:space="preserve"> allows </w:t>
      </w:r>
      <w:proofErr w:type="spellStart"/>
      <w:r w:rsidR="003172EB">
        <w:t>wieghability</w:t>
      </w:r>
      <w:proofErr w:type="spellEnd"/>
      <w:r w:rsidR="003172EB">
        <w:t xml:space="preserve"> for all impacts </w:t>
      </w:r>
      <w:proofErr w:type="spellStart"/>
      <w:r w:rsidR="003172EB">
        <w:t>andallows</w:t>
      </w:r>
      <w:proofErr w:type="spellEnd"/>
      <w:r w:rsidR="003172EB">
        <w:t xml:space="preserve"> for </w:t>
      </w:r>
      <w:proofErr w:type="spellStart"/>
      <w:r w:rsidR="003172EB">
        <w:t>cirtism</w:t>
      </w:r>
      <w:proofErr w:type="spellEnd"/>
      <w:r w:rsidR="003172EB">
        <w:t xml:space="preserve"> of your arguments</w:t>
      </w:r>
    </w:p>
    <w:p w14:paraId="3371F1E5" w14:textId="6F29CCF5" w:rsidR="00BE65F3" w:rsidRPr="00BE65F3" w:rsidRDefault="00BE65F3" w:rsidP="00BE65F3"/>
    <w:p w14:paraId="3D785DFC" w14:textId="77777777" w:rsidR="00BE65F3" w:rsidRPr="0022570F" w:rsidRDefault="00BE65F3" w:rsidP="00BE65F3">
      <w:pPr>
        <w:keepNext/>
        <w:keepLines/>
        <w:spacing w:before="40"/>
        <w:outlineLvl w:val="3"/>
        <w:rPr>
          <w:rFonts w:eastAsia="MS Gothic" w:cs="Cambria"/>
          <w:b/>
          <w:iCs/>
          <w:sz w:val="26"/>
        </w:rPr>
      </w:pPr>
      <w:r w:rsidRPr="0022570F">
        <w:rPr>
          <w:rFonts w:eastAsia="MS Gothic" w:cs="Cambria"/>
          <w:b/>
          <w:iCs/>
          <w:sz w:val="26"/>
        </w:rPr>
        <w:t>Their mechanism for change is not flushed out. Be skeptical that their critical theory will get us anywhere.</w:t>
      </w:r>
    </w:p>
    <w:p w14:paraId="4DBA6317" w14:textId="77777777" w:rsidR="00BE65F3" w:rsidRPr="0022570F" w:rsidRDefault="00BE65F3" w:rsidP="00BE65F3">
      <w:pPr>
        <w:rPr>
          <w:rFonts w:eastAsia="Cambria" w:cs="Cambria"/>
        </w:rPr>
      </w:pPr>
      <w:r w:rsidRPr="0022570F">
        <w:rPr>
          <w:rFonts w:eastAsia="Cambria" w:cs="Cambria"/>
          <w:b/>
          <w:bCs/>
          <w:sz w:val="26"/>
        </w:rPr>
        <w:t>Hynek et al '13</w:t>
      </w:r>
      <w:r w:rsidRPr="0022570F">
        <w:rPr>
          <w:rFonts w:eastAsia="Cambria" w:cs="Cambria"/>
        </w:rPr>
        <w:t xml:space="preserve">; Dr. Nik Hynek is Associate Professor of International Relations and Theory of Politics at the Metropolitan University Prague and Charles University. He holds PhD degree in International Politics and Security Studies from the Department of Peace Studies at the University of Bradford - "No emancipatory alternative, no critical security studies"- Critical Studies on Security - Volume 1, Issue 1, 2013. </w:t>
      </w:r>
      <w:proofErr w:type="spellStart"/>
      <w:r w:rsidRPr="0022570F">
        <w:rPr>
          <w:rFonts w:eastAsia="Cambria" w:cs="Cambria"/>
        </w:rPr>
        <w:t>Modifed</w:t>
      </w:r>
      <w:proofErr w:type="spellEnd"/>
      <w:r w:rsidRPr="0022570F">
        <w:rPr>
          <w:rFonts w:eastAsia="Cambria" w:cs="Cambria"/>
        </w:rPr>
        <w:t xml:space="preserve"> for potentially objectionable language. Obtained via Taylor &amp; Francis Fresh Journals Collection</w:t>
      </w:r>
    </w:p>
    <w:p w14:paraId="02783B55" w14:textId="77777777" w:rsidR="00BE65F3" w:rsidRPr="0022570F" w:rsidRDefault="00BE65F3" w:rsidP="00BE65F3">
      <w:pPr>
        <w:rPr>
          <w:rFonts w:eastAsia="Cambria" w:cs="Cambria"/>
          <w:u w:val="single"/>
        </w:rPr>
      </w:pPr>
      <w:r w:rsidRPr="0022570F">
        <w:rPr>
          <w:rFonts w:eastAsia="Cambria" w:cs="Cambria"/>
          <w:sz w:val="16"/>
        </w:rPr>
        <w:t>These ‘</w:t>
      </w:r>
      <w:r w:rsidRPr="0022570F">
        <w:rPr>
          <w:rFonts w:eastAsia="Cambria" w:cs="Cambria"/>
          <w:u w:val="single"/>
        </w:rPr>
        <w:t xml:space="preserve">post-emancipatory’ </w:t>
      </w:r>
      <w:r w:rsidRPr="0022570F">
        <w:rPr>
          <w:rFonts w:eastAsia="Cambria" w:cs="Cambria"/>
          <w:highlight w:val="yellow"/>
          <w:u w:val="single"/>
        </w:rPr>
        <w:t>scholars</w:t>
      </w:r>
      <w:r w:rsidRPr="0022570F">
        <w:rPr>
          <w:rFonts w:eastAsia="Cambria" w:cs="Cambria"/>
          <w:u w:val="single"/>
        </w:rPr>
        <w:t xml:space="preserve"> still </w:t>
      </w:r>
      <w:r w:rsidRPr="0022570F">
        <w:rPr>
          <w:rFonts w:eastAsia="Cambria" w:cs="Cambria"/>
          <w:highlight w:val="yellow"/>
          <w:u w:val="single"/>
        </w:rPr>
        <w:t>frame</w:t>
      </w:r>
      <w:r w:rsidRPr="0022570F">
        <w:rPr>
          <w:rFonts w:eastAsia="Cambria" w:cs="Cambria"/>
          <w:u w:val="single"/>
        </w:rPr>
        <w:t xml:space="preserve"> Western and international intervention in </w:t>
      </w:r>
      <w:r w:rsidRPr="0022570F">
        <w:rPr>
          <w:rFonts w:eastAsia="Cambria" w:cs="Cambria"/>
          <w:highlight w:val="yellow"/>
          <w:u w:val="single"/>
        </w:rPr>
        <w:t>potentially emancipatory terms</w:t>
      </w:r>
      <w:r w:rsidRPr="0022570F">
        <w:rPr>
          <w:rFonts w:eastAsia="Cambria" w:cs="Cambria"/>
          <w:u w:val="single"/>
        </w:rPr>
        <w:t xml:space="preserve">, </w:t>
      </w:r>
      <w:r w:rsidRPr="0022570F">
        <w:rPr>
          <w:rFonts w:eastAsia="Cambria" w:cs="Cambria"/>
          <w:highlight w:val="yellow"/>
          <w:u w:val="single"/>
        </w:rPr>
        <w:t>but</w:t>
      </w:r>
      <w:r w:rsidRPr="0022570F">
        <w:rPr>
          <w:rFonts w:eastAsia="Cambria" w:cs="Cambria"/>
          <w:u w:val="single"/>
        </w:rPr>
        <w:t xml:space="preserve"> the horizons and </w:t>
      </w:r>
      <w:r w:rsidRPr="0022570F">
        <w:rPr>
          <w:rFonts w:eastAsia="Cambria" w:cs="Cambria"/>
          <w:highlight w:val="yellow"/>
          <w:u w:val="single"/>
        </w:rPr>
        <w:t>aspirations have been</w:t>
      </w:r>
      <w:r w:rsidRPr="0022570F">
        <w:rPr>
          <w:rFonts w:eastAsia="Cambria" w:cs="Cambria"/>
          <w:u w:val="single"/>
        </w:rPr>
        <w:t xml:space="preserve"> substantially </w:t>
      </w:r>
      <w:r w:rsidRPr="0022570F">
        <w:rPr>
          <w:rFonts w:eastAsia="Cambria" w:cs="Cambria"/>
          <w:highlight w:val="yellow"/>
          <w:u w:val="single"/>
        </w:rPr>
        <w:t>lowered from the</w:t>
      </w:r>
      <w:r w:rsidRPr="0022570F">
        <w:rPr>
          <w:rFonts w:eastAsia="Cambria" w:cs="Cambria"/>
          <w:u w:val="single"/>
        </w:rPr>
        <w:t xml:space="preserve"> universalist </w:t>
      </w:r>
      <w:r w:rsidRPr="0022570F">
        <w:rPr>
          <w:rFonts w:eastAsia="Cambria" w:cs="Cambria"/>
          <w:highlight w:val="yellow"/>
          <w:u w:val="single"/>
        </w:rPr>
        <w:t>call to radical</w:t>
      </w:r>
      <w:r w:rsidRPr="0022570F">
        <w:rPr>
          <w:rFonts w:eastAsia="Cambria" w:cs="Cambria"/>
          <w:u w:val="single"/>
        </w:rPr>
        <w:t xml:space="preserve"> academic policy </w:t>
      </w:r>
      <w:r w:rsidRPr="0022570F">
        <w:rPr>
          <w:rFonts w:eastAsia="Cambria" w:cs="Cambria"/>
          <w:highlight w:val="yellow"/>
          <w:u w:val="single"/>
        </w:rPr>
        <w:t>advocacy</w:t>
      </w:r>
      <w:r w:rsidRPr="0022570F">
        <w:rPr>
          <w:rFonts w:eastAsia="Cambria" w:cs="Cambria"/>
          <w:u w:val="single"/>
        </w:rPr>
        <w:t>, of the founders of emancipatory approaches</w:t>
      </w:r>
      <w:r w:rsidRPr="0022570F">
        <w:rPr>
          <w:rFonts w:eastAsia="Cambria" w:cs="Cambria"/>
          <w:sz w:val="16"/>
        </w:rPr>
        <w:t xml:space="preserve"> within security studies. </w:t>
      </w:r>
      <w:r w:rsidRPr="0022570F">
        <w:rPr>
          <w:rFonts w:eastAsia="Cambria" w:cs="Cambria"/>
          <w:u w:val="single"/>
        </w:rPr>
        <w:t xml:space="preserve">While the initial confident calls for emancipatory alternatives at least </w:t>
      </w:r>
      <w:proofErr w:type="gramStart"/>
      <w:r w:rsidRPr="0022570F">
        <w:rPr>
          <w:rFonts w:eastAsia="Cambria" w:cs="Cambria"/>
          <w:u w:val="single"/>
        </w:rPr>
        <w:t>had an understanding of</w:t>
      </w:r>
      <w:proofErr w:type="gramEnd"/>
      <w:r w:rsidRPr="0022570F">
        <w:rPr>
          <w:rFonts w:eastAsia="Cambria" w:cs="Cambria"/>
          <w:u w:val="single"/>
        </w:rPr>
        <w:t xml:space="preserve"> the need for emancipatory agency, unfortunately found only in Western powers and international institutions, </w:t>
      </w:r>
      <w:r w:rsidRPr="0022570F">
        <w:rPr>
          <w:rFonts w:eastAsia="Cambria" w:cs="Cambria"/>
          <w:highlight w:val="yellow"/>
          <w:u w:val="single"/>
        </w:rPr>
        <w:t>the</w:t>
      </w:r>
      <w:r w:rsidRPr="0022570F">
        <w:rPr>
          <w:rFonts w:eastAsia="Cambria" w:cs="Cambria"/>
          <w:u w:val="single"/>
        </w:rPr>
        <w:t xml:space="preserve"> later </w:t>
      </w:r>
      <w:r w:rsidRPr="0022570F">
        <w:rPr>
          <w:rFonts w:eastAsia="Cambria" w:cs="Cambria"/>
          <w:highlight w:val="yellow"/>
          <w:u w:val="single"/>
        </w:rPr>
        <w:t>approaches lack this clarity and confidence</w:t>
      </w:r>
      <w:r w:rsidRPr="0022570F">
        <w:rPr>
          <w:rFonts w:eastAsia="Cambria" w:cs="Cambria"/>
          <w:u w:val="single"/>
        </w:rPr>
        <w:t>, merely suggesting that more ‘open’, ‘unscripted’, ‘locally sensitive’, ‘</w:t>
      </w:r>
      <w:proofErr w:type="spellStart"/>
      <w:r w:rsidRPr="0022570F">
        <w:rPr>
          <w:rFonts w:eastAsia="Cambria" w:cs="Cambria"/>
          <w:u w:val="single"/>
        </w:rPr>
        <w:t>desecuritised</w:t>
      </w:r>
      <w:proofErr w:type="spellEnd"/>
      <w:r w:rsidRPr="0022570F">
        <w:rPr>
          <w:rFonts w:eastAsia="Cambria" w:cs="Cambria"/>
          <w:u w:val="single"/>
        </w:rPr>
        <w:t>’ and less ‘universalist’ and ‘liberal’ approaches can avoid the ‘resistances’ held to come from the local level</w:t>
      </w:r>
      <w:r w:rsidRPr="0022570F">
        <w:rPr>
          <w:rFonts w:eastAsia="Cambria" w:cs="Cambria"/>
          <w:sz w:val="16"/>
        </w:rPr>
        <w:t xml:space="preserve">. If </w:t>
      </w:r>
      <w:r w:rsidRPr="0022570F">
        <w:rPr>
          <w:rFonts w:eastAsia="Cambria" w:cs="Cambria"/>
          <w:u w:val="single"/>
        </w:rPr>
        <w:t xml:space="preserve">these approaches are ‘emancipatory’ </w:t>
      </w:r>
      <w:r w:rsidRPr="0022570F">
        <w:rPr>
          <w:rFonts w:eastAsia="Cambria" w:cs="Cambria"/>
          <w:highlight w:val="yellow"/>
          <w:u w:val="single"/>
        </w:rPr>
        <w:t>they lack any clear project</w:t>
      </w:r>
      <w:r w:rsidRPr="0022570F">
        <w:rPr>
          <w:rFonts w:eastAsia="Cambria" w:cs="Cambria"/>
          <w:u w:val="single"/>
        </w:rPr>
        <w:t xml:space="preserve"> or </w:t>
      </w:r>
      <w:proofErr w:type="spellStart"/>
      <w:r w:rsidRPr="0022570F">
        <w:rPr>
          <w:rFonts w:eastAsia="Cambria" w:cs="Cambria"/>
          <w:u w:val="single"/>
        </w:rPr>
        <w:t>programme</w:t>
      </w:r>
      <w:proofErr w:type="spellEnd"/>
      <w:r w:rsidRPr="0022570F">
        <w:rPr>
          <w:rFonts w:eastAsia="Cambria" w:cs="Cambria"/>
          <w:u w:val="single"/>
        </w:rPr>
        <w:t xml:space="preserve"> </w:t>
      </w:r>
      <w:r w:rsidRPr="0022570F">
        <w:rPr>
          <w:rFonts w:eastAsia="Cambria" w:cs="Cambria"/>
          <w:highlight w:val="yellow"/>
          <w:u w:val="single"/>
        </w:rPr>
        <w:t>as to what these claims might mean</w:t>
      </w:r>
      <w:r w:rsidRPr="0022570F">
        <w:rPr>
          <w:rFonts w:eastAsia="Cambria" w:cs="Cambria"/>
          <w:u w:val="single"/>
        </w:rPr>
        <w:t xml:space="preserve"> or how they might be carried out </w:t>
      </w:r>
      <w:proofErr w:type="gramStart"/>
      <w:r w:rsidRPr="0022570F">
        <w:rPr>
          <w:rFonts w:eastAsia="Cambria" w:cs="Cambria"/>
          <w:u w:val="single"/>
        </w:rPr>
        <w:t>in reality and</w:t>
      </w:r>
      <w:proofErr w:type="gramEnd"/>
      <w:r w:rsidRPr="0022570F">
        <w:rPr>
          <w:rFonts w:eastAsia="Cambria" w:cs="Cambria"/>
          <w:u w:val="single"/>
        </w:rPr>
        <w:t xml:space="preserve"> are little different to mainstream think tank proposals calling for more ‘local ownership’, ‘local capacity-building’, ‘empowerment’, ‘sustainability’ and ‘resilience’ (see Chandler 2012, Forthcoming). </w:t>
      </w:r>
      <w:r w:rsidRPr="0022570F">
        <w:rPr>
          <w:rFonts w:eastAsia="Cambria" w:cs="Cambria"/>
          <w:sz w:val="16"/>
        </w:rPr>
        <w:t xml:space="preserve">This article has argued that </w:t>
      </w:r>
      <w:r w:rsidRPr="0022570F">
        <w:rPr>
          <w:rFonts w:eastAsia="Cambria" w:cs="Cambria"/>
          <w:u w:val="single"/>
        </w:rPr>
        <w:t xml:space="preserve">the appendage ‘critical’ should be removed to allow Security Studies to free itself of the baggage of its founding. </w:t>
      </w:r>
      <w:proofErr w:type="gramStart"/>
      <w:r w:rsidRPr="0022570F">
        <w:rPr>
          <w:rFonts w:eastAsia="Cambria" w:cs="Cambria"/>
          <w:u w:val="single"/>
        </w:rPr>
        <w:t xml:space="preserve">It is clear that </w:t>
      </w:r>
      <w:r w:rsidRPr="0022570F">
        <w:rPr>
          <w:rFonts w:eastAsia="Cambria" w:cs="Cambria"/>
          <w:highlight w:val="yellow"/>
          <w:u w:val="single"/>
        </w:rPr>
        <w:t>what</w:t>
      </w:r>
      <w:proofErr w:type="gramEnd"/>
      <w:r w:rsidRPr="0022570F">
        <w:rPr>
          <w:rFonts w:eastAsia="Cambria" w:cs="Cambria"/>
          <w:highlight w:val="yellow"/>
          <w:u w:val="single"/>
        </w:rPr>
        <w:t xml:space="preserve"> little emancipatory content</w:t>
      </w:r>
      <w:r w:rsidRPr="0022570F">
        <w:rPr>
          <w:rFonts w:eastAsia="Cambria" w:cs="Cambria"/>
          <w:u w:val="single"/>
        </w:rPr>
        <w:t xml:space="preserve"> critical security </w:t>
      </w:r>
      <w:proofErr w:type="spellStart"/>
      <w:r w:rsidRPr="0022570F">
        <w:rPr>
          <w:rFonts w:eastAsia="Cambria" w:cs="Cambria"/>
          <w:highlight w:val="yellow"/>
          <w:u w:val="single"/>
        </w:rPr>
        <w:t>theorising</w:t>
      </w:r>
      <w:proofErr w:type="spellEnd"/>
      <w:r w:rsidRPr="0022570F">
        <w:rPr>
          <w:rFonts w:eastAsia="Cambria" w:cs="Cambria"/>
          <w:highlight w:val="yellow"/>
          <w:u w:val="single"/>
        </w:rPr>
        <w:t xml:space="preserve"> had</w:t>
      </w:r>
      <w:r w:rsidRPr="0022570F">
        <w:rPr>
          <w:rFonts w:eastAsia="Cambria" w:cs="Cambria"/>
          <w:u w:val="single"/>
        </w:rPr>
        <w:t xml:space="preserve"> initially </w:t>
      </w:r>
      <w:r w:rsidRPr="0022570F">
        <w:rPr>
          <w:rFonts w:eastAsia="Cambria" w:cs="Cambria"/>
          <w:highlight w:val="yellow"/>
          <w:u w:val="single"/>
        </w:rPr>
        <w:t>has been</w:t>
      </w:r>
      <w:r w:rsidRPr="0022570F">
        <w:rPr>
          <w:rFonts w:eastAsia="Cambria" w:cs="Cambria"/>
          <w:u w:val="single"/>
        </w:rPr>
        <w:t xml:space="preserve"> more than </w:t>
      </w:r>
      <w:r w:rsidRPr="0022570F">
        <w:rPr>
          <w:rFonts w:eastAsia="Cambria" w:cs="Cambria"/>
          <w:highlight w:val="yellow"/>
          <w:u w:val="single"/>
        </w:rPr>
        <w:t>exhausted</w:t>
      </w:r>
      <w:r w:rsidRPr="0022570F">
        <w:rPr>
          <w:rFonts w:eastAsia="Cambria" w:cs="Cambria"/>
          <w:u w:val="single"/>
        </w:rPr>
        <w:t xml:space="preserve"> and, in fact, thoroughly critiqued.</w:t>
      </w:r>
      <w:r w:rsidRPr="0022570F">
        <w:rPr>
          <w:rFonts w:eastAsia="Cambria" w:cs="Cambria"/>
          <w:sz w:val="16"/>
        </w:rPr>
        <w:t xml:space="preserve"> The boom in CSS in the 1990s and early 2000s was essentially parasitical on the shift in Western policy discourses, which </w:t>
      </w:r>
      <w:proofErr w:type="spellStart"/>
      <w:r w:rsidRPr="0022570F">
        <w:rPr>
          <w:rFonts w:eastAsia="Cambria" w:cs="Cambria"/>
          <w:sz w:val="16"/>
        </w:rPr>
        <w:t>emphasised</w:t>
      </w:r>
      <w:proofErr w:type="spellEnd"/>
      <w:r w:rsidRPr="0022570F">
        <w:rPr>
          <w:rFonts w:eastAsia="Cambria" w:cs="Cambria"/>
          <w:sz w:val="16"/>
        </w:rPr>
        <w:t xml:space="preserve"> the radical and emancipatory possibilities of power, rather than </w:t>
      </w:r>
      <w:proofErr w:type="gramStart"/>
      <w:r w:rsidRPr="0022570F">
        <w:rPr>
          <w:rFonts w:eastAsia="Cambria" w:cs="Cambria"/>
          <w:sz w:val="16"/>
        </w:rPr>
        <w:t>on the basis of</w:t>
      </w:r>
      <w:proofErr w:type="gramEnd"/>
      <w:r w:rsidRPr="0022570F">
        <w:rPr>
          <w:rFonts w:eastAsia="Cambria" w:cs="Cambria"/>
          <w:sz w:val="16"/>
        </w:rPr>
        <w:t xml:space="preserve"> giving theoretical clarity to counter-hegemonic forces. We would argue </w:t>
      </w:r>
      <w:r w:rsidRPr="0022570F">
        <w:rPr>
          <w:rFonts w:eastAsia="Cambria" w:cs="Cambria"/>
          <w:u w:val="single"/>
        </w:rPr>
        <w:t xml:space="preserve">that the removal of the prefix ‘critical’ would also be useful to distinguish security study based on critique of the world as it exists from normative </w:t>
      </w:r>
      <w:proofErr w:type="spellStart"/>
      <w:r w:rsidRPr="0022570F">
        <w:rPr>
          <w:rFonts w:eastAsia="Cambria" w:cs="Cambria"/>
          <w:u w:val="single"/>
        </w:rPr>
        <w:t>theorising</w:t>
      </w:r>
      <w:proofErr w:type="spellEnd"/>
      <w:r w:rsidRPr="0022570F">
        <w:rPr>
          <w:rFonts w:eastAsia="Cambria" w:cs="Cambria"/>
          <w:u w:val="single"/>
        </w:rPr>
        <w:t xml:space="preserve"> based on the world as we would like it to be. </w:t>
      </w:r>
      <w:r w:rsidRPr="0022570F">
        <w:rPr>
          <w:rFonts w:eastAsia="Cambria" w:cs="Cambria"/>
          <w:highlight w:val="yellow"/>
          <w:u w:val="single"/>
        </w:rPr>
        <w:t>As long as we keep the ‘critical’ nomenclature,</w:t>
      </w:r>
      <w:r w:rsidRPr="0022570F">
        <w:rPr>
          <w:rFonts w:eastAsia="Cambria" w:cs="Cambria"/>
          <w:u w:val="single"/>
        </w:rPr>
        <w:t xml:space="preserve"> we are affirming that government and international </w:t>
      </w:r>
      <w:proofErr w:type="gramStart"/>
      <w:r w:rsidRPr="0022570F">
        <w:rPr>
          <w:rFonts w:eastAsia="Cambria" w:cs="Cambria"/>
          <w:highlight w:val="yellow"/>
          <w:u w:val="single"/>
        </w:rPr>
        <w:t>policy-making</w:t>
      </w:r>
      <w:proofErr w:type="gramEnd"/>
      <w:r w:rsidRPr="0022570F">
        <w:rPr>
          <w:rFonts w:eastAsia="Cambria" w:cs="Cambria"/>
          <w:highlight w:val="yellow"/>
          <w:u w:val="single"/>
        </w:rPr>
        <w:t xml:space="preserve"> can be</w:t>
      </w:r>
      <w:r w:rsidRPr="0022570F">
        <w:rPr>
          <w:rFonts w:eastAsia="Cambria" w:cs="Cambria"/>
          <w:u w:val="single"/>
        </w:rPr>
        <w:t xml:space="preserve"> understood and </w:t>
      </w:r>
      <w:r w:rsidRPr="0022570F">
        <w:rPr>
          <w:rFonts w:eastAsia="Cambria" w:cs="Cambria"/>
          <w:highlight w:val="yellow"/>
          <w:u w:val="single"/>
        </w:rPr>
        <w:t>critiqued against the</w:t>
      </w:r>
      <w:r w:rsidRPr="0022570F">
        <w:rPr>
          <w:rFonts w:eastAsia="Cambria" w:cs="Cambria"/>
          <w:u w:val="single"/>
        </w:rPr>
        <w:t xml:space="preserve"> goal of emancipating the non-Western </w:t>
      </w:r>
      <w:r w:rsidRPr="0022570F">
        <w:rPr>
          <w:rFonts w:eastAsia="Cambria" w:cs="Cambria"/>
          <w:highlight w:val="yellow"/>
          <w:u w:val="single"/>
        </w:rPr>
        <w:t>Other</w:t>
      </w:r>
      <w:r w:rsidRPr="0022570F">
        <w:rPr>
          <w:rFonts w:eastAsia="Cambria" w:cs="Cambria"/>
          <w:sz w:val="16"/>
        </w:rPr>
        <w:t xml:space="preserve">. Judging </w:t>
      </w:r>
      <w:proofErr w:type="gramStart"/>
      <w:r w:rsidRPr="0022570F">
        <w:rPr>
          <w:rFonts w:eastAsia="Cambria" w:cs="Cambria"/>
          <w:sz w:val="16"/>
        </w:rPr>
        <w:t>policy-making</w:t>
      </w:r>
      <w:proofErr w:type="gramEnd"/>
      <w:r w:rsidRPr="0022570F">
        <w:rPr>
          <w:rFonts w:eastAsia="Cambria" w:cs="Cambria"/>
          <w:sz w:val="16"/>
        </w:rPr>
        <w:t xml:space="preserve"> and policy outcomes, on the basis of this imputed goal, may provide ‘critical’ theorists with endless possibilities to demonstrate their normative standpoints but it does little to develop academic and political understandings of the world we live in. In fact, </w:t>
      </w:r>
      <w:r w:rsidRPr="0022570F">
        <w:rPr>
          <w:rFonts w:eastAsia="Cambria" w:cs="Cambria"/>
          <w:u w:val="single"/>
        </w:rPr>
        <w:t xml:space="preserve">no greater straw man could have been imagined, than the ability to become ‘critical’ </w:t>
      </w:r>
      <w:proofErr w:type="gramStart"/>
      <w:r w:rsidRPr="0022570F">
        <w:rPr>
          <w:rFonts w:eastAsia="Cambria" w:cs="Cambria"/>
          <w:u w:val="single"/>
        </w:rPr>
        <w:t>on the basis of</w:t>
      </w:r>
      <w:proofErr w:type="gramEnd"/>
      <w:r w:rsidRPr="0022570F">
        <w:rPr>
          <w:rFonts w:eastAsia="Cambria" w:cs="Cambria"/>
          <w:u w:val="single"/>
        </w:rPr>
        <w:t xml:space="preserve"> debates around the claim that the West was now capable of undertaking emancipatory policy missions. Today, as we witness a narrowing of transformative aspirations on behalf of Western policy elites, in a reaction against the ‘hubris’ of the claims of the 1990s (Mayall and Soares de Oliveira 2012) and a slimmed down approach to sustainable, ‘hybrid’ peacebuilding, CSS has again renewed its relationship with the policy sphere. Some academics and policy-makers now have a united front that rather than placing emancipation at the heart of </w:t>
      </w:r>
      <w:proofErr w:type="gramStart"/>
      <w:r w:rsidRPr="0022570F">
        <w:rPr>
          <w:rFonts w:eastAsia="Cambria" w:cs="Cambria"/>
          <w:u w:val="single"/>
        </w:rPr>
        <w:t>policy-making</w:t>
      </w:r>
      <w:proofErr w:type="gramEnd"/>
      <w:r w:rsidRPr="0022570F">
        <w:rPr>
          <w:rFonts w:eastAsia="Cambria" w:cs="Cambria"/>
          <w:u w:val="single"/>
        </w:rPr>
        <w:t xml:space="preserve"> it should be ‘local knowledge’ and ‘local demands’.</w:t>
      </w:r>
    </w:p>
    <w:p w14:paraId="53249516" w14:textId="77777777" w:rsidR="00BE65F3" w:rsidRPr="00BE65F3" w:rsidRDefault="00BE65F3" w:rsidP="00BE65F3"/>
    <w:p w14:paraId="098FF6E1" w14:textId="77777777" w:rsidR="00BE65F3" w:rsidRPr="001E1CDE" w:rsidRDefault="00BE65F3" w:rsidP="00BE65F3">
      <w:pPr>
        <w:keepNext/>
        <w:keepLines/>
        <w:spacing w:before="40" w:after="0"/>
        <w:outlineLvl w:val="3"/>
        <w:rPr>
          <w:rFonts w:ascii="Cambria" w:eastAsia="MS Gothic" w:hAnsi="Cambria" w:cs="Times New Roman"/>
          <w:b/>
          <w:iCs/>
          <w:sz w:val="26"/>
        </w:rPr>
      </w:pPr>
      <w:r w:rsidRPr="001E1CDE">
        <w:rPr>
          <w:rFonts w:ascii="Cambria" w:eastAsia="MS Gothic" w:hAnsi="Cambria" w:cs="Times New Roman"/>
          <w:b/>
          <w:iCs/>
          <w:sz w:val="26"/>
        </w:rPr>
        <w:t xml:space="preserve">Vote neg on presumption – </w:t>
      </w:r>
    </w:p>
    <w:p w14:paraId="72FECA69" w14:textId="77777777" w:rsidR="00BE65F3" w:rsidRPr="001E1CDE" w:rsidRDefault="00BE65F3" w:rsidP="00BE65F3">
      <w:pPr>
        <w:keepNext/>
        <w:keepLines/>
        <w:spacing w:before="40" w:after="0"/>
        <w:outlineLvl w:val="3"/>
        <w:rPr>
          <w:rFonts w:ascii="Cambria" w:eastAsia="MS Gothic" w:hAnsi="Cambria" w:cs="Times New Roman"/>
          <w:b/>
          <w:iCs/>
          <w:sz w:val="26"/>
        </w:rPr>
      </w:pPr>
      <w:r w:rsidRPr="001E1CDE">
        <w:rPr>
          <w:rFonts w:ascii="Cambria" w:eastAsia="MS Gothic" w:hAnsi="Cambria" w:cs="Times New Roman"/>
          <w:b/>
          <w:iCs/>
          <w:sz w:val="26"/>
        </w:rPr>
        <w:t xml:space="preserve">A) Nothing spills over – there’s no connection between the ballot and chancing people’s attitudes. You encourage more teams to read framework which turns your offense and prevents the alteration of mindsets. </w:t>
      </w:r>
    </w:p>
    <w:p w14:paraId="33A81296" w14:textId="77777777" w:rsidR="00BE65F3" w:rsidRPr="001E1CDE" w:rsidRDefault="00BE65F3" w:rsidP="00BE65F3">
      <w:pPr>
        <w:keepNext/>
        <w:keepLines/>
        <w:spacing w:before="40" w:after="0"/>
        <w:jc w:val="both"/>
        <w:outlineLvl w:val="3"/>
        <w:rPr>
          <w:rFonts w:ascii="Cambria" w:eastAsia="MS Gothic" w:hAnsi="Cambria" w:cs="Times New Roman"/>
          <w:b/>
          <w:iCs/>
          <w:sz w:val="26"/>
        </w:rPr>
      </w:pPr>
      <w:r w:rsidRPr="001E1CDE">
        <w:rPr>
          <w:rFonts w:ascii="Cambria" w:eastAsia="MS Gothic" w:hAnsi="Cambria" w:cs="Times New Roman"/>
          <w:b/>
          <w:iCs/>
          <w:sz w:val="26"/>
        </w:rPr>
        <w:t xml:space="preserve">B) No warrant for a ballot – the competitive nature of debate coopts any ethical value of advocating the </w:t>
      </w:r>
      <w:proofErr w:type="spellStart"/>
      <w:r w:rsidRPr="001E1CDE">
        <w:rPr>
          <w:rFonts w:ascii="Cambria" w:eastAsia="MS Gothic" w:hAnsi="Cambria" w:cs="Times New Roman"/>
          <w:b/>
          <w:iCs/>
          <w:sz w:val="26"/>
        </w:rPr>
        <w:t>aff</w:t>
      </w:r>
      <w:proofErr w:type="spellEnd"/>
      <w:r w:rsidRPr="001E1CDE">
        <w:rPr>
          <w:rFonts w:ascii="Cambria" w:eastAsia="MS Gothic" w:hAnsi="Cambria" w:cs="Times New Roman"/>
          <w:b/>
          <w:iCs/>
          <w:sz w:val="26"/>
        </w:rPr>
        <w:t xml:space="preserve"> – winning rounds only makes it look like they just want to win which proves framework and means advocating by losing is more effective. </w:t>
      </w:r>
    </w:p>
    <w:p w14:paraId="51DDC275" w14:textId="77777777" w:rsidR="00BE65F3" w:rsidRPr="001E1CDE" w:rsidRDefault="00BE65F3" w:rsidP="00BE65F3">
      <w:pPr>
        <w:keepNext/>
        <w:keepLines/>
        <w:spacing w:before="40" w:after="0"/>
        <w:outlineLvl w:val="3"/>
        <w:rPr>
          <w:rFonts w:ascii="Cambria" w:eastAsia="MS Gothic" w:hAnsi="Cambria" w:cs="Times New Roman"/>
          <w:b/>
          <w:iCs/>
          <w:sz w:val="26"/>
        </w:rPr>
      </w:pPr>
      <w:r w:rsidRPr="001E1CDE">
        <w:rPr>
          <w:rFonts w:ascii="Cambria" w:eastAsia="MS Gothic" w:hAnsi="Cambria" w:cs="Times New Roman"/>
          <w:b/>
          <w:iCs/>
          <w:sz w:val="26"/>
        </w:rPr>
        <w:t xml:space="preserve">C) Debate – none of their evidence is specific to it – sets a high threshold for solvency and ignores how communicative norms operate. </w:t>
      </w:r>
    </w:p>
    <w:p w14:paraId="4379E4A9" w14:textId="77777777" w:rsidR="00BE65F3" w:rsidRDefault="00BE65F3" w:rsidP="00BE65F3">
      <w:pPr>
        <w:rPr>
          <w:rFonts w:eastAsia="Cambria"/>
        </w:rPr>
      </w:pPr>
      <w:r w:rsidRPr="001E1CDE">
        <w:rPr>
          <w:rFonts w:eastAsia="Cambria"/>
        </w:rPr>
        <w:t xml:space="preserve">D) Voting </w:t>
      </w:r>
      <w:proofErr w:type="spellStart"/>
      <w:r w:rsidRPr="001E1CDE">
        <w:rPr>
          <w:rFonts w:eastAsia="Cambria"/>
        </w:rPr>
        <w:t>aff</w:t>
      </w:r>
      <w:proofErr w:type="spellEnd"/>
      <w:r w:rsidRPr="001E1CDE">
        <w:rPr>
          <w:rFonts w:eastAsia="Cambria"/>
        </w:rPr>
        <w:t xml:space="preserve"> doesn’t change anything – No spill over to broader debate community – competitive incentives tank their protest</w:t>
      </w:r>
    </w:p>
    <w:p w14:paraId="2A56356C" w14:textId="77777777" w:rsidR="00BE65F3" w:rsidRPr="00BE65F3" w:rsidRDefault="00BE65F3" w:rsidP="00BE65F3"/>
    <w:p w14:paraId="11A43DAA" w14:textId="64DE51D0" w:rsidR="00BE65F3" w:rsidRDefault="00BE65F3" w:rsidP="00BE65F3"/>
    <w:p w14:paraId="3FF57519" w14:textId="638B7C98" w:rsidR="00BE65F3" w:rsidRDefault="00BE65F3" w:rsidP="00BE65F3">
      <w:pPr>
        <w:pStyle w:val="Heading3"/>
      </w:pPr>
      <w:r>
        <w:t>AT Ontology</w:t>
      </w:r>
    </w:p>
    <w:p w14:paraId="6AA02B78" w14:textId="77777777" w:rsidR="00BE65F3" w:rsidRPr="00BE65F3" w:rsidRDefault="00BE65F3" w:rsidP="00BE65F3">
      <w:pPr>
        <w:keepNext/>
        <w:keepLines/>
        <w:spacing w:before="40" w:after="0"/>
        <w:outlineLvl w:val="3"/>
        <w:rPr>
          <w:rFonts w:eastAsia="MS Gothic"/>
          <w:b/>
          <w:iCs/>
          <w:sz w:val="26"/>
        </w:rPr>
      </w:pPr>
      <w:proofErr w:type="spellStart"/>
      <w:r w:rsidRPr="00BE65F3">
        <w:rPr>
          <w:rFonts w:eastAsia="MS Gothic"/>
          <w:b/>
          <w:iCs/>
          <w:sz w:val="26"/>
        </w:rPr>
        <w:t>Afropessimism</w:t>
      </w:r>
      <w:proofErr w:type="spellEnd"/>
      <w:r w:rsidRPr="00BE65F3">
        <w:rPr>
          <w:rFonts w:eastAsia="MS Gothic"/>
          <w:b/>
          <w:iCs/>
          <w:sz w:val="26"/>
        </w:rPr>
        <w:t xml:space="preserve"> is </w:t>
      </w:r>
      <w:r w:rsidRPr="00BE65F3">
        <w:rPr>
          <w:rFonts w:eastAsia="MS Gothic"/>
          <w:b/>
          <w:i/>
          <w:iCs/>
          <w:sz w:val="26"/>
          <w:u w:val="single"/>
        </w:rPr>
        <w:t>ahistorical theoretical nonsense</w:t>
      </w:r>
      <w:r w:rsidRPr="00BE65F3">
        <w:rPr>
          <w:rFonts w:eastAsia="MS Gothic"/>
          <w:b/>
          <w:iCs/>
          <w:sz w:val="26"/>
        </w:rPr>
        <w:t xml:space="preserve"> that misses </w:t>
      </w:r>
      <w:r w:rsidRPr="00BE65F3">
        <w:rPr>
          <w:rFonts w:eastAsia="MS Gothic"/>
          <w:b/>
          <w:iCs/>
          <w:sz w:val="26"/>
          <w:u w:val="single"/>
        </w:rPr>
        <w:t>all</w:t>
      </w:r>
      <w:r w:rsidRPr="00BE65F3">
        <w:rPr>
          <w:rFonts w:eastAsia="MS Gothic"/>
          <w:b/>
          <w:iCs/>
          <w:sz w:val="26"/>
        </w:rPr>
        <w:t xml:space="preserve"> the boats in terms of theorizing anti-black violence and </w:t>
      </w:r>
      <w:r w:rsidRPr="00BE65F3">
        <w:rPr>
          <w:rFonts w:eastAsia="MS Gothic"/>
          <w:b/>
          <w:i/>
          <w:iCs/>
          <w:sz w:val="26"/>
          <w:u w:val="single"/>
        </w:rPr>
        <w:t>only</w:t>
      </w:r>
      <w:r w:rsidRPr="00BE65F3">
        <w:rPr>
          <w:rFonts w:eastAsia="MS Gothic"/>
          <w:b/>
          <w:iCs/>
          <w:sz w:val="26"/>
        </w:rPr>
        <w:t xml:space="preserve"> serves as a form of </w:t>
      </w:r>
      <w:r w:rsidRPr="00BE65F3">
        <w:rPr>
          <w:rFonts w:eastAsia="MS Gothic"/>
          <w:b/>
          <w:iCs/>
          <w:sz w:val="26"/>
          <w:u w:val="single"/>
        </w:rPr>
        <w:t>political demobilization</w:t>
      </w:r>
      <w:r w:rsidRPr="00BE65F3">
        <w:rPr>
          <w:rFonts w:eastAsia="MS Gothic"/>
          <w:b/>
          <w:iCs/>
          <w:sz w:val="26"/>
        </w:rPr>
        <w:t xml:space="preserve"> which </w:t>
      </w:r>
      <w:r w:rsidRPr="00BE65F3">
        <w:rPr>
          <w:rFonts w:eastAsia="MS Gothic"/>
          <w:b/>
          <w:iCs/>
          <w:sz w:val="26"/>
          <w:u w:val="single"/>
        </w:rPr>
        <w:t>forecloses</w:t>
      </w:r>
      <w:r w:rsidRPr="00BE65F3">
        <w:rPr>
          <w:rFonts w:eastAsia="MS Gothic"/>
          <w:b/>
          <w:iCs/>
          <w:sz w:val="26"/>
        </w:rPr>
        <w:t xml:space="preserve"> any possibility for </w:t>
      </w:r>
      <w:r w:rsidRPr="00BE65F3">
        <w:rPr>
          <w:rFonts w:eastAsia="MS Gothic"/>
          <w:b/>
          <w:iCs/>
          <w:sz w:val="26"/>
          <w:u w:val="single"/>
        </w:rPr>
        <w:t>black liberation</w:t>
      </w:r>
      <w:r w:rsidRPr="00BE65F3">
        <w:rPr>
          <w:rFonts w:eastAsia="MS Gothic"/>
          <w:b/>
          <w:iCs/>
          <w:sz w:val="26"/>
        </w:rPr>
        <w:t xml:space="preserve">. </w:t>
      </w:r>
    </w:p>
    <w:p w14:paraId="1DB088D1" w14:textId="77777777" w:rsidR="00BE65F3" w:rsidRPr="00BE65F3" w:rsidRDefault="00BE65F3" w:rsidP="00BE65F3">
      <w:pPr>
        <w:rPr>
          <w:rFonts w:eastAsia="Cambria"/>
        </w:rPr>
      </w:pPr>
      <w:r w:rsidRPr="00BE65F3">
        <w:rPr>
          <w:rFonts w:eastAsia="Cambria"/>
          <w:b/>
          <w:sz w:val="26"/>
          <w:szCs w:val="26"/>
        </w:rPr>
        <w:t xml:space="preserve">Dawson ’21 </w:t>
      </w:r>
      <w:r w:rsidRPr="00BE65F3">
        <w:rPr>
          <w:rFonts w:eastAsia="Cambria"/>
        </w:rPr>
        <w:t xml:space="preserve">[Michael C., Prof. Michael C. Dawson is the John D. MacArthur Professor of Political Science at the University of </w:t>
      </w:r>
      <w:proofErr w:type="gramStart"/>
      <w:r w:rsidRPr="00BE65F3">
        <w:rPr>
          <w:rFonts w:eastAsia="Cambria"/>
        </w:rPr>
        <w:t>Chicago, and</w:t>
      </w:r>
      <w:proofErr w:type="gramEnd"/>
      <w:r w:rsidRPr="00BE65F3">
        <w:rPr>
          <w:rFonts w:eastAsia="Cambria"/>
        </w:rPr>
        <w:t xml:space="preserve"> founding director of its Center for the Study of Race, Politics, and Culture. His research interests include </w:t>
      </w:r>
      <w:proofErr w:type="gramStart"/>
      <w:r w:rsidRPr="00BE65F3">
        <w:rPr>
          <w:rFonts w:eastAsia="Cambria"/>
        </w:rPr>
        <w:t>African-American</w:t>
      </w:r>
      <w:proofErr w:type="gramEnd"/>
      <w:r w:rsidRPr="00BE65F3">
        <w:rPr>
          <w:rFonts w:eastAsia="Cambria"/>
        </w:rPr>
        <w:t xml:space="preserve"> political behavior, identity, and public opinion, the political effects of urban poverty, and African-American political thought and ideology, as distinct from that of white Americans. “Against </w:t>
      </w:r>
      <w:proofErr w:type="spellStart"/>
      <w:r w:rsidRPr="00BE65F3">
        <w:rPr>
          <w:rFonts w:eastAsia="Cambria"/>
        </w:rPr>
        <w:t>Afropessimism</w:t>
      </w:r>
      <w:proofErr w:type="spellEnd"/>
      <w:r w:rsidRPr="00BE65F3">
        <w:rPr>
          <w:rFonts w:eastAsia="Cambria"/>
        </w:rPr>
        <w:t>”, 05-17-2021, https://www.ideology-theory-practice.org/blog/against-afropessimism]//pranav</w:t>
      </w:r>
    </w:p>
    <w:p w14:paraId="650976A9" w14:textId="77777777" w:rsidR="00470B03" w:rsidRDefault="00BE65F3" w:rsidP="00BE65F3">
      <w:pPr>
        <w:rPr>
          <w:rFonts w:eastAsia="Cambria"/>
          <w:b/>
          <w:u w:val="single"/>
        </w:rPr>
      </w:pPr>
      <w:r w:rsidRPr="00BE65F3">
        <w:rPr>
          <w:rFonts w:eastAsia="Cambria"/>
          <w:sz w:val="16"/>
          <w:szCs w:val="16"/>
        </w:rPr>
        <w:t xml:space="preserve">Wilderson argues that blacks are not of the world, they are also not part of the “narrative,” not part of history. </w:t>
      </w:r>
      <w:r w:rsidRPr="00BE65F3">
        <w:rPr>
          <w:rFonts w:eastAsia="Cambria"/>
          <w:u w:val="single"/>
        </w:rPr>
        <w:t>Wilderson states: “As provocative as it may sound history and redemption (and therefore narrative itself) are inherently anti-Black.</w:t>
      </w:r>
      <w:r w:rsidRPr="00BE65F3">
        <w:rPr>
          <w:rFonts w:eastAsia="Cambria"/>
          <w:sz w:val="16"/>
          <w:szCs w:val="16"/>
        </w:rPr>
        <w:t xml:space="preserve">”[11] For Wilderson, blacks are outside of history; “space and time” are absent: “just as there is no time for the Slave, there is also no place for the Slave.”[12] </w:t>
      </w:r>
      <w:r w:rsidRPr="00BE65F3">
        <w:rPr>
          <w:rFonts w:eastAsia="Cambria"/>
          <w:u w:val="single"/>
        </w:rPr>
        <w:t xml:space="preserve">In asserting that black people are outside of history, Wilderson is making the claim that Blackness is irrevocably marked as </w:t>
      </w:r>
      <w:proofErr w:type="spellStart"/>
      <w:r w:rsidRPr="00BE65F3">
        <w:rPr>
          <w:rFonts w:eastAsia="Cambria"/>
          <w:u w:val="single"/>
        </w:rPr>
        <w:t>slaveness</w:t>
      </w:r>
      <w:proofErr w:type="spellEnd"/>
      <w:r w:rsidRPr="00BE65F3">
        <w:rPr>
          <w:rFonts w:eastAsia="Cambria"/>
          <w:u w:val="single"/>
        </w:rPr>
        <w:t xml:space="preserve">—there is no historical change in the meaning of blackness and position of black people. </w:t>
      </w:r>
      <w:r w:rsidRPr="00BE65F3">
        <w:rPr>
          <w:rFonts w:eastAsia="Cambria"/>
          <w:sz w:val="16"/>
          <w:szCs w:val="16"/>
        </w:rPr>
        <w:t xml:space="preserve">In </w:t>
      </w:r>
      <w:proofErr w:type="spellStart"/>
      <w:r w:rsidRPr="00BE65F3">
        <w:rPr>
          <w:rFonts w:eastAsia="Cambria"/>
          <w:sz w:val="16"/>
          <w:szCs w:val="16"/>
        </w:rPr>
        <w:t>Afropessimism</w:t>
      </w:r>
      <w:proofErr w:type="spellEnd"/>
      <w:r w:rsidRPr="00BE65F3">
        <w:rPr>
          <w:rFonts w:eastAsia="Cambria"/>
          <w:sz w:val="16"/>
          <w:szCs w:val="16"/>
        </w:rPr>
        <w:t>, for example, Wilderson claims that “</w:t>
      </w:r>
      <w:proofErr w:type="spellStart"/>
      <w:r w:rsidRPr="00BE65F3">
        <w:rPr>
          <w:rFonts w:eastAsia="Cambria"/>
          <w:highlight w:val="green"/>
          <w:u w:val="single"/>
        </w:rPr>
        <w:t>Afropessimism</w:t>
      </w:r>
      <w:proofErr w:type="spellEnd"/>
      <w:r w:rsidRPr="00BE65F3">
        <w:rPr>
          <w:rFonts w:eastAsia="Cambria"/>
          <w:u w:val="single"/>
        </w:rPr>
        <w:t xml:space="preserve"> is </w:t>
      </w:r>
      <w:r w:rsidRPr="00BE65F3">
        <w:rPr>
          <w:rFonts w:eastAsia="Cambria"/>
          <w:highlight w:val="green"/>
          <w:u w:val="single"/>
        </w:rPr>
        <w:t>premised on</w:t>
      </w:r>
      <w:r w:rsidRPr="00BE65F3">
        <w:rPr>
          <w:rFonts w:eastAsia="Cambria"/>
          <w:u w:val="single"/>
        </w:rPr>
        <w:t xml:space="preserve"> an iconoclastic claim:</w:t>
      </w:r>
      <w:r w:rsidRPr="00BE65F3">
        <w:rPr>
          <w:rFonts w:eastAsia="Cambria"/>
          <w:sz w:val="16"/>
          <w:szCs w:val="16"/>
        </w:rPr>
        <w:t xml:space="preserve"> </w:t>
      </w:r>
      <w:r w:rsidRPr="00BE65F3">
        <w:rPr>
          <w:rFonts w:eastAsia="Cambria"/>
          <w:u w:val="single"/>
        </w:rPr>
        <w:t xml:space="preserve">that </w:t>
      </w:r>
      <w:r w:rsidRPr="00BE65F3">
        <w:rPr>
          <w:rFonts w:eastAsia="Cambria"/>
          <w:highlight w:val="green"/>
          <w:u w:val="single"/>
        </w:rPr>
        <w:t>Blackness</w:t>
      </w:r>
      <w:r w:rsidRPr="00BE65F3">
        <w:rPr>
          <w:rFonts w:eastAsia="Cambria"/>
          <w:u w:val="single"/>
        </w:rPr>
        <w:t xml:space="preserve"> is </w:t>
      </w:r>
      <w:r w:rsidRPr="00BE65F3">
        <w:rPr>
          <w:rFonts w:eastAsia="Cambria"/>
          <w:highlight w:val="green"/>
          <w:u w:val="single"/>
        </w:rPr>
        <w:t xml:space="preserve">coterminous with </w:t>
      </w:r>
      <w:proofErr w:type="spellStart"/>
      <w:r w:rsidRPr="00BE65F3">
        <w:rPr>
          <w:rFonts w:eastAsia="Cambria"/>
          <w:highlight w:val="green"/>
          <w:u w:val="single"/>
        </w:rPr>
        <w:t>Slaveness</w:t>
      </w:r>
      <w:proofErr w:type="spellEnd"/>
      <w:proofErr w:type="gramStart"/>
      <w:r w:rsidRPr="00BE65F3">
        <w:rPr>
          <w:rFonts w:eastAsia="Cambria"/>
          <w:u w:val="single"/>
        </w:rPr>
        <w:t>.”[</w:t>
      </w:r>
      <w:proofErr w:type="gramEnd"/>
      <w:r w:rsidRPr="00BE65F3">
        <w:rPr>
          <w:rFonts w:eastAsia="Cambria"/>
          <w:sz w:val="16"/>
          <w:szCs w:val="16"/>
        </w:rPr>
        <w:t xml:space="preserve">13] “Blackness,” Wilderson </w:t>
      </w:r>
      <w:proofErr w:type="spellStart"/>
      <w:r w:rsidRPr="00BE65F3">
        <w:rPr>
          <w:rFonts w:eastAsia="Cambria"/>
          <w:sz w:val="16"/>
          <w:szCs w:val="16"/>
        </w:rPr>
        <w:t>emphasises</w:t>
      </w:r>
      <w:proofErr w:type="spellEnd"/>
      <w:r w:rsidRPr="00BE65F3">
        <w:rPr>
          <w:rFonts w:eastAsia="Cambria"/>
          <w:sz w:val="16"/>
          <w:szCs w:val="16"/>
        </w:rPr>
        <w:t xml:space="preserve">, “cannot exist other than </w:t>
      </w:r>
      <w:proofErr w:type="spellStart"/>
      <w:r w:rsidRPr="00BE65F3">
        <w:rPr>
          <w:rFonts w:eastAsia="Cambria"/>
          <w:sz w:val="16"/>
          <w:szCs w:val="16"/>
        </w:rPr>
        <w:t>Slaveness</w:t>
      </w:r>
      <w:proofErr w:type="spellEnd"/>
      <w:r w:rsidRPr="00BE65F3">
        <w:rPr>
          <w:rFonts w:eastAsia="Cambria"/>
          <w:sz w:val="16"/>
          <w:szCs w:val="16"/>
        </w:rPr>
        <w:t xml:space="preserve">”.[14] </w:t>
      </w:r>
      <w:r w:rsidRPr="00BE65F3">
        <w:rPr>
          <w:rFonts w:eastAsia="Cambria"/>
          <w:b/>
          <w:highlight w:val="green"/>
          <w:u w:val="single"/>
        </w:rPr>
        <w:t>This is</w:t>
      </w:r>
      <w:r w:rsidRPr="00BE65F3">
        <w:rPr>
          <w:rFonts w:eastAsia="Cambria"/>
          <w:b/>
          <w:u w:val="single"/>
        </w:rPr>
        <w:t xml:space="preserve"> not so much an iconoclastic claim as a </w:t>
      </w:r>
      <w:r w:rsidRPr="00BE65F3">
        <w:rPr>
          <w:rFonts w:eastAsia="Cambria"/>
          <w:b/>
          <w:highlight w:val="green"/>
          <w:u w:val="single"/>
        </w:rPr>
        <w:t>false</w:t>
      </w:r>
      <w:r w:rsidRPr="00BE65F3">
        <w:rPr>
          <w:rFonts w:eastAsia="Cambria"/>
          <w:b/>
          <w:u w:val="single"/>
        </w:rPr>
        <w:t xml:space="preserve"> one. </w:t>
      </w:r>
      <w:r w:rsidRPr="00BE65F3">
        <w:rPr>
          <w:rFonts w:eastAsia="Cambria"/>
          <w:u w:val="single"/>
        </w:rPr>
        <w:t xml:space="preserve">It is true, of course, that Black lives after slavery continued to be marked by domination and violence. </w:t>
      </w:r>
      <w:r w:rsidRPr="00BE65F3">
        <w:rPr>
          <w:rFonts w:eastAsia="Cambria"/>
          <w:sz w:val="16"/>
          <w:szCs w:val="16"/>
        </w:rPr>
        <w:t xml:space="preserve">The </w:t>
      </w:r>
      <w:proofErr w:type="spellStart"/>
      <w:r w:rsidRPr="00BE65F3">
        <w:rPr>
          <w:rFonts w:eastAsia="Cambria"/>
          <w:sz w:val="16"/>
          <w:szCs w:val="16"/>
        </w:rPr>
        <w:t>spectre</w:t>
      </w:r>
      <w:proofErr w:type="spellEnd"/>
      <w:r w:rsidRPr="00BE65F3">
        <w:rPr>
          <w:rFonts w:eastAsia="Cambria"/>
          <w:sz w:val="16"/>
          <w:szCs w:val="16"/>
        </w:rPr>
        <w:t xml:space="preserve"> of extreme violence aimed at individuals and black communities, the expropriation that marked share cropping in the rural south, the super-exploitation of black industrial workers, the precarious position of black women performing paid and unpaid domestic </w:t>
      </w:r>
      <w:proofErr w:type="spellStart"/>
      <w:r w:rsidRPr="00BE65F3">
        <w:rPr>
          <w:rFonts w:eastAsia="Cambria"/>
          <w:sz w:val="16"/>
          <w:szCs w:val="16"/>
        </w:rPr>
        <w:t>labour</w:t>
      </w:r>
      <w:proofErr w:type="spellEnd"/>
      <w:r w:rsidRPr="00BE65F3">
        <w:rPr>
          <w:rFonts w:eastAsia="Cambria"/>
          <w:sz w:val="16"/>
          <w:szCs w:val="16"/>
        </w:rPr>
        <w:t xml:space="preserve">, and the continued vulnerability of black women to </w:t>
      </w:r>
      <w:proofErr w:type="gramStart"/>
      <w:r w:rsidRPr="00BE65F3">
        <w:rPr>
          <w:rFonts w:eastAsia="Cambria"/>
          <w:sz w:val="16"/>
          <w:szCs w:val="16"/>
        </w:rPr>
        <w:t>all of</w:t>
      </w:r>
      <w:proofErr w:type="gramEnd"/>
      <w:r w:rsidRPr="00BE65F3">
        <w:rPr>
          <w:rFonts w:eastAsia="Cambria"/>
          <w:sz w:val="16"/>
          <w:szCs w:val="16"/>
        </w:rPr>
        <w:t xml:space="preserve"> the above as well as gender-based domination, all serve to </w:t>
      </w:r>
      <w:proofErr w:type="spellStart"/>
      <w:r w:rsidRPr="00BE65F3">
        <w:rPr>
          <w:rFonts w:eastAsia="Cambria"/>
          <w:sz w:val="16"/>
          <w:szCs w:val="16"/>
        </w:rPr>
        <w:t>emphasise</w:t>
      </w:r>
      <w:proofErr w:type="spellEnd"/>
      <w:r w:rsidRPr="00BE65F3">
        <w:rPr>
          <w:rFonts w:eastAsia="Cambria"/>
          <w:sz w:val="16"/>
          <w:szCs w:val="16"/>
        </w:rPr>
        <w:t xml:space="preserve"> the continuities of domination. But while there were important continuities between in the condition of black people during and after slavery, </w:t>
      </w:r>
      <w:r w:rsidRPr="00BE65F3">
        <w:rPr>
          <w:rFonts w:eastAsia="Cambria"/>
          <w:b/>
          <w:sz w:val="26"/>
          <w:szCs w:val="26"/>
          <w:u w:val="single"/>
        </w:rPr>
        <w:t xml:space="preserve">the rupture caused by the </w:t>
      </w:r>
      <w:r w:rsidRPr="00BE65F3">
        <w:rPr>
          <w:rFonts w:eastAsia="Cambria"/>
          <w:b/>
          <w:sz w:val="26"/>
          <w:szCs w:val="26"/>
          <w:highlight w:val="green"/>
          <w:u w:val="single"/>
        </w:rPr>
        <w:t>end of slavery</w:t>
      </w:r>
      <w:r w:rsidRPr="00BE65F3">
        <w:rPr>
          <w:rFonts w:eastAsia="Cambria"/>
          <w:b/>
          <w:sz w:val="26"/>
          <w:szCs w:val="26"/>
          <w:u w:val="single"/>
        </w:rPr>
        <w:t xml:space="preserve"> nonetheless </w:t>
      </w:r>
      <w:r w:rsidRPr="00BE65F3">
        <w:rPr>
          <w:rFonts w:eastAsia="Cambria"/>
          <w:b/>
          <w:sz w:val="26"/>
          <w:szCs w:val="26"/>
          <w:highlight w:val="green"/>
          <w:u w:val="single"/>
        </w:rPr>
        <w:t>represented</w:t>
      </w:r>
      <w:r w:rsidRPr="00BE65F3">
        <w:rPr>
          <w:rFonts w:eastAsia="Cambria"/>
          <w:b/>
          <w:sz w:val="26"/>
          <w:szCs w:val="26"/>
          <w:u w:val="single"/>
        </w:rPr>
        <w:t xml:space="preserve"> a massive change in how black life was </w:t>
      </w:r>
      <w:proofErr w:type="spellStart"/>
      <w:r w:rsidRPr="00BE65F3">
        <w:rPr>
          <w:rFonts w:eastAsia="Cambria"/>
          <w:b/>
          <w:sz w:val="26"/>
          <w:szCs w:val="26"/>
          <w:u w:val="single"/>
        </w:rPr>
        <w:t>organised</w:t>
      </w:r>
      <w:proofErr w:type="spellEnd"/>
      <w:r w:rsidRPr="00BE65F3">
        <w:rPr>
          <w:rFonts w:eastAsia="Cambria"/>
          <w:b/>
          <w:sz w:val="26"/>
          <w:szCs w:val="26"/>
          <w:u w:val="single"/>
        </w:rPr>
        <w:t xml:space="preserve">—a </w:t>
      </w:r>
      <w:proofErr w:type="spellStart"/>
      <w:r w:rsidRPr="00BE65F3">
        <w:rPr>
          <w:rFonts w:eastAsia="Cambria"/>
          <w:b/>
          <w:sz w:val="26"/>
          <w:szCs w:val="26"/>
          <w:highlight w:val="green"/>
          <w:u w:val="single"/>
        </w:rPr>
        <w:t>reorganisation</w:t>
      </w:r>
      <w:proofErr w:type="spellEnd"/>
      <w:r w:rsidRPr="00BE65F3">
        <w:rPr>
          <w:rFonts w:eastAsia="Cambria"/>
          <w:b/>
          <w:sz w:val="26"/>
          <w:szCs w:val="26"/>
          <w:u w:val="single"/>
        </w:rPr>
        <w:t xml:space="preserve"> </w:t>
      </w:r>
      <w:r w:rsidRPr="00BE65F3">
        <w:rPr>
          <w:rFonts w:eastAsia="Cambria"/>
          <w:b/>
          <w:sz w:val="26"/>
          <w:szCs w:val="26"/>
          <w:highlight w:val="green"/>
          <w:u w:val="single"/>
        </w:rPr>
        <w:t>that</w:t>
      </w:r>
      <w:r w:rsidRPr="00BE65F3">
        <w:rPr>
          <w:rFonts w:eastAsia="Cambria"/>
          <w:b/>
          <w:sz w:val="26"/>
          <w:szCs w:val="26"/>
          <w:u w:val="single"/>
        </w:rPr>
        <w:t xml:space="preserve"> </w:t>
      </w:r>
      <w:r w:rsidRPr="00BE65F3">
        <w:rPr>
          <w:rFonts w:eastAsia="Cambria"/>
          <w:b/>
          <w:sz w:val="26"/>
          <w:szCs w:val="26"/>
          <w:highlight w:val="green"/>
          <w:u w:val="single"/>
        </w:rPr>
        <w:t>transformed</w:t>
      </w:r>
      <w:r w:rsidRPr="00BE65F3">
        <w:rPr>
          <w:rFonts w:eastAsia="Cambria"/>
          <w:b/>
          <w:sz w:val="26"/>
          <w:szCs w:val="26"/>
          <w:u w:val="single"/>
        </w:rPr>
        <w:t xml:space="preserve"> the articulation between </w:t>
      </w:r>
      <w:r w:rsidRPr="00BE65F3">
        <w:rPr>
          <w:rFonts w:eastAsia="Cambria"/>
          <w:b/>
          <w:sz w:val="26"/>
          <w:szCs w:val="26"/>
          <w:highlight w:val="green"/>
          <w:u w:val="single"/>
        </w:rPr>
        <w:t>white supremacy</w:t>
      </w:r>
      <w:r w:rsidRPr="00BE65F3">
        <w:rPr>
          <w:rFonts w:eastAsia="Cambria"/>
          <w:b/>
          <w:sz w:val="26"/>
          <w:szCs w:val="26"/>
          <w:u w:val="single"/>
        </w:rPr>
        <w:t xml:space="preserve"> </w:t>
      </w:r>
      <w:r w:rsidRPr="00BE65F3">
        <w:rPr>
          <w:rFonts w:eastAsia="Cambria"/>
          <w:b/>
          <w:sz w:val="26"/>
          <w:szCs w:val="26"/>
          <w:highlight w:val="green"/>
          <w:u w:val="single"/>
        </w:rPr>
        <w:t>and</w:t>
      </w:r>
      <w:r w:rsidRPr="00BE65F3">
        <w:rPr>
          <w:rFonts w:eastAsia="Cambria"/>
          <w:b/>
          <w:sz w:val="26"/>
          <w:szCs w:val="26"/>
          <w:u w:val="single"/>
        </w:rPr>
        <w:t xml:space="preserve"> </w:t>
      </w:r>
      <w:r w:rsidRPr="00BE65F3">
        <w:rPr>
          <w:rFonts w:eastAsia="Cambria"/>
          <w:b/>
          <w:sz w:val="26"/>
          <w:szCs w:val="26"/>
          <w:highlight w:val="green"/>
          <w:u w:val="single"/>
        </w:rPr>
        <w:t>the capitalist</w:t>
      </w:r>
      <w:r w:rsidRPr="00BE65F3">
        <w:rPr>
          <w:rFonts w:eastAsia="Cambria"/>
          <w:b/>
          <w:sz w:val="26"/>
          <w:szCs w:val="26"/>
          <w:u w:val="single"/>
        </w:rPr>
        <w:t xml:space="preserve"> social </w:t>
      </w:r>
      <w:r w:rsidRPr="00BE65F3">
        <w:rPr>
          <w:rFonts w:eastAsia="Cambria"/>
          <w:b/>
          <w:sz w:val="26"/>
          <w:szCs w:val="26"/>
          <w:highlight w:val="green"/>
          <w:u w:val="single"/>
        </w:rPr>
        <w:t>order</w:t>
      </w:r>
      <w:r w:rsidRPr="00BE65F3">
        <w:rPr>
          <w:rFonts w:eastAsia="Cambria"/>
          <w:b/>
          <w:sz w:val="26"/>
          <w:szCs w:val="26"/>
          <w:u w:val="single"/>
        </w:rPr>
        <w:t>.</w:t>
      </w:r>
      <w:r w:rsidRPr="00BE65F3">
        <w:rPr>
          <w:rFonts w:eastAsia="Cambria"/>
          <w:sz w:val="16"/>
          <w:szCs w:val="16"/>
        </w:rPr>
        <w:t xml:space="preserve"> </w:t>
      </w:r>
      <w:r w:rsidRPr="00BE65F3">
        <w:rPr>
          <w:rFonts w:eastAsia="Cambria"/>
          <w:b/>
          <w:u w:val="single"/>
        </w:rPr>
        <w:t xml:space="preserve">The end of slavery presented </w:t>
      </w:r>
      <w:r w:rsidRPr="00BE65F3">
        <w:rPr>
          <w:rFonts w:eastAsia="Cambria"/>
          <w:b/>
          <w:highlight w:val="green"/>
          <w:u w:val="single"/>
        </w:rPr>
        <w:t>new</w:t>
      </w:r>
      <w:r w:rsidRPr="00BE65F3">
        <w:rPr>
          <w:rFonts w:eastAsia="Cambria"/>
          <w:b/>
          <w:u w:val="single"/>
        </w:rPr>
        <w:t xml:space="preserve"> and important </w:t>
      </w:r>
      <w:r w:rsidRPr="00BE65F3">
        <w:rPr>
          <w:rFonts w:eastAsia="Cambria"/>
          <w:b/>
          <w:highlight w:val="green"/>
          <w:u w:val="single"/>
        </w:rPr>
        <w:t>opportunities for black agency</w:t>
      </w:r>
      <w:r w:rsidRPr="00BE65F3">
        <w:rPr>
          <w:rFonts w:eastAsia="Cambria"/>
          <w:b/>
          <w:u w:val="single"/>
        </w:rPr>
        <w:t xml:space="preserve"> even if full “freedom” </w:t>
      </w:r>
      <w:r w:rsidRPr="00BE65F3">
        <w:rPr>
          <w:rFonts w:eastAsia="Cambria"/>
          <w:b/>
          <w:highlight w:val="green"/>
          <w:u w:val="single"/>
        </w:rPr>
        <w:t>was</w:t>
      </w:r>
      <w:r w:rsidRPr="00BE65F3">
        <w:rPr>
          <w:rFonts w:eastAsia="Cambria"/>
          <w:b/>
          <w:u w:val="single"/>
        </w:rPr>
        <w:t xml:space="preserve"> not </w:t>
      </w:r>
      <w:r w:rsidRPr="00BE65F3">
        <w:rPr>
          <w:rFonts w:eastAsia="Cambria"/>
          <w:b/>
          <w:highlight w:val="green"/>
          <w:u w:val="single"/>
        </w:rPr>
        <w:t>achieved</w:t>
      </w:r>
      <w:r w:rsidRPr="00BE65F3">
        <w:rPr>
          <w:rFonts w:eastAsia="Cambria"/>
          <w:b/>
          <w:u w:val="single"/>
        </w:rPr>
        <w:t xml:space="preserve">. It was marked by the </w:t>
      </w:r>
      <w:r w:rsidRPr="00BE65F3">
        <w:rPr>
          <w:rFonts w:eastAsia="Cambria"/>
          <w:b/>
          <w:highlight w:val="green"/>
          <w:u w:val="single"/>
        </w:rPr>
        <w:t>formation of black civil society</w:t>
      </w:r>
      <w:r w:rsidRPr="00BE65F3">
        <w:rPr>
          <w:rFonts w:eastAsia="Cambria"/>
          <w:b/>
          <w:u w:val="single"/>
        </w:rPr>
        <w:t>, the emergence of new possibilities as well as new challenges for black politics</w:t>
      </w:r>
      <w:r w:rsidRPr="00BE65F3">
        <w:rPr>
          <w:rFonts w:eastAsia="Cambria"/>
          <w:sz w:val="16"/>
          <w:szCs w:val="16"/>
        </w:rPr>
        <w:t xml:space="preserve">. </w:t>
      </w:r>
      <w:r w:rsidRPr="00BE65F3">
        <w:rPr>
          <w:rFonts w:eastAsia="Cambria"/>
          <w:u w:val="single"/>
        </w:rPr>
        <w:t xml:space="preserve">It was during this period that the institutional backbone of black civil society was developed—including the black church (which was as much a political institution as a sacred one); black institutions of higher learning; cooperative and mutual aid societies; and. a myriad of other </w:t>
      </w:r>
      <w:proofErr w:type="spellStart"/>
      <w:r w:rsidRPr="00BE65F3">
        <w:rPr>
          <w:rFonts w:eastAsia="Cambria"/>
          <w:u w:val="single"/>
        </w:rPr>
        <w:t>organisational</w:t>
      </w:r>
      <w:proofErr w:type="spellEnd"/>
      <w:r w:rsidRPr="00BE65F3">
        <w:rPr>
          <w:rFonts w:eastAsia="Cambria"/>
          <w:u w:val="single"/>
        </w:rPr>
        <w:t xml:space="preserve"> initiatives. </w:t>
      </w:r>
      <w:r w:rsidRPr="00BE65F3">
        <w:rPr>
          <w:rFonts w:eastAsia="Cambria"/>
          <w:b/>
          <w:u w:val="single"/>
        </w:rPr>
        <w:t xml:space="preserve">All were launched </w:t>
      </w:r>
      <w:r w:rsidRPr="00BE65F3">
        <w:rPr>
          <w:rFonts w:eastAsia="Cambria"/>
          <w:b/>
          <w:highlight w:val="green"/>
          <w:u w:val="single"/>
        </w:rPr>
        <w:t>and</w:t>
      </w:r>
      <w:r w:rsidRPr="00BE65F3">
        <w:rPr>
          <w:rFonts w:eastAsia="Cambria"/>
          <w:b/>
          <w:u w:val="single"/>
        </w:rPr>
        <w:t xml:space="preserve">/or consolidated during this period. The </w:t>
      </w:r>
      <w:r w:rsidRPr="00BE65F3">
        <w:rPr>
          <w:rFonts w:eastAsia="Cambria"/>
          <w:b/>
          <w:highlight w:val="green"/>
          <w:u w:val="single"/>
        </w:rPr>
        <w:t>ability to</w:t>
      </w:r>
      <w:r w:rsidRPr="00BE65F3">
        <w:rPr>
          <w:rFonts w:eastAsia="Cambria"/>
          <w:b/>
          <w:u w:val="single"/>
        </w:rPr>
        <w:t xml:space="preserve"> form families, </w:t>
      </w:r>
      <w:r w:rsidRPr="00BE65F3">
        <w:rPr>
          <w:rFonts w:eastAsia="Cambria"/>
          <w:b/>
          <w:highlight w:val="green"/>
          <w:u w:val="single"/>
        </w:rPr>
        <w:t>expand black politics</w:t>
      </w:r>
      <w:r w:rsidRPr="00BE65F3">
        <w:rPr>
          <w:rFonts w:eastAsia="Cambria"/>
          <w:b/>
          <w:u w:val="single"/>
        </w:rPr>
        <w:t xml:space="preserve">, and build black civil society </w:t>
      </w:r>
      <w:r w:rsidRPr="00BE65F3">
        <w:rPr>
          <w:rFonts w:eastAsia="Cambria"/>
          <w:b/>
          <w:highlight w:val="green"/>
          <w:u w:val="single"/>
        </w:rPr>
        <w:t>represented</w:t>
      </w:r>
      <w:r w:rsidRPr="00BE65F3">
        <w:rPr>
          <w:rFonts w:eastAsia="Cambria"/>
          <w:b/>
          <w:u w:val="single"/>
        </w:rPr>
        <w:t xml:space="preserve"> a type of </w:t>
      </w:r>
      <w:r w:rsidRPr="00BE65F3">
        <w:rPr>
          <w:rFonts w:eastAsia="Cambria"/>
          <w:b/>
          <w:highlight w:val="green"/>
          <w:u w:val="single"/>
        </w:rPr>
        <w:t>real</w:t>
      </w:r>
      <w:r w:rsidRPr="00BE65F3">
        <w:rPr>
          <w:rFonts w:eastAsia="Cambria"/>
          <w:b/>
          <w:u w:val="single"/>
        </w:rPr>
        <w:t xml:space="preserve"> if limited </w:t>
      </w:r>
      <w:r w:rsidRPr="00BE65F3">
        <w:rPr>
          <w:rFonts w:eastAsia="Cambria"/>
          <w:b/>
          <w:highlight w:val="green"/>
          <w:u w:val="single"/>
        </w:rPr>
        <w:t>progress</w:t>
      </w:r>
      <w:r w:rsidRPr="00BE65F3">
        <w:rPr>
          <w:rFonts w:eastAsia="Cambria"/>
          <w:b/>
          <w:u w:val="single"/>
        </w:rPr>
        <w:t>.</w:t>
      </w:r>
      <w:r w:rsidRPr="00BE65F3">
        <w:rPr>
          <w:rFonts w:eastAsia="Cambria"/>
          <w:sz w:val="16"/>
          <w:szCs w:val="16"/>
        </w:rPr>
        <w:t xml:space="preserve"> Further, </w:t>
      </w:r>
      <w:r w:rsidRPr="00BE65F3">
        <w:rPr>
          <w:rFonts w:eastAsia="Cambria"/>
          <w:u w:val="single"/>
        </w:rPr>
        <w:t>Wilderson’s claim that the black condition is defined by “</w:t>
      </w:r>
      <w:proofErr w:type="spellStart"/>
      <w:r w:rsidRPr="00BE65F3">
        <w:rPr>
          <w:rFonts w:eastAsia="Cambria"/>
          <w:u w:val="single"/>
        </w:rPr>
        <w:t>slaveness</w:t>
      </w:r>
      <w:proofErr w:type="spellEnd"/>
      <w:r w:rsidRPr="00BE65F3">
        <w:rPr>
          <w:rFonts w:eastAsia="Cambria"/>
          <w:u w:val="single"/>
        </w:rPr>
        <w:t xml:space="preserve">,” that blacks are not of the world, they are also not part of the “narrative,” not part of history is also profoundly anti-political. </w:t>
      </w:r>
      <w:r w:rsidRPr="00BE65F3">
        <w:rPr>
          <w:rFonts w:eastAsia="Cambria"/>
          <w:sz w:val="16"/>
          <w:szCs w:val="16"/>
        </w:rPr>
        <w:t xml:space="preserve">For Wilderson, blacks exist outside of the domain of politics: “The violence of the slave estate cannot be thought of the way one thinks of the violence of capitalist oppression. It takes an ocean of violence to produce a slave, singular or plural, but that violence never goes into remission. </w:t>
      </w:r>
      <w:r w:rsidRPr="00BE65F3">
        <w:rPr>
          <w:rFonts w:eastAsia="Cambria"/>
          <w:u w:val="single"/>
        </w:rPr>
        <w:t>Again, the prehistory of violence that establishes slavery is also the concurrent history of slavery. This is a difficult cognitive map for most activists to adjust to because it actually takes the problem outside of politics</w:t>
      </w:r>
      <w:proofErr w:type="gramStart"/>
      <w:r w:rsidRPr="00BE65F3">
        <w:rPr>
          <w:rFonts w:eastAsia="Cambria"/>
          <w:u w:val="single"/>
        </w:rPr>
        <w:t>.</w:t>
      </w:r>
      <w:r w:rsidRPr="00BE65F3">
        <w:rPr>
          <w:rFonts w:eastAsia="Cambria"/>
          <w:sz w:val="16"/>
          <w:szCs w:val="16"/>
        </w:rPr>
        <w:t>”[</w:t>
      </w:r>
      <w:proofErr w:type="gramEnd"/>
      <w:r w:rsidRPr="00BE65F3">
        <w:rPr>
          <w:rFonts w:eastAsia="Cambria"/>
          <w:sz w:val="16"/>
          <w:szCs w:val="16"/>
        </w:rPr>
        <w:t xml:space="preserve">15] </w:t>
      </w:r>
      <w:r w:rsidRPr="00BE65F3">
        <w:rPr>
          <w:rFonts w:eastAsia="Cambria"/>
          <w:b/>
          <w:u w:val="single"/>
        </w:rPr>
        <w:t xml:space="preserve">Wrong. What </w:t>
      </w:r>
      <w:r w:rsidRPr="00BE65F3">
        <w:rPr>
          <w:rFonts w:eastAsia="Cambria"/>
          <w:b/>
          <w:highlight w:val="green"/>
          <w:u w:val="single"/>
        </w:rPr>
        <w:t>progress</w:t>
      </w:r>
      <w:r w:rsidRPr="00BE65F3">
        <w:rPr>
          <w:rFonts w:eastAsia="Cambria"/>
          <w:b/>
          <w:u w:val="single"/>
        </w:rPr>
        <w:t xml:space="preserve"> has been made </w:t>
      </w:r>
      <w:r w:rsidRPr="00BE65F3">
        <w:rPr>
          <w:rFonts w:eastAsia="Cambria"/>
          <w:b/>
          <w:highlight w:val="green"/>
          <w:u w:val="single"/>
        </w:rPr>
        <w:t>has been the result</w:t>
      </w:r>
      <w:r w:rsidRPr="00BE65F3">
        <w:rPr>
          <w:rFonts w:eastAsia="Cambria"/>
          <w:b/>
          <w:u w:val="single"/>
        </w:rPr>
        <w:t xml:space="preserve"> </w:t>
      </w:r>
      <w:r w:rsidRPr="00BE65F3">
        <w:rPr>
          <w:rFonts w:eastAsia="Cambria"/>
          <w:b/>
          <w:highlight w:val="green"/>
          <w:u w:val="single"/>
        </w:rPr>
        <w:t>of</w:t>
      </w:r>
      <w:r w:rsidRPr="00BE65F3">
        <w:rPr>
          <w:rFonts w:eastAsia="Cambria"/>
          <w:b/>
          <w:u w:val="single"/>
        </w:rPr>
        <w:t xml:space="preserve"> fighting through </w:t>
      </w:r>
      <w:r w:rsidRPr="00BE65F3">
        <w:rPr>
          <w:rFonts w:eastAsia="Cambria"/>
          <w:b/>
          <w:highlight w:val="green"/>
          <w:u w:val="single"/>
        </w:rPr>
        <w:t>social movements</w:t>
      </w:r>
      <w:r w:rsidRPr="00BE65F3">
        <w:rPr>
          <w:rFonts w:eastAsia="Cambria"/>
          <w:b/>
          <w:u w:val="single"/>
        </w:rPr>
        <w:t xml:space="preserve"> that, as Malcolm X urged, used any means necessary.</w:t>
      </w:r>
      <w:r w:rsidRPr="00BE65F3">
        <w:rPr>
          <w:rFonts w:eastAsia="Cambria"/>
          <w:sz w:val="16"/>
          <w:szCs w:val="16"/>
        </w:rPr>
        <w:t xml:space="preserve"> </w:t>
      </w:r>
      <w:r w:rsidRPr="00BE65F3">
        <w:rPr>
          <w:rFonts w:eastAsia="Cambria"/>
          <w:b/>
          <w:sz w:val="26"/>
          <w:szCs w:val="26"/>
          <w:highlight w:val="green"/>
          <w:u w:val="single"/>
        </w:rPr>
        <w:t>Fighting oppression is inherently political</w:t>
      </w:r>
      <w:r w:rsidRPr="00BE65F3">
        <w:rPr>
          <w:rFonts w:eastAsia="Cambria"/>
          <w:b/>
          <w:u w:val="single"/>
        </w:rPr>
        <w:t xml:space="preserve">. The </w:t>
      </w:r>
      <w:r w:rsidRPr="00BE65F3">
        <w:rPr>
          <w:rFonts w:eastAsia="Cambria"/>
          <w:b/>
          <w:highlight w:val="green"/>
          <w:u w:val="single"/>
        </w:rPr>
        <w:t>anti-political</w:t>
      </w:r>
      <w:r w:rsidRPr="00BE65F3">
        <w:rPr>
          <w:rFonts w:eastAsia="Cambria"/>
          <w:b/>
          <w:u w:val="single"/>
        </w:rPr>
        <w:t xml:space="preserve"> nature of Wilderson’s </w:t>
      </w:r>
      <w:r w:rsidRPr="00BE65F3">
        <w:rPr>
          <w:rFonts w:eastAsia="Cambria"/>
          <w:b/>
          <w:highlight w:val="green"/>
          <w:u w:val="single"/>
        </w:rPr>
        <w:t>central claim casts aside</w:t>
      </w:r>
      <w:r w:rsidRPr="00BE65F3">
        <w:rPr>
          <w:rFonts w:eastAsia="Cambria"/>
          <w:b/>
          <w:u w:val="single"/>
        </w:rPr>
        <w:t xml:space="preserve"> the momentous </w:t>
      </w:r>
      <w:r w:rsidRPr="00BE65F3">
        <w:rPr>
          <w:rFonts w:eastAsia="Cambria"/>
          <w:b/>
          <w:highlight w:val="green"/>
          <w:u w:val="single"/>
        </w:rPr>
        <w:t>struggles</w:t>
      </w:r>
      <w:r w:rsidRPr="00BE65F3">
        <w:rPr>
          <w:rFonts w:eastAsia="Cambria"/>
          <w:b/>
          <w:u w:val="single"/>
        </w:rPr>
        <w:t xml:space="preserve"> of black people </w:t>
      </w:r>
      <w:r w:rsidRPr="00BE65F3">
        <w:rPr>
          <w:rFonts w:eastAsia="Cambria"/>
          <w:b/>
          <w:highlight w:val="green"/>
          <w:u w:val="single"/>
        </w:rPr>
        <w:t>for liberation</w:t>
      </w:r>
      <w:r w:rsidRPr="00BE65F3">
        <w:rPr>
          <w:rFonts w:eastAsia="Cambria"/>
          <w:b/>
          <w:u w:val="single"/>
        </w:rPr>
        <w:t xml:space="preserve"> in the U.S., massive struggles for freedom </w:t>
      </w:r>
      <w:r w:rsidRPr="00BE65F3">
        <w:rPr>
          <w:rFonts w:eastAsia="Cambria"/>
          <w:b/>
          <w:highlight w:val="green"/>
          <w:u w:val="single"/>
        </w:rPr>
        <w:t>throughout the African Diaspora</w:t>
      </w:r>
      <w:r w:rsidRPr="00BE65F3">
        <w:rPr>
          <w:rFonts w:eastAsia="Cambria"/>
          <w:b/>
          <w:u w:val="single"/>
        </w:rPr>
        <w:t xml:space="preserve">, the 20th-century African national liberation struggles, </w:t>
      </w:r>
      <w:r w:rsidRPr="00BE65F3">
        <w:rPr>
          <w:rFonts w:eastAsia="Cambria"/>
          <w:b/>
          <w:highlight w:val="green"/>
          <w:u w:val="single"/>
        </w:rPr>
        <w:t>as well as contemporary</w:t>
      </w:r>
      <w:r w:rsidRPr="00BE65F3">
        <w:rPr>
          <w:rFonts w:eastAsia="Cambria"/>
          <w:b/>
          <w:u w:val="single"/>
        </w:rPr>
        <w:t xml:space="preserve"> </w:t>
      </w:r>
      <w:r w:rsidRPr="00BE65F3">
        <w:rPr>
          <w:rFonts w:eastAsia="Cambria"/>
          <w:b/>
          <w:highlight w:val="green"/>
          <w:u w:val="single"/>
        </w:rPr>
        <w:t>African struggles against</w:t>
      </w:r>
      <w:r w:rsidRPr="00BE65F3">
        <w:rPr>
          <w:rFonts w:eastAsia="Cambria"/>
          <w:b/>
          <w:u w:val="single"/>
        </w:rPr>
        <w:t xml:space="preserve"> neo</w:t>
      </w:r>
      <w:r w:rsidRPr="00BE65F3">
        <w:rPr>
          <w:rFonts w:eastAsia="Cambria"/>
          <w:b/>
          <w:highlight w:val="green"/>
          <w:u w:val="single"/>
        </w:rPr>
        <w:t>colonialism</w:t>
      </w:r>
      <w:r w:rsidRPr="00BE65F3">
        <w:rPr>
          <w:rFonts w:eastAsia="Cambria"/>
          <w:b/>
          <w:u w:val="single"/>
        </w:rPr>
        <w:t xml:space="preserve">, neoliberal regimes, and against the new imperial project of redividing Africa. </w:t>
      </w:r>
      <w:r w:rsidRPr="00BE65F3">
        <w:rPr>
          <w:rFonts w:eastAsia="Cambria"/>
          <w:u w:val="single"/>
        </w:rPr>
        <w:t xml:space="preserve">Perhaps the most immoral implication of Wilderson’s claim that </w:t>
      </w:r>
      <w:proofErr w:type="spellStart"/>
      <w:r w:rsidRPr="00BE65F3">
        <w:rPr>
          <w:rFonts w:eastAsia="Cambria"/>
          <w:u w:val="single"/>
        </w:rPr>
        <w:t>slaveness</w:t>
      </w:r>
      <w:proofErr w:type="spellEnd"/>
      <w:r w:rsidRPr="00BE65F3">
        <w:rPr>
          <w:rFonts w:eastAsia="Cambria"/>
          <w:u w:val="single"/>
        </w:rPr>
        <w:t xml:space="preserve"> defines blackness is that the human is defined against blackness</w:t>
      </w:r>
      <w:r w:rsidRPr="00BE65F3">
        <w:rPr>
          <w:rFonts w:eastAsia="Cambria"/>
          <w:sz w:val="16"/>
          <w:szCs w:val="16"/>
        </w:rPr>
        <w:t xml:space="preserve">. </w:t>
      </w:r>
      <w:r w:rsidRPr="00BE65F3">
        <w:rPr>
          <w:rFonts w:eastAsia="Cambria"/>
          <w:b/>
          <w:u w:val="single"/>
        </w:rPr>
        <w:t>If blacks are not human then it is easier to claim that black people are outside of history, and blacks are outside the realm of politics.</w:t>
      </w:r>
      <w:r w:rsidRPr="00BE65F3">
        <w:rPr>
          <w:rFonts w:eastAsia="Cambria"/>
          <w:sz w:val="16"/>
          <w:szCs w:val="16"/>
        </w:rPr>
        <w:t xml:space="preserve"> For Wilderson, all human life is defined in opposition blackness, in opposition to the condition of being a slave. Wilderson explains, </w:t>
      </w:r>
      <w:r w:rsidRPr="00BE65F3">
        <w:rPr>
          <w:rFonts w:eastAsia="Cambria"/>
          <w:u w:val="single"/>
        </w:rPr>
        <w:t>“Human Life is dependent on Black death for its existence and for its conceptual coherence. There is no world without Blacks, yet there are no Blacks who are in the World</w:t>
      </w:r>
      <w:proofErr w:type="gramStart"/>
      <w:r w:rsidRPr="00BE65F3">
        <w:rPr>
          <w:rFonts w:eastAsia="Cambria"/>
          <w:u w:val="single"/>
        </w:rPr>
        <w:t>.”[</w:t>
      </w:r>
      <w:proofErr w:type="gramEnd"/>
      <w:r w:rsidRPr="00BE65F3">
        <w:rPr>
          <w:rFonts w:eastAsia="Cambria"/>
          <w:u w:val="single"/>
        </w:rPr>
        <w:t>16]</w:t>
      </w:r>
      <w:r w:rsidRPr="00BE65F3">
        <w:rPr>
          <w:rFonts w:eastAsia="Cambria"/>
          <w:sz w:val="16"/>
          <w:szCs w:val="16"/>
        </w:rPr>
        <w:t xml:space="preserve"> </w:t>
      </w:r>
      <w:r w:rsidRPr="00BE65F3">
        <w:rPr>
          <w:rFonts w:eastAsia="Cambria"/>
          <w:b/>
          <w:u w:val="single"/>
        </w:rPr>
        <w:t>This claim places Wilderson outside of both the black radical and black nationalist traditions.</w:t>
      </w:r>
      <w:r w:rsidRPr="00BE65F3">
        <w:rPr>
          <w:rFonts w:eastAsia="Cambria"/>
          <w:sz w:val="16"/>
          <w:szCs w:val="16"/>
        </w:rPr>
        <w:t xml:space="preserve"> </w:t>
      </w:r>
      <w:r w:rsidRPr="00BE65F3">
        <w:rPr>
          <w:rFonts w:eastAsia="Cambria"/>
          <w:b/>
          <w:u w:val="single"/>
        </w:rPr>
        <w:t>Black movements whether black liberal, black Marxist, or black nationalist fought and died insisting on Africans’ humanity</w:t>
      </w:r>
      <w:r w:rsidRPr="00BE65F3">
        <w:rPr>
          <w:rFonts w:eastAsia="Cambria"/>
          <w:sz w:val="16"/>
          <w:szCs w:val="16"/>
        </w:rPr>
        <w:t xml:space="preserve">—although some, particularly but not exclusively many black nationalists, questioned the humanity of those that enslaved others. </w:t>
      </w:r>
      <w:r w:rsidRPr="00BE65F3">
        <w:rPr>
          <w:rFonts w:eastAsia="Cambria"/>
          <w:b/>
          <w:highlight w:val="green"/>
          <w:u w:val="single"/>
        </w:rPr>
        <w:t>Black movements</w:t>
      </w:r>
      <w:r w:rsidRPr="00BE65F3">
        <w:rPr>
          <w:rFonts w:eastAsia="Cambria"/>
          <w:b/>
          <w:u w:val="single"/>
        </w:rPr>
        <w:t xml:space="preserve"> </w:t>
      </w:r>
      <w:r w:rsidRPr="00BE65F3">
        <w:rPr>
          <w:rFonts w:eastAsia="Cambria"/>
          <w:b/>
          <w:highlight w:val="green"/>
          <w:u w:val="single"/>
        </w:rPr>
        <w:t>have</w:t>
      </w:r>
      <w:r w:rsidRPr="00BE65F3">
        <w:rPr>
          <w:rFonts w:eastAsia="Cambria"/>
          <w:b/>
          <w:u w:val="single"/>
        </w:rPr>
        <w:t xml:space="preserve"> historically, and </w:t>
      </w:r>
      <w:r w:rsidRPr="00BE65F3">
        <w:rPr>
          <w:rFonts w:eastAsia="Cambria"/>
          <w:b/>
          <w:highlight w:val="green"/>
          <w:u w:val="single"/>
        </w:rPr>
        <w:t>correctly, demanded</w:t>
      </w:r>
      <w:r w:rsidRPr="00BE65F3">
        <w:rPr>
          <w:rFonts w:eastAsia="Cambria"/>
          <w:b/>
          <w:u w:val="single"/>
        </w:rPr>
        <w:t xml:space="preserve"> a place in a world </w:t>
      </w:r>
      <w:r w:rsidRPr="00BE65F3">
        <w:rPr>
          <w:rFonts w:eastAsia="Cambria"/>
          <w:b/>
          <w:highlight w:val="green"/>
          <w:u w:val="single"/>
        </w:rPr>
        <w:t>the recognition of</w:t>
      </w:r>
      <w:r w:rsidRPr="00BE65F3">
        <w:rPr>
          <w:rFonts w:eastAsia="Cambria"/>
          <w:b/>
          <w:u w:val="single"/>
        </w:rPr>
        <w:t xml:space="preserve"> one’s own </w:t>
      </w:r>
      <w:r w:rsidRPr="00BE65F3">
        <w:rPr>
          <w:rFonts w:eastAsia="Cambria"/>
          <w:b/>
          <w:highlight w:val="green"/>
          <w:u w:val="single"/>
        </w:rPr>
        <w:t>humanity</w:t>
      </w:r>
      <w:r w:rsidRPr="00BE65F3">
        <w:rPr>
          <w:rFonts w:eastAsia="Cambria"/>
          <w:b/>
          <w:u w:val="single"/>
        </w:rPr>
        <w:t xml:space="preserve"> regardless of one’s status as enslaved, expropriated, and oppressed.</w:t>
      </w:r>
      <w:r w:rsidRPr="00BE65F3">
        <w:rPr>
          <w:rFonts w:eastAsia="Cambria"/>
          <w:sz w:val="16"/>
          <w:szCs w:val="16"/>
        </w:rPr>
        <w:t xml:space="preserve"> </w:t>
      </w:r>
      <w:proofErr w:type="gramStart"/>
      <w:r w:rsidRPr="00BE65F3">
        <w:rPr>
          <w:rFonts w:eastAsia="Cambria"/>
          <w:sz w:val="16"/>
          <w:szCs w:val="16"/>
        </w:rPr>
        <w:t>Finally</w:t>
      </w:r>
      <w:proofErr w:type="gramEnd"/>
      <w:r w:rsidRPr="00BE65F3">
        <w:rPr>
          <w:rFonts w:eastAsia="Cambria"/>
          <w:sz w:val="16"/>
          <w:szCs w:val="16"/>
        </w:rPr>
        <w:t xml:space="preserve"> and critically, </w:t>
      </w:r>
      <w:r w:rsidRPr="00BE65F3">
        <w:rPr>
          <w:rFonts w:eastAsia="Cambria"/>
          <w:b/>
          <w:u w:val="single"/>
        </w:rPr>
        <w:t xml:space="preserve">this version of </w:t>
      </w:r>
      <w:proofErr w:type="spellStart"/>
      <w:r w:rsidRPr="00BE65F3">
        <w:rPr>
          <w:rFonts w:eastAsia="Cambria"/>
          <w:b/>
          <w:highlight w:val="green"/>
          <w:u w:val="single"/>
        </w:rPr>
        <w:t>Afropessimism</w:t>
      </w:r>
      <w:proofErr w:type="spellEnd"/>
      <w:r w:rsidRPr="00BE65F3">
        <w:rPr>
          <w:rFonts w:eastAsia="Cambria"/>
          <w:b/>
          <w:u w:val="single"/>
        </w:rPr>
        <w:t xml:space="preserve"> severely </w:t>
      </w:r>
      <w:proofErr w:type="spellStart"/>
      <w:r w:rsidRPr="00BE65F3">
        <w:rPr>
          <w:rFonts w:eastAsia="Cambria"/>
          <w:b/>
          <w:highlight w:val="green"/>
          <w:u w:val="single"/>
        </w:rPr>
        <w:t>mischaracterises</w:t>
      </w:r>
      <w:proofErr w:type="spellEnd"/>
      <w:r w:rsidRPr="00BE65F3">
        <w:rPr>
          <w:rFonts w:eastAsia="Cambria"/>
          <w:b/>
          <w:highlight w:val="green"/>
          <w:u w:val="single"/>
        </w:rPr>
        <w:t xml:space="preserve"> the relationship</w:t>
      </w:r>
      <w:r w:rsidRPr="00BE65F3">
        <w:rPr>
          <w:rFonts w:eastAsia="Cambria"/>
          <w:b/>
          <w:u w:val="single"/>
        </w:rPr>
        <w:t xml:space="preserve"> </w:t>
      </w:r>
      <w:r w:rsidRPr="00BE65F3">
        <w:rPr>
          <w:rFonts w:eastAsia="Cambria"/>
          <w:b/>
          <w:highlight w:val="green"/>
          <w:u w:val="single"/>
        </w:rPr>
        <w:t>between anti-blackness, white supremacy, and capitalism</w:t>
      </w:r>
      <w:r w:rsidRPr="00BE65F3">
        <w:rPr>
          <w:rFonts w:eastAsia="Cambria"/>
          <w:sz w:val="16"/>
          <w:szCs w:val="16"/>
        </w:rPr>
        <w:t xml:space="preserve">.[17] </w:t>
      </w:r>
      <w:r w:rsidRPr="00BE65F3">
        <w:rPr>
          <w:rFonts w:eastAsia="Cambria"/>
          <w:u w:val="single"/>
        </w:rPr>
        <w:t xml:space="preserve">Wilderson asserts that political economy is of little use for </w:t>
      </w:r>
      <w:proofErr w:type="spellStart"/>
      <w:r w:rsidRPr="00BE65F3">
        <w:rPr>
          <w:rFonts w:eastAsia="Cambria"/>
          <w:u w:val="single"/>
        </w:rPr>
        <w:t>analysing</w:t>
      </w:r>
      <w:proofErr w:type="spellEnd"/>
      <w:r w:rsidRPr="00BE65F3">
        <w:rPr>
          <w:rFonts w:eastAsia="Cambria"/>
          <w:u w:val="single"/>
        </w:rPr>
        <w:t xml:space="preserve"> the black condition as the condition of the slave</w:t>
      </w:r>
      <w:r w:rsidRPr="00BE65F3">
        <w:rPr>
          <w:rFonts w:eastAsia="Cambria"/>
          <w:sz w:val="16"/>
          <w:szCs w:val="16"/>
        </w:rPr>
        <w:t xml:space="preserve">, the condition of blacks, is subject to violence that cannot be explained by political economy. Further, the status of the slave is invariant to “historical shifts.” </w:t>
      </w:r>
      <w:r w:rsidRPr="00BE65F3">
        <w:rPr>
          <w:rFonts w:eastAsia="Cambria"/>
          <w:b/>
          <w:u w:val="single"/>
        </w:rPr>
        <w:t xml:space="preserve">I assert that </w:t>
      </w:r>
      <w:r w:rsidRPr="00BE65F3">
        <w:rPr>
          <w:rFonts w:eastAsia="Cambria"/>
          <w:b/>
          <w:highlight w:val="green"/>
          <w:u w:val="single"/>
        </w:rPr>
        <w:t>only by understanding the interaction</w:t>
      </w:r>
      <w:r w:rsidRPr="00BE65F3">
        <w:rPr>
          <w:rFonts w:eastAsia="Cambria"/>
          <w:b/>
          <w:u w:val="single"/>
        </w:rPr>
        <w:t xml:space="preserve"> </w:t>
      </w:r>
      <w:r w:rsidRPr="00BE65F3">
        <w:rPr>
          <w:rFonts w:eastAsia="Cambria"/>
          <w:b/>
          <w:highlight w:val="green"/>
          <w:u w:val="single"/>
        </w:rPr>
        <w:t>between</w:t>
      </w:r>
      <w:r w:rsidRPr="00BE65F3">
        <w:rPr>
          <w:rFonts w:eastAsia="Cambria"/>
          <w:b/>
          <w:u w:val="single"/>
        </w:rPr>
        <w:t xml:space="preserve"> the </w:t>
      </w:r>
      <w:r w:rsidRPr="00BE65F3">
        <w:rPr>
          <w:rFonts w:eastAsia="Cambria"/>
          <w:b/>
          <w:highlight w:val="green"/>
          <w:u w:val="single"/>
        </w:rPr>
        <w:t>multiple systems of domination</w:t>
      </w:r>
      <w:r w:rsidRPr="00BE65F3">
        <w:rPr>
          <w:rFonts w:eastAsia="Cambria"/>
          <w:b/>
          <w:u w:val="single"/>
        </w:rPr>
        <w:t xml:space="preserve"> blacks are subject to—white supremacy (of which anti-blackness is a central structural feature), patriarchy and capitalism—</w:t>
      </w:r>
      <w:r w:rsidRPr="00BE65F3">
        <w:rPr>
          <w:rFonts w:eastAsia="Cambria"/>
          <w:b/>
          <w:highlight w:val="green"/>
          <w:u w:val="single"/>
        </w:rPr>
        <w:t>will we</w:t>
      </w:r>
      <w:r w:rsidRPr="00BE65F3">
        <w:rPr>
          <w:rFonts w:eastAsia="Cambria"/>
          <w:b/>
          <w:u w:val="single"/>
        </w:rPr>
        <w:t xml:space="preserve"> be able to </w:t>
      </w:r>
      <w:r w:rsidRPr="00BE65F3">
        <w:rPr>
          <w:rFonts w:eastAsia="Cambria"/>
          <w:b/>
          <w:highlight w:val="green"/>
          <w:u w:val="single"/>
        </w:rPr>
        <w:t>understand</w:t>
      </w:r>
      <w:r w:rsidRPr="00BE65F3">
        <w:rPr>
          <w:rFonts w:eastAsia="Cambria"/>
          <w:b/>
          <w:u w:val="single"/>
        </w:rPr>
        <w:t xml:space="preserve"> for any given era the status of </w:t>
      </w:r>
      <w:proofErr w:type="gramStart"/>
      <w:r w:rsidRPr="00BE65F3">
        <w:rPr>
          <w:rFonts w:eastAsia="Cambria"/>
          <w:b/>
          <w:u w:val="single"/>
        </w:rPr>
        <w:t>blacks;</w:t>
      </w:r>
      <w:proofErr w:type="gramEnd"/>
      <w:r w:rsidRPr="00BE65F3">
        <w:rPr>
          <w:rFonts w:eastAsia="Cambria"/>
          <w:b/>
          <w:u w:val="single"/>
        </w:rPr>
        <w:t xml:space="preserve"> the massive and multiple forms of violence that blacks experience, and </w:t>
      </w:r>
      <w:r w:rsidRPr="00BE65F3">
        <w:rPr>
          <w:rFonts w:eastAsia="Cambria"/>
          <w:b/>
          <w:highlight w:val="green"/>
          <w:u w:val="single"/>
        </w:rPr>
        <w:t>the way</w:t>
      </w:r>
      <w:r w:rsidRPr="00BE65F3">
        <w:rPr>
          <w:rFonts w:eastAsia="Cambria"/>
          <w:b/>
          <w:u w:val="single"/>
        </w:rPr>
        <w:t xml:space="preserve"> forward </w:t>
      </w:r>
      <w:r w:rsidRPr="00BE65F3">
        <w:rPr>
          <w:rFonts w:eastAsia="Cambria"/>
          <w:b/>
          <w:highlight w:val="green"/>
          <w:u w:val="single"/>
        </w:rPr>
        <w:t>toward</w:t>
      </w:r>
      <w:r w:rsidRPr="00BE65F3">
        <w:rPr>
          <w:rFonts w:eastAsia="Cambria"/>
          <w:b/>
          <w:u w:val="single"/>
        </w:rPr>
        <w:t xml:space="preserve"> full </w:t>
      </w:r>
      <w:r w:rsidRPr="00BE65F3">
        <w:rPr>
          <w:rFonts w:eastAsia="Cambria"/>
          <w:b/>
          <w:highlight w:val="green"/>
          <w:u w:val="single"/>
        </w:rPr>
        <w:t>black liberation</w:t>
      </w:r>
      <w:r w:rsidRPr="00BE65F3">
        <w:rPr>
          <w:rFonts w:eastAsia="Cambria"/>
          <w:b/>
          <w:u w:val="single"/>
        </w:rPr>
        <w:t xml:space="preserve">. </w:t>
      </w:r>
      <w:r w:rsidRPr="00BE65F3">
        <w:rPr>
          <w:rFonts w:eastAsia="Cambria"/>
          <w:sz w:val="16"/>
          <w:szCs w:val="16"/>
        </w:rPr>
        <w:t xml:space="preserve">In </w:t>
      </w:r>
      <w:proofErr w:type="spellStart"/>
      <w:r w:rsidRPr="00BE65F3">
        <w:rPr>
          <w:rFonts w:eastAsia="Cambria"/>
          <w:b/>
          <w:highlight w:val="green"/>
          <w:u w:val="single"/>
        </w:rPr>
        <w:t>Afropessimism</w:t>
      </w:r>
      <w:proofErr w:type="spellEnd"/>
      <w:r w:rsidRPr="00BE65F3">
        <w:rPr>
          <w:rFonts w:eastAsia="Cambria"/>
          <w:sz w:val="16"/>
          <w:szCs w:val="16"/>
        </w:rPr>
        <w:t xml:space="preserve">, Wilderson only briefly considers the role of political economy in black subjugation. He argues that the use/study of political economy cannot explain the violence committed against blacks. This violence, Wilderson argues, is invariant across time. Specifically: “Black people exist in the throes of what historian David Eltis calls ‘violence beyond the limit,’ by which he means: (a) in the libidinal economy there are no forms of violence so excessive that they would be considered too cruel to inflict upon Blacks; and (b) in political economy there are no rational explanations for this limitless theatre of cruelty, no explanations that would make political or economic sense of the violence that positions and punishes Blackness….the Slave’s relationship to violence is open-ended…unaccountable to historical shifts.”[18] </w:t>
      </w:r>
      <w:r w:rsidRPr="00BE65F3">
        <w:rPr>
          <w:rFonts w:eastAsia="Cambria"/>
          <w:b/>
          <w:u w:val="single"/>
        </w:rPr>
        <w:t xml:space="preserve">What Wilderson </w:t>
      </w:r>
      <w:r w:rsidRPr="00BE65F3">
        <w:rPr>
          <w:rFonts w:eastAsia="Cambria"/>
          <w:b/>
          <w:highlight w:val="green"/>
          <w:u w:val="single"/>
        </w:rPr>
        <w:t>misses</w:t>
      </w:r>
      <w:r w:rsidRPr="00BE65F3">
        <w:rPr>
          <w:rFonts w:eastAsia="Cambria"/>
          <w:b/>
          <w:u w:val="single"/>
        </w:rPr>
        <w:t xml:space="preserve"> is </w:t>
      </w:r>
      <w:r w:rsidRPr="00BE65F3">
        <w:rPr>
          <w:rFonts w:eastAsia="Cambria"/>
          <w:b/>
          <w:highlight w:val="green"/>
          <w:u w:val="single"/>
        </w:rPr>
        <w:t>that blacks are subject</w:t>
      </w:r>
      <w:r w:rsidRPr="00BE65F3">
        <w:rPr>
          <w:rFonts w:eastAsia="Cambria"/>
          <w:b/>
          <w:u w:val="single"/>
        </w:rPr>
        <w:t xml:space="preserve"> </w:t>
      </w:r>
      <w:r w:rsidRPr="00BE65F3">
        <w:rPr>
          <w:rFonts w:eastAsia="Cambria"/>
          <w:b/>
          <w:highlight w:val="green"/>
          <w:u w:val="single"/>
        </w:rPr>
        <w:t>to multiple sources of violence</w:t>
      </w:r>
      <w:r w:rsidRPr="00BE65F3">
        <w:rPr>
          <w:rFonts w:eastAsia="Cambria"/>
          <w:b/>
          <w:u w:val="single"/>
        </w:rPr>
        <w:t>—the cumulative nature of which is monstrous.</w:t>
      </w:r>
      <w:r w:rsidRPr="00BE65F3">
        <w:rPr>
          <w:rFonts w:eastAsia="Cambria"/>
          <w:sz w:val="16"/>
          <w:szCs w:val="16"/>
        </w:rPr>
        <w:t xml:space="preserve"> Simultaneously </w:t>
      </w:r>
      <w:proofErr w:type="spellStart"/>
      <w:r w:rsidRPr="00BE65F3">
        <w:rPr>
          <w:rFonts w:eastAsia="Cambria"/>
          <w:sz w:val="16"/>
          <w:szCs w:val="16"/>
        </w:rPr>
        <w:t>analysing</w:t>
      </w:r>
      <w:proofErr w:type="spellEnd"/>
      <w:r w:rsidRPr="00BE65F3">
        <w:rPr>
          <w:rFonts w:eastAsia="Cambria"/>
          <w:sz w:val="16"/>
          <w:szCs w:val="16"/>
        </w:rPr>
        <w:t xml:space="preserve"> the articulation of white supremacy, patriarchy, and capitalism leads one to the </w:t>
      </w:r>
      <w:proofErr w:type="spellStart"/>
      <w:r w:rsidRPr="00BE65F3">
        <w:rPr>
          <w:rFonts w:eastAsia="Cambria"/>
          <w:sz w:val="16"/>
          <w:szCs w:val="16"/>
        </w:rPr>
        <w:t>realisation</w:t>
      </w:r>
      <w:proofErr w:type="spellEnd"/>
      <w:r w:rsidRPr="00BE65F3">
        <w:rPr>
          <w:rFonts w:eastAsia="Cambria"/>
          <w:sz w:val="16"/>
          <w:szCs w:val="16"/>
        </w:rPr>
        <w:t xml:space="preserve"> that blacks depending on context in various combinations experience violence as workers, women, and/or as black people. </w:t>
      </w:r>
      <w:r w:rsidRPr="00BE65F3">
        <w:rPr>
          <w:rFonts w:eastAsia="Cambria"/>
          <w:u w:val="single"/>
        </w:rPr>
        <w:t>Each system of domination routinely inflicts violence for those at the bottom of each hierarchy.</w:t>
      </w:r>
      <w:r w:rsidRPr="00BE65F3">
        <w:rPr>
          <w:rFonts w:eastAsia="Cambria"/>
          <w:sz w:val="16"/>
          <w:szCs w:val="16"/>
        </w:rPr>
        <w:t xml:space="preserve"> </w:t>
      </w:r>
      <w:r w:rsidRPr="00BE65F3">
        <w:rPr>
          <w:rFonts w:eastAsia="Cambria"/>
          <w:u w:val="single"/>
        </w:rPr>
        <w:t>I would add that an aspect of white supremacy and anti-blackness is that for blacks even the forms of violence that derive from patriarchy and capitalism are intensified due to white supremacy</w:t>
      </w:r>
      <w:r w:rsidRPr="00BE65F3">
        <w:rPr>
          <w:rFonts w:eastAsia="Cambria"/>
          <w:b/>
          <w:u w:val="single"/>
        </w:rPr>
        <w:t xml:space="preserve">. </w:t>
      </w:r>
      <w:r w:rsidRPr="00BE65F3">
        <w:rPr>
          <w:rFonts w:eastAsia="Cambria"/>
          <w:b/>
          <w:highlight w:val="green"/>
          <w:u w:val="single"/>
        </w:rPr>
        <w:t>This violence is</w:t>
      </w:r>
      <w:r w:rsidRPr="00BE65F3">
        <w:rPr>
          <w:rFonts w:eastAsia="Cambria"/>
          <w:b/>
          <w:u w:val="single"/>
        </w:rPr>
        <w:t xml:space="preserve"> also </w:t>
      </w:r>
      <w:r w:rsidRPr="00BE65F3">
        <w:rPr>
          <w:rFonts w:eastAsia="Cambria"/>
          <w:b/>
          <w:highlight w:val="green"/>
          <w:u w:val="single"/>
        </w:rPr>
        <w:t>rational</w:t>
      </w:r>
      <w:r w:rsidRPr="00BE65F3">
        <w:rPr>
          <w:rFonts w:eastAsia="Cambria"/>
          <w:b/>
          <w:u w:val="single"/>
        </w:rPr>
        <w:t xml:space="preserve"> to the degree that </w:t>
      </w:r>
      <w:r w:rsidRPr="00BE65F3">
        <w:rPr>
          <w:rFonts w:eastAsia="Cambria"/>
          <w:b/>
          <w:highlight w:val="green"/>
          <w:u w:val="single"/>
        </w:rPr>
        <w:t>each form</w:t>
      </w:r>
      <w:r w:rsidRPr="00BE65F3">
        <w:rPr>
          <w:rFonts w:eastAsia="Cambria"/>
          <w:b/>
          <w:u w:val="single"/>
        </w:rPr>
        <w:t xml:space="preserve"> of violence </w:t>
      </w:r>
      <w:r w:rsidRPr="00BE65F3">
        <w:rPr>
          <w:rFonts w:eastAsia="Cambria"/>
          <w:b/>
          <w:highlight w:val="green"/>
          <w:u w:val="single"/>
        </w:rPr>
        <w:t>is</w:t>
      </w:r>
      <w:r w:rsidRPr="00BE65F3">
        <w:rPr>
          <w:rFonts w:eastAsia="Cambria"/>
          <w:b/>
          <w:u w:val="single"/>
        </w:rPr>
        <w:t xml:space="preserve"> ultimately </w:t>
      </w:r>
      <w:r w:rsidRPr="00BE65F3">
        <w:rPr>
          <w:rFonts w:eastAsia="Cambria"/>
          <w:b/>
          <w:highlight w:val="green"/>
          <w:u w:val="single"/>
        </w:rPr>
        <w:t>aimed at reinforcing</w:t>
      </w:r>
      <w:r w:rsidRPr="00BE65F3">
        <w:rPr>
          <w:rFonts w:eastAsia="Cambria"/>
          <w:b/>
          <w:u w:val="single"/>
        </w:rPr>
        <w:t xml:space="preserve"> </w:t>
      </w:r>
      <w:r w:rsidRPr="00BE65F3">
        <w:rPr>
          <w:rFonts w:eastAsia="Cambria"/>
          <w:b/>
          <w:highlight w:val="green"/>
          <w:u w:val="single"/>
        </w:rPr>
        <w:t>the rule of those at the top</w:t>
      </w:r>
      <w:r w:rsidRPr="00BE65F3">
        <w:rPr>
          <w:rFonts w:eastAsia="Cambria"/>
          <w:b/>
          <w:u w:val="single"/>
        </w:rPr>
        <w:t xml:space="preserve"> of each system of domination</w:t>
      </w:r>
      <w:r w:rsidRPr="00BE65F3">
        <w:rPr>
          <w:rFonts w:eastAsia="Cambria"/>
          <w:sz w:val="16"/>
          <w:szCs w:val="16"/>
        </w:rPr>
        <w:t>. In a much earlier essay, Wilderson more directly addresses the relationship between capitalism and black subjugation. Wilderson asserts that “…the United States is constructed at the intersection of both a capitalist and white supremacist matrix</w:t>
      </w:r>
      <w:proofErr w:type="gramStart"/>
      <w:r w:rsidRPr="00BE65F3">
        <w:rPr>
          <w:rFonts w:eastAsia="Cambria"/>
          <w:sz w:val="16"/>
          <w:szCs w:val="16"/>
        </w:rPr>
        <w:t>.”[</w:t>
      </w:r>
      <w:proofErr w:type="gramEnd"/>
      <w:r w:rsidRPr="00BE65F3">
        <w:rPr>
          <w:rFonts w:eastAsia="Cambria"/>
          <w:sz w:val="16"/>
          <w:szCs w:val="16"/>
        </w:rPr>
        <w:t xml:space="preserve">19] This statement is promising in that it hints at the simultaneous analysis of the interaction between capitalism and white supremacy. Yet, he does not sufficiently explore the consequences of this statement and does not </w:t>
      </w:r>
      <w:proofErr w:type="spellStart"/>
      <w:r w:rsidRPr="00BE65F3">
        <w:rPr>
          <w:rFonts w:eastAsia="Cambria"/>
          <w:sz w:val="16"/>
          <w:szCs w:val="16"/>
        </w:rPr>
        <w:t>analyse</w:t>
      </w:r>
      <w:proofErr w:type="spellEnd"/>
      <w:r w:rsidRPr="00BE65F3">
        <w:rPr>
          <w:rFonts w:eastAsia="Cambria"/>
          <w:sz w:val="16"/>
          <w:szCs w:val="16"/>
        </w:rPr>
        <w:t xml:space="preserve"> the actual dynamics created by the articulation of capitalism and white supremacy. For example, in </w:t>
      </w:r>
      <w:proofErr w:type="spellStart"/>
      <w:r w:rsidRPr="00BE65F3">
        <w:rPr>
          <w:rFonts w:eastAsia="Cambria"/>
          <w:sz w:val="16"/>
          <w:szCs w:val="16"/>
        </w:rPr>
        <w:t>Afropessimism</w:t>
      </w:r>
      <w:proofErr w:type="spellEnd"/>
      <w:r w:rsidRPr="00BE65F3">
        <w:rPr>
          <w:rFonts w:eastAsia="Cambria"/>
          <w:sz w:val="16"/>
          <w:szCs w:val="16"/>
        </w:rPr>
        <w:t xml:space="preserve"> Wilderson correctly asserts that “….the emergence of the slave, the subject-effect of an ensemble of direct relations of force marks the emergence of the capitalism itself.”[20] The “primitive” accumulation necessary for the establishment of the capitalist social order does have at its </w:t>
      </w:r>
      <w:proofErr w:type="spellStart"/>
      <w:r w:rsidRPr="00BE65F3">
        <w:rPr>
          <w:rFonts w:eastAsia="Cambria"/>
          <w:sz w:val="16"/>
          <w:szCs w:val="16"/>
        </w:rPr>
        <w:t>centre</w:t>
      </w:r>
      <w:proofErr w:type="spellEnd"/>
      <w:r w:rsidRPr="00BE65F3">
        <w:rPr>
          <w:rFonts w:eastAsia="Cambria"/>
          <w:sz w:val="16"/>
          <w:szCs w:val="16"/>
        </w:rPr>
        <w:t xml:space="preserve"> the brutal and hideous social relations of slavery and the slave trade, but not only slavery.[21] But unlike what Wilderson argues, the historical record shows that under white supremacy and colonialism blacks are not the only racially subordinate group to be subject to “direct relations of force.” As Ince argues, “direct relations of force” do not only mark the subject of the slave, but of the </w:t>
      </w:r>
      <w:proofErr w:type="spellStart"/>
      <w:r w:rsidRPr="00BE65F3">
        <w:rPr>
          <w:rFonts w:eastAsia="Cambria"/>
          <w:sz w:val="16"/>
          <w:szCs w:val="16"/>
        </w:rPr>
        <w:t>colonised</w:t>
      </w:r>
      <w:proofErr w:type="spellEnd"/>
      <w:r w:rsidRPr="00BE65F3">
        <w:rPr>
          <w:rFonts w:eastAsia="Cambria"/>
          <w:sz w:val="16"/>
          <w:szCs w:val="16"/>
        </w:rPr>
        <w:t xml:space="preserve"> more generally such as the genocide of the indigenous peoples of particularly the “New” World (itself a precondition of capitalism).[22] Establishing and maintaining capitalism has required the expropriation of resources and </w:t>
      </w:r>
      <w:proofErr w:type="spellStart"/>
      <w:r w:rsidRPr="00BE65F3">
        <w:rPr>
          <w:rFonts w:eastAsia="Cambria"/>
          <w:sz w:val="16"/>
          <w:szCs w:val="16"/>
        </w:rPr>
        <w:t>labour</w:t>
      </w:r>
      <w:proofErr w:type="spellEnd"/>
      <w:r w:rsidRPr="00BE65F3">
        <w:rPr>
          <w:rFonts w:eastAsia="Cambria"/>
          <w:sz w:val="16"/>
          <w:szCs w:val="16"/>
        </w:rPr>
        <w:t xml:space="preserve">—simultaneously wedded to the violation of black, brown, and yellow bodies throughout the world. In the end, non-white bodies are disposable in the global North and South; in the ghettoes, barrios, reservations, prisons, refugee camps and immigration detention </w:t>
      </w:r>
      <w:proofErr w:type="spellStart"/>
      <w:r w:rsidRPr="00BE65F3">
        <w:rPr>
          <w:rFonts w:eastAsia="Cambria"/>
          <w:sz w:val="16"/>
          <w:szCs w:val="16"/>
        </w:rPr>
        <w:t>centres</w:t>
      </w:r>
      <w:proofErr w:type="spellEnd"/>
      <w:r w:rsidRPr="00BE65F3">
        <w:rPr>
          <w:rFonts w:eastAsia="Cambria"/>
          <w:sz w:val="16"/>
          <w:szCs w:val="16"/>
        </w:rPr>
        <w:t xml:space="preserve"> that can be grimly found throughout the world. The particularities are important—and anti-blackness is a key particularity that shapes capitalism and white supremacy, but as argued earlier, it still a part a global system of white supremacy marked by direct relations of force, and which non-whites are </w:t>
      </w:r>
      <w:proofErr w:type="spellStart"/>
      <w:r w:rsidRPr="00BE65F3">
        <w:rPr>
          <w:rFonts w:eastAsia="Cambria"/>
          <w:sz w:val="16"/>
          <w:szCs w:val="16"/>
        </w:rPr>
        <w:t>racialised</w:t>
      </w:r>
      <w:proofErr w:type="spellEnd"/>
      <w:r w:rsidRPr="00BE65F3">
        <w:rPr>
          <w:rFonts w:eastAsia="Cambria"/>
          <w:sz w:val="16"/>
          <w:szCs w:val="16"/>
        </w:rPr>
        <w:t xml:space="preserve"> differently by that force. Within the context of the U.S., only a type of stubborn blindness, a refusal to acknowledge the historical record, and refusal to see the interrelationship between capitalism and racial domination can lead those such as Wilderson to argue that “we were never meant to be workers</w:t>
      </w:r>
      <w:proofErr w:type="gramStart"/>
      <w:r w:rsidRPr="00BE65F3">
        <w:rPr>
          <w:rFonts w:eastAsia="Cambria"/>
          <w:sz w:val="16"/>
          <w:szCs w:val="16"/>
        </w:rPr>
        <w:t>…..</w:t>
      </w:r>
      <w:proofErr w:type="gramEnd"/>
      <w:r w:rsidRPr="00BE65F3">
        <w:rPr>
          <w:rFonts w:eastAsia="Cambria"/>
          <w:sz w:val="16"/>
          <w:szCs w:val="16"/>
        </w:rPr>
        <w:t xml:space="preserve">From the very beginning, we were meant to be accumulated and die.”[23] This assertion flies against the historical evidence. No, blacks were meant to work, die, and be accumulated as need be. White supremacy often demands that blacks die. Capitalism demands that blacks must also, when </w:t>
      </w:r>
      <w:proofErr w:type="gramStart"/>
      <w:r w:rsidRPr="00BE65F3">
        <w:rPr>
          <w:rFonts w:eastAsia="Cambria"/>
          <w:sz w:val="16"/>
          <w:szCs w:val="16"/>
        </w:rPr>
        <w:t>necessary</w:t>
      </w:r>
      <w:proofErr w:type="gramEnd"/>
      <w:r w:rsidRPr="00BE65F3">
        <w:rPr>
          <w:rFonts w:eastAsia="Cambria"/>
          <w:sz w:val="16"/>
          <w:szCs w:val="16"/>
        </w:rPr>
        <w:t xml:space="preserve"> work and/or be accumulated. Each, and patriarchy as well, continually make their bloody demands. Through politics and other means of struggle blacks continually resist. This resistance can only be successful by understanding the mutual articulation between each system of domination. </w:t>
      </w:r>
      <w:r w:rsidRPr="00BE65F3">
        <w:rPr>
          <w:rFonts w:eastAsia="Cambria"/>
          <w:b/>
          <w:u w:val="single"/>
        </w:rPr>
        <w:t xml:space="preserve">What is at stake is far more critical than an abstract academic debate between theorists. These </w:t>
      </w:r>
      <w:r w:rsidRPr="00BE65F3">
        <w:rPr>
          <w:rFonts w:eastAsia="Cambria"/>
          <w:b/>
          <w:highlight w:val="green"/>
          <w:u w:val="single"/>
        </w:rPr>
        <w:t>debates speak</w:t>
      </w:r>
      <w:r w:rsidRPr="00BE65F3">
        <w:rPr>
          <w:rFonts w:eastAsia="Cambria"/>
          <w:b/>
          <w:u w:val="single"/>
        </w:rPr>
        <w:t xml:space="preserve"> directly </w:t>
      </w:r>
      <w:r w:rsidRPr="00BE65F3">
        <w:rPr>
          <w:rFonts w:eastAsia="Cambria"/>
          <w:b/>
          <w:highlight w:val="green"/>
          <w:u w:val="single"/>
        </w:rPr>
        <w:t>to how we</w:t>
      </w:r>
      <w:r w:rsidRPr="00BE65F3">
        <w:rPr>
          <w:rFonts w:eastAsia="Cambria"/>
          <w:b/>
          <w:u w:val="single"/>
        </w:rPr>
        <w:t xml:space="preserve"> </w:t>
      </w:r>
      <w:r w:rsidRPr="00BE65F3">
        <w:rPr>
          <w:rFonts w:eastAsia="Cambria"/>
          <w:b/>
          <w:highlight w:val="green"/>
          <w:u w:val="single"/>
        </w:rPr>
        <w:t>understand</w:t>
      </w:r>
      <w:r w:rsidRPr="00BE65F3">
        <w:rPr>
          <w:rFonts w:eastAsia="Cambria"/>
          <w:b/>
          <w:u w:val="single"/>
        </w:rPr>
        <w:t xml:space="preserve"> Trump’s victory in the 2016 presidential elections and the racist, </w:t>
      </w:r>
      <w:proofErr w:type="gramStart"/>
      <w:r w:rsidRPr="00BE65F3">
        <w:rPr>
          <w:rFonts w:eastAsia="Cambria"/>
          <w:b/>
          <w:u w:val="single"/>
        </w:rPr>
        <w:t>authoritarian</w:t>
      </w:r>
      <w:proofErr w:type="gramEnd"/>
      <w:r w:rsidRPr="00BE65F3">
        <w:rPr>
          <w:rFonts w:eastAsia="Cambria"/>
          <w:b/>
          <w:u w:val="single"/>
        </w:rPr>
        <w:t xml:space="preserve"> and potentially fascist phenomenon of “</w:t>
      </w:r>
      <w:r w:rsidRPr="00BE65F3">
        <w:rPr>
          <w:rFonts w:eastAsia="Cambria"/>
          <w:b/>
          <w:highlight w:val="green"/>
          <w:u w:val="single"/>
        </w:rPr>
        <w:t>Trumpism</w:t>
      </w:r>
      <w:r w:rsidRPr="00BE65F3">
        <w:rPr>
          <w:rFonts w:eastAsia="Cambria"/>
          <w:b/>
          <w:u w:val="single"/>
        </w:rPr>
        <w:t xml:space="preserve">” </w:t>
      </w:r>
      <w:r w:rsidRPr="00BE65F3">
        <w:rPr>
          <w:rFonts w:eastAsia="Cambria"/>
          <w:b/>
          <w:highlight w:val="green"/>
          <w:u w:val="single"/>
        </w:rPr>
        <w:t>and</w:t>
      </w:r>
      <w:r w:rsidRPr="00BE65F3">
        <w:rPr>
          <w:rFonts w:eastAsia="Cambria"/>
          <w:b/>
          <w:u w:val="single"/>
        </w:rPr>
        <w:t xml:space="preserve"> the rise of neo-fascist movements in the global north and south</w:t>
      </w:r>
      <w:r w:rsidRPr="00BE65F3">
        <w:rPr>
          <w:rFonts w:eastAsia="Cambria"/>
          <w:sz w:val="16"/>
          <w:szCs w:val="16"/>
        </w:rPr>
        <w:t xml:space="preserve">. It speaks to how we best understand the accelerating rates of inequality in both the global north and south popularly described by Thomas Piketty.[24] </w:t>
      </w:r>
      <w:r w:rsidRPr="00BE65F3">
        <w:rPr>
          <w:rFonts w:eastAsia="Cambria"/>
          <w:b/>
          <w:u w:val="single"/>
        </w:rPr>
        <w:t xml:space="preserve">It speaks to how we understand the </w:t>
      </w:r>
      <w:r w:rsidRPr="00BE65F3">
        <w:rPr>
          <w:rFonts w:eastAsia="Cambria"/>
          <w:b/>
          <w:highlight w:val="green"/>
          <w:u w:val="single"/>
        </w:rPr>
        <w:t>rising</w:t>
      </w:r>
      <w:r w:rsidRPr="00BE65F3">
        <w:rPr>
          <w:rFonts w:eastAsia="Cambria"/>
          <w:b/>
          <w:u w:val="single"/>
        </w:rPr>
        <w:t xml:space="preserve"> wave of </w:t>
      </w:r>
      <w:r w:rsidRPr="00BE65F3">
        <w:rPr>
          <w:rFonts w:eastAsia="Cambria"/>
          <w:b/>
          <w:highlight w:val="green"/>
          <w:u w:val="single"/>
        </w:rPr>
        <w:t>violence</w:t>
      </w:r>
      <w:r w:rsidRPr="00BE65F3">
        <w:rPr>
          <w:rFonts w:eastAsia="Cambria"/>
          <w:b/>
          <w:u w:val="single"/>
        </w:rPr>
        <w:t xml:space="preserve"> </w:t>
      </w:r>
      <w:r w:rsidRPr="00BE65F3">
        <w:rPr>
          <w:rFonts w:eastAsia="Cambria"/>
          <w:b/>
          <w:highlight w:val="green"/>
          <w:u w:val="single"/>
        </w:rPr>
        <w:t>that black folks face</w:t>
      </w:r>
      <w:r w:rsidRPr="00BE65F3">
        <w:rPr>
          <w:rFonts w:eastAsia="Cambria"/>
          <w:b/>
          <w:u w:val="single"/>
        </w:rPr>
        <w:t xml:space="preserve"> here, throughout the Diaspora, and within Africa itself.</w:t>
      </w:r>
      <w:r w:rsidRPr="00BE65F3">
        <w:rPr>
          <w:rFonts w:eastAsia="Cambria"/>
          <w:sz w:val="16"/>
          <w:szCs w:val="16"/>
        </w:rPr>
        <w:t xml:space="preserve"> </w:t>
      </w:r>
      <w:r w:rsidRPr="00BE65F3">
        <w:rPr>
          <w:rFonts w:eastAsia="Cambria"/>
          <w:b/>
          <w:highlight w:val="green"/>
          <w:u w:val="single"/>
        </w:rPr>
        <w:t>Afropessimists have an</w:t>
      </w:r>
      <w:r w:rsidRPr="00BE65F3">
        <w:rPr>
          <w:rFonts w:eastAsia="Cambria"/>
          <w:b/>
          <w:u w:val="single"/>
        </w:rPr>
        <w:t xml:space="preserve"> </w:t>
      </w:r>
      <w:r w:rsidRPr="00BE65F3">
        <w:rPr>
          <w:rFonts w:eastAsia="Cambria"/>
          <w:b/>
          <w:highlight w:val="green"/>
          <w:u w:val="single"/>
        </w:rPr>
        <w:t>ahistorical narrative</w:t>
      </w:r>
      <w:r w:rsidRPr="00BE65F3">
        <w:rPr>
          <w:rFonts w:eastAsia="Cambria"/>
          <w:b/>
          <w:u w:val="single"/>
        </w:rPr>
        <w:t xml:space="preserve"> </w:t>
      </w:r>
    </w:p>
    <w:p w14:paraId="010D81DB" w14:textId="77777777" w:rsidR="00470B03" w:rsidRDefault="00470B03" w:rsidP="00BE65F3">
      <w:pPr>
        <w:rPr>
          <w:rFonts w:eastAsia="Cambria"/>
          <w:b/>
          <w:u w:val="single"/>
        </w:rPr>
      </w:pPr>
    </w:p>
    <w:p w14:paraId="46C269BA" w14:textId="77777777" w:rsidR="00470B03" w:rsidRDefault="00470B03" w:rsidP="00BE65F3">
      <w:pPr>
        <w:rPr>
          <w:rFonts w:eastAsia="Cambria"/>
          <w:b/>
          <w:u w:val="single"/>
        </w:rPr>
      </w:pPr>
    </w:p>
    <w:p w14:paraId="730E223A" w14:textId="77777777" w:rsidR="00470B03" w:rsidRDefault="00470B03" w:rsidP="00BE65F3">
      <w:pPr>
        <w:rPr>
          <w:rFonts w:eastAsia="Cambria"/>
          <w:b/>
          <w:u w:val="single"/>
        </w:rPr>
      </w:pPr>
    </w:p>
    <w:p w14:paraId="187D74D2" w14:textId="2B5EE89A" w:rsidR="00BE65F3" w:rsidRDefault="00BE65F3" w:rsidP="00BE65F3">
      <w:pPr>
        <w:rPr>
          <w:rFonts w:eastAsia="Cambria"/>
          <w:sz w:val="16"/>
          <w:szCs w:val="16"/>
        </w:rPr>
      </w:pPr>
      <w:r w:rsidRPr="00BE65F3">
        <w:rPr>
          <w:rFonts w:eastAsia="Cambria"/>
          <w:b/>
          <w:u w:val="single"/>
        </w:rPr>
        <w:t xml:space="preserve">that distorts the relationship of white supremacy to capitalism—insisting despite all historical and contemporary empirical evidence to the contrary </w:t>
      </w:r>
      <w:r w:rsidRPr="00BE65F3">
        <w:rPr>
          <w:rFonts w:eastAsia="Cambria"/>
          <w:b/>
          <w:highlight w:val="green"/>
          <w:u w:val="single"/>
        </w:rPr>
        <w:t>that</w:t>
      </w:r>
      <w:r w:rsidRPr="00BE65F3">
        <w:rPr>
          <w:rFonts w:eastAsia="Cambria"/>
          <w:b/>
          <w:u w:val="single"/>
        </w:rPr>
        <w:t xml:space="preserve"> the core logics of slave-based anti-blackness exists outside of, and ultimately invariant to, the dynamics of the capitalist political economy.</w:t>
      </w:r>
      <w:r w:rsidRPr="00BE65F3">
        <w:rPr>
          <w:rFonts w:eastAsia="Cambria"/>
          <w:sz w:val="16"/>
          <w:szCs w:val="16"/>
        </w:rPr>
        <w:t xml:space="preserve"> </w:t>
      </w:r>
      <w:r w:rsidRPr="00BE65F3">
        <w:rPr>
          <w:rFonts w:eastAsia="Cambria"/>
          <w:u w:val="single"/>
        </w:rPr>
        <w:t xml:space="preserve">This strand of </w:t>
      </w:r>
      <w:proofErr w:type="spellStart"/>
      <w:r w:rsidRPr="00BE65F3">
        <w:rPr>
          <w:rFonts w:eastAsia="Cambria"/>
          <w:u w:val="single"/>
        </w:rPr>
        <w:t>theorising</w:t>
      </w:r>
      <w:proofErr w:type="spellEnd"/>
      <w:r w:rsidRPr="00BE65F3">
        <w:rPr>
          <w:rFonts w:eastAsia="Cambria"/>
          <w:u w:val="single"/>
        </w:rPr>
        <w:t xml:space="preserve"> has taken root in real-world activism—in this case among young black activists struggling once again for black liberation</w:t>
      </w:r>
      <w:r w:rsidRPr="00BE65F3">
        <w:rPr>
          <w:rFonts w:eastAsia="Cambria"/>
          <w:b/>
          <w:sz w:val="26"/>
          <w:szCs w:val="26"/>
          <w:u w:val="single"/>
        </w:rPr>
        <w:t xml:space="preserve">. </w:t>
      </w:r>
      <w:proofErr w:type="spellStart"/>
      <w:r w:rsidRPr="00BE65F3">
        <w:rPr>
          <w:rFonts w:eastAsia="Cambria"/>
          <w:b/>
          <w:sz w:val="26"/>
          <w:szCs w:val="26"/>
          <w:u w:val="single"/>
        </w:rPr>
        <w:t>Afropessimism</w:t>
      </w:r>
      <w:proofErr w:type="spellEnd"/>
      <w:r w:rsidRPr="00BE65F3">
        <w:rPr>
          <w:rFonts w:eastAsia="Cambria"/>
          <w:b/>
          <w:sz w:val="26"/>
          <w:szCs w:val="26"/>
          <w:u w:val="single"/>
        </w:rPr>
        <w:t xml:space="preserve">, however, </w:t>
      </w:r>
      <w:r w:rsidRPr="00BE65F3">
        <w:rPr>
          <w:rFonts w:eastAsia="Cambria"/>
          <w:b/>
          <w:sz w:val="26"/>
          <w:szCs w:val="26"/>
          <w:highlight w:val="green"/>
          <w:u w:val="single"/>
        </w:rPr>
        <w:t>presents</w:t>
      </w:r>
      <w:r w:rsidRPr="00BE65F3">
        <w:rPr>
          <w:rFonts w:eastAsia="Cambria"/>
          <w:b/>
          <w:sz w:val="26"/>
          <w:szCs w:val="26"/>
          <w:u w:val="single"/>
        </w:rPr>
        <w:t xml:space="preserve"> real </w:t>
      </w:r>
      <w:r w:rsidRPr="00BE65F3">
        <w:rPr>
          <w:rFonts w:eastAsia="Cambria"/>
          <w:b/>
          <w:sz w:val="26"/>
          <w:szCs w:val="26"/>
          <w:highlight w:val="green"/>
          <w:u w:val="single"/>
        </w:rPr>
        <w:t xml:space="preserve">political dangers for those </w:t>
      </w:r>
      <w:proofErr w:type="spellStart"/>
      <w:r w:rsidRPr="00BE65F3">
        <w:rPr>
          <w:rFonts w:eastAsia="Cambria"/>
          <w:b/>
          <w:sz w:val="26"/>
          <w:szCs w:val="26"/>
          <w:highlight w:val="green"/>
          <w:u w:val="single"/>
        </w:rPr>
        <w:t>organising</w:t>
      </w:r>
      <w:proofErr w:type="spellEnd"/>
      <w:r w:rsidRPr="00BE65F3">
        <w:rPr>
          <w:rFonts w:eastAsia="Cambria"/>
          <w:b/>
          <w:sz w:val="26"/>
          <w:szCs w:val="26"/>
          <w:highlight w:val="green"/>
          <w:u w:val="single"/>
        </w:rPr>
        <w:t xml:space="preserve"> for black liberation.</w:t>
      </w:r>
      <w:r w:rsidRPr="00BE65F3">
        <w:rPr>
          <w:rFonts w:eastAsia="Cambria"/>
          <w:sz w:val="16"/>
          <w:szCs w:val="16"/>
        </w:rPr>
        <w:t xml:space="preserve"> I will mention three such dangers here. </w:t>
      </w:r>
      <w:r w:rsidRPr="00BE65F3">
        <w:rPr>
          <w:rFonts w:eastAsia="Cambria"/>
          <w:b/>
          <w:u w:val="single"/>
        </w:rPr>
        <w:t xml:space="preserve">By arguing that black subjugation lies outside the realm of the political, </w:t>
      </w:r>
      <w:proofErr w:type="spellStart"/>
      <w:r w:rsidRPr="00BE65F3">
        <w:rPr>
          <w:rFonts w:eastAsia="Cambria"/>
          <w:b/>
          <w:highlight w:val="green"/>
          <w:u w:val="single"/>
        </w:rPr>
        <w:t>Afropessimism</w:t>
      </w:r>
      <w:proofErr w:type="spellEnd"/>
      <w:r w:rsidRPr="00BE65F3">
        <w:rPr>
          <w:rFonts w:eastAsia="Cambria"/>
          <w:b/>
          <w:highlight w:val="green"/>
          <w:u w:val="single"/>
        </w:rPr>
        <w:t xml:space="preserve"> serves as</w:t>
      </w:r>
      <w:r w:rsidRPr="00BE65F3">
        <w:rPr>
          <w:rFonts w:eastAsia="Cambria"/>
          <w:b/>
          <w:u w:val="single"/>
        </w:rPr>
        <w:t xml:space="preserve"> a basis for </w:t>
      </w:r>
      <w:r w:rsidRPr="00BE65F3">
        <w:rPr>
          <w:rFonts w:eastAsia="Cambria"/>
          <w:b/>
          <w:highlight w:val="green"/>
          <w:u w:val="single"/>
        </w:rPr>
        <w:t xml:space="preserve">political </w:t>
      </w:r>
      <w:proofErr w:type="spellStart"/>
      <w:r w:rsidRPr="00BE65F3">
        <w:rPr>
          <w:rFonts w:eastAsia="Cambria"/>
          <w:b/>
          <w:highlight w:val="green"/>
          <w:u w:val="single"/>
        </w:rPr>
        <w:t>demobilisation</w:t>
      </w:r>
      <w:proofErr w:type="spellEnd"/>
      <w:r w:rsidRPr="00BE65F3">
        <w:rPr>
          <w:rFonts w:eastAsia="Cambria"/>
          <w:b/>
          <w:u w:val="single"/>
        </w:rPr>
        <w:t xml:space="preserve"> rather than </w:t>
      </w:r>
      <w:proofErr w:type="spellStart"/>
      <w:r w:rsidRPr="00BE65F3">
        <w:rPr>
          <w:rFonts w:eastAsia="Cambria"/>
          <w:b/>
          <w:u w:val="single"/>
        </w:rPr>
        <w:t>mobilisation</w:t>
      </w:r>
      <w:proofErr w:type="spellEnd"/>
      <w:r w:rsidRPr="00BE65F3">
        <w:rPr>
          <w:rFonts w:eastAsia="Cambria"/>
          <w:b/>
          <w:u w:val="single"/>
        </w:rPr>
        <w:t>.</w:t>
      </w:r>
      <w:r w:rsidRPr="00BE65F3">
        <w:rPr>
          <w:rFonts w:eastAsia="Cambria"/>
          <w:sz w:val="16"/>
          <w:szCs w:val="16"/>
        </w:rPr>
        <w:t xml:space="preserve"> Indeed, Wilderson is correct when he states, “This is a difficult cognitive map for most activists to adjust to because it actually takes the problem outside of politics</w:t>
      </w:r>
      <w:proofErr w:type="gramStart"/>
      <w:r w:rsidRPr="00BE65F3">
        <w:rPr>
          <w:rFonts w:eastAsia="Cambria"/>
          <w:sz w:val="16"/>
          <w:szCs w:val="16"/>
        </w:rPr>
        <w:t>.”[</w:t>
      </w:r>
      <w:proofErr w:type="gramEnd"/>
      <w:r w:rsidRPr="00BE65F3">
        <w:rPr>
          <w:rFonts w:eastAsia="Cambria"/>
          <w:sz w:val="16"/>
          <w:szCs w:val="16"/>
        </w:rPr>
        <w:t xml:space="preserve">25] Second, </w:t>
      </w:r>
      <w:proofErr w:type="spellStart"/>
      <w:r w:rsidRPr="00BE65F3">
        <w:rPr>
          <w:rFonts w:eastAsia="Cambria"/>
          <w:b/>
          <w:u w:val="single"/>
        </w:rPr>
        <w:t>Afropessimism</w:t>
      </w:r>
      <w:proofErr w:type="spellEnd"/>
      <w:r w:rsidRPr="00BE65F3">
        <w:rPr>
          <w:rFonts w:eastAsia="Cambria"/>
          <w:b/>
          <w:u w:val="single"/>
        </w:rPr>
        <w:t xml:space="preserve"> severely </w:t>
      </w:r>
      <w:r w:rsidRPr="00BE65F3">
        <w:rPr>
          <w:rFonts w:eastAsia="Cambria"/>
          <w:b/>
          <w:highlight w:val="green"/>
          <w:u w:val="single"/>
        </w:rPr>
        <w:t>undermines</w:t>
      </w:r>
      <w:r w:rsidRPr="00BE65F3">
        <w:rPr>
          <w:rFonts w:eastAsia="Cambria"/>
          <w:b/>
          <w:u w:val="single"/>
        </w:rPr>
        <w:t xml:space="preserve"> those attempting to build </w:t>
      </w:r>
      <w:r w:rsidRPr="00BE65F3">
        <w:rPr>
          <w:rFonts w:eastAsia="Cambria"/>
          <w:b/>
          <w:highlight w:val="green"/>
          <w:u w:val="single"/>
        </w:rPr>
        <w:t>solidarity with</w:t>
      </w:r>
      <w:r w:rsidRPr="00BE65F3">
        <w:rPr>
          <w:rFonts w:eastAsia="Cambria"/>
          <w:b/>
          <w:u w:val="single"/>
        </w:rPr>
        <w:t xml:space="preserve"> </w:t>
      </w:r>
      <w:r w:rsidRPr="00BE65F3">
        <w:rPr>
          <w:rFonts w:eastAsia="Cambria"/>
          <w:b/>
          <w:highlight w:val="green"/>
          <w:u w:val="single"/>
        </w:rPr>
        <w:t>other</w:t>
      </w:r>
      <w:r w:rsidRPr="00BE65F3">
        <w:rPr>
          <w:rFonts w:eastAsia="Cambria"/>
          <w:b/>
          <w:u w:val="single"/>
        </w:rPr>
        <w:t xml:space="preserve"> racially subordinate </w:t>
      </w:r>
      <w:r w:rsidRPr="00BE65F3">
        <w:rPr>
          <w:rFonts w:eastAsia="Cambria"/>
          <w:b/>
          <w:highlight w:val="green"/>
          <w:u w:val="single"/>
        </w:rPr>
        <w:t>groups</w:t>
      </w:r>
      <w:r w:rsidRPr="00BE65F3">
        <w:rPr>
          <w:rFonts w:eastAsia="Cambria"/>
          <w:b/>
          <w:u w:val="single"/>
        </w:rPr>
        <w:t>.</w:t>
      </w:r>
      <w:r w:rsidRPr="00BE65F3">
        <w:rPr>
          <w:rFonts w:eastAsia="Cambria"/>
          <w:sz w:val="16"/>
          <w:szCs w:val="16"/>
        </w:rPr>
        <w:t xml:space="preserve"> </w:t>
      </w:r>
      <w:r w:rsidRPr="00BE65F3">
        <w:rPr>
          <w:rFonts w:eastAsia="Cambria"/>
          <w:u w:val="single"/>
        </w:rPr>
        <w:t xml:space="preserve">Do we still need to be building independent radical black movements and </w:t>
      </w:r>
      <w:proofErr w:type="spellStart"/>
      <w:r w:rsidRPr="00BE65F3">
        <w:rPr>
          <w:rFonts w:eastAsia="Cambria"/>
          <w:u w:val="single"/>
        </w:rPr>
        <w:t>organisations</w:t>
      </w:r>
      <w:proofErr w:type="spellEnd"/>
      <w:r w:rsidRPr="00BE65F3">
        <w:rPr>
          <w:rFonts w:eastAsia="Cambria"/>
          <w:u w:val="single"/>
        </w:rPr>
        <w:t xml:space="preserve">? Yes. Is </w:t>
      </w:r>
      <w:r w:rsidRPr="00BE65F3">
        <w:rPr>
          <w:rFonts w:eastAsia="Cambria"/>
          <w:highlight w:val="green"/>
          <w:u w:val="single"/>
        </w:rPr>
        <w:t>building solidarity hard</w:t>
      </w:r>
      <w:r w:rsidRPr="00BE65F3">
        <w:rPr>
          <w:rFonts w:eastAsia="Cambria"/>
          <w:u w:val="single"/>
        </w:rPr>
        <w:t xml:space="preserve">. Yes. Is one likely to experience anti-black racism from some other peoples of </w:t>
      </w:r>
      <w:proofErr w:type="spellStart"/>
      <w:r w:rsidRPr="00BE65F3">
        <w:rPr>
          <w:rFonts w:eastAsia="Cambria"/>
          <w:u w:val="single"/>
        </w:rPr>
        <w:t>colour</w:t>
      </w:r>
      <w:proofErr w:type="spellEnd"/>
      <w:r w:rsidRPr="00BE65F3">
        <w:rPr>
          <w:rFonts w:eastAsia="Cambria"/>
          <w:u w:val="single"/>
        </w:rPr>
        <w:t>?</w:t>
      </w:r>
      <w:r w:rsidRPr="00BE65F3">
        <w:rPr>
          <w:rFonts w:eastAsia="Cambria"/>
          <w:sz w:val="16"/>
          <w:szCs w:val="16"/>
        </w:rPr>
        <w:t xml:space="preserve"> </w:t>
      </w:r>
      <w:r w:rsidRPr="00BE65F3">
        <w:rPr>
          <w:rFonts w:eastAsia="Cambria"/>
          <w:u w:val="single"/>
        </w:rPr>
        <w:t>Yes.</w:t>
      </w:r>
      <w:r w:rsidRPr="00BE65F3">
        <w:rPr>
          <w:rFonts w:eastAsia="Cambria"/>
          <w:sz w:val="16"/>
          <w:szCs w:val="16"/>
        </w:rPr>
        <w:t xml:space="preserve"> </w:t>
      </w:r>
      <w:r w:rsidRPr="00BE65F3">
        <w:rPr>
          <w:rFonts w:eastAsia="Cambria"/>
          <w:b/>
          <w:sz w:val="26"/>
          <w:szCs w:val="26"/>
          <w:u w:val="single"/>
        </w:rPr>
        <w:t xml:space="preserve">Is it </w:t>
      </w:r>
      <w:r w:rsidRPr="00BE65F3">
        <w:rPr>
          <w:rFonts w:eastAsia="Cambria"/>
          <w:b/>
          <w:sz w:val="26"/>
          <w:szCs w:val="26"/>
          <w:highlight w:val="green"/>
          <w:u w:val="single"/>
        </w:rPr>
        <w:t>still</w:t>
      </w:r>
      <w:r w:rsidRPr="00BE65F3">
        <w:rPr>
          <w:rFonts w:eastAsia="Cambria"/>
          <w:b/>
          <w:sz w:val="26"/>
          <w:szCs w:val="26"/>
          <w:u w:val="single"/>
        </w:rPr>
        <w:t xml:space="preserve"> a </w:t>
      </w:r>
      <w:r w:rsidRPr="00BE65F3">
        <w:rPr>
          <w:rFonts w:eastAsia="Cambria"/>
          <w:b/>
          <w:sz w:val="26"/>
          <w:szCs w:val="26"/>
          <w:highlight w:val="green"/>
          <w:u w:val="single"/>
        </w:rPr>
        <w:t>necessary</w:t>
      </w:r>
      <w:r w:rsidRPr="00BE65F3">
        <w:rPr>
          <w:rFonts w:eastAsia="Cambria"/>
          <w:b/>
          <w:sz w:val="26"/>
          <w:szCs w:val="26"/>
          <w:u w:val="single"/>
        </w:rPr>
        <w:t xml:space="preserve"> task </w:t>
      </w:r>
      <w:r w:rsidRPr="00BE65F3">
        <w:rPr>
          <w:rFonts w:eastAsia="Cambria"/>
          <w:b/>
          <w:sz w:val="26"/>
          <w:szCs w:val="26"/>
          <w:highlight w:val="green"/>
          <w:u w:val="single"/>
        </w:rPr>
        <w:t>if meaningful political victories are to be achieved</w:t>
      </w:r>
      <w:r w:rsidRPr="00BE65F3">
        <w:rPr>
          <w:rFonts w:eastAsia="Cambria"/>
          <w:b/>
          <w:sz w:val="26"/>
          <w:szCs w:val="26"/>
          <w:u w:val="single"/>
        </w:rPr>
        <w:t>? Yes.</w:t>
      </w:r>
      <w:r w:rsidRPr="00BE65F3">
        <w:rPr>
          <w:rFonts w:eastAsia="Cambria"/>
          <w:sz w:val="16"/>
          <w:szCs w:val="16"/>
        </w:rPr>
        <w:t xml:space="preserve"> Third, by ignoring the class and gender dynamics within black communities, </w:t>
      </w:r>
      <w:proofErr w:type="spellStart"/>
      <w:r w:rsidRPr="00BE65F3">
        <w:rPr>
          <w:rFonts w:eastAsia="Cambria"/>
          <w:sz w:val="16"/>
          <w:szCs w:val="16"/>
        </w:rPr>
        <w:t>Afropessimism</w:t>
      </w:r>
      <w:proofErr w:type="spellEnd"/>
      <w:r w:rsidRPr="00BE65F3">
        <w:rPr>
          <w:rFonts w:eastAsia="Cambria"/>
          <w:sz w:val="16"/>
          <w:szCs w:val="16"/>
        </w:rPr>
        <w:t xml:space="preserve"> makes it far more difficult to understand the dynamics of intra-black politics. Understanding these dynamics is crucial for fighting all forms of oppression and domination that are experienced within black communities. Afropessimists are correct to insist that the logics of racial domination are autonomous and not fully determined by a capitalist social order. Afropessimists fail to understand, however, the effects of the interaction of multiple systems of domination have on black life and politics. It is our task to forge better theoretical weapons to not only illuminate the nature of oppressive systems of domination, but also to provide effective tools to combat oppression.</w:t>
      </w:r>
    </w:p>
    <w:p w14:paraId="17D2135B" w14:textId="713D3870" w:rsidR="00BE65F3" w:rsidRDefault="00BE65F3" w:rsidP="00BE65F3">
      <w:pPr>
        <w:rPr>
          <w:rFonts w:eastAsia="Cambria"/>
          <w:sz w:val="16"/>
          <w:szCs w:val="16"/>
        </w:rPr>
      </w:pPr>
    </w:p>
    <w:sectPr w:rsidR="00BE65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38B669E"/>
    <w:multiLevelType w:val="hybridMultilevel"/>
    <w:tmpl w:val="AB8C9D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96CA5"/>
    <w:rsid w:val="000139A3"/>
    <w:rsid w:val="00100833"/>
    <w:rsid w:val="00104529"/>
    <w:rsid w:val="00105942"/>
    <w:rsid w:val="00107396"/>
    <w:rsid w:val="00144A4C"/>
    <w:rsid w:val="00176AB0"/>
    <w:rsid w:val="00177B7D"/>
    <w:rsid w:val="0018322D"/>
    <w:rsid w:val="001A4EAB"/>
    <w:rsid w:val="001B5776"/>
    <w:rsid w:val="001E527A"/>
    <w:rsid w:val="001F78CE"/>
    <w:rsid w:val="0025141E"/>
    <w:rsid w:val="00251FC7"/>
    <w:rsid w:val="002855A7"/>
    <w:rsid w:val="002B146A"/>
    <w:rsid w:val="002B5E17"/>
    <w:rsid w:val="00315690"/>
    <w:rsid w:val="00316B75"/>
    <w:rsid w:val="003172EB"/>
    <w:rsid w:val="00325646"/>
    <w:rsid w:val="003460F2"/>
    <w:rsid w:val="0038158C"/>
    <w:rsid w:val="003902BA"/>
    <w:rsid w:val="003A09E2"/>
    <w:rsid w:val="00407037"/>
    <w:rsid w:val="004605D6"/>
    <w:rsid w:val="00470B03"/>
    <w:rsid w:val="004C60E8"/>
    <w:rsid w:val="004E3579"/>
    <w:rsid w:val="004E728B"/>
    <w:rsid w:val="004F39E0"/>
    <w:rsid w:val="00537BD5"/>
    <w:rsid w:val="0057268A"/>
    <w:rsid w:val="00596CA5"/>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B55D8"/>
    <w:rsid w:val="008C1B2E"/>
    <w:rsid w:val="0091627E"/>
    <w:rsid w:val="0097032B"/>
    <w:rsid w:val="009D2EAD"/>
    <w:rsid w:val="009D54B2"/>
    <w:rsid w:val="009E1922"/>
    <w:rsid w:val="009F7ED2"/>
    <w:rsid w:val="00A93661"/>
    <w:rsid w:val="00A95652"/>
    <w:rsid w:val="00AC0AB8"/>
    <w:rsid w:val="00AC22ED"/>
    <w:rsid w:val="00B33C6D"/>
    <w:rsid w:val="00B4508F"/>
    <w:rsid w:val="00B55AD5"/>
    <w:rsid w:val="00B8057C"/>
    <w:rsid w:val="00BD6238"/>
    <w:rsid w:val="00BE65F3"/>
    <w:rsid w:val="00BF593B"/>
    <w:rsid w:val="00BF773A"/>
    <w:rsid w:val="00BF7E81"/>
    <w:rsid w:val="00C13773"/>
    <w:rsid w:val="00C17CC8"/>
    <w:rsid w:val="00C83417"/>
    <w:rsid w:val="00C9604F"/>
    <w:rsid w:val="00CA19AA"/>
    <w:rsid w:val="00CB41CE"/>
    <w:rsid w:val="00CC5298"/>
    <w:rsid w:val="00CD736E"/>
    <w:rsid w:val="00CD798D"/>
    <w:rsid w:val="00CE161E"/>
    <w:rsid w:val="00CE5487"/>
    <w:rsid w:val="00CF59A8"/>
    <w:rsid w:val="00D06715"/>
    <w:rsid w:val="00D325A9"/>
    <w:rsid w:val="00D36A8A"/>
    <w:rsid w:val="00D61409"/>
    <w:rsid w:val="00D6691E"/>
    <w:rsid w:val="00D71170"/>
    <w:rsid w:val="00DA1C92"/>
    <w:rsid w:val="00DA25D4"/>
    <w:rsid w:val="00DA6538"/>
    <w:rsid w:val="00E15E75"/>
    <w:rsid w:val="00E5262C"/>
    <w:rsid w:val="00E81AA6"/>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666E5"/>
  <w15:chartTrackingRefBased/>
  <w15:docId w15:val="{A3354924-8067-4830-A2F2-33420B03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96CA5"/>
    <w:rPr>
      <w:rFonts w:ascii="Arial" w:hAnsi="Arial" w:cs="Arial"/>
    </w:rPr>
  </w:style>
  <w:style w:type="paragraph" w:styleId="Heading1">
    <w:name w:val="heading 1"/>
    <w:aliases w:val="Pocket"/>
    <w:basedOn w:val="Normal"/>
    <w:next w:val="Normal"/>
    <w:link w:val="Heading1Char"/>
    <w:qFormat/>
    <w:rsid w:val="00596CA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96CA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96CA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596CA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96C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6CA5"/>
  </w:style>
  <w:style w:type="character" w:customStyle="1" w:styleId="Heading1Char">
    <w:name w:val="Heading 1 Char"/>
    <w:aliases w:val="Pocket Char"/>
    <w:basedOn w:val="DefaultParagraphFont"/>
    <w:link w:val="Heading1"/>
    <w:rsid w:val="00596CA5"/>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596CA5"/>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596CA5"/>
    <w:rPr>
      <w:rFonts w:ascii="Arial" w:eastAsiaTheme="majorEastAsia" w:hAnsi="Arial" w:cstheme="majorBidi"/>
      <w:b/>
      <w:sz w:val="32"/>
      <w:szCs w:val="24"/>
      <w:u w:val="single"/>
    </w:rPr>
  </w:style>
  <w:style w:type="character" w:customStyle="1" w:styleId="Heading4Char">
    <w:name w:val="Heading 4 Char"/>
    <w:aliases w:val="Tag Char"/>
    <w:basedOn w:val="DefaultParagraphFont"/>
    <w:link w:val="Heading4"/>
    <w:uiPriority w:val="3"/>
    <w:rsid w:val="00596CA5"/>
    <w:rPr>
      <w:rFonts w:ascii="Arial" w:eastAsiaTheme="majorEastAsia" w:hAnsi="Arial" w:cstheme="majorBidi"/>
      <w:b/>
      <w:iCs/>
      <w:sz w:val="26"/>
    </w:rPr>
  </w:style>
  <w:style w:type="character" w:styleId="Emphasis">
    <w:name w:val="Emphasis"/>
    <w:basedOn w:val="DefaultParagraphFont"/>
    <w:uiPriority w:val="7"/>
    <w:qFormat/>
    <w:rsid w:val="00596CA5"/>
    <w:rPr>
      <w:rFonts w:ascii="Arial" w:hAnsi="Arial" w:cs="Arial"/>
      <w:b/>
      <w:i w:val="0"/>
      <w:iCs/>
      <w:sz w:val="22"/>
      <w:u w:val="single"/>
      <w:bdr w:val="none" w:sz="0" w:space="0" w:color="auto"/>
    </w:rPr>
  </w:style>
  <w:style w:type="character" w:customStyle="1" w:styleId="Style13ptBold">
    <w:name w:val="Style 13 pt Bold"/>
    <w:aliases w:val="Cite"/>
    <w:basedOn w:val="DefaultParagraphFont"/>
    <w:uiPriority w:val="5"/>
    <w:qFormat/>
    <w:rsid w:val="00596CA5"/>
    <w:rPr>
      <w:b/>
      <w:bCs/>
      <w:sz w:val="26"/>
      <w:u w:val="none"/>
    </w:rPr>
  </w:style>
  <w:style w:type="character" w:customStyle="1" w:styleId="StyleUnderline">
    <w:name w:val="Style Underline"/>
    <w:aliases w:val="Underline"/>
    <w:basedOn w:val="DefaultParagraphFont"/>
    <w:uiPriority w:val="6"/>
    <w:qFormat/>
    <w:rsid w:val="00596CA5"/>
    <w:rPr>
      <w:b w:val="0"/>
      <w:sz w:val="22"/>
      <w:u w:val="single"/>
    </w:rPr>
  </w:style>
  <w:style w:type="character" w:styleId="Hyperlink">
    <w:name w:val="Hyperlink"/>
    <w:basedOn w:val="DefaultParagraphFont"/>
    <w:uiPriority w:val="99"/>
    <w:semiHidden/>
    <w:unhideWhenUsed/>
    <w:rsid w:val="00596CA5"/>
    <w:rPr>
      <w:color w:val="auto"/>
      <w:u w:val="none"/>
    </w:rPr>
  </w:style>
  <w:style w:type="character" w:styleId="FollowedHyperlink">
    <w:name w:val="FollowedHyperlink"/>
    <w:basedOn w:val="DefaultParagraphFont"/>
    <w:uiPriority w:val="99"/>
    <w:semiHidden/>
    <w:unhideWhenUsed/>
    <w:rsid w:val="00596CA5"/>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sanbuckmorss.info/text/commonist-ethics/" TargetMode="External"/><Relationship Id="rId13" Type="http://schemas.openxmlformats.org/officeDocument/2006/relationships/hyperlink" Target="http://susanbuckmorss.info/text/commonist-ethic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failingthatinvent.home.blog/2019/09/08/truth-and-practic-the-marxist-theory-of-knowledge/" TargetMode="External"/><Relationship Id="rId12" Type="http://schemas.openxmlformats.org/officeDocument/2006/relationships/hyperlink" Target="http://susanbuckmorss.info/text/commonist-ethics/" TargetMode="External"/><Relationship Id="rId17" Type="http://schemas.openxmlformats.org/officeDocument/2006/relationships/hyperlink" Target="https://theforgenews.org/2018/09/21/party-organizing-in-the-21st-century." TargetMode="External"/><Relationship Id="rId2" Type="http://schemas.openxmlformats.org/officeDocument/2006/relationships/numbering" Target="numbering.xml"/><Relationship Id="rId16" Type="http://schemas.openxmlformats.org/officeDocument/2006/relationships/hyperlink" Target="http://susanbuckmorss.info/text/commonist-ethics/" TargetMode="External"/><Relationship Id="rId1" Type="http://schemas.openxmlformats.org/officeDocument/2006/relationships/customXml" Target="../customXml/item1.xml"/><Relationship Id="rId6" Type="http://schemas.openxmlformats.org/officeDocument/2006/relationships/hyperlink" Target="https://www.merriam-webster.com/dictionary/worker" TargetMode="External"/><Relationship Id="rId11" Type="http://schemas.openxmlformats.org/officeDocument/2006/relationships/hyperlink" Target="http://susanbuckmorss.info/text/commonist-ethics/" TargetMode="External"/><Relationship Id="rId5" Type="http://schemas.openxmlformats.org/officeDocument/2006/relationships/webSettings" Target="webSettings.xml"/><Relationship Id="rId15" Type="http://schemas.openxmlformats.org/officeDocument/2006/relationships/hyperlink" Target="http://susanbuckmorss.info/text/commonist-ethics/" TargetMode="External"/><Relationship Id="rId10" Type="http://schemas.openxmlformats.org/officeDocument/2006/relationships/hyperlink" Target="http://susanbuckmorss.info/text/commonist-ethic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usanbuckmorss.info/text/commonist-ethics/" TargetMode="External"/><Relationship Id="rId14" Type="http://schemas.openxmlformats.org/officeDocument/2006/relationships/hyperlink" Target="http://susanbuckmorss.info/text/commonist-ethi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12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24</TotalTime>
  <Pages>1</Pages>
  <Words>8339</Words>
  <Characters>45616</Characters>
  <Application>Microsoft Office Word</Application>
  <DocSecurity>0</DocSecurity>
  <Lines>800</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15129</dc:creator>
  <cp:keywords>5.1.1</cp:keywords>
  <dc:description/>
  <cp:lastModifiedBy>Ganesan.Aaditya.s308868</cp:lastModifiedBy>
  <cp:revision>5</cp:revision>
  <dcterms:created xsi:type="dcterms:W3CDTF">2021-11-21T23:59:00Z</dcterms:created>
  <dcterms:modified xsi:type="dcterms:W3CDTF">2021-11-22T00:39:00Z</dcterms:modified>
</cp:coreProperties>
</file>