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12F7" w14:textId="77777777" w:rsidR="000F58D2" w:rsidRPr="00762D2A" w:rsidRDefault="000F58D2" w:rsidP="000F58D2">
      <w:pPr>
        <w:pStyle w:val="Heading3"/>
      </w:pPr>
      <w:r w:rsidRPr="00762D2A">
        <w:t>1NC -- K</w:t>
      </w:r>
    </w:p>
    <w:p w14:paraId="0B224D0C" w14:textId="77777777" w:rsidR="000F58D2" w:rsidRPr="00762D2A" w:rsidRDefault="000F58D2" w:rsidP="000F58D2">
      <w:pPr>
        <w:keepNext/>
        <w:keepLines/>
        <w:spacing w:before="40" w:after="0"/>
        <w:outlineLvl w:val="3"/>
        <w:rPr>
          <w:rFonts w:eastAsiaTheme="majorEastAsia" w:cstheme="majorBidi"/>
          <w:b/>
          <w:iCs/>
          <w:sz w:val="26"/>
        </w:rPr>
      </w:pPr>
      <w:r w:rsidRPr="00762D2A">
        <w:rPr>
          <w:rFonts w:eastAsiaTheme="majorEastAsia" w:cstheme="majorBidi"/>
          <w:b/>
          <w:iCs/>
          <w:sz w:val="26"/>
        </w:rPr>
        <w:t xml:space="preserve">Their cessation of revolutionary institution building </w:t>
      </w:r>
      <w:r w:rsidRPr="00762D2A">
        <w:rPr>
          <w:rFonts w:eastAsiaTheme="majorEastAsia" w:cstheme="majorBidi"/>
          <w:b/>
          <w:iCs/>
          <w:sz w:val="26"/>
          <w:u w:val="single"/>
        </w:rPr>
        <w:t>abdicates</w:t>
      </w:r>
      <w:r w:rsidRPr="00762D2A">
        <w:rPr>
          <w:rFonts w:eastAsiaTheme="majorEastAsia" w:cstheme="majorBidi"/>
          <w:b/>
          <w:iCs/>
          <w:sz w:val="26"/>
        </w:rPr>
        <w:t xml:space="preserve"> the potential for true communal power, reducing revolution to </w:t>
      </w:r>
      <w:r w:rsidRPr="00762D2A">
        <w:rPr>
          <w:rFonts w:eastAsiaTheme="majorEastAsia" w:cstheme="majorBidi"/>
          <w:b/>
          <w:iCs/>
          <w:sz w:val="26"/>
          <w:u w:val="single"/>
        </w:rPr>
        <w:t>reactive bursts of energy.</w:t>
      </w:r>
      <w:r w:rsidRPr="00762D2A">
        <w:rPr>
          <w:rFonts w:eastAsiaTheme="majorEastAsia" w:cstheme="majorBidi"/>
          <w:b/>
          <w:iCs/>
          <w:sz w:val="26"/>
        </w:rPr>
        <w:t xml:space="preserve"> </w:t>
      </w:r>
    </w:p>
    <w:p w14:paraId="3DF28B7E" w14:textId="77777777" w:rsidR="000F58D2" w:rsidRPr="00762D2A" w:rsidRDefault="000F58D2" w:rsidP="000F58D2">
      <w:r w:rsidRPr="00762D2A">
        <w:rPr>
          <w:rStyle w:val="Style13ptBold"/>
        </w:rPr>
        <w:t>Escalante 19</w:t>
      </w:r>
      <w:r w:rsidRPr="00762D2A">
        <w:t>. Alyson. Marxist-Leninist. Materialist Feminist and Anti-Imperialist activist. "Communism and Climate Change: A Dual Power Approach." Failing That. Invent. https://failingthatinvent.home.blog/2019/02/15/communism-and-climate-change-a-dual-power-approach.</w:t>
      </w:r>
    </w:p>
    <w:p w14:paraId="1CDE3B37" w14:textId="77777777" w:rsidR="000F58D2" w:rsidRPr="00762D2A" w:rsidRDefault="000F58D2" w:rsidP="000F58D2">
      <w:r w:rsidRPr="00762D2A">
        <w:rPr>
          <w:sz w:val="16"/>
        </w:rPr>
        <w:t xml:space="preserve">I have previously argued that a crucial advantage to </w:t>
      </w:r>
      <w:r w:rsidRPr="00762D2A">
        <w:rPr>
          <w:b/>
          <w:iCs/>
          <w:highlight w:val="yellow"/>
          <w:u w:val="single"/>
        </w:rPr>
        <w:t>dual power</w:t>
      </w:r>
      <w:r w:rsidRPr="00762D2A">
        <w:rPr>
          <w:highlight w:val="yellow"/>
          <w:u w:val="single"/>
        </w:rPr>
        <w:t xml:space="preserve"> </w:t>
      </w:r>
      <w:r w:rsidRPr="00762D2A">
        <w:rPr>
          <w:b/>
          <w:iCs/>
          <w:u w:val="single"/>
        </w:rPr>
        <w:t>strategy</w:t>
      </w:r>
      <w:r w:rsidRPr="00762D2A">
        <w:rPr>
          <w:sz w:val="16"/>
        </w:rPr>
        <w:t xml:space="preserve"> is that it </w:t>
      </w:r>
      <w:r w:rsidRPr="00762D2A">
        <w:rPr>
          <w:highlight w:val="yellow"/>
          <w:u w:val="single"/>
        </w:rPr>
        <w:t>gives the masses</w:t>
      </w:r>
      <w:r w:rsidRPr="00762D2A">
        <w:rPr>
          <w:u w:val="single"/>
        </w:rPr>
        <w:t xml:space="preserve"> an infrastructure of socialist</w:t>
      </w:r>
      <w:r w:rsidRPr="00762D2A">
        <w:rPr>
          <w:b/>
          <w:iCs/>
          <w:u w:val="single"/>
        </w:rPr>
        <w:t xml:space="preserve"> </w:t>
      </w:r>
      <w:r w:rsidRPr="00762D2A">
        <w:rPr>
          <w:b/>
          <w:iCs/>
          <w:highlight w:val="yellow"/>
          <w:u w:val="single"/>
        </w:rPr>
        <w:t>institutions</w:t>
      </w:r>
      <w:r w:rsidRPr="00762D2A">
        <w:rPr>
          <w:u w:val="single"/>
        </w:rPr>
        <w:t xml:space="preserve"> </w:t>
      </w:r>
      <w:r w:rsidRPr="00762D2A">
        <w:rPr>
          <w:highlight w:val="yellow"/>
          <w:u w:val="single"/>
        </w:rPr>
        <w:t xml:space="preserve">which can directly provide for </w:t>
      </w:r>
      <w:r w:rsidRPr="00762D2A">
        <w:rPr>
          <w:b/>
          <w:iCs/>
          <w:highlight w:val="yellow"/>
          <w:u w:val="single"/>
        </w:rPr>
        <w:t>material needs</w:t>
      </w:r>
      <w:r w:rsidRPr="00762D2A">
        <w:rPr>
          <w:highlight w:val="yellow"/>
          <w:u w:val="single"/>
        </w:rPr>
        <w:t xml:space="preserve"> in times of </w:t>
      </w:r>
      <w:r w:rsidRPr="00762D2A">
        <w:rPr>
          <w:b/>
          <w:iCs/>
          <w:highlight w:val="yellow"/>
          <w:u w:val="single"/>
        </w:rPr>
        <w:t>capitalist crisis</w:t>
      </w:r>
      <w:r w:rsidRPr="00762D2A">
        <w:rPr>
          <w:b/>
          <w:iCs/>
          <w:u w:val="single"/>
        </w:rPr>
        <w:t>.</w:t>
      </w:r>
      <w:r w:rsidRPr="00762D2A">
        <w:rPr>
          <w:u w:val="single"/>
        </w:rPr>
        <w:t xml:space="preserve"> </w:t>
      </w:r>
      <w:r w:rsidRPr="00762D2A">
        <w:rPr>
          <w:b/>
          <w:iCs/>
          <w:highlight w:val="yellow"/>
          <w:u w:val="single"/>
        </w:rPr>
        <w:t>Socialist agricultural</w:t>
      </w:r>
      <w:r w:rsidRPr="00762D2A">
        <w:rPr>
          <w:highlight w:val="yellow"/>
          <w:u w:val="single"/>
        </w:rPr>
        <w:t xml:space="preserve"> and </w:t>
      </w:r>
      <w:r w:rsidRPr="00762D2A">
        <w:rPr>
          <w:b/>
          <w:iCs/>
          <w:highlight w:val="yellow"/>
          <w:u w:val="single"/>
        </w:rPr>
        <w:t>food distribution programs</w:t>
      </w:r>
      <w:r w:rsidRPr="00762D2A">
        <w:rPr>
          <w:highlight w:val="yellow"/>
          <w:u w:val="single"/>
        </w:rPr>
        <w:t xml:space="preserve"> can take ground that the </w:t>
      </w:r>
      <w:r w:rsidRPr="00762D2A">
        <w:rPr>
          <w:b/>
          <w:iCs/>
          <w:highlight w:val="yellow"/>
          <w:u w:val="single"/>
        </w:rPr>
        <w:t>capitalist state</w:t>
      </w:r>
      <w:r w:rsidRPr="00762D2A">
        <w:rPr>
          <w:highlight w:val="yellow"/>
          <w:u w:val="single"/>
        </w:rPr>
        <w:t xml:space="preserve"> cedes</w:t>
      </w:r>
      <w:r w:rsidRPr="00762D2A">
        <w:rPr>
          <w:u w:val="single"/>
        </w:rPr>
        <w:t xml:space="preserve"> </w:t>
      </w:r>
      <w:r w:rsidRPr="00762D2A">
        <w:rPr>
          <w:highlight w:val="yellow"/>
          <w:u w:val="single"/>
        </w:rPr>
        <w:t>by</w:t>
      </w:r>
      <w:r w:rsidRPr="00762D2A">
        <w:rPr>
          <w:u w:val="single"/>
        </w:rPr>
        <w:t xml:space="preserve"> simultaneously </w:t>
      </w:r>
      <w:r w:rsidRPr="00762D2A">
        <w:rPr>
          <w:highlight w:val="yellow"/>
          <w:u w:val="single"/>
        </w:rPr>
        <w:t>meeting the needs of the masses</w:t>
      </w:r>
      <w:r w:rsidRPr="00762D2A">
        <w:rPr>
          <w:u w:val="single"/>
        </w:rPr>
        <w:t xml:space="preserve"> </w:t>
      </w:r>
      <w:r w:rsidRPr="00762D2A">
        <w:rPr>
          <w:highlight w:val="yellow"/>
          <w:u w:val="single"/>
        </w:rPr>
        <w:t xml:space="preserve">while proving that socialist </w:t>
      </w:r>
      <w:r w:rsidRPr="00762D2A">
        <w:rPr>
          <w:b/>
          <w:iCs/>
          <w:highlight w:val="yellow"/>
          <w:u w:val="single"/>
        </w:rPr>
        <w:t>self-management</w:t>
      </w:r>
      <w:r w:rsidRPr="00762D2A">
        <w:rPr>
          <w:highlight w:val="yellow"/>
          <w:u w:val="single"/>
        </w:rPr>
        <w:t xml:space="preserve"> and</w:t>
      </w:r>
      <w:r w:rsidRPr="00762D2A">
        <w:rPr>
          <w:b/>
          <w:iCs/>
          <w:highlight w:val="yellow"/>
          <w:u w:val="single"/>
        </w:rPr>
        <w:t xml:space="preserve"> political</w:t>
      </w:r>
      <w:r w:rsidRPr="00762D2A">
        <w:rPr>
          <w:highlight w:val="yellow"/>
          <w:u w:val="single"/>
        </w:rPr>
        <w:t xml:space="preserve"> </w:t>
      </w:r>
      <w:r w:rsidRPr="00762D2A">
        <w:rPr>
          <w:b/>
          <w:iCs/>
          <w:highlight w:val="yellow"/>
          <w:u w:val="single"/>
        </w:rPr>
        <w:t>institutions</w:t>
      </w:r>
      <w:r w:rsidRPr="00762D2A">
        <w:rPr>
          <w:highlight w:val="yellow"/>
          <w:u w:val="single"/>
        </w:rPr>
        <w:t xml:space="preserve"> can function </w:t>
      </w:r>
      <w:r w:rsidRPr="00762D2A">
        <w:rPr>
          <w:b/>
          <w:iCs/>
          <w:highlight w:val="yellow"/>
          <w:u w:val="single"/>
        </w:rPr>
        <w:t>independently</w:t>
      </w:r>
      <w:r w:rsidRPr="00762D2A">
        <w:rPr>
          <w:highlight w:val="yellow"/>
          <w:u w:val="single"/>
        </w:rPr>
        <w:t xml:space="preserve"> of capitalism</w:t>
      </w:r>
      <w:r w:rsidRPr="00762D2A">
        <w:rPr>
          <w:sz w:val="16"/>
        </w:rPr>
        <w:t xml:space="preserve">. This approach is </w:t>
      </w:r>
      <w:r w:rsidRPr="00762D2A">
        <w:rPr>
          <w:highlight w:val="yellow"/>
          <w:u w:val="single"/>
        </w:rPr>
        <w:t>not only</w:t>
      </w:r>
      <w:r w:rsidRPr="00762D2A">
        <w:rPr>
          <w:u w:val="single"/>
        </w:rPr>
        <w:t xml:space="preserve"> capable of </w:t>
      </w:r>
      <w:r w:rsidRPr="00762D2A">
        <w:rPr>
          <w:b/>
          <w:iCs/>
          <w:highlight w:val="yellow"/>
          <w:u w:val="single"/>
        </w:rPr>
        <w:t>literally saving lives</w:t>
      </w:r>
      <w:r w:rsidRPr="00762D2A">
        <w:rPr>
          <w:u w:val="single"/>
        </w:rPr>
        <w:t xml:space="preserve"> in</w:t>
      </w:r>
      <w:r w:rsidRPr="00762D2A">
        <w:rPr>
          <w:sz w:val="16"/>
        </w:rPr>
        <w:t xml:space="preserve"> the case of </w:t>
      </w:r>
      <w:r w:rsidRPr="00762D2A">
        <w:rPr>
          <w:u w:val="single"/>
        </w:rPr>
        <w:t xml:space="preserve">crisis, </w:t>
      </w:r>
      <w:r w:rsidRPr="00762D2A">
        <w:rPr>
          <w:highlight w:val="yellow"/>
          <w:u w:val="single"/>
        </w:rPr>
        <w:t>but</w:t>
      </w:r>
      <w:r w:rsidRPr="00762D2A">
        <w:rPr>
          <w:sz w:val="16"/>
        </w:rPr>
        <w:t xml:space="preserve"> of </w:t>
      </w:r>
      <w:r w:rsidRPr="00762D2A">
        <w:rPr>
          <w:highlight w:val="yellow"/>
          <w:u w:val="single"/>
        </w:rPr>
        <w:t xml:space="preserve">demonstrating the </w:t>
      </w:r>
      <w:r w:rsidRPr="00762D2A">
        <w:rPr>
          <w:b/>
          <w:iCs/>
          <w:highlight w:val="yellow"/>
          <w:u w:val="single"/>
        </w:rPr>
        <w:t>possibility of a revolutionary project</w:t>
      </w:r>
      <w:r w:rsidRPr="00762D2A">
        <w:rPr>
          <w:u w:val="single"/>
        </w:rPr>
        <w:t xml:space="preserve"> which seeks to </w:t>
      </w:r>
      <w:r w:rsidRPr="00762D2A">
        <w:rPr>
          <w:b/>
          <w:iCs/>
          <w:u w:val="single"/>
        </w:rPr>
        <w:t>destroy rather than reform</w:t>
      </w:r>
      <w:r w:rsidRPr="00762D2A">
        <w:rPr>
          <w:u w:val="single"/>
        </w:rPr>
        <w:t xml:space="preserve"> capitalism. One of the most pressing</w:t>
      </w:r>
      <w:r w:rsidRPr="00762D2A">
        <w:rPr>
          <w:sz w:val="16"/>
        </w:rPr>
        <w:t xml:space="preserve"> of the various </w:t>
      </w:r>
      <w:r w:rsidRPr="00762D2A">
        <w:rPr>
          <w:u w:val="single"/>
        </w:rPr>
        <w:t>crises</w:t>
      </w:r>
      <w:r w:rsidRPr="00762D2A">
        <w:rPr>
          <w:sz w:val="16"/>
        </w:rPr>
        <w:t xml:space="preserve"> which humanity faces today </w:t>
      </w:r>
      <w:r w:rsidRPr="00762D2A">
        <w:rPr>
          <w:u w:val="single"/>
        </w:rPr>
        <w:t>is climate change</w:t>
      </w:r>
      <w:r w:rsidRPr="00762D2A">
        <w:rPr>
          <w:sz w:val="16"/>
        </w:rPr>
        <w:t xml:space="preserve">. Capitalist production has devastated the planet, and everyday we discover that the small window of time for avoiding its most disastrous effects is shorter than previously understood. </w:t>
      </w:r>
      <w:r w:rsidRPr="00762D2A">
        <w:rPr>
          <w:u w:val="single"/>
        </w:rPr>
        <w:t xml:space="preserve">The Intergovernmental Panel on Climate Change predicts that </w:t>
      </w:r>
      <w:r w:rsidRPr="00762D2A">
        <w:rPr>
          <w:highlight w:val="yellow"/>
          <w:u w:val="single"/>
        </w:rPr>
        <w:t xml:space="preserve">we have </w:t>
      </w:r>
      <w:r w:rsidRPr="00762D2A">
        <w:rPr>
          <w:rStyle w:val="Emphasis"/>
          <w:highlight w:val="yellow"/>
        </w:rPr>
        <w:t>12 years</w:t>
      </w:r>
      <w:r w:rsidRPr="00762D2A">
        <w:rPr>
          <w:highlight w:val="yellow"/>
          <w:u w:val="single"/>
        </w:rPr>
        <w:t xml:space="preserve"> to limit</w:t>
      </w:r>
      <w:r w:rsidRPr="00762D2A">
        <w:rPr>
          <w:u w:val="single"/>
        </w:rPr>
        <w:t xml:space="preserve"> </w:t>
      </w:r>
      <w:r w:rsidRPr="00762D2A">
        <w:rPr>
          <w:sz w:val="16"/>
        </w:rPr>
        <w:t>(</w:t>
      </w:r>
      <w:r w:rsidRPr="00762D2A">
        <w:rPr>
          <w:u w:val="single"/>
        </w:rPr>
        <w:t>not</w:t>
      </w:r>
      <w:r w:rsidRPr="00762D2A">
        <w:rPr>
          <w:sz w:val="16"/>
        </w:rPr>
        <w:t xml:space="preserve"> even </w:t>
      </w:r>
      <w:r w:rsidRPr="00762D2A">
        <w:rPr>
          <w:u w:val="single"/>
        </w:rPr>
        <w:t>prevent</w:t>
      </w:r>
      <w:r w:rsidRPr="00762D2A">
        <w:rPr>
          <w:sz w:val="16"/>
        </w:rPr>
        <w:t xml:space="preserve">) the more </w:t>
      </w:r>
      <w:r w:rsidRPr="00762D2A">
        <w:rPr>
          <w:highlight w:val="yellow"/>
          <w:u w:val="single"/>
        </w:rPr>
        <w:t>catastrophic</w:t>
      </w:r>
      <w:r w:rsidRPr="00762D2A">
        <w:rPr>
          <w:sz w:val="16"/>
        </w:rPr>
        <w:t xml:space="preserve"> effects of </w:t>
      </w:r>
      <w:r w:rsidRPr="00762D2A">
        <w:rPr>
          <w:highlight w:val="yellow"/>
          <w:u w:val="single"/>
        </w:rPr>
        <w:t>climate change</w:t>
      </w:r>
      <w:r w:rsidRPr="00762D2A">
        <w:rPr>
          <w:u w:val="single"/>
        </w:rPr>
        <w:t>. The</w:t>
      </w:r>
      <w:r w:rsidRPr="00762D2A">
        <w:rPr>
          <w:sz w:val="16"/>
        </w:rPr>
        <w:t xml:space="preserve"> simple, and </w:t>
      </w:r>
      <w:r w:rsidRPr="00762D2A">
        <w:rPr>
          <w:u w:val="single"/>
        </w:rPr>
        <w:t>horrific, fact that we all must face is that climate change has reached a point where many</w:t>
      </w:r>
      <w:r w:rsidRPr="00762D2A">
        <w:rPr>
          <w:sz w:val="16"/>
        </w:rPr>
        <w:t xml:space="preserve"> of its </w:t>
      </w:r>
      <w:r w:rsidRPr="00762D2A">
        <w:rPr>
          <w:u w:val="single"/>
        </w:rPr>
        <w:t xml:space="preserve">effects are </w:t>
      </w:r>
      <w:r w:rsidRPr="00762D2A">
        <w:rPr>
          <w:b/>
          <w:iCs/>
          <w:u w:val="single"/>
        </w:rPr>
        <w:t>inevitable</w:t>
      </w:r>
      <w:r w:rsidRPr="00762D2A">
        <w:rPr>
          <w:u w:val="single"/>
        </w:rPr>
        <w:t xml:space="preserve">, and </w:t>
      </w:r>
      <w:r w:rsidRPr="00762D2A">
        <w:rPr>
          <w:highlight w:val="yellow"/>
          <w:u w:val="single"/>
        </w:rPr>
        <w:t>we are</w:t>
      </w:r>
      <w:r w:rsidRPr="00762D2A">
        <w:rPr>
          <w:sz w:val="16"/>
        </w:rPr>
        <w:t xml:space="preserve"> now </w:t>
      </w:r>
      <w:r w:rsidRPr="00762D2A">
        <w:rPr>
          <w:highlight w:val="yellow"/>
          <w:u w:val="single"/>
        </w:rPr>
        <w:t xml:space="preserve">in a </w:t>
      </w:r>
      <w:r w:rsidRPr="00762D2A">
        <w:rPr>
          <w:b/>
          <w:iCs/>
          <w:highlight w:val="yellow"/>
          <w:u w:val="single"/>
        </w:rPr>
        <w:t>post-brink world</w:t>
      </w:r>
      <w:r w:rsidRPr="00762D2A">
        <w:rPr>
          <w:sz w:val="16"/>
        </w:rPr>
        <w:t xml:space="preserve">, </w:t>
      </w:r>
      <w:r w:rsidRPr="00762D2A">
        <w:rPr>
          <w:u w:val="single"/>
        </w:rPr>
        <w:t xml:space="preserve">where damage control is the primary concern. </w:t>
      </w:r>
      <w:r w:rsidRPr="00762D2A">
        <w:rPr>
          <w:b/>
          <w:iCs/>
          <w:highlight w:val="yellow"/>
          <w:u w:val="single"/>
        </w:rPr>
        <w:t>The question is not whether we can escape</w:t>
      </w:r>
      <w:r w:rsidRPr="00762D2A">
        <w:rPr>
          <w:sz w:val="16"/>
        </w:rPr>
        <w:t xml:space="preserve"> a future of </w:t>
      </w:r>
      <w:r w:rsidRPr="00762D2A">
        <w:rPr>
          <w:b/>
          <w:iCs/>
          <w:u w:val="single"/>
        </w:rPr>
        <w:t xml:space="preserve">climate change, </w:t>
      </w:r>
      <w:r w:rsidRPr="00762D2A">
        <w:rPr>
          <w:b/>
          <w:iCs/>
          <w:highlight w:val="yellow"/>
          <w:u w:val="single"/>
        </w:rPr>
        <w:t xml:space="preserve">but whether we can survive </w:t>
      </w:r>
      <w:r w:rsidRPr="00762D2A">
        <w:rPr>
          <w:b/>
          <w:iCs/>
          <w:u w:val="single"/>
        </w:rPr>
        <w:t>it</w:t>
      </w:r>
      <w:r w:rsidRPr="00762D2A">
        <w:rPr>
          <w:u w:val="single"/>
        </w:rPr>
        <w:t>. Socialist strategy must adapt accordingly</w:t>
      </w:r>
      <w:r w:rsidRPr="00762D2A">
        <w:rPr>
          <w:sz w:val="16"/>
        </w:rPr>
        <w:t xml:space="preserve">. In the face of this crisis, the </w:t>
      </w:r>
      <w:r w:rsidRPr="00762D2A">
        <w:rPr>
          <w:u w:val="single"/>
        </w:rPr>
        <w:t>democratic socialists</w:t>
      </w:r>
      <w:r w:rsidRPr="00762D2A">
        <w:rPr>
          <w:sz w:val="16"/>
        </w:rPr>
        <w:t xml:space="preserve"> and social democrats in the United States have </w:t>
      </w:r>
      <w:r w:rsidRPr="00762D2A">
        <w:rPr>
          <w:u w:val="single"/>
        </w:rPr>
        <w:t>largely settled on market</w:t>
      </w:r>
      <w:r w:rsidRPr="00762D2A">
        <w:rPr>
          <w:sz w:val="16"/>
        </w:rPr>
        <w:t xml:space="preserve"> based </w:t>
      </w:r>
      <w:r w:rsidRPr="00762D2A">
        <w:rPr>
          <w:u w:val="single"/>
        </w:rPr>
        <w:t>reforms. The Green New Deal,</w:t>
      </w:r>
      <w:r w:rsidRPr="00762D2A">
        <w:rPr>
          <w:sz w:val="16"/>
        </w:rPr>
        <w:t xml:space="preserve"> championed by Alexandria Ocasio Cortez and the left wing of the Democratic Party, remains a thoroughly capitalist solution to a capitalist problem. The proposal </w:t>
      </w:r>
      <w:r w:rsidRPr="00762D2A">
        <w:rPr>
          <w:u w:val="single"/>
        </w:rPr>
        <w:t>does nothing to challenge capitalism</w:t>
      </w:r>
      <w:r w:rsidRPr="00762D2A">
        <w:rPr>
          <w:sz w:val="16"/>
        </w:rPr>
        <w:t xml:space="preserve"> itself, </w:t>
      </w:r>
      <w:r w:rsidRPr="00762D2A">
        <w:rPr>
          <w:u w:val="single"/>
        </w:rPr>
        <w:t>but</w:t>
      </w:r>
      <w:r w:rsidRPr="00762D2A">
        <w:rPr>
          <w:sz w:val="16"/>
        </w:rPr>
        <w:t xml:space="preserve"> rather </w:t>
      </w:r>
      <w:r w:rsidRPr="00762D2A">
        <w:rPr>
          <w:u w:val="single"/>
        </w:rPr>
        <w:t>seeks to subsidize market solutions to reorient</w:t>
      </w:r>
      <w:r w:rsidRPr="00762D2A">
        <w:rPr>
          <w:sz w:val="16"/>
        </w:rPr>
        <w:t xml:space="preserve"> the </w:t>
      </w:r>
      <w:r w:rsidRPr="00762D2A">
        <w:rPr>
          <w:u w:val="single"/>
        </w:rPr>
        <w:t>US energy infrastructure towards renewable energy</w:t>
      </w:r>
      <w:r w:rsidRPr="00762D2A">
        <w:rPr>
          <w:sz w:val="16"/>
        </w:rPr>
        <w:t xml:space="preserve"> production, to develop less energy consuming transportation, </w:t>
      </w:r>
      <w:r w:rsidRPr="00762D2A">
        <w:rPr>
          <w:u w:val="single"/>
        </w:rPr>
        <w:t>and</w:t>
      </w:r>
      <w:r w:rsidRPr="00762D2A">
        <w:rPr>
          <w:sz w:val="16"/>
        </w:rPr>
        <w:t xml:space="preserve"> the </w:t>
      </w:r>
      <w:r w:rsidRPr="00762D2A">
        <w:rPr>
          <w:u w:val="single"/>
        </w:rPr>
        <w:t>development of public investment towards these ends.</w:t>
      </w:r>
      <w:r w:rsidRPr="00762D2A">
        <w:rPr>
          <w:sz w:val="16"/>
        </w:rPr>
        <w:t xml:space="preserve"> </w:t>
      </w:r>
      <w:r w:rsidRPr="00762D2A">
        <w:rPr>
          <w:b/>
          <w:iCs/>
          <w:u w:val="single"/>
        </w:rPr>
        <w:t>The plan does nothing to call into question the profit incentives and endless resource consumption of capitalism which led us to this point</w:t>
      </w:r>
      <w:r w:rsidRPr="00762D2A">
        <w:rPr>
          <w:sz w:val="16"/>
        </w:rPr>
        <w:t xml:space="preserve">. Rather, it </w:t>
      </w:r>
      <w:r w:rsidRPr="00762D2A">
        <w:rPr>
          <w:u w:val="single"/>
        </w:rPr>
        <w:t>seeks to reorient</w:t>
      </w:r>
      <w:r w:rsidRPr="00762D2A">
        <w:rPr>
          <w:sz w:val="16"/>
        </w:rPr>
        <w:t xml:space="preserve"> the </w:t>
      </w:r>
      <w:r w:rsidRPr="00762D2A">
        <w:rPr>
          <w:u w:val="single"/>
        </w:rPr>
        <w:t>relentless market forces of capitalism towards slightly less destructive technological developments. While the plan would lead to a massive investment in the manufacturing and deployment of solar energy infrastructure</w:t>
      </w:r>
      <w:r w:rsidRPr="00762D2A">
        <w:rPr>
          <w:sz w:val="16"/>
        </w:rPr>
        <w:t>, National Geographic reports that, “</w:t>
      </w:r>
      <w:r w:rsidRPr="00762D2A">
        <w:rPr>
          <w:u w:val="single"/>
        </w:rPr>
        <w:t xml:space="preserve">Fabricating [solar] panels </w:t>
      </w:r>
      <w:r w:rsidRPr="00762D2A">
        <w:rPr>
          <w:b/>
          <w:iCs/>
          <w:u w:val="single"/>
        </w:rPr>
        <w:t>requires caustic chemicals</w:t>
      </w:r>
      <w:r w:rsidRPr="00762D2A">
        <w:rPr>
          <w:u w:val="single"/>
        </w:rPr>
        <w:t xml:space="preserve"> such as sodium hydroxide and hydrofluoric acid, and </w:t>
      </w:r>
      <w:r w:rsidRPr="00762D2A">
        <w:rPr>
          <w:b/>
          <w:iCs/>
          <w:u w:val="single"/>
        </w:rPr>
        <w:t>the process uses water as well as electricity</w:t>
      </w:r>
      <w:r w:rsidRPr="00762D2A">
        <w:rPr>
          <w:u w:val="single"/>
        </w:rPr>
        <w:t xml:space="preserve">, the production of which </w:t>
      </w:r>
      <w:r w:rsidRPr="00762D2A">
        <w:rPr>
          <w:b/>
          <w:iCs/>
          <w:u w:val="single"/>
        </w:rPr>
        <w:t>emits greenhouse gases</w:t>
      </w:r>
      <w:r w:rsidRPr="00762D2A">
        <w:rPr>
          <w:sz w:val="16"/>
        </w:rPr>
        <w:t xml:space="preserve">.” </w:t>
      </w:r>
      <w:r w:rsidRPr="00762D2A">
        <w:rPr>
          <w:highlight w:val="yellow"/>
          <w:u w:val="single"/>
        </w:rPr>
        <w:t>Technology</w:t>
      </w:r>
      <w:r w:rsidRPr="00762D2A">
        <w:rPr>
          <w:u w:val="single"/>
        </w:rPr>
        <w:t xml:space="preserve"> alone </w:t>
      </w:r>
      <w:r w:rsidRPr="00762D2A">
        <w:rPr>
          <w:highlight w:val="yellow"/>
          <w:u w:val="single"/>
        </w:rPr>
        <w:t>cannot</w:t>
      </w:r>
      <w:r w:rsidRPr="00762D2A">
        <w:rPr>
          <w:u w:val="single"/>
        </w:rPr>
        <w:t xml:space="preserve"> </w:t>
      </w:r>
      <w:r w:rsidRPr="00762D2A">
        <w:rPr>
          <w:highlight w:val="yellow"/>
          <w:u w:val="single"/>
        </w:rPr>
        <w:t>sufficiently combat this crisis</w:t>
      </w:r>
      <w:r w:rsidRPr="00762D2A">
        <w:rPr>
          <w:u w:val="single"/>
        </w:rPr>
        <w:t>, as the production</w:t>
      </w:r>
      <w:r w:rsidRPr="00762D2A">
        <w:rPr>
          <w:sz w:val="16"/>
        </w:rPr>
        <w:t xml:space="preserve"> of such technology </w:t>
      </w:r>
      <w:r w:rsidRPr="00762D2A">
        <w:rPr>
          <w:u w:val="single"/>
        </w:rPr>
        <w:t xml:space="preserve">through capitalist manufacturing infrastructure </w:t>
      </w:r>
      <w:r w:rsidRPr="00762D2A">
        <w:rPr>
          <w:b/>
          <w:iCs/>
          <w:u w:val="single"/>
        </w:rPr>
        <w:t>only perpetuates environmental harm</w:t>
      </w:r>
      <w:r w:rsidRPr="00762D2A">
        <w:rPr>
          <w:u w:val="single"/>
        </w:rPr>
        <w:t>.</w:t>
      </w:r>
      <w:r w:rsidRPr="00762D2A">
        <w:rPr>
          <w:sz w:val="16"/>
        </w:rPr>
        <w:t xml:space="preserve"> Furthermore, </w:t>
      </w:r>
      <w:r w:rsidRPr="00762D2A">
        <w:rPr>
          <w:u w:val="single"/>
        </w:rPr>
        <w:t>subsidizing and incentivizing renewable energy stops far short of actually combating the fossil fuel industry</w:t>
      </w:r>
      <w:r w:rsidRPr="00762D2A">
        <w:rPr>
          <w:sz w:val="16"/>
        </w:rPr>
        <w:t xml:space="preserve">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w:t>
      </w:r>
      <w:r w:rsidRPr="00762D2A">
        <w:rPr>
          <w:u w:val="single"/>
        </w:rPr>
        <w:t xml:space="preserve">development of </w:t>
      </w:r>
      <w:r w:rsidRPr="00762D2A">
        <w:rPr>
          <w:highlight w:val="yellow"/>
          <w:u w:val="single"/>
        </w:rPr>
        <w:t>high-tech</w:t>
      </w:r>
      <w:r w:rsidRPr="00762D2A">
        <w:rPr>
          <w:u w:val="single"/>
        </w:rPr>
        <w:t xml:space="preserve"> energy </w:t>
      </w:r>
      <w:r w:rsidRPr="00762D2A">
        <w:rPr>
          <w:highlight w:val="yellow"/>
          <w:u w:val="single"/>
        </w:rPr>
        <w:t>infrastructure</w:t>
      </w:r>
      <w:r w:rsidRPr="00762D2A">
        <w:rPr>
          <w:u w:val="single"/>
        </w:rPr>
        <w:t xml:space="preserve"> and </w:t>
      </w:r>
      <w:r w:rsidRPr="00762D2A">
        <w:rPr>
          <w:sz w:val="16"/>
        </w:rPr>
        <w:t xml:space="preserve">the development of </w:t>
      </w:r>
      <w:r w:rsidRPr="00762D2A">
        <w:rPr>
          <w:u w:val="single"/>
        </w:rPr>
        <w:t>low</w:t>
      </w:r>
      <w:r w:rsidRPr="00762D2A">
        <w:rPr>
          <w:sz w:val="16"/>
        </w:rPr>
        <w:t xml:space="preserve"> or zero </w:t>
      </w:r>
      <w:r w:rsidRPr="00762D2A">
        <w:rPr>
          <w:u w:val="single"/>
        </w:rPr>
        <w:t xml:space="preserve">emission transportation </w:t>
      </w:r>
      <w:r w:rsidRPr="00762D2A">
        <w:rPr>
          <w:highlight w:val="yellow"/>
          <w:u w:val="single"/>
        </w:rPr>
        <w:t>requires</w:t>
      </w:r>
      <w:r w:rsidRPr="00762D2A">
        <w:rPr>
          <w:sz w:val="16"/>
        </w:rPr>
        <w:t xml:space="preserve"> the import of </w:t>
      </w:r>
      <w:r w:rsidRPr="00762D2A">
        <w:rPr>
          <w:highlight w:val="yellow"/>
          <w:u w:val="single"/>
        </w:rPr>
        <w:t>raw material</w:t>
      </w:r>
      <w:r w:rsidRPr="00762D2A">
        <w:rPr>
          <w:u w:val="single"/>
        </w:rPr>
        <w:t xml:space="preserve"> and rare earth minerals which the United States can only access because </w:t>
      </w:r>
      <w:r w:rsidRPr="00762D2A">
        <w:rPr>
          <w:highlight w:val="yellow"/>
          <w:u w:val="single"/>
        </w:rPr>
        <w:t>of the imperial division of the Global South.</w:t>
      </w:r>
      <w:r w:rsidRPr="00762D2A">
        <w:rPr>
          <w:sz w:val="16"/>
        </w:rPr>
        <w:t xml:space="preserve"> This imperial division of the world </w:t>
      </w:r>
      <w:r w:rsidRPr="00762D2A">
        <w:rPr>
          <w:u w:val="single"/>
        </w:rPr>
        <w:t xml:space="preserve">requires </w:t>
      </w:r>
      <w:r w:rsidRPr="00762D2A">
        <w:rPr>
          <w:highlight w:val="yellow"/>
          <w:u w:val="single"/>
        </w:rPr>
        <w:t xml:space="preserve">constant </w:t>
      </w:r>
      <w:r w:rsidRPr="00762D2A">
        <w:rPr>
          <w:b/>
          <w:iCs/>
          <w:highlight w:val="yellow"/>
          <w:u w:val="single"/>
        </w:rPr>
        <w:t>militarism</w:t>
      </w:r>
      <w:r w:rsidRPr="00762D2A">
        <w:rPr>
          <w:highlight w:val="yellow"/>
          <w:u w:val="single"/>
        </w:rPr>
        <w:t xml:space="preserve"> from</w:t>
      </w:r>
      <w:r w:rsidRPr="00762D2A">
        <w:rPr>
          <w:sz w:val="16"/>
        </w:rPr>
        <w:t xml:space="preserve"> the </w:t>
      </w:r>
      <w:r w:rsidRPr="00762D2A">
        <w:rPr>
          <w:u w:val="single"/>
        </w:rPr>
        <w:t>imperial core nations</w:t>
      </w:r>
      <w:r w:rsidRPr="00762D2A">
        <w:rPr>
          <w:sz w:val="16"/>
        </w:rPr>
        <w:t xml:space="preserve">, and as Lenin demonstrates in Imperialism: The Highest Stage of Capitalism, </w:t>
      </w:r>
      <w:r w:rsidRPr="00762D2A">
        <w:rPr>
          <w:u w:val="single"/>
        </w:rPr>
        <w:t xml:space="preserve">facilitates </w:t>
      </w:r>
      <w:r w:rsidRPr="00762D2A">
        <w:rPr>
          <w:b/>
          <w:iCs/>
          <w:u w:val="single"/>
        </w:rPr>
        <w:t xml:space="preserve">constant </w:t>
      </w:r>
      <w:r w:rsidRPr="00762D2A">
        <w:rPr>
          <w:b/>
          <w:iCs/>
          <w:highlight w:val="yellow"/>
          <w:u w:val="single"/>
        </w:rPr>
        <w:t>warfare</w:t>
      </w:r>
      <w:r w:rsidRPr="00762D2A">
        <w:rPr>
          <w:highlight w:val="yellow"/>
          <w:u w:val="single"/>
        </w:rPr>
        <w:t xml:space="preserve"> as imperial states compete for </w:t>
      </w:r>
      <w:r w:rsidRPr="00762D2A">
        <w:rPr>
          <w:b/>
          <w:iCs/>
          <w:highlight w:val="yellow"/>
          <w:u w:val="single"/>
        </w:rPr>
        <w:t>spheres of influence</w:t>
      </w:r>
      <w:r w:rsidRPr="00762D2A">
        <w:rPr>
          <w:highlight w:val="yellow"/>
          <w:u w:val="single"/>
        </w:rPr>
        <w:t xml:space="preserve"> in order to facilitate cheap resource extraction</w:t>
      </w:r>
      <w:r w:rsidRPr="00762D2A">
        <w:rPr>
          <w:sz w:val="16"/>
        </w:rPr>
        <w:t xml:space="preserve">. </w:t>
      </w:r>
      <w:r w:rsidRPr="00762D2A">
        <w:rPr>
          <w:u w:val="single"/>
        </w:rPr>
        <w:t>The US military</w:t>
      </w:r>
      <w:r w:rsidRPr="00762D2A">
        <w:rPr>
          <w:sz w:val="16"/>
        </w:rPr>
        <w:t xml:space="preserve">, one of many imperialist forces, </w:t>
      </w:r>
      <w:r w:rsidRPr="00762D2A">
        <w:rPr>
          <w:u w:val="single"/>
        </w:rPr>
        <w:t>is the single largest user of petroleum</w:t>
      </w:r>
      <w:r w:rsidRPr="00762D2A">
        <w:rPr>
          <w:sz w:val="16"/>
        </w:rPr>
        <w:t xml:space="preserve">, and </w:t>
      </w:r>
      <w:r w:rsidRPr="00762D2A">
        <w:rPr>
          <w:u w:val="single"/>
        </w:rPr>
        <w:t>one of its main functions is to ensure oil access for the United States.</w:t>
      </w:r>
      <w:r w:rsidRPr="00762D2A">
        <w:rPr>
          <w:sz w:val="16"/>
        </w:rPr>
        <w:t xml:space="preserve"> Without challenging this </w:t>
      </w:r>
      <w:r w:rsidRPr="00762D2A">
        <w:rPr>
          <w:sz w:val="16"/>
        </w:rPr>
        <w:lastRenderedPageBreak/>
        <w:t xml:space="preserve">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12 year time frame. There are times for delicacy and there are times for bluntness, and we are in the latter. To put things bluntly: the </w:t>
      </w:r>
      <w:r w:rsidRPr="00762D2A">
        <w:rPr>
          <w:u w:val="single"/>
        </w:rPr>
        <w:t xml:space="preserve">capitalists are not going to save us, and </w:t>
      </w:r>
      <w:r w:rsidRPr="00762D2A">
        <w:rPr>
          <w:b/>
          <w:iCs/>
          <w:highlight w:val="yellow"/>
          <w:u w:val="single"/>
        </w:rPr>
        <w:t>if we don’t find a way to save ourselves, the collapse of human civilization is a real possibility.</w:t>
      </w:r>
      <w:r w:rsidRPr="00762D2A">
        <w:rPr>
          <w:sz w:val="16"/>
        </w:rPr>
        <w:t xml:space="preserve"> The pressing question we now face is: </w:t>
      </w:r>
      <w:r w:rsidRPr="00762D2A">
        <w:rPr>
          <w:b/>
          <w:iCs/>
          <w:u w:val="single"/>
        </w:rPr>
        <w:t xml:space="preserve">how are we going to save ourselves? </w:t>
      </w:r>
      <w:r w:rsidRPr="00762D2A">
        <w:rPr>
          <w:sz w:val="16"/>
        </w:rPr>
        <w:t xml:space="preserve">Revolution and Dual Power If capitalism will not be able to resolve the current encroaching climate crisis, </w:t>
      </w:r>
      <w:r w:rsidRPr="00762D2A">
        <w:rPr>
          <w:u w:val="single"/>
        </w:rPr>
        <w:t>we must find a way to organize outside the confines of capitalist institutions, towards the end of overthrowing capitalism</w:t>
      </w:r>
      <w:r w:rsidRPr="00762D2A">
        <w:rPr>
          <w:sz w:val="16"/>
        </w:rPr>
        <w:t xml:space="preserve">. If the Democratic Socialists of America backed candidates cannot offer real anti-capitalist solutions through the capitalist state, we should be skeptical of the possibility for any socialist organization doing so. </w:t>
      </w:r>
      <w:r w:rsidRPr="00762D2A">
        <w:rPr>
          <w:u w:val="single"/>
        </w:rPr>
        <w:t>The DSA is far larger and</w:t>
      </w:r>
      <w:r w:rsidRPr="00762D2A">
        <w:rPr>
          <w:sz w:val="16"/>
        </w:rPr>
        <w:t xml:space="preserve"> far more </w:t>
      </w:r>
      <w:r w:rsidRPr="00762D2A">
        <w:rPr>
          <w:u w:val="single"/>
        </w:rPr>
        <w:t>well funded than any</w:t>
      </w:r>
      <w:r w:rsidRPr="00762D2A">
        <w:rPr>
          <w:sz w:val="16"/>
        </w:rPr>
        <w:t xml:space="preserve"> of the </w:t>
      </w:r>
      <w:r w:rsidRPr="00762D2A">
        <w:rPr>
          <w:u w:val="single"/>
        </w:rPr>
        <w:t xml:space="preserve">other socialist organizations </w:t>
      </w:r>
      <w:r w:rsidRPr="00762D2A">
        <w:rPr>
          <w:sz w:val="16"/>
        </w:rPr>
        <w:t xml:space="preserve">in the United States, </w:t>
      </w:r>
      <w:r w:rsidRPr="00762D2A">
        <w:rPr>
          <w:u w:val="single"/>
        </w:rPr>
        <w:t>and</w:t>
      </w:r>
      <w:r w:rsidRPr="00762D2A">
        <w:rPr>
          <w:sz w:val="16"/>
        </w:rPr>
        <w:t xml:space="preserve"> they have </w:t>
      </w:r>
      <w:r w:rsidRPr="00762D2A">
        <w:rPr>
          <w:u w:val="single"/>
        </w:rPr>
        <w:t>failed to produce anything more revolutionary than the Green New Deal</w:t>
      </w:r>
      <w:r w:rsidRPr="00762D2A">
        <w:rPr>
          <w:sz w:val="16"/>
        </w:rPr>
        <w:t xml:space="preserve">. </w:t>
      </w:r>
      <w:r w:rsidRPr="00762D2A">
        <w:rPr>
          <w:u w:val="single"/>
        </w:rPr>
        <w:t xml:space="preserve">We have to abandon the idea that electoral strategy will be sufficient to resolve the underlying causes of this crisis within 12 years. </w:t>
      </w:r>
      <w:r w:rsidRPr="00762D2A">
        <w:rPr>
          <w:sz w:val="16"/>
        </w:rPr>
        <w:t xml:space="preserve">While many radicals call for revolution instead of reform, the </w:t>
      </w:r>
      <w:r w:rsidRPr="00762D2A">
        <w:rPr>
          <w:u w:val="single"/>
        </w:rPr>
        <w:t>reformists</w:t>
      </w:r>
      <w:r w:rsidRPr="00762D2A">
        <w:rPr>
          <w:sz w:val="16"/>
        </w:rPr>
        <w:t xml:space="preserve"> often </w:t>
      </w:r>
      <w:r w:rsidRPr="00762D2A">
        <w:rPr>
          <w:u w:val="single"/>
        </w:rPr>
        <w:t>raise the same response</w:t>
      </w:r>
      <w:r w:rsidRPr="00762D2A">
        <w:rPr>
          <w:sz w:val="16"/>
        </w:rPr>
        <w:t xml:space="preserve">: revolution is well and good, but </w:t>
      </w:r>
      <w:r w:rsidRPr="00762D2A">
        <w:rPr>
          <w:u w:val="single"/>
        </w:rPr>
        <w:t>what are you going to do in the mean time?</w:t>
      </w:r>
      <w:r w:rsidRPr="00762D2A">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762D2A">
        <w:rPr>
          <w:u w:val="single"/>
        </w:rPr>
        <w:t>we have much work to be done before a revolutionary strategy can be enacted.</w:t>
      </w:r>
      <w:r w:rsidRPr="00762D2A">
        <w:rPr>
          <w:sz w:val="16"/>
        </w:rPr>
        <w:t xml:space="preserve"> This is a hard truth, but it is true. Much of </w:t>
      </w:r>
      <w:r w:rsidRPr="00762D2A">
        <w:rPr>
          <w:u w:val="single"/>
        </w:rPr>
        <w:t>the left has sought to ignore this truth by embracing adventurism and violent protest theatrics, in the</w:t>
      </w:r>
      <w:r w:rsidRPr="00762D2A">
        <w:rPr>
          <w:sz w:val="16"/>
        </w:rPr>
        <w:t xml:space="preserve"> vain </w:t>
      </w:r>
      <w:r w:rsidRPr="00762D2A">
        <w:rPr>
          <w:u w:val="single"/>
        </w:rPr>
        <w:t>hope of sparking</w:t>
      </w:r>
      <w:r w:rsidRPr="00762D2A">
        <w:rPr>
          <w:sz w:val="16"/>
        </w:rPr>
        <w:t xml:space="preserve"> revolutionary </w:t>
      </w:r>
      <w:r w:rsidRPr="00762D2A">
        <w:rPr>
          <w:u w:val="single"/>
        </w:rPr>
        <w:t>momentum</w:t>
      </w:r>
      <w:r w:rsidRPr="00762D2A">
        <w:rPr>
          <w:sz w:val="16"/>
        </w:rPr>
        <w:t xml:space="preserve"> which does not currently exist. </w:t>
      </w:r>
      <w:r w:rsidRPr="00762D2A">
        <w:rPr>
          <w:u w:val="single"/>
        </w:rPr>
        <w:t xml:space="preserve">If this is the core strategy of the socialist left, </w:t>
      </w:r>
      <w:r w:rsidRPr="00762D2A">
        <w:rPr>
          <w:b/>
          <w:iCs/>
          <w:u w:val="single"/>
        </w:rPr>
        <w:t>we will accomplish nothing in the next 12 years</w:t>
      </w:r>
      <w:r w:rsidRPr="00762D2A">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762D2A">
        <w:rPr>
          <w:highlight w:val="yellow"/>
          <w:u w:val="single"/>
        </w:rPr>
        <w:t>We must</w:t>
      </w:r>
      <w:r w:rsidRPr="00762D2A">
        <w:rPr>
          <w:sz w:val="16"/>
        </w:rPr>
        <w:t xml:space="preserve"> instead, </w:t>
      </w:r>
      <w:r w:rsidRPr="00762D2A">
        <w:rPr>
          <w:highlight w:val="yellow"/>
          <w:u w:val="single"/>
        </w:rPr>
        <w:t>build a movement</w:t>
      </w:r>
      <w:r w:rsidRPr="00762D2A">
        <w:rPr>
          <w:sz w:val="16"/>
        </w:rPr>
        <w:t xml:space="preserve">, and </w:t>
      </w:r>
      <w:r w:rsidRPr="00762D2A">
        <w:rPr>
          <w:highlight w:val="yellow"/>
          <w:u w:val="single"/>
        </w:rPr>
        <w:t>with</w:t>
      </w:r>
      <w:r w:rsidRPr="00762D2A">
        <w:rPr>
          <w:sz w:val="16"/>
        </w:rPr>
        <w:t xml:space="preserve"> it we must build </w:t>
      </w:r>
      <w:r w:rsidRPr="00762D2A">
        <w:rPr>
          <w:highlight w:val="yellow"/>
          <w:u w:val="single"/>
        </w:rPr>
        <w:t>infrastructure which can survive revolution and provide a framework for socialist development</w:t>
      </w:r>
      <w:r w:rsidRPr="00762D2A">
        <w:rPr>
          <w:sz w:val="16"/>
        </w:rPr>
        <w:t xml:space="preserve">. </w:t>
      </w:r>
      <w:r w:rsidRPr="00762D2A">
        <w:rPr>
          <w:u w:val="single"/>
        </w:rPr>
        <w:t xml:space="preserve">Dual power is tooled towards this project best. </w:t>
      </w:r>
      <w:r w:rsidRPr="00762D2A">
        <w:rPr>
          <w:b/>
          <w:iCs/>
          <w:highlight w:val="yellow"/>
          <w:u w:val="single"/>
        </w:rPr>
        <w:t>The Marxist Center</w:t>
      </w:r>
      <w:r w:rsidRPr="00762D2A">
        <w:rPr>
          <w:u w:val="single"/>
        </w:rPr>
        <w:t xml:space="preserve"> network </w:t>
      </w:r>
      <w:r w:rsidRPr="00762D2A">
        <w:rPr>
          <w:highlight w:val="yellow"/>
          <w:u w:val="single"/>
        </w:rPr>
        <w:t>has done</w:t>
      </w:r>
      <w:r w:rsidRPr="00762D2A">
        <w:rPr>
          <w:u w:val="single"/>
        </w:rPr>
        <w:t xml:space="preserve"> an impressive amount of </w:t>
      </w:r>
      <w:r w:rsidRPr="00762D2A">
        <w:rPr>
          <w:highlight w:val="yellow"/>
          <w:u w:val="single"/>
        </w:rPr>
        <w:t>work developing socialist institutions</w:t>
      </w:r>
      <w:r w:rsidRPr="00762D2A">
        <w:rPr>
          <w:u w:val="single"/>
        </w:rPr>
        <w:t xml:space="preserve"> across the US</w:t>
      </w:r>
      <w:r w:rsidRPr="00762D2A">
        <w:rPr>
          <w:sz w:val="16"/>
        </w:rPr>
        <w:t xml:space="preserve">, largely </w:t>
      </w:r>
      <w:r w:rsidRPr="00762D2A">
        <w:rPr>
          <w:highlight w:val="yellow"/>
          <w:u w:val="single"/>
        </w:rPr>
        <w:t xml:space="preserve">through </w:t>
      </w:r>
      <w:r w:rsidRPr="00762D2A">
        <w:rPr>
          <w:b/>
          <w:iCs/>
          <w:highlight w:val="yellow"/>
          <w:u w:val="single"/>
        </w:rPr>
        <w:t>tenants organizing</w:t>
      </w:r>
      <w:r w:rsidRPr="00762D2A">
        <w:rPr>
          <w:u w:val="single"/>
        </w:rPr>
        <w:t xml:space="preserve"> </w:t>
      </w:r>
      <w:r w:rsidRPr="00762D2A">
        <w:rPr>
          <w:highlight w:val="yellow"/>
          <w:u w:val="single"/>
        </w:rPr>
        <w:t xml:space="preserve">and </w:t>
      </w:r>
      <w:r w:rsidRPr="00762D2A">
        <w:rPr>
          <w:b/>
          <w:iCs/>
          <w:highlight w:val="yellow"/>
          <w:u w:val="single"/>
        </w:rPr>
        <w:t>serve the people programs</w:t>
      </w:r>
      <w:r w:rsidRPr="00762D2A">
        <w:rPr>
          <w:sz w:val="16"/>
          <w:highlight w:val="yellow"/>
        </w:rPr>
        <w:t>.</w:t>
      </w:r>
      <w:r w:rsidRPr="00762D2A">
        <w:rPr>
          <w:sz w:val="16"/>
        </w:rPr>
        <w:t xml:space="preserve"> The </w:t>
      </w:r>
      <w:r w:rsidRPr="00762D2A">
        <w:rPr>
          <w:u w:val="single"/>
        </w:rPr>
        <w:t>left wing factions within the DSA</w:t>
      </w:r>
      <w:r w:rsidRPr="00762D2A">
        <w:rPr>
          <w:sz w:val="16"/>
        </w:rPr>
        <w:t xml:space="preserve"> itself have also begun to </w:t>
      </w:r>
      <w:r w:rsidRPr="00762D2A">
        <w:rPr>
          <w:u w:val="single"/>
        </w:rPr>
        <w:t xml:space="preserve">develop </w:t>
      </w:r>
      <w:r w:rsidRPr="00762D2A">
        <w:rPr>
          <w:b/>
          <w:iCs/>
          <w:u w:val="single"/>
        </w:rPr>
        <w:t>mutual aid programs</w:t>
      </w:r>
      <w:r w:rsidRPr="00762D2A">
        <w:rPr>
          <w:u w:val="single"/>
        </w:rPr>
        <w:t xml:space="preserve"> that could be useful for dual power strategy</w:t>
      </w:r>
      <w:r w:rsidRPr="00762D2A">
        <w:rPr>
          <w:sz w:val="16"/>
        </w:rPr>
        <w:t xml:space="preserve">. </w:t>
      </w:r>
      <w:r w:rsidRPr="00762D2A">
        <w:rPr>
          <w:u w:val="single"/>
        </w:rPr>
        <w:t xml:space="preserve">At the same time, </w:t>
      </w:r>
      <w:r w:rsidRPr="00762D2A">
        <w:rPr>
          <w:b/>
          <w:iCs/>
          <w:highlight w:val="yellow"/>
          <w:u w:val="single"/>
        </w:rPr>
        <w:t>mutual aid is not enough</w:t>
      </w:r>
      <w:r w:rsidRPr="00762D2A">
        <w:rPr>
          <w:u w:val="single"/>
        </w:rPr>
        <w:t xml:space="preserve">. </w:t>
      </w:r>
      <w:r w:rsidRPr="00762D2A">
        <w:rPr>
          <w:highlight w:val="yellow"/>
          <w:u w:val="single"/>
        </w:rPr>
        <w:t>We cannot</w:t>
      </w:r>
      <w:r w:rsidRPr="00762D2A">
        <w:rPr>
          <w:u w:val="single"/>
        </w:rPr>
        <w:t xml:space="preserve"> </w:t>
      </w:r>
      <w:r w:rsidRPr="00762D2A">
        <w:rPr>
          <w:highlight w:val="yellow"/>
          <w:u w:val="single"/>
        </w:rPr>
        <w:t>simply</w:t>
      </w:r>
      <w:r w:rsidRPr="00762D2A">
        <w:rPr>
          <w:u w:val="single"/>
        </w:rPr>
        <w:t xml:space="preserve"> build these institutions as a reform to </w:t>
      </w:r>
      <w:r w:rsidRPr="00762D2A">
        <w:rPr>
          <w:highlight w:val="yellow"/>
          <w:u w:val="single"/>
        </w:rPr>
        <w:t>make capitalism more survivable</w:t>
      </w:r>
      <w:r w:rsidRPr="00762D2A">
        <w:rPr>
          <w:u w:val="single"/>
        </w:rPr>
        <w:t>.</w:t>
      </w:r>
      <w:r w:rsidRPr="00762D2A">
        <w:rPr>
          <w:sz w:val="16"/>
        </w:rPr>
        <w:t xml:space="preserve"> Rather, </w:t>
      </w:r>
      <w:r w:rsidRPr="00762D2A">
        <w:rPr>
          <w:highlight w:val="yellow"/>
          <w:u w:val="single"/>
        </w:rPr>
        <w:t xml:space="preserve">we must make these institutions part of a </w:t>
      </w:r>
      <w:r w:rsidRPr="00762D2A">
        <w:rPr>
          <w:b/>
          <w:iCs/>
          <w:highlight w:val="yellow"/>
          <w:u w:val="single"/>
        </w:rPr>
        <w:t>broader revolutionary movement</w:t>
      </w:r>
      <w:r w:rsidRPr="00762D2A">
        <w:rPr>
          <w:u w:val="single"/>
        </w:rPr>
        <w:t xml:space="preserve"> and</w:t>
      </w:r>
      <w:r w:rsidRPr="00762D2A">
        <w:rPr>
          <w:sz w:val="16"/>
        </w:rPr>
        <w:t xml:space="preserve"> </w:t>
      </w:r>
      <w:r w:rsidRPr="00762D2A">
        <w:rPr>
          <w:u w:val="single"/>
        </w:rPr>
        <w:t>they ought to function as a material prefiguration to a socialist society and economy</w:t>
      </w:r>
      <w:r w:rsidRPr="00762D2A">
        <w:rPr>
          <w:sz w:val="16"/>
        </w:rPr>
        <w:t xml:space="preserve">. The institutions we build as </w:t>
      </w:r>
      <w:r w:rsidRPr="00762D2A">
        <w:rPr>
          <w:u w:val="single"/>
        </w:rPr>
        <w:t xml:space="preserve">dual power outside the capitalist state today ought to be structured towards revolutionary ends, such that they will someday function as the early institutions of a revolutionary socialist society. </w:t>
      </w:r>
      <w:r w:rsidRPr="00762D2A">
        <w:rPr>
          <w:sz w:val="16"/>
        </w:rPr>
        <w:t xml:space="preserve">To accomplish this goal, </w:t>
      </w:r>
      <w:r w:rsidRPr="00762D2A">
        <w:rPr>
          <w:highlight w:val="yellow"/>
          <w:u w:val="single"/>
        </w:rPr>
        <w:t>we</w:t>
      </w:r>
      <w:r w:rsidRPr="00762D2A">
        <w:rPr>
          <w:u w:val="single"/>
        </w:rPr>
        <w:t xml:space="preserve"> </w:t>
      </w:r>
      <w:r w:rsidRPr="00762D2A">
        <w:rPr>
          <w:highlight w:val="yellow"/>
          <w:u w:val="single"/>
        </w:rPr>
        <w:t>cannot simply declare</w:t>
      </w:r>
      <w:r w:rsidRPr="00762D2A">
        <w:rPr>
          <w:u w:val="single"/>
        </w:rPr>
        <w:t xml:space="preserve"> these </w:t>
      </w:r>
      <w:r w:rsidRPr="00762D2A">
        <w:rPr>
          <w:highlight w:val="yellow"/>
          <w:u w:val="single"/>
        </w:rPr>
        <w:t>institutions to be revolutionary</w:t>
      </w:r>
      <w:r w:rsidRPr="00762D2A">
        <w:rPr>
          <w:sz w:val="16"/>
        </w:rPr>
        <w:t xml:space="preserve">. Rather </w:t>
      </w:r>
      <w:r w:rsidRPr="00762D2A">
        <w:rPr>
          <w:b/>
          <w:iCs/>
          <w:highlight w:val="yellow"/>
          <w:u w:val="single"/>
        </w:rPr>
        <w:t>they have to be linked together through an</w:t>
      </w:r>
      <w:r w:rsidRPr="00762D2A">
        <w:rPr>
          <w:b/>
          <w:iCs/>
          <w:u w:val="single"/>
        </w:rPr>
        <w:t xml:space="preserve"> actual </w:t>
      </w:r>
      <w:r w:rsidRPr="00762D2A">
        <w:rPr>
          <w:b/>
          <w:iCs/>
          <w:highlight w:val="yellow"/>
          <w:u w:val="single"/>
        </w:rPr>
        <w:t>revolutionary movement working towards revolutionary ends</w:t>
      </w:r>
      <w:r w:rsidRPr="00762D2A">
        <w:rPr>
          <w:sz w:val="16"/>
        </w:rPr>
        <w:t xml:space="preserve">. </w:t>
      </w:r>
      <w:r w:rsidRPr="00762D2A">
        <w:rPr>
          <w:highlight w:val="yellow"/>
          <w:u w:val="single"/>
        </w:rPr>
        <w:t>This means</w:t>
      </w:r>
      <w:r w:rsidRPr="00762D2A">
        <w:rPr>
          <w:u w:val="single"/>
        </w:rPr>
        <w:t xml:space="preserve"> that dual power institutions cannot exist as ends in and of themselves, nor can </w:t>
      </w:r>
      <w:r w:rsidRPr="00762D2A">
        <w:rPr>
          <w:b/>
          <w:bCs/>
          <w:highlight w:val="yellow"/>
          <w:u w:val="single"/>
        </w:rPr>
        <w:t xml:space="preserve">abstract notions of mutual aid </w:t>
      </w:r>
      <w:r w:rsidRPr="00762D2A">
        <w:rPr>
          <w:highlight w:val="yellow"/>
          <w:u w:val="single"/>
        </w:rPr>
        <w:t>cannot be conceptualized as an end in itself</w:t>
      </w:r>
      <w:r w:rsidRPr="00762D2A">
        <w:rPr>
          <w:sz w:val="16"/>
          <w:highlight w:val="yellow"/>
        </w:rPr>
        <w:t xml:space="preserve">. </w:t>
      </w:r>
      <w:r w:rsidRPr="00762D2A">
        <w:rPr>
          <w:highlight w:val="yellow"/>
          <w:u w:val="single"/>
        </w:rPr>
        <w:t>The</w:t>
      </w:r>
      <w:r w:rsidRPr="00762D2A">
        <w:rPr>
          <w:u w:val="single"/>
        </w:rPr>
        <w:t xml:space="preserve"> explicit </w:t>
      </w:r>
      <w:r w:rsidRPr="00762D2A">
        <w:rPr>
          <w:highlight w:val="yellow"/>
          <w:u w:val="single"/>
        </w:rPr>
        <w:t>purpose</w:t>
      </w:r>
      <w:r w:rsidRPr="00762D2A">
        <w:rPr>
          <w:u w:val="single"/>
        </w:rPr>
        <w:t xml:space="preserve"> of these institutions </w:t>
      </w:r>
      <w:r w:rsidRPr="00762D2A">
        <w:rPr>
          <w:highlight w:val="yellow"/>
          <w:u w:val="single"/>
        </w:rPr>
        <w:t xml:space="preserve">has to be to </w:t>
      </w:r>
      <w:r w:rsidRPr="00762D2A">
        <w:rPr>
          <w:b/>
          <w:iCs/>
          <w:highlight w:val="yellow"/>
          <w:u w:val="single"/>
        </w:rPr>
        <w:t>radicalize</w:t>
      </w:r>
      <w:r w:rsidRPr="00762D2A">
        <w:rPr>
          <w:highlight w:val="yellow"/>
          <w:u w:val="single"/>
        </w:rPr>
        <w:t xml:space="preserve"> the masses through meeting </w:t>
      </w:r>
      <w:r w:rsidRPr="00762D2A">
        <w:rPr>
          <w:u w:val="single"/>
        </w:rPr>
        <w:t xml:space="preserve">their needs, and providing an infrastructure for a socialist movement to meet </w:t>
      </w:r>
      <w:r w:rsidRPr="00762D2A">
        <w:rPr>
          <w:b/>
          <w:iCs/>
          <w:highlight w:val="yellow"/>
          <w:u w:val="single"/>
        </w:rPr>
        <w:t>the needs of</w:t>
      </w:r>
      <w:r w:rsidRPr="00762D2A">
        <w:rPr>
          <w:u w:val="single"/>
        </w:rPr>
        <w:t xml:space="preserve"> its members and </w:t>
      </w:r>
      <w:r w:rsidRPr="00762D2A">
        <w:rPr>
          <w:highlight w:val="yellow"/>
          <w:u w:val="single"/>
        </w:rPr>
        <w:t xml:space="preserve">the </w:t>
      </w:r>
      <w:r w:rsidRPr="00762D2A">
        <w:rPr>
          <w:b/>
          <w:iCs/>
          <w:highlight w:val="yellow"/>
          <w:u w:val="single"/>
        </w:rPr>
        <w:t>communities</w:t>
      </w:r>
      <w:r w:rsidRPr="00762D2A">
        <w:rPr>
          <w:highlight w:val="yellow"/>
          <w:u w:val="single"/>
        </w:rPr>
        <w:t xml:space="preserve"> in which it operates</w:t>
      </w:r>
      <w:r w:rsidRPr="00762D2A">
        <w:rPr>
          <w:u w:val="single"/>
        </w:rPr>
        <w:t xml:space="preserve">. </w:t>
      </w:r>
      <w:r w:rsidRPr="00762D2A">
        <w:rPr>
          <w:b/>
          <w:iCs/>
          <w:highlight w:val="yellow"/>
          <w:u w:val="single"/>
        </w:rPr>
        <w:t>Revolutionary institutions</w:t>
      </w:r>
      <w:r w:rsidRPr="00762D2A">
        <w:rPr>
          <w:u w:val="single"/>
        </w:rPr>
        <w:t xml:space="preserve"> that </w:t>
      </w:r>
      <w:r w:rsidRPr="00762D2A">
        <w:rPr>
          <w:b/>
          <w:iCs/>
          <w:highlight w:val="yellow"/>
          <w:u w:val="single"/>
        </w:rPr>
        <w:t>can provide food, housing</w:t>
      </w:r>
      <w:r w:rsidRPr="00762D2A">
        <w:rPr>
          <w:u w:val="single"/>
        </w:rPr>
        <w:t xml:space="preserve">, </w:t>
      </w:r>
      <w:r w:rsidRPr="00762D2A">
        <w:rPr>
          <w:highlight w:val="yellow"/>
          <w:u w:val="single"/>
        </w:rPr>
        <w:t>and</w:t>
      </w:r>
      <w:r w:rsidRPr="00762D2A">
        <w:rPr>
          <w:u w:val="single"/>
        </w:rPr>
        <w:t xml:space="preserve"> other needs for a revolutionary movement will be crucial for </w:t>
      </w:r>
      <w:r w:rsidRPr="00762D2A">
        <w:rPr>
          <w:b/>
          <w:iCs/>
          <w:highlight w:val="yellow"/>
          <w:u w:val="single"/>
        </w:rPr>
        <w:t>build</w:t>
      </w:r>
      <w:r w:rsidRPr="00762D2A">
        <w:rPr>
          <w:u w:val="single"/>
        </w:rPr>
        <w:t xml:space="preserve">ing </w:t>
      </w:r>
      <w:r w:rsidRPr="00762D2A">
        <w:rPr>
          <w:b/>
          <w:iCs/>
          <w:highlight w:val="yellow"/>
          <w:u w:val="single"/>
        </w:rPr>
        <w:t>a base</w:t>
      </w:r>
      <w:r w:rsidRPr="00762D2A">
        <w:rPr>
          <w:sz w:val="16"/>
        </w:rPr>
        <w:t xml:space="preserve"> among the masses </w:t>
      </w:r>
      <w:r w:rsidRPr="00762D2A">
        <w:rPr>
          <w:u w:val="single"/>
        </w:rPr>
        <w:t>and</w:t>
      </w:r>
      <w:r w:rsidRPr="00762D2A">
        <w:rPr>
          <w:sz w:val="16"/>
        </w:rPr>
        <w:t xml:space="preserve"> for </w:t>
      </w:r>
      <w:r w:rsidRPr="00762D2A">
        <w:rPr>
          <w:u w:val="single"/>
        </w:rPr>
        <w:t>constructing</w:t>
      </w:r>
      <w:r w:rsidRPr="00762D2A">
        <w:rPr>
          <w:sz w:val="16"/>
        </w:rPr>
        <w:t xml:space="preserve"> the </w:t>
      </w:r>
      <w:r w:rsidRPr="00762D2A">
        <w:rPr>
          <w:u w:val="single"/>
        </w:rPr>
        <w:t xml:space="preserve">beginnings of a socialist infrastructure for when we </w:t>
      </w:r>
      <w:r w:rsidRPr="00762D2A">
        <w:rPr>
          <w:sz w:val="16"/>
        </w:rPr>
        <w:t xml:space="preserve">eventually </w:t>
      </w:r>
      <w:r w:rsidRPr="00762D2A">
        <w:rPr>
          <w:u w:val="single"/>
        </w:rPr>
        <w:t>engage in revolutionary struggle.</w:t>
      </w:r>
      <w:r w:rsidRPr="00762D2A">
        <w:rPr>
          <w:sz w:val="16"/>
        </w:rPr>
        <w:t xml:space="preserve"> </w:t>
      </w:r>
    </w:p>
    <w:p w14:paraId="149269AD" w14:textId="77777777" w:rsidR="000F58D2" w:rsidRPr="00762D2A" w:rsidRDefault="000F58D2" w:rsidP="000F58D2"/>
    <w:p w14:paraId="2089086B" w14:textId="77777777" w:rsidR="000F58D2" w:rsidRPr="00EA4066" w:rsidRDefault="000F58D2" w:rsidP="000F58D2">
      <w:pPr>
        <w:pStyle w:val="Heading4"/>
        <w:rPr>
          <w:rFonts w:cstheme="majorHAnsi"/>
        </w:rPr>
      </w:pPr>
      <w:r>
        <w:rPr>
          <w:rFonts w:cstheme="majorHAnsi"/>
        </w:rPr>
        <w:lastRenderedPageBreak/>
        <w:t xml:space="preserve">Fighting and ending capitalism is a </w:t>
      </w:r>
      <w:r w:rsidRPr="00B51AA2">
        <w:rPr>
          <w:rFonts w:cstheme="majorHAnsi"/>
          <w:u w:val="single"/>
        </w:rPr>
        <w:t>prerequisite</w:t>
      </w:r>
      <w:r>
        <w:rPr>
          <w:rFonts w:cstheme="majorHAnsi"/>
        </w:rPr>
        <w:t xml:space="preserve"> to combatting settlerism – their premature struggle and emphasis on ethnic identity forecloses the possibility for unified resistance to capital and kills effective decolonial efforts – kills terminal aff solvency</w:t>
      </w:r>
    </w:p>
    <w:p w14:paraId="4414AE8A" w14:textId="77777777" w:rsidR="000F58D2" w:rsidRPr="00EA4066" w:rsidRDefault="000F58D2" w:rsidP="000F58D2">
      <w:pPr>
        <w:rPr>
          <w:rFonts w:cstheme="majorHAnsi"/>
          <w:i/>
        </w:rPr>
      </w:pPr>
      <w:r>
        <w:rPr>
          <w:rStyle w:val="Style13ptBold"/>
          <w:rFonts w:cstheme="majorHAnsi"/>
        </w:rPr>
        <w:t>Coulthard</w:t>
      </w:r>
      <w:r w:rsidRPr="00EA4066">
        <w:rPr>
          <w:rStyle w:val="Style13ptBold"/>
          <w:rFonts w:cstheme="majorHAnsi"/>
        </w:rPr>
        <w:t xml:space="preserve"> 1</w:t>
      </w:r>
      <w:r>
        <w:rPr>
          <w:rStyle w:val="Style13ptBold"/>
          <w:rFonts w:cstheme="majorHAnsi"/>
        </w:rPr>
        <w:t>3</w:t>
      </w:r>
      <w:r w:rsidRPr="00EA4066">
        <w:rPr>
          <w:rFonts w:cstheme="majorHAnsi"/>
        </w:rPr>
        <w:t xml:space="preserve">. </w:t>
      </w:r>
      <w:r>
        <w:rPr>
          <w:rFonts w:cstheme="majorHAnsi"/>
        </w:rPr>
        <w:t xml:space="preserve">Glen Coulthard is a member of the Yellowknives (Weledeh) Dene First Nation and an assistant professor in the First Nations Studies Program and the Department of Political Science at the University of British Columbia. This piece is drawn in part from his forthcoming book, Red Skin, White Masks: Rejecting the Colonial Politics of Recognition (University of Minnesota Press, summer 2014). </w:t>
      </w:r>
      <w:r w:rsidRPr="00EA4066">
        <w:rPr>
          <w:rFonts w:cstheme="majorHAnsi"/>
        </w:rPr>
        <w:t>[“</w:t>
      </w:r>
      <w:r>
        <w:rPr>
          <w:rFonts w:cstheme="majorHAnsi"/>
        </w:rPr>
        <w:t>For Our Nations to Live, Capitalism Must Die</w:t>
      </w:r>
      <w:r w:rsidRPr="00EA4066">
        <w:rPr>
          <w:rFonts w:cstheme="majorHAnsi"/>
        </w:rPr>
        <w:t xml:space="preserve">,” </w:t>
      </w:r>
      <w:r>
        <w:rPr>
          <w:rFonts w:cstheme="majorHAnsi"/>
        </w:rPr>
        <w:t xml:space="preserve">11/5/13 </w:t>
      </w:r>
      <w:r w:rsidRPr="00EA4066">
        <w:rPr>
          <w:rFonts w:cstheme="majorHAnsi"/>
        </w:rPr>
        <w:t xml:space="preserve">,URL: </w:t>
      </w:r>
      <w:hyperlink r:id="rId8" w:history="1">
        <w:r w:rsidRPr="00154E18">
          <w:rPr>
            <w:rStyle w:val="Hyperlink"/>
            <w:rFonts w:cstheme="majorHAnsi"/>
          </w:rPr>
          <w:t>https://unsettlingamerica.wordpress.com/2013/11/05/for-our-nations-to-live-capitalism-must-die/</w:t>
        </w:r>
      </w:hyperlink>
      <w:r w:rsidRPr="00EA4066">
        <w:rPr>
          <w:rFonts w:cstheme="majorHAnsi"/>
        </w:rPr>
        <w:t>]</w:t>
      </w:r>
      <w:r>
        <w:rPr>
          <w:rFonts w:cstheme="majorHAnsi"/>
        </w:rPr>
        <w:t xml:space="preserve"> </w:t>
      </w:r>
      <w:r w:rsidRPr="00EA4066">
        <w:rPr>
          <w:rFonts w:cstheme="majorHAnsi"/>
        </w:rPr>
        <w:t>//</w:t>
      </w:r>
      <w:r>
        <w:rPr>
          <w:rFonts w:cstheme="majorHAnsi"/>
        </w:rPr>
        <w:t>ajd</w:t>
      </w:r>
    </w:p>
    <w:p w14:paraId="6878AA6A" w14:textId="77777777" w:rsidR="000F58D2" w:rsidRPr="000E50CC" w:rsidRDefault="000F58D2" w:rsidP="000F58D2">
      <w:pPr>
        <w:rPr>
          <w:sz w:val="16"/>
        </w:rPr>
      </w:pPr>
      <w:r w:rsidRPr="00CE4794">
        <w:rPr>
          <w:rStyle w:val="StyleUnderline"/>
          <w:highlight w:val="green"/>
        </w:rPr>
        <w:t>There is a significant</w:t>
      </w:r>
      <w:r w:rsidRPr="00CE4794">
        <w:rPr>
          <w:rStyle w:val="StyleUnderline"/>
        </w:rPr>
        <w:t xml:space="preserve"> and to my mind problematic </w:t>
      </w:r>
      <w:r w:rsidRPr="00CE4794">
        <w:rPr>
          <w:rStyle w:val="StyleUnderline"/>
          <w:highlight w:val="green"/>
        </w:rPr>
        <w:t>limitation</w:t>
      </w:r>
      <w:r w:rsidRPr="00CE4794">
        <w:rPr>
          <w:rStyle w:val="StyleUnderline"/>
        </w:rPr>
        <w:t xml:space="preserve"> that is increasingly being </w:t>
      </w:r>
      <w:r w:rsidRPr="00CE4794">
        <w:rPr>
          <w:rStyle w:val="StyleUnderline"/>
          <w:highlight w:val="green"/>
        </w:rPr>
        <w:t>placed on Indigenous efforts to defend</w:t>
      </w:r>
      <w:r w:rsidRPr="00CE4794">
        <w:rPr>
          <w:rStyle w:val="StyleUnderline"/>
        </w:rPr>
        <w:t xml:space="preserve"> our </w:t>
      </w:r>
      <w:r w:rsidRPr="00CE4794">
        <w:rPr>
          <w:rStyle w:val="StyleUnderline"/>
          <w:highlight w:val="green"/>
        </w:rPr>
        <w:t>rights and</w:t>
      </w:r>
      <w:r w:rsidRPr="00CE4794">
        <w:rPr>
          <w:rStyle w:val="StyleUnderline"/>
        </w:rPr>
        <w:t xml:space="preserve"> our </w:t>
      </w:r>
      <w:r w:rsidRPr="00CE4794">
        <w:rPr>
          <w:rStyle w:val="StyleUnderline"/>
          <w:highlight w:val="green"/>
        </w:rPr>
        <w:t>lands</w:t>
      </w:r>
      <w:r w:rsidRPr="00CE4794">
        <w:rPr>
          <w:rStyle w:val="StyleUnderline"/>
        </w:rPr>
        <w:t xml:space="preserve">. This constraint involves the type of </w:t>
      </w:r>
      <w:r w:rsidRPr="00CE4794">
        <w:rPr>
          <w:rStyle w:val="StyleUnderline"/>
          <w:highlight w:val="green"/>
        </w:rPr>
        <w:t>tactics</w:t>
      </w:r>
      <w:r w:rsidRPr="00CE4794">
        <w:rPr>
          <w:rStyle w:val="StyleUnderline"/>
        </w:rPr>
        <w:t xml:space="preserve"> that </w:t>
      </w:r>
      <w:r w:rsidRPr="00CE4794">
        <w:rPr>
          <w:rStyle w:val="StyleUnderline"/>
          <w:highlight w:val="green"/>
        </w:rPr>
        <w:t>are</w:t>
      </w:r>
      <w:r w:rsidRPr="00CE4794">
        <w:rPr>
          <w:rStyle w:val="StyleUnderline"/>
        </w:rPr>
        <w:t xml:space="preserve"> being </w:t>
      </w:r>
      <w:r w:rsidRPr="00CE4794">
        <w:rPr>
          <w:rStyle w:val="StyleUnderline"/>
          <w:highlight w:val="green"/>
        </w:rPr>
        <w:t>represented</w:t>
      </w:r>
      <w:r w:rsidRPr="00CE4794">
        <w:rPr>
          <w:rStyle w:val="StyleUnderline"/>
        </w:rPr>
        <w:t xml:space="preserve"> </w:t>
      </w:r>
      <w:r w:rsidRPr="00CE4794">
        <w:rPr>
          <w:rStyle w:val="StyleUnderline"/>
          <w:highlight w:val="green"/>
        </w:rPr>
        <w:t>as</w:t>
      </w:r>
      <w:r w:rsidRPr="00CE4794">
        <w:rPr>
          <w:rStyle w:val="StyleUnderline"/>
        </w:rPr>
        <w:t xml:space="preserve"> morally legitimate in our efforts to defend our land and rights as Indigenous peoples on the one hand, and those which are viewed at as </w:t>
      </w:r>
      <w:r w:rsidRPr="00CE4794">
        <w:rPr>
          <w:rStyle w:val="StyleUnderline"/>
          <w:highlight w:val="green"/>
        </w:rPr>
        <w:t>morally illegitimate because of their</w:t>
      </w:r>
      <w:r w:rsidRPr="00CE4794">
        <w:rPr>
          <w:rStyle w:val="StyleUnderline"/>
        </w:rPr>
        <w:t xml:space="preserve"> disruptive and </w:t>
      </w:r>
      <w:r w:rsidRPr="00CE4794">
        <w:rPr>
          <w:rStyle w:val="StyleUnderline"/>
          <w:highlight w:val="green"/>
        </w:rPr>
        <w:t>extra-legal character</w:t>
      </w:r>
      <w:r w:rsidRPr="00CE4794">
        <w:rPr>
          <w:rStyle w:val="StyleUnderline"/>
        </w:rPr>
        <w:t xml:space="preserve"> on the other</w:t>
      </w:r>
      <w:r w:rsidRPr="00926790">
        <w:rPr>
          <w:sz w:val="16"/>
        </w:rPr>
        <w:t xml:space="preserve">. With respect to those approaches deemed “legitimate” in defending our rights, emphasis is often placed on formal “negotiations” – usually carried out between “official” Aboriginal leadership (usually men) and representatives of the Crown (also usually men) – and if need be coupled with largely symbolic acts of peaceful, non-disruptive protest that must abide by Canada’s “rule of law.” Then there are those approaches increasingly deemed “illegitimate.” These include but are not limited to forms of protest and direct action that seek to influence power through less mediated and sometimes more disruptive measures, like the slowing of traffic for the purpose of leafleting and solidarity-building, temporarily blocking access to Indigenous territories with the aim of impeding the exploitation of First Nations’ land and resources, or in rarer cases still, the re-occupation of a portion of Indigenous land (rural or urban) through the establishment of reclamation sites that also serve to disrupt, if not entirely </w:t>
      </w:r>
      <w:r>
        <w:rPr>
          <w:sz w:val="16"/>
        </w:rPr>
        <w:softHyphen/>
      </w:r>
      <w:r w:rsidRPr="00926790">
        <w:rPr>
          <w:sz w:val="16"/>
        </w:rPr>
        <w:t xml:space="preserve">block, access to Indigenous territories by state and capital for prolonged periods of time. Regardless of their diversity and specificity, however, most of these activities tend to get branded in the media in a wholly negative manner: as reactionary, threatening, and disruptive. Blockades and beyond </w:t>
      </w:r>
      <w:r w:rsidRPr="00CE4794">
        <w:rPr>
          <w:rStyle w:val="StyleUnderline"/>
        </w:rPr>
        <w:t xml:space="preserve">What the recent actions of the Mi’kmaq land and water defenders at Elsipogtog demonstrate is that </w:t>
      </w:r>
      <w:r w:rsidRPr="00CE4794">
        <w:rPr>
          <w:rStyle w:val="StyleUnderline"/>
          <w:highlight w:val="green"/>
        </w:rPr>
        <w:t>direct actions</w:t>
      </w:r>
      <w:r w:rsidRPr="00CE4794">
        <w:rPr>
          <w:rStyle w:val="StyleUnderline"/>
        </w:rPr>
        <w:t xml:space="preserve"> in the form of Indigenous blockades </w:t>
      </w:r>
      <w:r w:rsidRPr="00CE4794">
        <w:rPr>
          <w:rStyle w:val="StyleUnderline"/>
          <w:highlight w:val="green"/>
        </w:rPr>
        <w:t>are</w:t>
      </w:r>
      <w:r w:rsidRPr="00CE4794">
        <w:rPr>
          <w:rStyle w:val="StyleUnderline"/>
        </w:rPr>
        <w:t xml:space="preserve"> both </w:t>
      </w:r>
      <w:r w:rsidRPr="00CE4794">
        <w:rPr>
          <w:rStyle w:val="StyleUnderline"/>
          <w:highlight w:val="green"/>
        </w:rPr>
        <w:t>a negation</w:t>
      </w:r>
      <w:r w:rsidRPr="00CE4794">
        <w:rPr>
          <w:rStyle w:val="StyleUnderline"/>
        </w:rPr>
        <w:t xml:space="preserve"> and an affirmation. They are a crucial act of negation </w:t>
      </w:r>
      <w:r w:rsidRPr="00CE4794">
        <w:rPr>
          <w:rStyle w:val="StyleUnderline"/>
          <w:highlight w:val="green"/>
        </w:rPr>
        <w:t>insofar as they</w:t>
      </w:r>
      <w:r w:rsidRPr="00CE4794">
        <w:rPr>
          <w:rStyle w:val="StyleUnderline"/>
        </w:rPr>
        <w:t xml:space="preserve"> seek to </w:t>
      </w:r>
      <w:r w:rsidRPr="00CE4794">
        <w:rPr>
          <w:rStyle w:val="StyleUnderline"/>
          <w:highlight w:val="green"/>
        </w:rPr>
        <w:t>impede</w:t>
      </w:r>
      <w:r w:rsidRPr="00CE4794">
        <w:rPr>
          <w:rStyle w:val="StyleUnderline"/>
        </w:rPr>
        <w:t xml:space="preserve"> or block </w:t>
      </w:r>
      <w:r w:rsidRPr="00CE4794">
        <w:rPr>
          <w:rStyle w:val="StyleUnderline"/>
          <w:highlight w:val="green"/>
        </w:rPr>
        <w:t>the flow of resources</w:t>
      </w:r>
      <w:r w:rsidRPr="00CE4794">
        <w:rPr>
          <w:rStyle w:val="StyleUnderline"/>
        </w:rPr>
        <w:t xml:space="preserve"> currently being transported from oil and gas fields, refineries, lumber mills, mining operations, and hydro-electric facilities located on the dispossessed lands of Indigenous nations to international markets. These forms of direct action, in other words, seek to </w:t>
      </w:r>
      <w:r w:rsidRPr="00CE4794">
        <w:rPr>
          <w:rStyle w:val="StyleUnderline"/>
          <w:highlight w:val="green"/>
        </w:rPr>
        <w:t>negatively impact the economic infrastructure that is core to the colonial accumulation of capital</w:t>
      </w:r>
      <w:r w:rsidRPr="00CE4794">
        <w:rPr>
          <w:rStyle w:val="StyleUnderline"/>
        </w:rPr>
        <w:t xml:space="preserve"> in settler political economies like Canada’s. Blocking access to this critical infrastructure has historically been quite effective in forging short-term gains for Indigenous communities. Over the last couple of decades, however, </w:t>
      </w:r>
      <w:r w:rsidRPr="00CE4794">
        <w:rPr>
          <w:rStyle w:val="StyleUnderline"/>
          <w:highlight w:val="green"/>
        </w:rPr>
        <w:t>state and corporate powers have</w:t>
      </w:r>
      <w:r w:rsidRPr="00CE4794">
        <w:rPr>
          <w:rStyle w:val="StyleUnderline"/>
        </w:rPr>
        <w:t xml:space="preserve"> also </w:t>
      </w:r>
      <w:r w:rsidRPr="00CE4794">
        <w:rPr>
          <w:rStyle w:val="StyleUnderline"/>
          <w:highlight w:val="green"/>
        </w:rPr>
        <w:t>become</w:t>
      </w:r>
      <w:r w:rsidRPr="00CE4794">
        <w:rPr>
          <w:rStyle w:val="StyleUnderline"/>
        </w:rPr>
        <w:t xml:space="preserve"> quite </w:t>
      </w:r>
      <w:r w:rsidRPr="00CE4794">
        <w:rPr>
          <w:rStyle w:val="StyleUnderline"/>
          <w:highlight w:val="green"/>
        </w:rPr>
        <w:t>skilled at recuperating the losses incurred as a result of</w:t>
      </w:r>
      <w:r w:rsidRPr="00CE4794">
        <w:rPr>
          <w:rStyle w:val="StyleUnderline"/>
        </w:rPr>
        <w:t xml:space="preserve"> Indigenous peoples’ </w:t>
      </w:r>
      <w:r w:rsidRPr="00CE4794">
        <w:rPr>
          <w:rStyle w:val="StyleUnderline"/>
          <w:highlight w:val="green"/>
        </w:rPr>
        <w:t>resistance</w:t>
      </w:r>
      <w:r w:rsidRPr="00CE4794">
        <w:rPr>
          <w:rStyle w:val="StyleUnderline"/>
        </w:rPr>
        <w:t xml:space="preserve"> by drawing our leaders off the land and into negotiations where the terms are always set by and in the interests of settler capital. </w:t>
      </w:r>
      <w:r w:rsidRPr="00926790">
        <w:rPr>
          <w:sz w:val="16"/>
        </w:rPr>
        <w:t>What tends to get ignored by many self-styled pundits is that these actions are also an affirmative gesture of Indigenous resurgence insofar as they embody an enactment of Indigenous law and the obligations such laws place on Indigenous peoples to uphold the relations of reciprocity that shape our engagements with the human and non-human world – the land. The question I want to explore here, albeit very briefly, is this: how might we begin to scale-up these often localized, resurgent land-based direct actions to produce a transformation in the colonial economy more generally</w:t>
      </w:r>
      <w:r w:rsidRPr="00CE4794">
        <w:rPr>
          <w:rStyle w:val="StyleUnderline"/>
        </w:rPr>
        <w:t xml:space="preserve">? Said slightly differently, </w:t>
      </w:r>
      <w:r w:rsidRPr="00CE4794">
        <w:rPr>
          <w:rStyle w:val="StyleUnderline"/>
          <w:highlight w:val="green"/>
        </w:rPr>
        <w:t>how might we move beyond a resurgent Indigenous politics that seeks to inhibit</w:t>
      </w:r>
      <w:r w:rsidRPr="00CE4794">
        <w:rPr>
          <w:rStyle w:val="StyleUnderline"/>
        </w:rPr>
        <w:t xml:space="preserve"> the destructive effects of </w:t>
      </w:r>
      <w:r w:rsidRPr="00CE4794">
        <w:rPr>
          <w:rStyle w:val="StyleUnderline"/>
          <w:highlight w:val="green"/>
        </w:rPr>
        <w:t>capital to one that strives to create</w:t>
      </w:r>
      <w:r w:rsidRPr="00CE4794">
        <w:rPr>
          <w:rStyle w:val="StyleUnderline"/>
        </w:rPr>
        <w:t xml:space="preserve"> Indigenous </w:t>
      </w:r>
      <w:r w:rsidRPr="00CE4794">
        <w:rPr>
          <w:rStyle w:val="StyleUnderline"/>
          <w:highlight w:val="green"/>
        </w:rPr>
        <w:t>alternatives</w:t>
      </w:r>
      <w:r w:rsidRPr="00CE4794">
        <w:rPr>
          <w:rStyle w:val="StyleUnderline"/>
        </w:rPr>
        <w:t xml:space="preserve"> to it? </w:t>
      </w:r>
      <w:r w:rsidRPr="00926790">
        <w:rPr>
          <w:sz w:val="16"/>
        </w:rPr>
        <w:t xml:space="preserve">Rebuilding our nations In her recent interview with Naomi Klein, Leanne Betasamosake Simpson hints at what such an alternative or alternatives might entail for Indigenous nations. “People within the Idle No More movement who are talking about Indigenous nationhood are talking about a massive transformation, a massive decolonization”; they are calling for a “resurgence of Indigenous political thought” that is “land-based and very much tied to that intimate and close relationship to the land, which to me means a revitalization of sustainable local Indigenous economies.” </w:t>
      </w:r>
      <w:r w:rsidRPr="00CE4794">
        <w:rPr>
          <w:rStyle w:val="Emphasis"/>
          <w:highlight w:val="green"/>
        </w:rPr>
        <w:t xml:space="preserve">Without such a massive transformation in the political economy of contemporary settler-colonialism, </w:t>
      </w:r>
      <w:r w:rsidRPr="00CE4794">
        <w:rPr>
          <w:rStyle w:val="Emphasis"/>
          <w:highlight w:val="green"/>
        </w:rPr>
        <w:lastRenderedPageBreak/>
        <w:t>any efforts to rebuild our nations will remain parasitic on capitalism, and thus on the perpetual exploitation of our lands and labour</w:t>
      </w:r>
      <w:r w:rsidRPr="00A836A3">
        <w:rPr>
          <w:rStyle w:val="Emphasis"/>
        </w:rPr>
        <w:t>.</w:t>
      </w:r>
      <w:r w:rsidRPr="00926790">
        <w:rPr>
          <w:sz w:val="16"/>
        </w:rPr>
        <w:t xml:space="preserve"> Consider, for example, an approach to resurgence that would see Indigenous people begin to reconnect with their lands and land-based practices on either an individual or small-scale collective basis. This could take the form of “walking the land” in an effort to re-familiarize ourselves with the landscapes and places that give our histories, languages, and cultures shape and content; to revitalizing and engaging in land-based harvesting practices like hunting, fishing, and gathering, and/or cultural production activities like hide-tanning and carving, all of which also serve to assert our sovereign presence on our territories in ways that can be profoundly educational and empowering; to the re-occupation of sacred places for the purposes of relearning and practicing our ceremonial activities. </w:t>
      </w:r>
      <w:r w:rsidRPr="00CE4794">
        <w:rPr>
          <w:rStyle w:val="Emphasis"/>
          <w:highlight w:val="green"/>
        </w:rPr>
        <w:t>Although</w:t>
      </w:r>
      <w:r w:rsidRPr="00A836A3">
        <w:rPr>
          <w:rStyle w:val="StyleUnderline"/>
        </w:rPr>
        <w:t xml:space="preserve"> all of </w:t>
      </w:r>
      <w:r w:rsidRPr="00A836A3">
        <w:rPr>
          <w:rStyle w:val="Emphasis"/>
        </w:rPr>
        <w:t xml:space="preserve">these </w:t>
      </w:r>
      <w:r w:rsidRPr="00CE4794">
        <w:rPr>
          <w:rStyle w:val="Emphasis"/>
          <w:highlight w:val="green"/>
        </w:rPr>
        <w:t>place-based practices are crucial</w:t>
      </w:r>
      <w:r w:rsidRPr="00A836A3">
        <w:rPr>
          <w:rStyle w:val="StyleUnderline"/>
        </w:rPr>
        <w:t xml:space="preserve"> to our well-being and offer profound insights into life-ways that provide frameworks for thinking about alternatives to an economy predicated on the perpetual exploitation of the human and non-human world, at the micro-political level that these practices tend to operate they still require that we have access to a mode of subsistence detached from the practices themselves. In other words, </w:t>
      </w:r>
      <w:r w:rsidRPr="00CE4794">
        <w:rPr>
          <w:rStyle w:val="Emphasis"/>
          <w:highlight w:val="green"/>
        </w:rPr>
        <w:t>they require that we have access to a</w:t>
      </w:r>
      <w:r w:rsidRPr="00A836A3">
        <w:rPr>
          <w:rStyle w:val="Emphasis"/>
        </w:rPr>
        <w:t xml:space="preserve"> very specific </w:t>
      </w:r>
      <w:r w:rsidRPr="00CE4794">
        <w:rPr>
          <w:rStyle w:val="Emphasis"/>
          <w:highlight w:val="green"/>
        </w:rPr>
        <w:t>form of work</w:t>
      </w:r>
      <w:r w:rsidRPr="00CE4794">
        <w:rPr>
          <w:rStyle w:val="StyleUnderline"/>
          <w:highlight w:val="green"/>
        </w:rPr>
        <w:t xml:space="preserve"> – </w:t>
      </w:r>
      <w:r w:rsidRPr="00CE4794">
        <w:rPr>
          <w:rStyle w:val="Emphasis"/>
          <w:highlight w:val="green"/>
        </w:rPr>
        <w:t>which</w:t>
      </w:r>
      <w:r w:rsidRPr="00A836A3">
        <w:rPr>
          <w:rStyle w:val="StyleUnderline"/>
        </w:rPr>
        <w:t xml:space="preserve">, in our present economy </w:t>
      </w:r>
      <w:r w:rsidRPr="00CE4794">
        <w:rPr>
          <w:rStyle w:val="Emphasis"/>
          <w:highlight w:val="green"/>
        </w:rPr>
        <w:t>depends on the expropriation of our labour and the theft of our time for the profit of others</w:t>
      </w:r>
      <w:r w:rsidRPr="00A836A3">
        <w:rPr>
          <w:rStyle w:val="StyleUnderline"/>
        </w:rPr>
        <w:t xml:space="preserve"> – in order to generate the cash required to spend this regenerative time on the land.</w:t>
      </w:r>
      <w:r>
        <w:rPr>
          <w:rStyle w:val="StyleUnderline"/>
        </w:rPr>
        <w:t xml:space="preserve"> </w:t>
      </w:r>
      <w:r w:rsidRPr="00926790">
        <w:rPr>
          <w:sz w:val="16"/>
        </w:rPr>
        <w:t xml:space="preserve">A similar problem informs self-determination efforts that seek to ameliorate our poverty and economic dependency through resource revenue sharing, more comprehensive impact benefit agreements, and affirmative action employment strategies negotiated through the state and with industries tearing-up Indigenous territories. </w:t>
      </w:r>
      <w:r w:rsidRPr="00A836A3">
        <w:rPr>
          <w:rStyle w:val="StyleUnderline"/>
        </w:rPr>
        <w:t>Even though the capital generated by such an approach could, in theory, be spent subsidizing the revitalization of certain cultural traditions and practices</w:t>
      </w:r>
      <w:r w:rsidRPr="00926790">
        <w:rPr>
          <w:sz w:val="16"/>
        </w:rPr>
        <w:t xml:space="preserve">, </w:t>
      </w:r>
      <w:r w:rsidRPr="00CE4794">
        <w:rPr>
          <w:rStyle w:val="Emphasis"/>
          <w:highlight w:val="green"/>
        </w:rPr>
        <w:t>in the end they</w:t>
      </w:r>
      <w:r w:rsidRPr="00A836A3">
        <w:rPr>
          <w:rStyle w:val="StyleUnderline"/>
        </w:rPr>
        <w:t xml:space="preserve"> would </w:t>
      </w:r>
      <w:r w:rsidRPr="00CE4794">
        <w:rPr>
          <w:rStyle w:val="Emphasis"/>
          <w:highlight w:val="green"/>
        </w:rPr>
        <w:t>still</w:t>
      </w:r>
      <w:r w:rsidRPr="00CE4794">
        <w:rPr>
          <w:rStyle w:val="StyleUnderline"/>
          <w:highlight w:val="green"/>
        </w:rPr>
        <w:t xml:space="preserve"> </w:t>
      </w:r>
      <w:r w:rsidRPr="00CE4794">
        <w:rPr>
          <w:rStyle w:val="Emphasis"/>
          <w:highlight w:val="green"/>
        </w:rPr>
        <w:t>remain dependent on a predatory economy that is entirely at odds with the</w:t>
      </w:r>
      <w:r w:rsidRPr="00A836A3">
        <w:rPr>
          <w:rStyle w:val="StyleUnderline"/>
        </w:rPr>
        <w:t xml:space="preserve"> deep </w:t>
      </w:r>
      <w:r w:rsidRPr="00CE4794">
        <w:rPr>
          <w:rStyle w:val="Emphasis"/>
          <w:highlight w:val="green"/>
        </w:rPr>
        <w:t>reciprocity that forms the cultural core of many Indigenous peoples’ relationships with land</w:t>
      </w:r>
      <w:r w:rsidRPr="00926790">
        <w:rPr>
          <w:sz w:val="16"/>
        </w:rPr>
        <w:t xml:space="preserve">. Developing Indigenous political-economic alternatives What forms might an Indigenous political-economic alternative to the intensification of capitalism on and within our territories take? For some communities, reinvigorating a mix of subsistence-based activities with more contemporary economic ventures is one alternative. In the 1970s, for example, the Dene Nation sought to curtail the negative environmental and cultural impacts of capitalist extractivism by proposing to establish an economy that would apply traditional concepts of Dene governance – decentralized, regional political structures based on participatory, consensus decision-making – to the realm of the economy. At the time, this would have seen a revitalization of a bush mode of production, with emphasis placed on the harvesting and manufacturing of local renewable resources through traditional activities like hunting, fishing, and trapping, potentially combined with and partially subsidized by other economic activities on lands communally held and managed by the Dene Nation. Economic models discussed during the time thus included the democratic organization of production and distribution through Indigenous co-operatives and possibly worker-managed enterprises. </w:t>
      </w:r>
      <w:r w:rsidRPr="00A836A3">
        <w:rPr>
          <w:rStyle w:val="StyleUnderline"/>
        </w:rPr>
        <w:t>Revisiting Indigenous political-economic alternatives such as these could pose a real threat to the accumulation of capital on Indigenous lands in three ways</w:t>
      </w:r>
      <w:r w:rsidRPr="00926790">
        <w:rPr>
          <w:sz w:val="16"/>
        </w:rPr>
        <w:t xml:space="preserve">. First, through mentorship and education these economies reconnect Indigenous people to land-based practices and forms of knowledge that emphasize radical sustainability. This form of grounded normativity is antithetical to capitalist accumulation. Second, these economic practices offer a means of subsistence that can over time help break our dependence on the capitalist market by cultivating self-sufficiency through the localized and sustainable production of core foods and life materials that we distribute and consume within our own communities on a regular basis. Third, through the application of Indigenous governance principles to non-traditional economic activities we open up a way of engaging in contemporary economic ventures in an Indigenous way that is better suited to foster sustainable economic decision-making, an equitable distribution of resources within and between Indigenous communities, Native women’s political and economic emancipation, and empowerment for Indigenous citizens and workers who may or must pursue livelihoods in sectors of the economy outside of the bush. Why not critically apply the most egalitarian and participatory features of our traditional governance practices to all of our economic activities, regardless of whether they are undertaken in land-based or urban contexts? Cities are on Indigenous land too, and a hell of a lot of us currently live in them. New alliances, new opportunities The capacity of resurgent Indigenous economies to challenge the hegemony of settler-colonial capitalism in the long term can only happen if certain conditions are met, however. First, all of the colonial, racist, and patriarchal legal, political obstacles that have been used to block our access to land need to be confronted and removed. Of course capitalism continues to play a core role in dispossessing us of our lands and self-determining authority, but it only does so in concert with axes of exploitation and domination configured along racial, gender and state lines. Given the resilience of these equally devastating relations of power, our efforts to decolonize must directly confront more than just economic relations; they must account for the complex ways that capitalism, patriarchy, white supremacy, and the state interact with one another to form the constellation of power relations that sustain colonial patterns of behavior, structures, and relationships. Dismantling these oppressive structures will not be easy. It will require that we continue to assert our presence on all of our territories, coupled with an escalation of confrontations with the forces of colonization through the forms of direct action that are currently being undertaken by communities like Elsipogtog. </w:t>
      </w:r>
      <w:r w:rsidRPr="00926790">
        <w:rPr>
          <w:rStyle w:val="StyleUnderline"/>
        </w:rPr>
        <w:t xml:space="preserve">Second, we also have to acknowledge that </w:t>
      </w:r>
      <w:r w:rsidRPr="00CE4794">
        <w:rPr>
          <w:rStyle w:val="StyleUnderline"/>
          <w:highlight w:val="green"/>
        </w:rPr>
        <w:t>the significant political leverage required to</w:t>
      </w:r>
      <w:r w:rsidRPr="00926790">
        <w:rPr>
          <w:rStyle w:val="StyleUnderline"/>
        </w:rPr>
        <w:t xml:space="preserve"> simultaneously </w:t>
      </w:r>
      <w:r w:rsidRPr="00CE4794">
        <w:rPr>
          <w:rStyle w:val="StyleUnderline"/>
          <w:highlight w:val="green"/>
        </w:rPr>
        <w:t>block the economic exploitation of our people and</w:t>
      </w:r>
      <w:r w:rsidRPr="00926790">
        <w:rPr>
          <w:rStyle w:val="StyleUnderline"/>
        </w:rPr>
        <w:t xml:space="preserve"> homelands while </w:t>
      </w:r>
      <w:r w:rsidRPr="00CE4794">
        <w:rPr>
          <w:rStyle w:val="StyleUnderline"/>
          <w:highlight w:val="green"/>
        </w:rPr>
        <w:t>construct</w:t>
      </w:r>
      <w:r w:rsidRPr="00926790">
        <w:rPr>
          <w:rStyle w:val="StyleUnderline"/>
        </w:rPr>
        <w:t xml:space="preserve">ing </w:t>
      </w:r>
      <w:r w:rsidRPr="00CE4794">
        <w:rPr>
          <w:rStyle w:val="StyleUnderline"/>
          <w:highlight w:val="green"/>
        </w:rPr>
        <w:t>alternatives to capitalism will not be generated through our</w:t>
      </w:r>
      <w:r w:rsidRPr="00926790">
        <w:rPr>
          <w:rStyle w:val="StyleUnderline"/>
        </w:rPr>
        <w:t xml:space="preserve"> direct </w:t>
      </w:r>
      <w:r w:rsidRPr="00CE4794">
        <w:rPr>
          <w:rStyle w:val="StyleUnderline"/>
          <w:highlight w:val="green"/>
        </w:rPr>
        <w:t>actions</w:t>
      </w:r>
      <w:r w:rsidRPr="00926790">
        <w:rPr>
          <w:rStyle w:val="StyleUnderline"/>
        </w:rPr>
        <w:t xml:space="preserve"> and resurgent economies </w:t>
      </w:r>
      <w:r w:rsidRPr="00CE4794">
        <w:rPr>
          <w:rStyle w:val="StyleUnderline"/>
          <w:highlight w:val="green"/>
        </w:rPr>
        <w:t>alone</w:t>
      </w:r>
      <w:r w:rsidRPr="00926790">
        <w:rPr>
          <w:rStyle w:val="StyleUnderline"/>
        </w:rPr>
        <w:t xml:space="preserve">. </w:t>
      </w:r>
      <w:r w:rsidRPr="00B51AA2">
        <w:rPr>
          <w:rStyle w:val="Emphasis"/>
          <w:highlight w:val="green"/>
        </w:rPr>
        <w:t xml:space="preserve">Settler-colonization has </w:t>
      </w:r>
      <w:r w:rsidRPr="00B51AA2">
        <w:rPr>
          <w:rStyle w:val="Emphasis"/>
          <w:highlight w:val="green"/>
        </w:rPr>
        <w:lastRenderedPageBreak/>
        <w:t>rendered our populations too small to affect this magnitude of change</w:t>
      </w:r>
      <w:r w:rsidRPr="00926790">
        <w:rPr>
          <w:rStyle w:val="StyleUnderline"/>
        </w:rPr>
        <w:t xml:space="preserve">. </w:t>
      </w:r>
      <w:r w:rsidRPr="00B51AA2">
        <w:rPr>
          <w:rStyle w:val="Emphasis"/>
        </w:rPr>
        <w:t xml:space="preserve">This reality </w:t>
      </w:r>
      <w:r w:rsidRPr="00B51AA2">
        <w:rPr>
          <w:rStyle w:val="Emphasis"/>
          <w:highlight w:val="green"/>
        </w:rPr>
        <w:t>demands that we</w:t>
      </w:r>
      <w:r w:rsidRPr="00B51AA2">
        <w:rPr>
          <w:rStyle w:val="Emphasis"/>
        </w:rPr>
        <w:t xml:space="preserve"> continue to </w:t>
      </w:r>
      <w:r w:rsidRPr="00B51AA2">
        <w:rPr>
          <w:rStyle w:val="Emphasis"/>
          <w:highlight w:val="green"/>
        </w:rPr>
        <w:t>remain open to</w:t>
      </w:r>
      <w:r w:rsidRPr="00B51AA2">
        <w:rPr>
          <w:rStyle w:val="Emphasis"/>
        </w:rPr>
        <w:t xml:space="preserve">, if not actively seek out and establish, </w:t>
      </w:r>
      <w:r w:rsidRPr="00B51AA2">
        <w:rPr>
          <w:rStyle w:val="Emphasis"/>
          <w:highlight w:val="green"/>
        </w:rPr>
        <w:t>relations of solidarity</w:t>
      </w:r>
      <w:r w:rsidRPr="00B51AA2">
        <w:rPr>
          <w:rStyle w:val="Emphasis"/>
        </w:rPr>
        <w:t xml:space="preserve"> and networks of trade and mutual aid </w:t>
      </w:r>
      <w:r w:rsidRPr="00B51AA2">
        <w:rPr>
          <w:rStyle w:val="Emphasis"/>
          <w:highlight w:val="green"/>
        </w:rPr>
        <w:t>with</w:t>
      </w:r>
      <w:r w:rsidRPr="00B51AA2">
        <w:rPr>
          <w:rStyle w:val="Emphasis"/>
        </w:rPr>
        <w:t xml:space="preserve"> national and transnational </w:t>
      </w:r>
      <w:r w:rsidRPr="00B51AA2">
        <w:rPr>
          <w:rStyle w:val="Emphasis"/>
          <w:highlight w:val="green"/>
        </w:rPr>
        <w:t>communities</w:t>
      </w:r>
      <w:r w:rsidRPr="00B51AA2">
        <w:rPr>
          <w:rStyle w:val="Emphasis"/>
        </w:rPr>
        <w:t xml:space="preserve"> and organizations </w:t>
      </w:r>
      <w:r w:rsidRPr="00B51AA2">
        <w:rPr>
          <w:rStyle w:val="Emphasis"/>
          <w:highlight w:val="green"/>
        </w:rPr>
        <w:t>that are also struggling against the imposed effects of globalized capital</w:t>
      </w:r>
      <w:r w:rsidRPr="00B51AA2">
        <w:rPr>
          <w:rStyle w:val="Emphasis"/>
        </w:rPr>
        <w:t>,</w:t>
      </w:r>
      <w:r w:rsidRPr="00926790">
        <w:rPr>
          <w:sz w:val="16"/>
        </w:rPr>
        <w:t xml:space="preserve"> including other Indigenous nations and national confederacies; urban Indigenous people and organizations; the labour, women’s, GBLTQ2S, and environmental movements; and, of course, those racial and ethnic communities that find themselves subject to their own distinct forms of economic, social and cultural marginalization. The initially rapid and relatively widespread support expressed both nationally and internationally for the Idle No More movement last spring, and the solidarity generated around the Elsipogtog anti-fracking resistance today, gives me hope that establishing such relations are indeed possible. It’s time for our communities to seize the unique political opportunities of the day. In the delicate balancing act of having to ensure that one’s social conservative contempt for First Nations doesn’t overwhelm one’s neoconservative love of the market, Prime Minister Harper has erred by letting the racism and sexism of the former outstrip his belligerent commitment to the latter. This is a novice mistake that Liberals like Jean Chrétien and Paul Martin learned how to manage decades ago. As a result, the federal government has invigorated a struggle for Indigenous self-determination that must challenge the relationship between settler-colonization and free-market fundamentalism in ways that refuse to be co-opted by scraps of recognition, opportunistic apologies, and the cheap gift of political and economic inclusion</w:t>
      </w:r>
      <w:r w:rsidRPr="00CE4794">
        <w:rPr>
          <w:rStyle w:val="StyleUnderline"/>
        </w:rPr>
        <w:t xml:space="preserve">. </w:t>
      </w:r>
      <w:r w:rsidRPr="00CE4794">
        <w:rPr>
          <w:rStyle w:val="StyleUnderline"/>
          <w:highlight w:val="green"/>
        </w:rPr>
        <w:t>For Indigenous nations to live, capitalism must die.</w:t>
      </w:r>
      <w:r w:rsidRPr="00926790">
        <w:rPr>
          <w:sz w:val="16"/>
        </w:rPr>
        <w:t xml:space="preserve"> And for capitalism to die, we must actively participate in the construction of Indigenous alternatives to it.</w:t>
      </w:r>
    </w:p>
    <w:p w14:paraId="410B9B9B" w14:textId="77777777" w:rsidR="000F58D2" w:rsidRPr="00762D2A" w:rsidRDefault="000F58D2" w:rsidP="000F58D2"/>
    <w:p w14:paraId="755D52CF" w14:textId="77777777" w:rsidR="000F58D2" w:rsidRPr="00762D2A" w:rsidRDefault="000F58D2" w:rsidP="000F58D2">
      <w:pPr>
        <w:pStyle w:val="Heading4"/>
      </w:pPr>
      <w:r w:rsidRPr="00762D2A">
        <w:t xml:space="preserve">The onslaught of capitalism has manifested in violence, climate change, lashout and weapons dispersed </w:t>
      </w:r>
      <w:r w:rsidRPr="00762D2A">
        <w:rPr>
          <w:u w:val="single"/>
        </w:rPr>
        <w:t>throughout the globe</w:t>
      </w:r>
      <w:r w:rsidRPr="00762D2A">
        <w:t xml:space="preserve"> – the alternative provides the </w:t>
      </w:r>
      <w:r w:rsidRPr="00762D2A">
        <w:rPr>
          <w:u w:val="single"/>
        </w:rPr>
        <w:t>tools to fight back</w:t>
      </w:r>
      <w:r w:rsidRPr="00762D2A">
        <w:t>.</w:t>
      </w:r>
    </w:p>
    <w:p w14:paraId="183ED6AC" w14:textId="77777777" w:rsidR="000F58D2" w:rsidRPr="00762D2A" w:rsidRDefault="000F58D2" w:rsidP="000F58D2">
      <w:r w:rsidRPr="00762D2A">
        <w:rPr>
          <w:rStyle w:val="Style13ptBold"/>
        </w:rPr>
        <w:t>Escalante 19</w:t>
      </w:r>
      <w:r w:rsidRPr="00762D2A">
        <w:t xml:space="preserve">. Alyson, “Truth and Practice: The Marxist Theory of Knowledge.” 9/8/2019. </w:t>
      </w:r>
      <w:hyperlink r:id="rId9" w:history="1">
        <w:r w:rsidRPr="00762D2A">
          <w:rPr>
            <w:rStyle w:val="Hyperlink"/>
          </w:rPr>
          <w:t>https://failingthatinvent.home.blog/2019/09/08/truth-and-practic-the-marxist-theory-of-knowledge/</w:t>
        </w:r>
      </w:hyperlink>
      <w:r w:rsidRPr="00762D2A">
        <w:t>, DKP</w:t>
      </w:r>
    </w:p>
    <w:p w14:paraId="09D8C85D" w14:textId="7C47A4F2" w:rsidR="000F58D2" w:rsidRPr="00762D2A" w:rsidRDefault="000F58D2" w:rsidP="000F58D2">
      <w:pPr>
        <w:rPr>
          <w:rStyle w:val="Emphasis"/>
        </w:rPr>
      </w:pPr>
      <w:r w:rsidRPr="00762D2A">
        <w:rPr>
          <w:sz w:val="16"/>
        </w:rPr>
        <w:t xml:space="preserve">Part 4: For Science, For Victory So, why does all this matter? </w:t>
      </w:r>
      <w:r w:rsidRPr="00762D2A">
        <w:rPr>
          <w:rStyle w:val="StyleUnderline"/>
        </w:rPr>
        <w:t>What is at stake in an attempt to outline the Marxist Epistemology?</w:t>
      </w:r>
      <w:r w:rsidRPr="00762D2A">
        <w:rPr>
          <w:sz w:val="16"/>
        </w:rPr>
        <w:t xml:space="preserve"> </w:t>
      </w:r>
      <w:r w:rsidRPr="00762D2A">
        <w:rPr>
          <w:rStyle w:val="StyleUnderline"/>
          <w:highlight w:val="yellow"/>
        </w:rPr>
        <w:t>The world we live in today is in a dire state. Climate destruction continues at a fast pace,</w:t>
      </w:r>
      <w:r w:rsidRPr="00762D2A">
        <w:rPr>
          <w:sz w:val="16"/>
        </w:rPr>
        <w:t xml:space="preserve"> and every with every passing day, capitalism proves itself to be incapable of addressing this</w:t>
      </w:r>
      <w:r w:rsidRPr="00762D2A">
        <w:rPr>
          <w:rStyle w:val="StyleUnderline"/>
        </w:rPr>
        <w:t xml:space="preserve">. </w:t>
      </w:r>
      <w:r w:rsidRPr="00762D2A">
        <w:rPr>
          <w:rStyle w:val="StyleUnderline"/>
          <w:highlight w:val="yellow"/>
        </w:rPr>
        <w:t>Capitalist</w:t>
      </w:r>
      <w:r w:rsidRPr="00762D2A">
        <w:rPr>
          <w:sz w:val="16"/>
        </w:rPr>
        <w:t xml:space="preserve"> production and its </w:t>
      </w:r>
      <w:r w:rsidRPr="00762D2A">
        <w:rPr>
          <w:rStyle w:val="StyleUnderline"/>
        </w:rPr>
        <w:t xml:space="preserve">endless </w:t>
      </w:r>
      <w:r w:rsidRPr="00762D2A">
        <w:rPr>
          <w:rStyle w:val="StyleUnderline"/>
          <w:highlight w:val="yellow"/>
        </w:rPr>
        <w:t>drive for resources</w:t>
      </w:r>
      <w:r w:rsidRPr="00762D2A">
        <w:rPr>
          <w:sz w:val="16"/>
        </w:rPr>
        <w:t xml:space="preserve"> to match artificial market demands </w:t>
      </w:r>
      <w:r w:rsidRPr="00762D2A">
        <w:rPr>
          <w:rStyle w:val="StyleUnderline"/>
        </w:rPr>
        <w:t xml:space="preserve">has </w:t>
      </w:r>
      <w:r w:rsidRPr="00762D2A">
        <w:rPr>
          <w:rStyle w:val="StyleUnderline"/>
          <w:highlight w:val="yellow"/>
        </w:rPr>
        <w:t>created</w:t>
      </w:r>
      <w:r w:rsidRPr="00762D2A">
        <w:rPr>
          <w:rStyle w:val="StyleUnderline"/>
        </w:rPr>
        <w:t xml:space="preserve"> a </w:t>
      </w:r>
      <w:r w:rsidRPr="00762D2A">
        <w:rPr>
          <w:rStyle w:val="StyleUnderline"/>
          <w:highlight w:val="yellow"/>
        </w:rPr>
        <w:t>climate crisis that leaves us on the brink of</w:t>
      </w:r>
      <w:r w:rsidRPr="00762D2A">
        <w:rPr>
          <w:sz w:val="16"/>
        </w:rPr>
        <w:t xml:space="preserve"> potential</w:t>
      </w:r>
      <w:r w:rsidRPr="00762D2A">
        <w:rPr>
          <w:rStyle w:val="StyleUnderline"/>
        </w:rPr>
        <w:t xml:space="preserve"> </w:t>
      </w:r>
      <w:r w:rsidRPr="00762D2A">
        <w:rPr>
          <w:rStyle w:val="StyleUnderline"/>
          <w:highlight w:val="yellow"/>
        </w:rPr>
        <w:t>extinction. Governments</w:t>
      </w:r>
      <w:r w:rsidRPr="00762D2A">
        <w:rPr>
          <w:sz w:val="16"/>
        </w:rPr>
        <w:t xml:space="preserve"> around the world </w:t>
      </w:r>
      <w:r w:rsidRPr="00762D2A">
        <w:rPr>
          <w:rStyle w:val="StyleUnderline"/>
          <w:highlight w:val="yellow"/>
        </w:rPr>
        <w:t>are turning to</w:t>
      </w:r>
      <w:r w:rsidRPr="00762D2A">
        <w:rPr>
          <w:rStyle w:val="StyleUnderline"/>
        </w:rPr>
        <w:t xml:space="preserve"> </w:t>
      </w:r>
      <w:r w:rsidRPr="00762D2A">
        <w:rPr>
          <w:sz w:val="16"/>
        </w:rPr>
        <w:t xml:space="preserve">far right and </w:t>
      </w:r>
      <w:r w:rsidRPr="00762D2A">
        <w:rPr>
          <w:rStyle w:val="StyleUnderline"/>
          <w:highlight w:val="yellow"/>
        </w:rPr>
        <w:t>fascist leaders</w:t>
      </w:r>
      <w:r w:rsidRPr="00762D2A">
        <w:rPr>
          <w:rStyle w:val="StyleUnderline"/>
        </w:rPr>
        <w:t xml:space="preserve"> to assuage their fear</w:t>
      </w:r>
      <w:r w:rsidRPr="00762D2A">
        <w:rPr>
          <w:sz w:val="16"/>
        </w:rPr>
        <w:t>s of an uncertain future</w:t>
      </w:r>
      <w:r w:rsidRPr="00762D2A">
        <w:rPr>
          <w:rStyle w:val="StyleUnderline"/>
        </w:rPr>
        <w:t>, and the most marginalized</w:t>
      </w:r>
      <w:r w:rsidRPr="00762D2A">
        <w:rPr>
          <w:sz w:val="16"/>
        </w:rPr>
        <w:t xml:space="preserve"> and oppresse</w:t>
      </w:r>
      <w:r w:rsidRPr="00762D2A">
        <w:rPr>
          <w:rStyle w:val="StyleUnderline"/>
        </w:rPr>
        <w:t>d suffer</w:t>
      </w:r>
      <w:r w:rsidRPr="00762D2A">
        <w:rPr>
          <w:sz w:val="16"/>
        </w:rPr>
        <w:t xml:space="preserve"> because of it. </w:t>
      </w:r>
      <w:r w:rsidRPr="00762D2A">
        <w:rPr>
          <w:rStyle w:val="StyleUnderline"/>
        </w:rPr>
        <w:t>Fascism is on the rise,</w:t>
      </w:r>
      <w:r w:rsidRPr="00762D2A">
        <w:rPr>
          <w:sz w:val="16"/>
        </w:rPr>
        <w:t xml:space="preserve"> and history tells us very clearly what that can result in without opposition. T</w:t>
      </w:r>
      <w:r w:rsidRPr="00762D2A">
        <w:rPr>
          <w:rStyle w:val="StyleUnderline"/>
        </w:rPr>
        <w:t xml:space="preserve">he </w:t>
      </w:r>
      <w:r w:rsidRPr="00762D2A">
        <w:rPr>
          <w:rStyle w:val="StyleUnderline"/>
          <w:highlight w:val="yellow"/>
        </w:rPr>
        <w:t>decaying US empire continues to lash out</w:t>
      </w:r>
      <w:r w:rsidRPr="00762D2A">
        <w:rPr>
          <w:rStyle w:val="StyleUnderline"/>
        </w:rPr>
        <w:t xml:space="preserve"> in violence across the globe in a desperate attempt to re-assert </w:t>
      </w:r>
      <w:r w:rsidRPr="00762D2A">
        <w:rPr>
          <w:sz w:val="16"/>
        </w:rPr>
        <w:t xml:space="preserve">its power and </w:t>
      </w:r>
      <w:r w:rsidRPr="00762D2A">
        <w:rPr>
          <w:rStyle w:val="StyleUnderline"/>
        </w:rPr>
        <w:t xml:space="preserve">hegemony. Whole countries are destroyed in its desperate bids for more fossil fuels. </w:t>
      </w:r>
      <w:r w:rsidRPr="00762D2A">
        <w:rPr>
          <w:rStyle w:val="StyleUnderline"/>
          <w:highlight w:val="yellow"/>
        </w:rPr>
        <w:t>The world burns from America’s white phosphorus weaponry.</w:t>
      </w:r>
      <w:r w:rsidRPr="00762D2A">
        <w:rPr>
          <w:rStyle w:val="StyleUnderline"/>
        </w:rPr>
        <w:t xml:space="preserve"> The need for a revolutionary movement capable of replacing capitalism with something better has never been so clear.</w:t>
      </w:r>
      <w:r w:rsidRPr="00762D2A">
        <w:rPr>
          <w:sz w:val="16"/>
        </w:rPr>
        <w:t xml:space="preserve"> The choice between socialism or barbarism has never been so stark. More and more people are starting to realize that reform cannot save us, that capitalism and imperialism themselves are the problem, and that we must unite and band together to fight for a better world. The question then is: </w:t>
      </w:r>
      <w:r w:rsidRPr="00762D2A">
        <w:rPr>
          <w:rStyle w:val="StyleUnderline"/>
        </w:rPr>
        <w:t>how will we know what strategies</w:t>
      </w:r>
      <w:r w:rsidRPr="00762D2A">
        <w:rPr>
          <w:sz w:val="16"/>
        </w:rPr>
        <w:t xml:space="preserve">, what </w:t>
      </w:r>
      <w:r w:rsidRPr="00762D2A">
        <w:rPr>
          <w:rStyle w:val="StyleUnderline"/>
        </w:rPr>
        <w:t>tactics, and</w:t>
      </w:r>
      <w:r w:rsidRPr="00762D2A">
        <w:rPr>
          <w:sz w:val="16"/>
        </w:rPr>
        <w:t xml:space="preserve"> what </w:t>
      </w:r>
      <w:r w:rsidRPr="00762D2A">
        <w:rPr>
          <w:rStyle w:val="StyleUnderline"/>
        </w:rPr>
        <w:t xml:space="preserve">ideas to unite around? If </w:t>
      </w:r>
      <w:r w:rsidRPr="00762D2A">
        <w:rPr>
          <w:sz w:val="16"/>
        </w:rPr>
        <w:t>the skeptics and postmodernists are correct that</w:t>
      </w:r>
      <w:r w:rsidRPr="00762D2A">
        <w:rPr>
          <w:rStyle w:val="StyleUnderline"/>
        </w:rPr>
        <w:t xml:space="preserve"> knowledge is </w:t>
      </w:r>
      <w:r w:rsidRPr="00762D2A">
        <w:rPr>
          <w:sz w:val="16"/>
        </w:rPr>
        <w:t xml:space="preserve">always relative and </w:t>
      </w:r>
      <w:r w:rsidRPr="00762D2A">
        <w:rPr>
          <w:rStyle w:val="StyleUnderline"/>
        </w:rPr>
        <w:t>localized, then we cannot built a global and universal strategy to unite around. If they are correct then we are doomed to</w:t>
      </w:r>
      <w:r w:rsidRPr="00762D2A">
        <w:rPr>
          <w:sz w:val="16"/>
        </w:rPr>
        <w:t xml:space="preserve"> small acts of localized or </w:t>
      </w:r>
      <w:r w:rsidRPr="00762D2A">
        <w:rPr>
          <w:rStyle w:val="StyleUnderline"/>
        </w:rPr>
        <w:t>individual resistance in the face of apocalypse. To embrace such a vision of the world</w:t>
      </w:r>
      <w:r w:rsidRPr="00762D2A">
        <w:rPr>
          <w:sz w:val="16"/>
        </w:rPr>
        <w:t xml:space="preserve"> (with its accompanying epistemological skepticism) </w:t>
      </w:r>
      <w:r w:rsidRPr="00762D2A">
        <w:rPr>
          <w:rStyle w:val="StyleUnderline"/>
        </w:rPr>
        <w:t>is to embrace defeat.</w:t>
      </w:r>
      <w:r w:rsidRPr="00762D2A">
        <w:rPr>
          <w:sz w:val="16"/>
        </w:rPr>
        <w:t xml:space="preserve"> </w:t>
      </w:r>
      <w:r w:rsidRPr="00762D2A">
        <w:rPr>
          <w:rStyle w:val="Emphasis"/>
        </w:rPr>
        <w:t xml:space="preserve">The </w:t>
      </w:r>
      <w:r w:rsidRPr="00762D2A">
        <w:rPr>
          <w:rStyle w:val="Emphasis"/>
          <w:highlight w:val="yellow"/>
        </w:rPr>
        <w:t>masses</w:t>
      </w:r>
      <w:r w:rsidRPr="00762D2A">
        <w:rPr>
          <w:rStyle w:val="Emphasis"/>
        </w:rPr>
        <w:t xml:space="preserve"> </w:t>
      </w:r>
      <w:r w:rsidRPr="00762D2A">
        <w:rPr>
          <w:sz w:val="16"/>
        </w:rPr>
        <w:t xml:space="preserve">do not want to embrace defeat, they </w:t>
      </w:r>
      <w:r w:rsidRPr="00762D2A">
        <w:rPr>
          <w:rStyle w:val="Emphasis"/>
          <w:highlight w:val="yellow"/>
        </w:rPr>
        <w:t>want to know how to fight back. Marxism can provide the tools necessary</w:t>
      </w:r>
      <w:r w:rsidRPr="00762D2A">
        <w:rPr>
          <w:rStyle w:val="Emphasis"/>
        </w:rPr>
        <w:t xml:space="preserve"> to engage in that fight.</w:t>
      </w:r>
      <w:r w:rsidRPr="00762D2A">
        <w:rPr>
          <w:sz w:val="16"/>
        </w:rPr>
        <w:t xml:space="preserve"> </w:t>
      </w:r>
      <w:r w:rsidRPr="00762D2A">
        <w:rPr>
          <w:rStyle w:val="StyleUnderline"/>
          <w:highlight w:val="yellow"/>
        </w:rPr>
        <w:t>Marxism</w:t>
      </w:r>
      <w:r w:rsidRPr="00762D2A">
        <w:rPr>
          <w:sz w:val="16"/>
        </w:rPr>
        <w:t xml:space="preserve">, with its self criticism and its insistence on incorporating the valuable ideas of its critics </w:t>
      </w:r>
      <w:r w:rsidRPr="00762D2A">
        <w:rPr>
          <w:rStyle w:val="StyleUnderline"/>
          <w:highlight w:val="yellow"/>
        </w:rPr>
        <w:t>has created a means for unifying workers</w:t>
      </w:r>
      <w:r w:rsidRPr="00762D2A">
        <w:rPr>
          <w:rStyle w:val="StyleUnderline"/>
        </w:rPr>
        <w:t xml:space="preserve"> across the globe </w:t>
      </w:r>
      <w:r w:rsidRPr="00762D2A">
        <w:rPr>
          <w:rStyle w:val="StyleUnderline"/>
          <w:highlight w:val="yellow"/>
        </w:rPr>
        <w:t>with anti-colonial and anti-imperialist struggles.</w:t>
      </w:r>
      <w:r w:rsidRPr="00762D2A">
        <w:rPr>
          <w:rStyle w:val="StyleUnderline"/>
        </w:rPr>
        <w:t xml:space="preserve"> The </w:t>
      </w:r>
      <w:r w:rsidRPr="00762D2A">
        <w:rPr>
          <w:rStyle w:val="StyleUnderline"/>
          <w:highlight w:val="yellow"/>
        </w:rPr>
        <w:t>Marxist belief in the possibility of true ideas</w:t>
      </w:r>
      <w:r w:rsidRPr="00762D2A">
        <w:rPr>
          <w:sz w:val="16"/>
        </w:rPr>
        <w:t xml:space="preserve">, tested and verified in practice, </w:t>
      </w:r>
      <w:r w:rsidRPr="00762D2A">
        <w:rPr>
          <w:rStyle w:val="StyleUnderline"/>
          <w:highlight w:val="yellow"/>
        </w:rPr>
        <w:t>creates the possibility for unity on a global scale.</w:t>
      </w:r>
      <w:r w:rsidRPr="00762D2A">
        <w:rPr>
          <w:sz w:val="16"/>
        </w:rPr>
        <w:t xml:space="preserve"> The scientific status of Marxism means that </w:t>
      </w:r>
      <w:r w:rsidRPr="00762D2A">
        <w:rPr>
          <w:rStyle w:val="StyleUnderline"/>
        </w:rPr>
        <w:t xml:space="preserve">as our climate changes, as our world looks more and more grim, Marxism will adapt through struggle and </w:t>
      </w:r>
      <w:r w:rsidRPr="00762D2A">
        <w:rPr>
          <w:rStyle w:val="StyleUnderline"/>
        </w:rPr>
        <w:lastRenderedPageBreak/>
        <w:t xml:space="preserve">practice; it will provide us with the ideas and tools we need to fight and win. There will be no victory </w:t>
      </w:r>
      <w:r w:rsidRPr="00762D2A">
        <w:rPr>
          <w:sz w:val="16"/>
        </w:rPr>
        <w:t xml:space="preserve">for the workers of the world </w:t>
      </w:r>
      <w:r w:rsidRPr="00762D2A">
        <w:rPr>
          <w:rStyle w:val="StyleUnderline"/>
        </w:rPr>
        <w:t xml:space="preserve">without </w:t>
      </w:r>
      <w:r w:rsidRPr="00762D2A">
        <w:rPr>
          <w:sz w:val="16"/>
        </w:rPr>
        <w:t>the ability to wield a</w:t>
      </w:r>
      <w:r w:rsidRPr="00762D2A">
        <w:rPr>
          <w:rStyle w:val="StyleUnderline"/>
        </w:rPr>
        <w:t xml:space="preserve"> revolutionary science. </w:t>
      </w:r>
      <w:r w:rsidRPr="00762D2A">
        <w:rPr>
          <w:rStyle w:val="Emphasis"/>
          <w:highlight w:val="yellow"/>
        </w:rPr>
        <w:t>What is at stake</w:t>
      </w:r>
      <w:r w:rsidRPr="00762D2A">
        <w:rPr>
          <w:rStyle w:val="Emphasis"/>
        </w:rPr>
        <w:t xml:space="preserve"> </w:t>
      </w:r>
      <w:r w:rsidRPr="00762D2A">
        <w:rPr>
          <w:sz w:val="16"/>
        </w:rPr>
        <w:t xml:space="preserve">in questions of Marxist epistemology </w:t>
      </w:r>
      <w:r w:rsidRPr="00762D2A">
        <w:rPr>
          <w:rStyle w:val="Emphasis"/>
          <w:highlight w:val="yellow"/>
        </w:rPr>
        <w:t>is the very possibility of creating</w:t>
      </w:r>
      <w:r w:rsidRPr="00762D2A">
        <w:rPr>
          <w:rStyle w:val="Emphasis"/>
        </w:rPr>
        <w:t xml:space="preserve"> a </w:t>
      </w:r>
      <w:r w:rsidRPr="00762D2A">
        <w:rPr>
          <w:rStyle w:val="Emphasis"/>
          <w:highlight w:val="yellow"/>
        </w:rPr>
        <w:t>philosophical and scientific basis for revolution. We must defend this possibility.</w:t>
      </w:r>
      <w:r w:rsidRPr="00762D2A">
        <w:rPr>
          <w:rStyle w:val="Emphasis"/>
        </w:rPr>
        <w:t xml:space="preserve"> We must defend the scientific status of Marxism, and must insist on the possibility of victory.</w:t>
      </w:r>
    </w:p>
    <w:p w14:paraId="17CF0241" w14:textId="77777777" w:rsidR="000F58D2" w:rsidRPr="00762D2A" w:rsidRDefault="000F58D2" w:rsidP="000F58D2">
      <w:pPr>
        <w:rPr>
          <w:rStyle w:val="Emphasis"/>
        </w:rPr>
      </w:pPr>
    </w:p>
    <w:p w14:paraId="7B962C49" w14:textId="77777777" w:rsidR="000F58D2" w:rsidRPr="00762D2A" w:rsidRDefault="000F58D2" w:rsidP="000F58D2">
      <w:pPr>
        <w:pStyle w:val="Heading4"/>
      </w:pPr>
      <w:r w:rsidRPr="00762D2A">
        <w:t xml:space="preserve">The alternative is to affirm the </w:t>
      </w:r>
      <w:r w:rsidRPr="00762D2A">
        <w:rPr>
          <w:u w:val="single"/>
        </w:rPr>
        <w:t>model of the Communist Party</w:t>
      </w:r>
      <w:r w:rsidRPr="00762D2A">
        <w:t xml:space="preserve"> – only the Party can provide </w:t>
      </w:r>
      <w:r w:rsidRPr="00762D2A">
        <w:rPr>
          <w:u w:val="single"/>
        </w:rPr>
        <w:t>effective accountability mechanisms</w:t>
      </w:r>
      <w:r w:rsidRPr="00762D2A">
        <w:t xml:space="preserve"> to correct violent tendencies within organizing, educate and </w:t>
      </w:r>
      <w:r w:rsidRPr="00762D2A">
        <w:rPr>
          <w:u w:val="single"/>
        </w:rPr>
        <w:t>mobilize marginalized communities</w:t>
      </w:r>
      <w:r w:rsidRPr="00762D2A">
        <w:t>, and connect local struggles to a movement for international liberation.</w:t>
      </w:r>
    </w:p>
    <w:p w14:paraId="4B2DE0F5" w14:textId="77777777" w:rsidR="000F58D2" w:rsidRPr="00762D2A" w:rsidRDefault="000F58D2" w:rsidP="000F58D2">
      <w:pPr>
        <w:rPr>
          <w:sz w:val="16"/>
        </w:rPr>
      </w:pPr>
      <w:r w:rsidRPr="00762D2A">
        <w:rPr>
          <w:rStyle w:val="Style13ptBold"/>
        </w:rPr>
        <w:t>Escalante 18</w:t>
      </w:r>
      <w:r w:rsidRPr="00762D2A">
        <w:t xml:space="preserve">. Alyson Escalante is a Marxist-Leninist. Materialist Feminist and Anti-Imperialist activist. “Party Organizing in the 21st Century. September 2018. </w:t>
      </w:r>
      <w:hyperlink r:id="rId10" w:history="1">
        <w:r w:rsidRPr="00762D2A">
          <w:rPr>
            <w:rStyle w:val="Hyperlink"/>
          </w:rPr>
          <w:t>https://theforgenews.org/2018/09/21/party-organizing-in-the-21st-century.</w:t>
        </w:r>
      </w:hyperlink>
    </w:p>
    <w:p w14:paraId="3A1BFB55" w14:textId="77777777" w:rsidR="000F58D2" w:rsidRPr="00762D2A" w:rsidRDefault="000F58D2" w:rsidP="000F58D2">
      <w:pPr>
        <w:rPr>
          <w:sz w:val="16"/>
        </w:rPr>
      </w:pPr>
      <w:r w:rsidRPr="00762D2A">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762D2A">
        <w:rPr>
          <w:rStyle w:val="StyleUnderline"/>
          <w:highlight w:val="yellow"/>
        </w:rPr>
        <w:t>base building and dual power strategy can be best forwarded through party organizing</w:t>
      </w:r>
      <w:r w:rsidRPr="00762D2A">
        <w:rPr>
          <w:rStyle w:val="StyleUnderline"/>
        </w:rPr>
        <w:t xml:space="preserve">, and that </w:t>
      </w:r>
      <w:r w:rsidRPr="00762D2A">
        <w:rPr>
          <w:rStyle w:val="StyleUnderline"/>
          <w:highlight w:val="yellow"/>
        </w:rPr>
        <w:t>party organizing can allow this</w:t>
      </w:r>
      <w:r w:rsidRPr="00762D2A">
        <w:rPr>
          <w:rStyle w:val="StyleUnderline"/>
        </w:rPr>
        <w:t xml:space="preserve"> emerging </w:t>
      </w:r>
      <w:r w:rsidRPr="00762D2A">
        <w:rPr>
          <w:rStyle w:val="StyleUnderline"/>
          <w:highlight w:val="yellow"/>
        </w:rPr>
        <w:t>movement to solidify into a</w:t>
      </w:r>
      <w:r w:rsidRPr="00762D2A">
        <w:rPr>
          <w:rStyle w:val="StyleUnderline"/>
        </w:rPr>
        <w:t xml:space="preserve"> powerful </w:t>
      </w:r>
      <w:r w:rsidRPr="00762D2A">
        <w:rPr>
          <w:rStyle w:val="StyleUnderline"/>
          <w:highlight w:val="yellow"/>
        </w:rPr>
        <w:t>revolutionary socialist tendency</w:t>
      </w:r>
      <w:r w:rsidRPr="00762D2A">
        <w:rPr>
          <w:rStyle w:val="StyleUnderline"/>
        </w:rPr>
        <w:t xml:space="preserve"> in the United States. </w:t>
      </w:r>
      <w:r w:rsidRPr="00762D2A">
        <w:rPr>
          <w:sz w:val="16"/>
        </w:rPr>
        <w:t xml:space="preserve">One of the crucial insights of the base building movement is that </w:t>
      </w:r>
      <w:r w:rsidRPr="00762D2A">
        <w:rPr>
          <w:rStyle w:val="StyleUnderline"/>
        </w:rPr>
        <w:t xml:space="preserve">the current state of the left in the United States is one in which </w:t>
      </w:r>
      <w:r w:rsidRPr="00762D2A">
        <w:rPr>
          <w:rStyle w:val="StyleUnderline"/>
          <w:highlight w:val="yellow"/>
        </w:rPr>
        <w:t>revolution is not currently possible.</w:t>
      </w:r>
      <w:r w:rsidRPr="00762D2A">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762D2A">
        <w:rPr>
          <w:rStyle w:val="StyleUnderline"/>
        </w:rPr>
        <w:t xml:space="preserve">The base building emphasis on </w:t>
      </w:r>
      <w:r w:rsidRPr="00762D2A">
        <w:rPr>
          <w:rStyle w:val="StyleUnderline"/>
          <w:highlight w:val="yellow"/>
        </w:rPr>
        <w:t>dual power responds</w:t>
      </w:r>
      <w:r w:rsidRPr="00762D2A">
        <w:rPr>
          <w:rStyle w:val="StyleUnderline"/>
        </w:rPr>
        <w:t xml:space="preserve"> directly to this insight. </w:t>
      </w:r>
      <w:r w:rsidRPr="00762D2A">
        <w:rPr>
          <w:rStyle w:val="StyleUnderline"/>
          <w:highlight w:val="yellow"/>
        </w:rPr>
        <w:t>By building institutions which can meet people’s needs, we</w:t>
      </w:r>
      <w:r w:rsidRPr="00762D2A">
        <w:rPr>
          <w:rStyle w:val="StyleUnderline"/>
        </w:rPr>
        <w:t xml:space="preserve"> are able to concretely demonstrate that communists can </w:t>
      </w:r>
      <w:r w:rsidRPr="00762D2A">
        <w:rPr>
          <w:rStyle w:val="StyleUnderline"/>
          <w:highlight w:val="yellow"/>
        </w:rPr>
        <w:t>offer</w:t>
      </w:r>
      <w:r w:rsidRPr="00762D2A">
        <w:rPr>
          <w:rStyle w:val="StyleUnderline"/>
        </w:rPr>
        <w:t xml:space="preserve"> the oppressed </w:t>
      </w:r>
      <w:r w:rsidRPr="00762D2A">
        <w:rPr>
          <w:rStyle w:val="StyleUnderline"/>
          <w:highlight w:val="yellow"/>
        </w:rPr>
        <w:t>relief from</w:t>
      </w:r>
      <w:r w:rsidRPr="00762D2A">
        <w:rPr>
          <w:rStyle w:val="StyleUnderline"/>
        </w:rPr>
        <w:t xml:space="preserve"> the horrific conditions of </w:t>
      </w:r>
      <w:r w:rsidRPr="00762D2A">
        <w:rPr>
          <w:rStyle w:val="StyleUnderline"/>
          <w:highlight w:val="yellow"/>
        </w:rPr>
        <w:t>capitalism.</w:t>
      </w:r>
      <w:r w:rsidRPr="00762D2A">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762D2A">
        <w:rPr>
          <w:rStyle w:val="StyleUnderline"/>
        </w:rPr>
        <w:t xml:space="preserve">If it turns out that establishing socialist institutions to meet people’s needs does in fact create sympathy towards the cause of communism, how can we mobilize that base? </w:t>
      </w:r>
      <w:r w:rsidRPr="00762D2A">
        <w:rPr>
          <w:sz w:val="16"/>
        </w:rPr>
        <w:t xml:space="preserve">Put simply: </w:t>
      </w:r>
      <w:r w:rsidRPr="00762D2A">
        <w:rPr>
          <w:rStyle w:val="Emphasis"/>
          <w:highlight w:val="yellow"/>
        </w:rPr>
        <w:t>in order to mobilize the base</w:t>
      </w:r>
      <w:r w:rsidRPr="00762D2A">
        <w:rPr>
          <w:rStyle w:val="Emphasis"/>
        </w:rPr>
        <w:t xml:space="preserve"> which base builders hope to create, </w:t>
      </w:r>
      <w:r w:rsidRPr="00762D2A">
        <w:rPr>
          <w:rStyle w:val="Emphasis"/>
          <w:highlight w:val="yellow"/>
        </w:rPr>
        <w:t>we need to have already done the work of building a communist party.</w:t>
      </w:r>
      <w:r w:rsidRPr="00762D2A">
        <w:rPr>
          <w:sz w:val="16"/>
          <w:highlight w:val="yellow"/>
        </w:rPr>
        <w:t xml:space="preserve"> </w:t>
      </w:r>
      <w:r w:rsidRPr="00762D2A">
        <w:rPr>
          <w:rStyle w:val="StyleUnderline"/>
          <w:highlight w:val="yellow"/>
        </w:rPr>
        <w:t>It is not enough to</w:t>
      </w:r>
      <w:r w:rsidRPr="00762D2A">
        <w:rPr>
          <w:rStyle w:val="StyleUnderline"/>
        </w:rPr>
        <w:t xml:space="preserve"> simply </w:t>
      </w:r>
      <w:r w:rsidRPr="00762D2A">
        <w:rPr>
          <w:rStyle w:val="StyleUnderline"/>
          <w:highlight w:val="yellow"/>
        </w:rPr>
        <w:t>meet</w:t>
      </w:r>
      <w:r w:rsidRPr="00762D2A">
        <w:rPr>
          <w:rStyle w:val="StyleUnderline"/>
        </w:rPr>
        <w:t xml:space="preserve"> peoples </w:t>
      </w:r>
      <w:r w:rsidRPr="00762D2A">
        <w:rPr>
          <w:rStyle w:val="StyleUnderline"/>
          <w:highlight w:val="yellow"/>
        </w:rPr>
        <w:t>needs.</w:t>
      </w:r>
      <w:r w:rsidRPr="00762D2A">
        <w:rPr>
          <w:rStyle w:val="StyleUnderline"/>
        </w:rPr>
        <w:t xml:space="preserve"> Rather, </w:t>
      </w:r>
      <w:r w:rsidRPr="00762D2A">
        <w:rPr>
          <w:rStyle w:val="StyleUnderline"/>
          <w:highlight w:val="yellow"/>
        </w:rPr>
        <w:t>we must build</w:t>
      </w:r>
      <w:r w:rsidRPr="00762D2A">
        <w:rPr>
          <w:rStyle w:val="StyleUnderline"/>
        </w:rPr>
        <w:t xml:space="preserve"> the </w:t>
      </w:r>
      <w:r w:rsidRPr="00762D2A">
        <w:rPr>
          <w:rStyle w:val="StyleUnderline"/>
          <w:highlight w:val="yellow"/>
        </w:rPr>
        <w:t>institutions of dual power</w:t>
      </w:r>
      <w:r w:rsidRPr="00762D2A">
        <w:rPr>
          <w:rStyle w:val="StyleUnderline"/>
        </w:rPr>
        <w:t xml:space="preserve"> in the name of communism.</w:t>
      </w:r>
      <w:r w:rsidRPr="00762D2A">
        <w:rPr>
          <w:sz w:val="16"/>
        </w:rPr>
        <w:t xml:space="preserve"> </w:t>
      </w:r>
      <w:r w:rsidRPr="00762D2A">
        <w:rPr>
          <w:rStyle w:val="StyleUnderline"/>
          <w:highlight w:val="yellow"/>
        </w:rPr>
        <w:t xml:space="preserve">We </w:t>
      </w:r>
      <w:r w:rsidRPr="00762D2A">
        <w:rPr>
          <w:rStyle w:val="Emphasis"/>
          <w:highlight w:val="yellow"/>
        </w:rPr>
        <w:t>must refuse</w:t>
      </w:r>
      <w:r w:rsidRPr="00762D2A">
        <w:rPr>
          <w:rStyle w:val="StyleUnderline"/>
        </w:rPr>
        <w:t xml:space="preserve"> </w:t>
      </w:r>
      <w:r w:rsidRPr="00762D2A">
        <w:rPr>
          <w:rStyle w:val="Emphasis"/>
          <w:highlight w:val="yellow"/>
        </w:rPr>
        <w:t>covert front organizing and instead have</w:t>
      </w:r>
      <w:r w:rsidRPr="00762D2A">
        <w:rPr>
          <w:rStyle w:val="StyleUnderline"/>
          <w:highlight w:val="yellow"/>
        </w:rPr>
        <w:t xml:space="preserve"> a public face as a communist party.</w:t>
      </w:r>
      <w:r w:rsidRPr="00762D2A">
        <w:rPr>
          <w:rStyle w:val="StyleUnderline"/>
        </w:rPr>
        <w:t xml:space="preserve"> </w:t>
      </w:r>
      <w:r w:rsidRPr="00762D2A">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762D2A">
        <w:rPr>
          <w:rStyle w:val="StyleUnderlin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762D2A">
        <w:rPr>
          <w:rStyle w:val="StyleUnderline"/>
          <w:highlight w:val="yellow"/>
        </w:rPr>
        <w:t>membership is formally unified around a party line determined by democratic centralist decision making.</w:t>
      </w:r>
      <w:r w:rsidRPr="00762D2A">
        <w:rPr>
          <w:sz w:val="16"/>
        </w:rPr>
        <w:t xml:space="preserve"> </w:t>
      </w:r>
      <w:r w:rsidRPr="00762D2A">
        <w:rPr>
          <w:rStyle w:val="StyleUnderline"/>
        </w:rPr>
        <w:t xml:space="preserve">The party model creates internal methods for </w:t>
      </w:r>
      <w:r w:rsidRPr="00762D2A">
        <w:rPr>
          <w:rStyle w:val="Emphasis"/>
          <w:highlight w:val="yellow"/>
        </w:rPr>
        <w:t>holding party members accountable</w:t>
      </w:r>
      <w:r w:rsidRPr="00762D2A">
        <w:rPr>
          <w:rStyle w:val="StyleUnderline"/>
          <w:highlight w:val="yellow"/>
        </w:rPr>
        <w:t>, unifying</w:t>
      </w:r>
      <w:r w:rsidRPr="00762D2A">
        <w:rPr>
          <w:rStyle w:val="StyleUnderline"/>
        </w:rPr>
        <w:t xml:space="preserve"> party member </w:t>
      </w:r>
      <w:r w:rsidRPr="00762D2A">
        <w:rPr>
          <w:rStyle w:val="StyleUnderline"/>
          <w:highlight w:val="yellow"/>
        </w:rPr>
        <w:t>action</w:t>
      </w:r>
      <w:r w:rsidRPr="00762D2A">
        <w:rPr>
          <w:rStyle w:val="StyleUnderline"/>
        </w:rPr>
        <w:t xml:space="preserve"> around democratically determined goals, </w:t>
      </w:r>
      <w:r w:rsidRPr="00762D2A">
        <w:rPr>
          <w:rStyle w:val="StyleUnderline"/>
          <w:highlight w:val="yellow"/>
        </w:rPr>
        <w:t>and for educating</w:t>
      </w:r>
      <w:r w:rsidRPr="00762D2A">
        <w:rPr>
          <w:rStyle w:val="StyleUnderline"/>
        </w:rPr>
        <w:t xml:space="preserve"> party members in communist theory and praxis.</w:t>
      </w:r>
      <w:r w:rsidRPr="00762D2A">
        <w:rPr>
          <w:sz w:val="16"/>
        </w:rPr>
        <w:t xml:space="preserve"> A communist organization utilizing the party model works to build dual power institutions while simultaneously educating the communities they hope to serve. </w:t>
      </w:r>
      <w:r w:rsidRPr="00762D2A">
        <w:rPr>
          <w:rStyle w:val="StyleUnderline"/>
        </w:rPr>
        <w:t xml:space="preserve">Organizations which adopt the party model focus on propagandizing around the need for revolutionary socialism. </w:t>
      </w:r>
      <w:r w:rsidRPr="00762D2A">
        <w:rPr>
          <w:rStyle w:val="StyleUnderline"/>
          <w:highlight w:val="yellow"/>
        </w:rPr>
        <w:t xml:space="preserve">They </w:t>
      </w:r>
      <w:r w:rsidRPr="00762D2A">
        <w:rPr>
          <w:rStyle w:val="StyleUnderline"/>
        </w:rPr>
        <w:t xml:space="preserve">function as the forefront of political organizing, </w:t>
      </w:r>
      <w:r w:rsidRPr="00762D2A">
        <w:rPr>
          <w:rStyle w:val="StyleUnderline"/>
          <w:highlight w:val="yellow"/>
        </w:rPr>
        <w:t>empower</w:t>
      </w:r>
      <w:r w:rsidRPr="00762D2A">
        <w:rPr>
          <w:rStyle w:val="StyleUnderline"/>
        </w:rPr>
        <w:t xml:space="preserve">ing local </w:t>
      </w:r>
      <w:r w:rsidRPr="00762D2A">
        <w:rPr>
          <w:rStyle w:val="StyleUnderline"/>
          <w:highlight w:val="yellow"/>
        </w:rPr>
        <w:t>communities to theorize</w:t>
      </w:r>
      <w:r w:rsidRPr="00762D2A">
        <w:rPr>
          <w:rStyle w:val="StyleUnderline"/>
        </w:rPr>
        <w:t xml:space="preserve"> their liberation </w:t>
      </w:r>
      <w:r w:rsidRPr="00762D2A">
        <w:rPr>
          <w:rStyle w:val="StyleUnderline"/>
          <w:highlight w:val="yellow"/>
        </w:rPr>
        <w:t>through communist theory while organizing</w:t>
      </w:r>
      <w:r w:rsidRPr="00762D2A">
        <w:rPr>
          <w:rStyle w:val="StyleUnderline"/>
        </w:rPr>
        <w:t xml:space="preserve"> communities </w:t>
      </w:r>
      <w:r w:rsidRPr="00762D2A">
        <w:rPr>
          <w:rStyle w:val="StyleUnderline"/>
          <w:highlight w:val="yellow"/>
        </w:rPr>
        <w:t>to</w:t>
      </w:r>
      <w:r w:rsidRPr="00762D2A">
        <w:rPr>
          <w:rStyle w:val="StyleUnderline"/>
        </w:rPr>
        <w:t xml:space="preserve"> literally </w:t>
      </w:r>
      <w:r w:rsidRPr="00762D2A">
        <w:rPr>
          <w:rStyle w:val="StyleUnderline"/>
          <w:highlight w:val="yellow"/>
        </w:rPr>
        <w:t>fight for their liberation.</w:t>
      </w:r>
      <w:r w:rsidRPr="00762D2A">
        <w:rPr>
          <w:sz w:val="16"/>
        </w:rPr>
        <w:t xml:space="preserve"> A </w:t>
      </w:r>
      <w:r w:rsidRPr="00762D2A">
        <w:rPr>
          <w:sz w:val="16"/>
        </w:rPr>
        <w:lastRenderedPageBreak/>
        <w:t xml:space="preserve">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762D2A">
        <w:rPr>
          <w:rStyle w:val="StyleUnderline"/>
        </w:rPr>
        <w:t xml:space="preserve">our struggle is against a material base which functions not only at the national but at the international level. The </w:t>
      </w:r>
      <w:r w:rsidRPr="00762D2A">
        <w:rPr>
          <w:rStyle w:val="StyleUnderline"/>
          <w:highlight w:val="yellow"/>
        </w:rPr>
        <w:t>formal structures</w:t>
      </w:r>
      <w:r w:rsidRPr="00762D2A">
        <w:rPr>
          <w:rStyle w:val="StyleUnderline"/>
        </w:rPr>
        <w:t xml:space="preserve"> provided by a democratic centralist party model </w:t>
      </w:r>
      <w:r w:rsidRPr="00762D2A">
        <w:rPr>
          <w:rStyle w:val="StyleUnderline"/>
          <w:highlight w:val="yellow"/>
        </w:rPr>
        <w:t>allow individual locals to have a voice in open debate, but also</w:t>
      </w:r>
      <w:r w:rsidRPr="00762D2A">
        <w:rPr>
          <w:rStyle w:val="StyleUnderline"/>
        </w:rPr>
        <w:t xml:space="preserve"> allow for </w:t>
      </w:r>
      <w:r w:rsidRPr="00762D2A">
        <w:rPr>
          <w:rStyle w:val="StyleUnderline"/>
          <w:highlight w:val="yellow"/>
        </w:rPr>
        <w:t>a unified strategy</w:t>
      </w:r>
      <w:r w:rsidRPr="00762D2A">
        <w:rPr>
          <w:rStyle w:val="StyleUnderline"/>
        </w:rPr>
        <w:t xml:space="preserve"> to emerge from democratic consensus. </w:t>
      </w:r>
      <w:r w:rsidRPr="00762D2A">
        <w:rPr>
          <w:sz w:val="16"/>
        </w:rPr>
        <w:t xml:space="preserve">Furthermore, </w:t>
      </w:r>
      <w:r w:rsidRPr="00762D2A">
        <w:rPr>
          <w:rStyle w:val="Emphasis"/>
          <w:highlight w:val="yellow"/>
        </w:rPr>
        <w:t>party organizing allows for</w:t>
      </w:r>
      <w:r w:rsidRPr="00762D2A">
        <w:rPr>
          <w:rStyle w:val="Emphasis"/>
        </w:rPr>
        <w:t xml:space="preserve"> local organizations and individual </w:t>
      </w:r>
      <w:r w:rsidRPr="00762D2A">
        <w:rPr>
          <w:rStyle w:val="Emphasis"/>
          <w:highlight w:val="yellow"/>
        </w:rPr>
        <w:t>organizers to be held accountable</w:t>
      </w:r>
      <w:r w:rsidRPr="00762D2A">
        <w:rPr>
          <w:rStyle w:val="Emphasis"/>
        </w:rPr>
        <w:t xml:space="preserve"> for their actions.</w:t>
      </w:r>
      <w:r w:rsidRPr="00762D2A">
        <w:rPr>
          <w:sz w:val="16"/>
        </w:rPr>
        <w:t xml:space="preserve"> </w:t>
      </w:r>
      <w:r w:rsidRPr="00762D2A">
        <w:rPr>
          <w:rStyle w:val="StyleUnderline"/>
        </w:rPr>
        <w:t xml:space="preserve">It allows criticism to function not as one independent group criticizing another independent group, but rather as comrades </w:t>
      </w:r>
      <w:r w:rsidRPr="00762D2A">
        <w:rPr>
          <w:rStyle w:val="StyleUnderline"/>
          <w:highlight w:val="yellow"/>
        </w:rPr>
        <w:t>with</w:t>
      </w:r>
      <w:r w:rsidRPr="00762D2A">
        <w:rPr>
          <w:rStyle w:val="StyleUnderline"/>
        </w:rPr>
        <w:t xml:space="preserve"> a formal organizational </w:t>
      </w:r>
      <w:r w:rsidRPr="00762D2A">
        <w:rPr>
          <w:rStyle w:val="StyleUnderline"/>
          <w:highlight w:val="yellow"/>
        </w:rPr>
        <w:t>unity working together to sharpen</w:t>
      </w:r>
      <w:r w:rsidRPr="00762D2A">
        <w:rPr>
          <w:rStyle w:val="StyleUnderline"/>
        </w:rPr>
        <w:t xml:space="preserve"> each others </w:t>
      </w:r>
      <w:r w:rsidRPr="00762D2A">
        <w:rPr>
          <w:rStyle w:val="StyleUnderline"/>
          <w:highlight w:val="yellow"/>
        </w:rPr>
        <w:t>strategies and to help correct chauvinist ideas</w:t>
      </w:r>
      <w:r w:rsidRPr="00762D2A">
        <w:rPr>
          <w:rStyle w:val="StyleUnderline"/>
        </w:rPr>
        <w:t xml:space="preserve"> and actions. </w:t>
      </w:r>
      <w:r w:rsidRPr="00762D2A">
        <w:rPr>
          <w:sz w:val="16"/>
        </w:rPr>
        <w:t xml:space="preserve">In the context of the socialist movement within the United States, such </w:t>
      </w:r>
      <w:r w:rsidRPr="00762D2A">
        <w:rPr>
          <w:rStyle w:val="Emphasis"/>
          <w:highlight w:val="yellow"/>
        </w:rPr>
        <w:t>accountability is crucial</w:t>
      </w:r>
      <w:r w:rsidRPr="00762D2A">
        <w:rPr>
          <w:rStyle w:val="StyleUnderline"/>
          <w:highlight w:val="yellow"/>
        </w:rPr>
        <w:t>.</w:t>
      </w:r>
      <w:r w:rsidRPr="00762D2A">
        <w:rPr>
          <w:sz w:val="16"/>
        </w:rPr>
        <w:t xml:space="preserve"> </w:t>
      </w:r>
      <w:r w:rsidRPr="00762D2A">
        <w:rPr>
          <w:rStyle w:val="StyleUnderline"/>
        </w:rPr>
        <w:t xml:space="preserve">As a movement which operates within a settler colonial society, </w:t>
      </w:r>
      <w:r w:rsidRPr="00762D2A">
        <w:rPr>
          <w:rStyle w:val="StyleUnderline"/>
          <w:highlight w:val="yellow"/>
        </w:rPr>
        <w:t>imperialist and colonial ideal frequently infect leftist organizing</w:t>
      </w:r>
      <w:r w:rsidRPr="00762D2A">
        <w:rPr>
          <w:rStyle w:val="StyleUnderline"/>
        </w:rPr>
        <w:t xml:space="preserve">. Creating </w:t>
      </w:r>
      <w:r w:rsidRPr="00762D2A">
        <w:rPr>
          <w:rStyle w:val="StyleUnderline"/>
          <w:highlight w:val="yellow"/>
        </w:rPr>
        <w:t>formal</w:t>
      </w:r>
      <w:r w:rsidRPr="00762D2A">
        <w:rPr>
          <w:rStyle w:val="StyleUnderline"/>
        </w:rPr>
        <w:t xml:space="preserve"> unity and party </w:t>
      </w:r>
      <w:r w:rsidRPr="00762D2A">
        <w:rPr>
          <w:rStyle w:val="StyleUnderline"/>
          <w:highlight w:val="yellow"/>
        </w:rPr>
        <w:t>procedure</w:t>
      </w:r>
      <w:r w:rsidRPr="00762D2A">
        <w:rPr>
          <w:rStyle w:val="StyleUnderline"/>
        </w:rPr>
        <w:t xml:space="preserve"> for dealing with and correcting these ideas </w:t>
      </w:r>
      <w:r w:rsidRPr="00762D2A">
        <w:rPr>
          <w:rStyle w:val="StyleUnderline"/>
          <w:highlight w:val="yellow"/>
        </w:rPr>
        <w:t>allows us to address these</w:t>
      </w:r>
      <w:r w:rsidRPr="00762D2A">
        <w:rPr>
          <w:rStyle w:val="StyleUnderline"/>
        </w:rPr>
        <w:t xml:space="preserve"> consistent problems within American socialist organizing. </w:t>
      </w:r>
      <w:r w:rsidRPr="00762D2A">
        <w:rPr>
          <w:sz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762D2A">
        <w:rPr>
          <w:rStyle w:val="StyleUnderline"/>
        </w:rPr>
        <w:t xml:space="preserve">individual base building </w:t>
      </w:r>
      <w:r w:rsidRPr="00762D2A">
        <w:rPr>
          <w:rStyle w:val="StyleUnderline"/>
          <w:highlight w:val="yellow"/>
        </w:rPr>
        <w:t>organizations ought to adopt</w:t>
      </w:r>
      <w:r w:rsidRPr="00762D2A">
        <w:rPr>
          <w:rStyle w:val="StyleUnderline"/>
        </w:rPr>
        <w:t xml:space="preserve"> party models for their local organizing. Local organizations ought to be building dual power alongside </w:t>
      </w:r>
      <w:r w:rsidRPr="00762D2A">
        <w:rPr>
          <w:rStyle w:val="StyleUnderline"/>
          <w:highlight w:val="yellow"/>
        </w:rPr>
        <w:t>recruitment</w:t>
      </w:r>
      <w:r w:rsidRPr="00762D2A">
        <w:rPr>
          <w:rStyle w:val="StyleUnderline"/>
        </w:rPr>
        <w:t xml:space="preserve"> into their organizations, </w:t>
      </w:r>
      <w:r w:rsidRPr="00762D2A">
        <w:rPr>
          <w:rStyle w:val="StyleUnderline"/>
          <w:highlight w:val="yellow"/>
        </w:rPr>
        <w:t>education</w:t>
      </w:r>
      <w:r w:rsidRPr="00762D2A">
        <w:rPr>
          <w:rStyle w:val="StyleUnderline"/>
        </w:rPr>
        <w:t xml:space="preserve"> of community members </w:t>
      </w:r>
      <w:r w:rsidRPr="00762D2A">
        <w:rPr>
          <w:rStyle w:val="StyleUnderline"/>
          <w:highlight w:val="yellow"/>
        </w:rPr>
        <w:t>in communist theory and praxis, and</w:t>
      </w:r>
      <w:r w:rsidRPr="00762D2A">
        <w:rPr>
          <w:rStyle w:val="StyleUnderline"/>
        </w:rPr>
        <w:t xml:space="preserve"> the establishment of armed and </w:t>
      </w:r>
      <w:r w:rsidRPr="00762D2A">
        <w:rPr>
          <w:rStyle w:val="StyleUnderline"/>
          <w:highlight w:val="yellow"/>
        </w:rPr>
        <w:t>militant party cadres capable of defending</w:t>
      </w:r>
      <w:r w:rsidRPr="00762D2A">
        <w:rPr>
          <w:rStyle w:val="StyleUnderline"/>
        </w:rPr>
        <w:t xml:space="preserve"> dual power </w:t>
      </w:r>
      <w:r w:rsidRPr="00762D2A">
        <w:rPr>
          <w:rStyle w:val="StyleUnderline"/>
          <w:highlight w:val="yellow"/>
        </w:rPr>
        <w:t>institutions from state terror.</w:t>
      </w:r>
      <w:r w:rsidRPr="00762D2A">
        <w:rPr>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762D2A">
        <w:rPr>
          <w:rStyle w:val="StyleUnderline"/>
        </w:rPr>
        <w:t xml:space="preserve">The party model remains the most useful method for achieving these ends. </w:t>
      </w:r>
      <w:r w:rsidRPr="00762D2A">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762D2A">
        <w:rPr>
          <w:rStyle w:val="StyleUnderline"/>
        </w:rPr>
        <w:t>It is my hope that we will see future unification of the various local base building organizations into a national party,</w:t>
      </w:r>
      <w:r w:rsidRPr="00762D2A">
        <w:rPr>
          <w:sz w:val="16"/>
        </w:rPr>
        <w:t xml:space="preserve"> but in the meantime we must push for party organizing at the local level. If local organizations adopt party organizing, </w:t>
      </w:r>
      <w:r w:rsidRPr="00762D2A">
        <w:rPr>
          <w:rStyle w:val="StyleUnderline"/>
        </w:rPr>
        <w:t>it ought to become clear that</w:t>
      </w:r>
      <w:r w:rsidRPr="00762D2A">
        <w:rPr>
          <w:sz w:val="16"/>
        </w:rPr>
        <w:t xml:space="preserve"> </w:t>
      </w:r>
      <w:r w:rsidRPr="00762D2A">
        <w:rPr>
          <w:rStyle w:val="Emphasis"/>
          <w:highlight w:val="yellow"/>
        </w:rPr>
        <w:t>a unified national party will</w:t>
      </w:r>
      <w:r w:rsidRPr="00762D2A">
        <w:rPr>
          <w:rStyle w:val="Emphasis"/>
        </w:rPr>
        <w:t xml:space="preserve"> have to </w:t>
      </w:r>
      <w:r w:rsidRPr="00762D2A">
        <w:rPr>
          <w:rStyle w:val="Emphasis"/>
          <w:highlight w:val="yellow"/>
        </w:rPr>
        <w:t>be the long term goal</w:t>
      </w:r>
      <w:r w:rsidRPr="00762D2A">
        <w:rPr>
          <w:rStyle w:val="Emphasis"/>
        </w:rPr>
        <w:t xml:space="preserve"> of the base building movement.</w:t>
      </w:r>
      <w:r w:rsidRPr="00762D2A">
        <w:t xml:space="preserve"> </w:t>
      </w:r>
      <w:r w:rsidRPr="00762D2A">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762D2A">
        <w:rPr>
          <w:rStyle w:val="StyleUnderline"/>
        </w:rPr>
        <w:t>I hope that I have put forward a useful contribution to the discussion about base building organizing, and have demonstrated the need for party organizing in order to ensure that the base building tendency maintains a revolutionary orientation.</w:t>
      </w:r>
      <w:r w:rsidRPr="00762D2A">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w:t>
      </w:r>
      <w:r w:rsidRPr="00762D2A">
        <w:rPr>
          <w:sz w:val="16"/>
        </w:rPr>
        <w:lastRenderedPageBreak/>
        <w:t>individual organizations into a unified socialist tendency. These discussions and debates will be crucial to ensuring that this rapidly growing movement can succeed.</w:t>
      </w:r>
    </w:p>
    <w:p w14:paraId="6391D217" w14:textId="1FCC50E2" w:rsidR="000D3ED3" w:rsidRPr="000F58D2" w:rsidRDefault="003657E7" w:rsidP="00CD7923">
      <w:pPr>
        <w:pStyle w:val="Heading4"/>
      </w:pPr>
      <w:r>
        <w:t xml:space="preserve"> </w:t>
      </w:r>
    </w:p>
    <w:sectPr w:rsidR="000D3ED3" w:rsidRPr="000F58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01A7" w14:textId="77777777" w:rsidR="00320D47" w:rsidRDefault="00320D47" w:rsidP="00F04E07">
      <w:pPr>
        <w:spacing w:after="0" w:line="240" w:lineRule="auto"/>
      </w:pPr>
      <w:r>
        <w:separator/>
      </w:r>
    </w:p>
  </w:endnote>
  <w:endnote w:type="continuationSeparator" w:id="0">
    <w:p w14:paraId="3145DB59" w14:textId="77777777" w:rsidR="00320D47" w:rsidRDefault="00320D47" w:rsidP="00F04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tantia">
    <w:panose1 w:val="02030602050306030303"/>
    <w:charset w:val="00"/>
    <w:family w:val="roman"/>
    <w:pitch w:val="variable"/>
    <w:sig w:usb0="A00002EF" w:usb1="4000204B" w:usb2="00000000" w:usb3="00000000" w:csb0="0000019F" w:csb1="00000000"/>
  </w:font>
  <w:font w:name="Garamond">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charset w:val="00"/>
    <w:family w:val="swiss"/>
    <w:pitch w:val="variable"/>
    <w:sig w:usb0="00000287" w:usb1="000008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Droid Sans Fallback">
    <w:charset w:val="00"/>
    <w:family w:val="auto"/>
    <w:pitch w:val="variable"/>
  </w:font>
  <w:font w:name="Lohit Hindi">
    <w:altName w:val="Times New Roman"/>
    <w:charset w:val="00"/>
    <w:family w:val="auto"/>
    <w:pitch w:val="default"/>
  </w:font>
  <w:font w:name="Copperplate Gothic Bold">
    <w:charset w:val="00"/>
    <w:family w:val="swiss"/>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Trebuchet MS">
    <w:panose1 w:val="020B0603020202020204"/>
    <w:charset w:val="00"/>
    <w:family w:val="swiss"/>
    <w:pitch w:val="variable"/>
    <w:sig w:usb0="00000687" w:usb1="00000000" w:usb2="00000000" w:usb3="00000000" w:csb0="0000009F" w:csb1="00000000"/>
  </w:font>
  <w:font w:name="Book Antiqua">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charset w:val="00"/>
    <w:family w:val="auto"/>
    <w:pitch w:val="variable"/>
    <w:sig w:usb0="00000001"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Franklin Gothic Heavy">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EF" w:usb1="C0007841" w:usb2="00000009" w:usb3="00000000" w:csb0="000001FF"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altName w:val="Impact"/>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charset w:val="4D"/>
    <w:family w:val="auto"/>
    <w:pitch w:val="variable"/>
    <w:sig w:usb0="A00002FF" w:usb1="7800205A" w:usb2="14600000" w:usb3="00000000" w:csb0="00000193" w:csb1="00000000"/>
  </w:font>
  <w:font w:name="Scala">
    <w:altName w:val="Cambria"/>
    <w:panose1 w:val="00000000000000000000"/>
    <w:charset w:val="00"/>
    <w:family w:val="roman"/>
    <w:notTrueType/>
    <w:pitch w:val="default"/>
    <w:sig w:usb0="00000003" w:usb1="00000000" w:usb2="00000000" w:usb3="00000000" w:csb0="00000001" w:csb1="00000000"/>
  </w:font>
  <w:font w:name="Arial Rounded MT Bold">
    <w:charset w:val="00"/>
    <w:family w:val="swiss"/>
    <w:pitch w:val="variable"/>
    <w:sig w:usb0="00000003" w:usb1="00000000" w:usb2="00000000" w:usb3="00000000" w:csb0="00000001" w:csb1="00000000"/>
  </w:font>
  <w:font w:name="Times-Italic">
    <w:altName w:val="Times New Roman"/>
    <w:charset w:val="00"/>
    <w:family w:val="auto"/>
    <w:pitch w:val="variable"/>
    <w:sig w:usb0="00000003" w:usb1="00000000" w:usb2="00000000" w:usb3="00000000" w:csb0="00000001" w:csb1="00000000"/>
  </w:font>
  <w:font w:name="Times-Roman">
    <w:altName w:val="Times New Roman"/>
    <w:charset w:val="00"/>
    <w:family w:val="auto"/>
    <w:pitch w:val="variable"/>
    <w:sig w:usb0="00000003" w:usb1="00000000" w:usb2="00000000" w:usb3="00000000" w:csb0="00000001" w:csb1="00000000"/>
  </w:font>
  <w:font w:name="StarSymbol">
    <w:altName w:val="ヒラギノ角ゴ Pro W3"/>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2CE3" w14:textId="77777777" w:rsidR="00320D47" w:rsidRDefault="00320D47" w:rsidP="00F04E07">
      <w:pPr>
        <w:spacing w:after="0" w:line="240" w:lineRule="auto"/>
      </w:pPr>
      <w:r>
        <w:separator/>
      </w:r>
    </w:p>
  </w:footnote>
  <w:footnote w:type="continuationSeparator" w:id="0">
    <w:p w14:paraId="18B78FA1" w14:textId="77777777" w:rsidR="00320D47" w:rsidRDefault="00320D47" w:rsidP="00F04E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1A53B3"/>
    <w:multiLevelType w:val="hybridMultilevel"/>
    <w:tmpl w:val="4A9218CE"/>
    <w:lvl w:ilvl="0" w:tplc="C172BE7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A07594"/>
    <w:multiLevelType w:val="hybridMultilevel"/>
    <w:tmpl w:val="5BA67640"/>
    <w:lvl w:ilvl="0" w:tplc="12DCCFC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9D3DFA"/>
    <w:multiLevelType w:val="hybridMultilevel"/>
    <w:tmpl w:val="B060C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072F41"/>
    <w:multiLevelType w:val="hybridMultilevel"/>
    <w:tmpl w:val="6F0209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A045040"/>
    <w:multiLevelType w:val="hybridMultilevel"/>
    <w:tmpl w:val="B6544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E0357"/>
    <w:multiLevelType w:val="hybridMultilevel"/>
    <w:tmpl w:val="6F0209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7AA0DF8"/>
    <w:multiLevelType w:val="hybridMultilevel"/>
    <w:tmpl w:val="29143C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32A98"/>
    <w:multiLevelType w:val="hybridMultilevel"/>
    <w:tmpl w:val="0F6CE6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B4624"/>
    <w:multiLevelType w:val="hybridMultilevel"/>
    <w:tmpl w:val="11F4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A3F473A"/>
    <w:multiLevelType w:val="hybridMultilevel"/>
    <w:tmpl w:val="CBBC9EDE"/>
    <w:lvl w:ilvl="0" w:tplc="0409000F">
      <w:start w:val="1"/>
      <w:numFmt w:val="decimal"/>
      <w:lvlText w:val="%1."/>
      <w:lvlJc w:val="left"/>
      <w:pPr>
        <w:ind w:left="720" w:hanging="360"/>
      </w:pPr>
      <w:rPr>
        <w:rFonts w:hint="default"/>
      </w:rPr>
    </w:lvl>
    <w:lvl w:ilvl="1" w:tplc="3E8AA524">
      <w:start w:val="1"/>
      <w:numFmt w:val="lowerLetter"/>
      <w:lvlText w:val="%2."/>
      <w:lvlJc w:val="left"/>
      <w:pPr>
        <w:ind w:left="1440" w:hanging="360"/>
      </w:pPr>
      <w:rPr>
        <w:b/>
        <w:sz w:val="26"/>
        <w:szCs w:val="26"/>
      </w:rPr>
    </w:lvl>
    <w:lvl w:ilvl="2" w:tplc="24DC6FBC">
      <w:start w:val="1"/>
      <w:numFmt w:val="lowerRoman"/>
      <w:lvlText w:val="%3."/>
      <w:lvlJc w:val="right"/>
      <w:pPr>
        <w:ind w:left="2160" w:hanging="180"/>
      </w:pPr>
      <w:rPr>
        <w:b/>
        <w:sz w:val="26"/>
        <w:szCs w:val="2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2107D2"/>
    <w:multiLevelType w:val="hybridMultilevel"/>
    <w:tmpl w:val="5C30FB9E"/>
    <w:lvl w:ilvl="0" w:tplc="C7524EC6">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427FEA"/>
    <w:multiLevelType w:val="hybridMultilevel"/>
    <w:tmpl w:val="15A85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A367BB"/>
    <w:multiLevelType w:val="hybridMultilevel"/>
    <w:tmpl w:val="2522F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26"/>
  </w:num>
  <w:num w:numId="14">
    <w:abstractNumId w:val="16"/>
  </w:num>
  <w:num w:numId="15">
    <w:abstractNumId w:val="17"/>
  </w:num>
  <w:num w:numId="16">
    <w:abstractNumId w:val="14"/>
  </w:num>
  <w:num w:numId="17">
    <w:abstractNumId w:val="27"/>
  </w:num>
  <w:num w:numId="18">
    <w:abstractNumId w:val="28"/>
  </w:num>
  <w:num w:numId="19">
    <w:abstractNumId w:val="23"/>
  </w:num>
  <w:num w:numId="20">
    <w:abstractNumId w:val="21"/>
  </w:num>
  <w:num w:numId="21">
    <w:abstractNumId w:val="11"/>
  </w:num>
  <w:num w:numId="22">
    <w:abstractNumId w:val="13"/>
  </w:num>
  <w:num w:numId="23">
    <w:abstractNumId w:val="15"/>
  </w:num>
  <w:num w:numId="24">
    <w:abstractNumId w:val="19"/>
  </w:num>
  <w:num w:numId="25">
    <w:abstractNumId w:val="24"/>
  </w:num>
  <w:num w:numId="26">
    <w:abstractNumId w:val="18"/>
  </w:num>
  <w:num w:numId="27">
    <w:abstractNumId w:val="20"/>
  </w:num>
  <w:num w:numId="28">
    <w:abstractNumId w:val="2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3ED3"/>
    <w:rsid w:val="000139A3"/>
    <w:rsid w:val="000D3ED3"/>
    <w:rsid w:val="000F58D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51A"/>
    <w:rsid w:val="00315690"/>
    <w:rsid w:val="00316B75"/>
    <w:rsid w:val="00320D47"/>
    <w:rsid w:val="00325646"/>
    <w:rsid w:val="003460F2"/>
    <w:rsid w:val="003657E7"/>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23"/>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4E0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40E0E"/>
  <w15:chartTrackingRefBased/>
  <w15:docId w15:val="{5E23F4A0-0A16-4348-8AF2-77FAF096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4E07"/>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F04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ag / cite,Heading 2 Char Char Char Char,Heading 2 Char Char Char Char Char Char Char,Heading 2 Char Char Char Char Char Char,Tags and Cites,Heading 2 - Tags,Heading 2 Char Char1 Char,Heading 2 Char2,Heading 2 Char Char Char,cite_tag"/>
    <w:basedOn w:val="Normal"/>
    <w:next w:val="Normal"/>
    <w:link w:val="Heading2Char"/>
    <w:uiPriority w:val="1"/>
    <w:unhideWhenUsed/>
    <w:qFormat/>
    <w:rsid w:val="00F04E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F04E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3"/>
    <w:unhideWhenUsed/>
    <w:qFormat/>
    <w:rsid w:val="00F04E0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9"/>
    <w:unhideWhenUsed/>
    <w:qFormat/>
    <w:rsid w:val="000F58D2"/>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Heading3"/>
    <w:next w:val="Normal"/>
    <w:link w:val="Heading6Char"/>
    <w:uiPriority w:val="9"/>
    <w:unhideWhenUsed/>
    <w:qFormat/>
    <w:rsid w:val="000F58D2"/>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0F58D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F58D2"/>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0F58D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F04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E0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F04E07"/>
    <w:rPr>
      <w:rFonts w:ascii="Calibri" w:eastAsiaTheme="majorEastAsia" w:hAnsi="Calibri" w:cstheme="majorBidi"/>
      <w:b/>
      <w:sz w:val="52"/>
      <w:szCs w:val="32"/>
    </w:rPr>
  </w:style>
  <w:style w:type="character" w:customStyle="1" w:styleId="Heading2Char">
    <w:name w:val="Heading 2 Char"/>
    <w:aliases w:val="Hat Char,Tag / cite Char,Heading 2 Char Char Char Char Char,Heading 2 Char Char Char Char Char Char Char Char,Heading 2 Char Char Char Char Char Char Char1,Tags and Cites Char,Heading 2 - Tags Char,Heading 2 Char Char1 Char Char"/>
    <w:basedOn w:val="DefaultParagraphFont"/>
    <w:link w:val="Heading2"/>
    <w:uiPriority w:val="1"/>
    <w:rsid w:val="00F04E07"/>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1,Citation Char Char Char Char Char,Citation Char1 Char Char Char,Heading 3 Char Char1 Char,Citation Char Char1 Char"/>
    <w:basedOn w:val="DefaultParagraphFont"/>
    <w:link w:val="Heading3"/>
    <w:uiPriority w:val="2"/>
    <w:rsid w:val="00F04E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F04E07"/>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F04E0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04E07"/>
    <w:rPr>
      <w:b/>
      <w:bCs/>
      <w:sz w:val="26"/>
      <w:u w:val="none"/>
    </w:rPr>
  </w:style>
  <w:style w:type="character" w:customStyle="1" w:styleId="StyleUnderline">
    <w:name w:val="Style Underline"/>
    <w:aliases w:val="Underline,Intense Emphasis3,Minimized Char,Heading 3 Char Char Char Char Char,Style Bold Underline,Intense Emphasis1,apple-style-span + 6 pt,Kern at 16 pt,Style,Bold,Intense Emphasis2,HHeading 3 + 12 pt,ci,Intense Emphasis11,c,B,Bo,cite"/>
    <w:basedOn w:val="DefaultParagraphFont"/>
    <w:uiPriority w:val="6"/>
    <w:qFormat/>
    <w:rsid w:val="00F04E07"/>
    <w:rPr>
      <w:b w:val="0"/>
      <w:sz w:val="22"/>
      <w:u w:val="single"/>
    </w:rPr>
  </w:style>
  <w:style w:type="character" w:styleId="Hyperlink">
    <w:name w:val="Hyperlink"/>
    <w:aliases w:val="No Spacing Char,Card Format Char,ClearFormatting Char,Clear Char,DDI Tag Char,Tag Title Char,No Spacing6 Char,No Spacing7 Char,No Spacing8 Char1,Dont u Char1,No Spacing311 Char,No Spacing51 Char,Dont use Char,Tag and Cite Char,No Spacing31 Cha"/>
    <w:basedOn w:val="DefaultParagraphFont"/>
    <w:link w:val="NoSpacing"/>
    <w:uiPriority w:val="99"/>
    <w:unhideWhenUsed/>
    <w:rsid w:val="00F04E07"/>
    <w:rPr>
      <w:color w:val="auto"/>
      <w:u w:val="none"/>
    </w:rPr>
  </w:style>
  <w:style w:type="character" w:styleId="FollowedHyperlink">
    <w:name w:val="FollowedHyperlink"/>
    <w:basedOn w:val="DefaultParagraphFont"/>
    <w:uiPriority w:val="99"/>
    <w:unhideWhenUsed/>
    <w:rsid w:val="00F04E07"/>
    <w:rPr>
      <w:color w:val="auto"/>
      <w:u w:val="none"/>
    </w:rPr>
  </w:style>
  <w:style w:type="paragraph" w:customStyle="1" w:styleId="textbold">
    <w:name w:val="text bold"/>
    <w:basedOn w:val="Normal"/>
    <w:link w:val="Emphasis"/>
    <w:uiPriority w:val="7"/>
    <w:qFormat/>
    <w:rsid w:val="000D3ED3"/>
    <w:pPr>
      <w:ind w:left="720"/>
      <w:jc w:val="both"/>
    </w:pPr>
    <w:rPr>
      <w:b/>
      <w:iCs/>
      <w:u w:val="single"/>
    </w:rPr>
  </w:style>
  <w:style w:type="paragraph" w:styleId="NoSpacing">
    <w:name w:val="No Spacing"/>
    <w:aliases w:val="Card Format,ClearFormatting,Clear,DDI Tag,Tag Title,No Spacing6,No Spacing7,No Spacing8,Dont u,No Spacing311,No Spacing51,Dont use,Tag and Cite,No Spacing31,No Spacing22,No Spacing41,No Spacing111112,No Spacing3,tag,Cle"/>
    <w:basedOn w:val="Heading1"/>
    <w:link w:val="Hyperlink"/>
    <w:autoRedefine/>
    <w:uiPriority w:val="99"/>
    <w:qFormat/>
    <w:rsid w:val="000D3E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2C451A"/>
    <w:pPr>
      <w:widowControl w:val="0"/>
      <w:suppressAutoHyphens/>
      <w:spacing w:after="200" w:line="254" w:lineRule="auto"/>
    </w:pPr>
    <w:rPr>
      <w:rFonts w:asciiTheme="minorHAnsi" w:eastAsiaTheme="minorEastAsia" w:hAnsiTheme="minorHAnsi"/>
      <w:szCs w:val="24"/>
      <w:u w:val="single"/>
    </w:rPr>
  </w:style>
  <w:style w:type="character" w:customStyle="1" w:styleId="Heading5Char">
    <w:name w:val="Heading 5 Char"/>
    <w:aliases w:val="Blocks Char"/>
    <w:basedOn w:val="DefaultParagraphFont"/>
    <w:link w:val="Heading5"/>
    <w:uiPriority w:val="99"/>
    <w:rsid w:val="000F58D2"/>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0F58D2"/>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0F58D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0F58D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0F58D2"/>
    <w:rPr>
      <w:rFonts w:asciiTheme="majorHAnsi" w:eastAsiaTheme="majorEastAsia" w:hAnsiTheme="majorHAnsi" w:cstheme="majorBidi"/>
      <w:i/>
      <w:iCs/>
      <w:color w:val="404040" w:themeColor="text1" w:themeTint="BF"/>
      <w:sz w:val="20"/>
      <w:szCs w:val="20"/>
    </w:rPr>
  </w:style>
  <w:style w:type="paragraph" w:styleId="DocumentMap">
    <w:name w:val="Document Map"/>
    <w:basedOn w:val="Normal"/>
    <w:link w:val="DocumentMapChar"/>
    <w:uiPriority w:val="99"/>
    <w:unhideWhenUsed/>
    <w:rsid w:val="000F58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F58D2"/>
    <w:rPr>
      <w:rFonts w:ascii="Lucida Grande" w:hAnsi="Lucida Grande" w:cs="Lucida Grande"/>
      <w:sz w:val="24"/>
    </w:rPr>
  </w:style>
  <w:style w:type="paragraph" w:styleId="ListParagraph">
    <w:name w:val="List Paragraph"/>
    <w:aliases w:val="6 font"/>
    <w:basedOn w:val="Normal"/>
    <w:uiPriority w:val="34"/>
    <w:qFormat/>
    <w:rsid w:val="000F58D2"/>
    <w:pPr>
      <w:ind w:left="720"/>
      <w:contextualSpacing/>
    </w:pPr>
    <w:rPr>
      <w:rFonts w:cs="Calibri"/>
    </w:rPr>
  </w:style>
  <w:style w:type="character" w:styleId="IntenseEmphasis">
    <w:name w:val="Intense Emphasis"/>
    <w:aliases w:val="Underline Char,8"/>
    <w:basedOn w:val="DefaultParagraphFont"/>
    <w:uiPriority w:val="6"/>
    <w:qFormat/>
    <w:rsid w:val="000F58D2"/>
    <w:rPr>
      <w:i/>
      <w:iCs/>
      <w:color w:val="5B9BD5" w:themeColor="accent1"/>
    </w:rPr>
  </w:style>
  <w:style w:type="character" w:customStyle="1" w:styleId="m3594228622592021559gmail-style13ptbold">
    <w:name w:val="m_3594228622592021559gmail-style13ptbold"/>
    <w:basedOn w:val="DefaultParagraphFont"/>
    <w:rsid w:val="000F58D2"/>
  </w:style>
  <w:style w:type="character" w:customStyle="1" w:styleId="m3594228622592021559gmail-styleunderline">
    <w:name w:val="m_3594228622592021559gmail-styleunderline"/>
    <w:basedOn w:val="DefaultParagraphFont"/>
    <w:rsid w:val="000F58D2"/>
  </w:style>
  <w:style w:type="character" w:customStyle="1" w:styleId="m8763869587744897156gmail-styleboldunderline">
    <w:name w:val="m_8763869587744897156gmail-styleboldunderline"/>
    <w:basedOn w:val="DefaultParagraphFont"/>
    <w:rsid w:val="000F58D2"/>
  </w:style>
  <w:style w:type="character" w:customStyle="1" w:styleId="m-650510680990175195gmail-stylestylebold12pt">
    <w:name w:val="m_-650510680990175195gmail-stylestylebold12pt"/>
    <w:basedOn w:val="DefaultParagraphFont"/>
    <w:rsid w:val="000F58D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F58D2"/>
    <w:pPr>
      <w:spacing w:after="0" w:line="240" w:lineRule="auto"/>
    </w:pPr>
    <w:rPr>
      <w:b/>
      <w:u w:val="single"/>
    </w:rPr>
  </w:style>
  <w:style w:type="paragraph" w:customStyle="1" w:styleId="Emphasis1">
    <w:name w:val="Emphasis1"/>
    <w:basedOn w:val="Normal"/>
    <w:autoRedefine/>
    <w:uiPriority w:val="7"/>
    <w:qFormat/>
    <w:rsid w:val="000F58D2"/>
    <w:pPr>
      <w:widowControl w:val="0"/>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4"/>
      <w:szCs w:val="24"/>
      <w:u w:val="single"/>
      <w:bdr w:val="single" w:sz="8" w:space="0" w:color="auto"/>
    </w:rPr>
  </w:style>
  <w:style w:type="paragraph" w:customStyle="1" w:styleId="analytics">
    <w:name w:val="analytics"/>
    <w:basedOn w:val="Heading4"/>
    <w:link w:val="analyticsChar"/>
    <w:autoRedefine/>
    <w:uiPriority w:val="4"/>
    <w:qFormat/>
    <w:rsid w:val="000F58D2"/>
    <w:rPr>
      <w:rFonts w:ascii="Cambria" w:hAnsi="Cambria"/>
      <w:color w:val="1F4E79" w:themeColor="accent1" w:themeShade="80"/>
    </w:rPr>
  </w:style>
  <w:style w:type="character" w:customStyle="1" w:styleId="analyticsChar">
    <w:name w:val="analytics Char"/>
    <w:basedOn w:val="DefaultParagraphFont"/>
    <w:link w:val="analytics"/>
    <w:uiPriority w:val="4"/>
    <w:rsid w:val="000F58D2"/>
    <w:rPr>
      <w:rFonts w:ascii="Cambria" w:eastAsiaTheme="majorEastAsia" w:hAnsi="Cambria" w:cstheme="majorBidi"/>
      <w:b/>
      <w:iCs/>
      <w:color w:val="1F4E79" w:themeColor="accent1" w:themeShade="80"/>
      <w:sz w:val="26"/>
    </w:rPr>
  </w:style>
  <w:style w:type="paragraph" w:customStyle="1" w:styleId="Style2">
    <w:name w:val="Style2"/>
    <w:basedOn w:val="Heading1"/>
    <w:link w:val="Style2Char"/>
    <w:autoRedefine/>
    <w:qFormat/>
    <w:rsid w:val="000F58D2"/>
    <w:pPr>
      <w:pBdr>
        <w:top w:val="single" w:sz="2" w:space="1" w:color="auto"/>
        <w:left w:val="single" w:sz="2" w:space="4" w:color="auto"/>
        <w:bottom w:val="single" w:sz="2" w:space="1" w:color="auto"/>
        <w:right w:val="single" w:sz="2" w:space="4" w:color="auto"/>
      </w:pBdr>
      <w:jc w:val="left"/>
    </w:pPr>
    <w:rPr>
      <w:rFonts w:ascii="Cambria" w:hAnsi="Cambria"/>
      <w:color w:val="FF0000"/>
      <w:sz w:val="28"/>
      <w:szCs w:val="28"/>
    </w:rPr>
  </w:style>
  <w:style w:type="character" w:customStyle="1" w:styleId="Style2Char">
    <w:name w:val="Style2 Char"/>
    <w:basedOn w:val="Heading1Char"/>
    <w:link w:val="Style2"/>
    <w:rsid w:val="000F58D2"/>
    <w:rPr>
      <w:rFonts w:ascii="Cambria" w:eastAsiaTheme="majorEastAsia" w:hAnsi="Cambria" w:cstheme="majorBidi"/>
      <w:b/>
      <w:color w:val="FF0000"/>
      <w:sz w:val="28"/>
      <w:szCs w:val="28"/>
    </w:rPr>
  </w:style>
  <w:style w:type="character" w:styleId="UnresolvedMention">
    <w:name w:val="Unresolved Mention"/>
    <w:basedOn w:val="DefaultParagraphFont"/>
    <w:uiPriority w:val="99"/>
    <w:unhideWhenUsed/>
    <w:rsid w:val="000F58D2"/>
    <w:rPr>
      <w:color w:val="605E5C"/>
      <w:shd w:val="clear" w:color="auto" w:fill="E1DFDD"/>
    </w:rPr>
  </w:style>
  <w:style w:type="character" w:customStyle="1" w:styleId="UnresolvedMention1">
    <w:name w:val="Unresolved Mention1"/>
    <w:basedOn w:val="DefaultParagraphFont"/>
    <w:uiPriority w:val="99"/>
    <w:unhideWhenUsed/>
    <w:rsid w:val="000F58D2"/>
    <w:rPr>
      <w:color w:val="605E5C"/>
      <w:shd w:val="clear" w:color="auto" w:fill="E1DFDD"/>
    </w:rPr>
  </w:style>
  <w:style w:type="paragraph" w:customStyle="1" w:styleId="Standard">
    <w:name w:val="Standard"/>
    <w:qFormat/>
    <w:rsid w:val="000F58D2"/>
    <w:pPr>
      <w:suppressAutoHyphens/>
      <w:autoSpaceDN w:val="0"/>
      <w:spacing w:after="0" w:line="240" w:lineRule="auto"/>
      <w:textAlignment w:val="baseline"/>
    </w:pPr>
    <w:rPr>
      <w:rFonts w:ascii="Georgia" w:eastAsia="SimSun" w:hAnsi="Georgia" w:cs="Calibri"/>
      <w:kern w:val="3"/>
    </w:rPr>
  </w:style>
  <w:style w:type="character" w:customStyle="1" w:styleId="cardChar">
    <w:name w:val="card Char"/>
    <w:aliases w:val="Bold Cite Char Char,Speed Cite Char"/>
    <w:link w:val="card"/>
    <w:locked/>
    <w:rsid w:val="000F58D2"/>
    <w:rPr>
      <w:rFonts w:ascii="Times New Roman" w:eastAsia="Times New Roman" w:hAnsi="Times New Roman" w:cs="Times New Roman"/>
      <w:kern w:val="3"/>
    </w:rPr>
  </w:style>
  <w:style w:type="character" w:customStyle="1" w:styleId="underline">
    <w:name w:val="underline"/>
    <w:basedOn w:val="DefaultParagraphFont"/>
    <w:qFormat/>
    <w:rsid w:val="000F58D2"/>
    <w:rPr>
      <w:b/>
      <w:u w:val="single"/>
    </w:rPr>
  </w:style>
  <w:style w:type="paragraph" w:customStyle="1" w:styleId="paragraph">
    <w:name w:val="paragraph"/>
    <w:basedOn w:val="Normal"/>
    <w:qFormat/>
    <w:rsid w:val="000F58D2"/>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F58D2"/>
  </w:style>
  <w:style w:type="character" w:customStyle="1" w:styleId="eop">
    <w:name w:val="eop"/>
    <w:basedOn w:val="DefaultParagraphFont"/>
    <w:rsid w:val="000F58D2"/>
  </w:style>
  <w:style w:type="character" w:customStyle="1" w:styleId="contextualspellingandgrammarerror">
    <w:name w:val="contextualspellingandgrammarerror"/>
    <w:basedOn w:val="DefaultParagraphFont"/>
    <w:rsid w:val="000F58D2"/>
  </w:style>
  <w:style w:type="character" w:customStyle="1" w:styleId="spellingerror">
    <w:name w:val="spellingerror"/>
    <w:basedOn w:val="DefaultParagraphFont"/>
    <w:rsid w:val="000F58D2"/>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F58D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Citation Char Char1 Char Char Char Char Char,Cut,Small 1,Read Char Char Char,Citation Char Char Char1,Read Char Char1"/>
    <w:basedOn w:val="DefaultParagraphFont"/>
    <w:uiPriority w:val="22"/>
    <w:qFormat/>
    <w:rsid w:val="000F58D2"/>
    <w:rPr>
      <w:b/>
      <w:bCs/>
    </w:rPr>
  </w:style>
  <w:style w:type="paragraph" w:customStyle="1" w:styleId="wp-caption-text">
    <w:name w:val="wp-caption-text"/>
    <w:basedOn w:val="Normal"/>
    <w:qFormat/>
    <w:rsid w:val="000F58D2"/>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Cites and Cards Char,Bold Underlined Char,UNDERLINE Char,title Char1,Block Heading Char,Read This Char1,Non Read Text Char1,Debate Normal Char"/>
    <w:basedOn w:val="DefaultParagraphFont"/>
    <w:link w:val="Title"/>
    <w:uiPriority w:val="6"/>
    <w:qFormat/>
    <w:rsid w:val="000F58D2"/>
    <w:rPr>
      <w:u w:val="single"/>
    </w:rPr>
  </w:style>
  <w:style w:type="paragraph" w:styleId="Title">
    <w:name w:val="Title"/>
    <w:aliases w:val="Cites and Cards,Bold Underlined,UNDERLINE,title,Block Heading,Read This,Non Read Text,Debate Normal"/>
    <w:basedOn w:val="Normal"/>
    <w:next w:val="Normal"/>
    <w:link w:val="TitleChar"/>
    <w:uiPriority w:val="6"/>
    <w:qFormat/>
    <w:rsid w:val="000F58D2"/>
    <w:pPr>
      <w:pBdr>
        <w:bottom w:val="single" w:sz="8" w:space="4" w:color="4F81BD"/>
      </w:pBdr>
      <w:spacing w:after="300" w:line="256" w:lineRule="auto"/>
      <w:contextualSpacing/>
    </w:pPr>
    <w:rPr>
      <w:rFonts w:asciiTheme="minorHAnsi" w:hAnsiTheme="minorHAnsi"/>
      <w:u w:val="single"/>
    </w:rPr>
  </w:style>
  <w:style w:type="character" w:customStyle="1" w:styleId="TitleChar1">
    <w:name w:val="Title Char1"/>
    <w:aliases w:val="title Char,Read This Char,Non Read Text Char"/>
    <w:basedOn w:val="DefaultParagraphFont"/>
    <w:uiPriority w:val="99"/>
    <w:qFormat/>
    <w:rsid w:val="000F58D2"/>
    <w:rPr>
      <w:rFonts w:asciiTheme="majorHAnsi" w:eastAsiaTheme="majorEastAsia" w:hAnsiTheme="majorHAnsi" w:cstheme="majorBidi"/>
      <w:spacing w:val="-10"/>
      <w:kern w:val="28"/>
      <w:sz w:val="56"/>
      <w:szCs w:val="56"/>
    </w:rPr>
  </w:style>
  <w:style w:type="character" w:customStyle="1" w:styleId="BodyText1">
    <w:name w:val="Body Text1"/>
    <w:rsid w:val="000F58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F58D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0F58D2"/>
    <w:rPr>
      <w:rFonts w:ascii="Times New Roman" w:hAnsi="Times New Roman" w:cs="Times New Roman"/>
      <w:b/>
      <w:bCs/>
      <w:color w:val="000000"/>
      <w:spacing w:val="0"/>
      <w:w w:val="100"/>
      <w:sz w:val="15"/>
      <w:szCs w:val="15"/>
      <w:u w:val="none"/>
      <w:lang w:val="en-US"/>
    </w:rPr>
  </w:style>
  <w:style w:type="character" w:customStyle="1" w:styleId="BodyText2">
    <w:name w:val="Body Text2"/>
    <w:rsid w:val="000F58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0F58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F58D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F58D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cardtextChar">
    <w:name w:val="card text Char"/>
    <w:basedOn w:val="DefaultParagraphFont"/>
    <w:link w:val="cardtext"/>
    <w:locked/>
    <w:rsid w:val="000F58D2"/>
    <w:rPr>
      <w:rFonts w:ascii="Georgia" w:hAnsi="Georgia" w:cs="Calibri"/>
    </w:rPr>
  </w:style>
  <w:style w:type="paragraph" w:customStyle="1" w:styleId="cardtext">
    <w:name w:val="card text"/>
    <w:basedOn w:val="Normal"/>
    <w:link w:val="cardtextChar"/>
    <w:qFormat/>
    <w:rsid w:val="000F58D2"/>
    <w:pPr>
      <w:ind w:left="288" w:right="288"/>
    </w:pPr>
    <w:rPr>
      <w:rFonts w:ascii="Georgia" w:hAnsi="Georgia" w:cs="Calibri"/>
    </w:rPr>
  </w:style>
  <w:style w:type="paragraph" w:customStyle="1" w:styleId="Cards">
    <w:name w:val="Cards"/>
    <w:next w:val="Normal"/>
    <w:link w:val="CardsChar"/>
    <w:qFormat/>
    <w:rsid w:val="000F58D2"/>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DebateUnderline">
    <w:name w:val="Debate Underline"/>
    <w:qFormat/>
    <w:rsid w:val="000F58D2"/>
    <w:rPr>
      <w:rFonts w:ascii="Times New Roman" w:hAnsi="Times New Roman"/>
      <w:sz w:val="24"/>
      <w:u w:val="thick"/>
    </w:rPr>
  </w:style>
  <w:style w:type="paragraph" w:customStyle="1" w:styleId="Nothing">
    <w:name w:val="Nothing"/>
    <w:link w:val="NothingChar"/>
    <w:qFormat/>
    <w:rsid w:val="000F58D2"/>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0F58D2"/>
    <w:rPr>
      <w:rFonts w:ascii="Times New Roman" w:eastAsia="Times New Roman" w:hAnsi="Times New Roman" w:cs="Times New Roman"/>
      <w:sz w:val="20"/>
      <w:szCs w:val="24"/>
    </w:rPr>
  </w:style>
  <w:style w:type="character" w:customStyle="1" w:styleId="CardsChar">
    <w:name w:val="Cards Char"/>
    <w:link w:val="Cards"/>
    <w:locked/>
    <w:rsid w:val="000F58D2"/>
    <w:rPr>
      <w:rFonts w:ascii="Times New Roman" w:eastAsia="Times New Roman" w:hAnsi="Times New Roman" w:cs="Times New Roman"/>
      <w:sz w:val="20"/>
      <w:szCs w:val="24"/>
    </w:rPr>
  </w:style>
  <w:style w:type="paragraph" w:customStyle="1" w:styleId="Shrink8">
    <w:name w:val="Shrink8"/>
    <w:basedOn w:val="Normal"/>
    <w:qFormat/>
    <w:rsid w:val="000F58D2"/>
    <w:pPr>
      <w:spacing w:line="240" w:lineRule="auto"/>
    </w:pPr>
    <w:rPr>
      <w:rFonts w:eastAsia="Times New Roman" w:cs="Calibri"/>
      <w:sz w:val="20"/>
    </w:rPr>
  </w:style>
  <w:style w:type="character" w:customStyle="1" w:styleId="UnderlineBold">
    <w:name w:val="Underline + Bold"/>
    <w:basedOn w:val="DefaultParagraphFont"/>
    <w:uiPriority w:val="1"/>
    <w:qFormat/>
    <w:rsid w:val="000F58D2"/>
    <w:rPr>
      <w:rFonts w:ascii="Garamond" w:hAnsi="Garamond" w:hint="default"/>
      <w:b w:val="0"/>
      <w:bCs/>
      <w:sz w:val="24"/>
      <w:szCs w:val="24"/>
      <w:u w:val="thick"/>
    </w:rPr>
  </w:style>
  <w:style w:type="character" w:customStyle="1" w:styleId="Author-Date">
    <w:name w:val="Author-Date"/>
    <w:qFormat/>
    <w:rsid w:val="000F58D2"/>
    <w:rPr>
      <w:b/>
      <w:sz w:val="24"/>
      <w:u w:val="single"/>
    </w:rPr>
  </w:style>
  <w:style w:type="paragraph" w:customStyle="1" w:styleId="Cite2">
    <w:name w:val="Cite 2"/>
    <w:basedOn w:val="Normal"/>
    <w:qFormat/>
    <w:rsid w:val="000F58D2"/>
    <w:pPr>
      <w:spacing w:line="240" w:lineRule="auto"/>
    </w:pPr>
    <w:rPr>
      <w:rFonts w:cs="Calibri"/>
      <w:b/>
      <w:sz w:val="24"/>
      <w:u w:val="single"/>
    </w:rPr>
  </w:style>
  <w:style w:type="character" w:customStyle="1" w:styleId="f">
    <w:name w:val="f"/>
    <w:basedOn w:val="DefaultParagraphFont"/>
    <w:rsid w:val="000F58D2"/>
  </w:style>
  <w:style w:type="character" w:customStyle="1" w:styleId="CiteCardUpSize-HeavyChar">
    <w:name w:val="Cite // CardUpSize - Heavy Char"/>
    <w:basedOn w:val="DefaultParagraphFont"/>
    <w:link w:val="CiteCardUpSize-Heavy"/>
    <w:locked/>
    <w:rsid w:val="000F58D2"/>
    <w:rPr>
      <w:b/>
      <w:u w:val="single"/>
    </w:rPr>
  </w:style>
  <w:style w:type="paragraph" w:customStyle="1" w:styleId="CiteCardUpSize-Heavy">
    <w:name w:val="Cite // CardUpSize - Heavy"/>
    <w:basedOn w:val="Normal"/>
    <w:link w:val="CiteCardUpSize-HeavyChar"/>
    <w:qFormat/>
    <w:rsid w:val="000F58D2"/>
    <w:pPr>
      <w:spacing w:line="240" w:lineRule="auto"/>
      <w:jc w:val="both"/>
    </w:pPr>
    <w:rPr>
      <w:rFonts w:asciiTheme="minorHAnsi" w:hAnsiTheme="minorHAnsi"/>
      <w:b/>
      <w:u w:val="single"/>
    </w:rPr>
  </w:style>
  <w:style w:type="character" w:customStyle="1" w:styleId="StyleUnderlineBorderSinglesolidlineAuto05ptLinew">
    <w:name w:val="Style Underline Border: : (Single solid line Auto  0.5 pt Line w..."/>
    <w:basedOn w:val="DefaultParagraphFont"/>
    <w:rsid w:val="000F58D2"/>
    <w:rPr>
      <w:rFonts w:ascii="Times New Roman" w:hAnsi="Times New Roman"/>
      <w:b/>
      <w:sz w:val="22"/>
      <w:u w:val="single"/>
      <w:bdr w:val="single" w:sz="4" w:space="0" w:color="auto"/>
    </w:rPr>
  </w:style>
  <w:style w:type="paragraph" w:customStyle="1" w:styleId="CardDownx15">
    <w:name w:val="CardDown x1.5"/>
    <w:basedOn w:val="Header"/>
    <w:link w:val="CardDownx15Char"/>
    <w:qFormat/>
    <w:rsid w:val="000F58D2"/>
    <w:pPr>
      <w:tabs>
        <w:tab w:val="clear" w:pos="4680"/>
        <w:tab w:val="clear" w:pos="9360"/>
        <w:tab w:val="center" w:pos="4320"/>
        <w:tab w:val="right" w:pos="8640"/>
      </w:tabs>
      <w:spacing w:after="160"/>
      <w:jc w:val="both"/>
    </w:pPr>
    <w:rPr>
      <w:rFonts w:eastAsia="Times New Roman"/>
      <w:sz w:val="14"/>
    </w:rPr>
  </w:style>
  <w:style w:type="character" w:customStyle="1" w:styleId="CardDownx15Char">
    <w:name w:val="CardDown x1.5 Char"/>
    <w:basedOn w:val="DefaultParagraphFont"/>
    <w:link w:val="CardDownx15"/>
    <w:rsid w:val="000F58D2"/>
    <w:rPr>
      <w:rFonts w:ascii="Calibri" w:eastAsia="Times New Roman" w:hAnsi="Calibri" w:cs="Calibri"/>
      <w:sz w:val="14"/>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0F58D2"/>
    <w:pPr>
      <w:tabs>
        <w:tab w:val="center" w:pos="4680"/>
        <w:tab w:val="right" w:pos="9360"/>
      </w:tabs>
      <w:spacing w:after="0" w:line="240" w:lineRule="auto"/>
    </w:pPr>
    <w:rPr>
      <w:rFonts w:cs="Calibri"/>
    </w:r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0F58D2"/>
    <w:rPr>
      <w:rFonts w:ascii="Calibri" w:hAnsi="Calibri" w:cs="Calibri"/>
    </w:rPr>
  </w:style>
  <w:style w:type="paragraph" w:customStyle="1" w:styleId="NormalCite">
    <w:name w:val="NormalCite"/>
    <w:link w:val="NormalCiteChar"/>
    <w:qFormat/>
    <w:rsid w:val="000F58D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F58D2"/>
    <w:rPr>
      <w:rFonts w:ascii="Times New Roman" w:hAnsi="Times New Roman" w:cs="Times New Roman"/>
      <w:sz w:val="18"/>
    </w:rPr>
  </w:style>
  <w:style w:type="character" w:customStyle="1" w:styleId="Emphasis2">
    <w:name w:val="Emphasis2"/>
    <w:rsid w:val="000F58D2"/>
    <w:rPr>
      <w:rFonts w:ascii="Times New Roman" w:hAnsi="Times New Roman" w:cs="Times New Roman" w:hint="default"/>
      <w:b/>
      <w:bCs w:val="0"/>
      <w:iCs/>
      <w:sz w:val="24"/>
      <w:u w:val="single"/>
    </w:rPr>
  </w:style>
  <w:style w:type="paragraph" w:customStyle="1" w:styleId="Tagline">
    <w:name w:val="Tagline"/>
    <w:basedOn w:val="Normal"/>
    <w:link w:val="TaglineChar"/>
    <w:autoRedefine/>
    <w:qFormat/>
    <w:rsid w:val="000F58D2"/>
    <w:rPr>
      <w:rFonts w:cs="Calibri"/>
      <w:b/>
      <w:sz w:val="24"/>
    </w:rPr>
  </w:style>
  <w:style w:type="character" w:customStyle="1" w:styleId="apple-converted-space">
    <w:name w:val="apple-converted-space"/>
    <w:basedOn w:val="DefaultParagraphFont"/>
    <w:rsid w:val="000F58D2"/>
  </w:style>
  <w:style w:type="character" w:customStyle="1" w:styleId="small1">
    <w:name w:val="small1"/>
    <w:basedOn w:val="DefaultParagraphFont"/>
    <w:rsid w:val="000F58D2"/>
  </w:style>
  <w:style w:type="character" w:customStyle="1" w:styleId="Emphasis20">
    <w:name w:val="Emphasis 2"/>
    <w:uiPriority w:val="1"/>
    <w:qFormat/>
    <w:rsid w:val="000F58D2"/>
    <w:rPr>
      <w:rFonts w:ascii="Georgia" w:hAnsi="Georgia" w:cs="Times New Roman" w:hint="default"/>
      <w:b/>
      <w:bCs w:val="0"/>
      <w:i w:val="0"/>
      <w:iCs/>
      <w:sz w:val="22"/>
      <w:u w:val="single"/>
      <w:bdr w:val="single" w:sz="2" w:space="0" w:color="auto" w:frame="1"/>
    </w:rPr>
  </w:style>
  <w:style w:type="paragraph" w:styleId="BodyText">
    <w:name w:val="Body Text"/>
    <w:aliases w:val="BT"/>
    <w:basedOn w:val="Normal"/>
    <w:link w:val="BodyTextChar"/>
    <w:qFormat/>
    <w:rsid w:val="000F58D2"/>
    <w:pPr>
      <w:widowControl w:val="0"/>
      <w:suppressAutoHyphens/>
      <w:spacing w:after="120"/>
    </w:pPr>
    <w:rPr>
      <w:rFonts w:ascii="Times New Roman" w:eastAsia="SimSun" w:hAnsi="Times New Roman" w:cs="Mangal"/>
      <w:kern w:val="1"/>
      <w:lang w:val="en-GB" w:eastAsia="hi-IN" w:bidi="hi-IN"/>
    </w:rPr>
  </w:style>
  <w:style w:type="character" w:customStyle="1" w:styleId="BodyTextChar">
    <w:name w:val="Body Text Char"/>
    <w:aliases w:val="BT Char"/>
    <w:basedOn w:val="DefaultParagraphFont"/>
    <w:link w:val="BodyText"/>
    <w:rsid w:val="000F58D2"/>
    <w:rPr>
      <w:rFonts w:ascii="Times New Roman" w:eastAsia="SimSun" w:hAnsi="Times New Roman" w:cs="Mangal"/>
      <w:kern w:val="1"/>
      <w:lang w:val="en-GB" w:eastAsia="hi-IN" w:bidi="hi-IN"/>
    </w:rPr>
  </w:style>
  <w:style w:type="character" w:customStyle="1" w:styleId="SmalltextChar">
    <w:name w:val="Small text Char"/>
    <w:aliases w:val="Quote Char,Quote1 Char1"/>
    <w:basedOn w:val="DefaultParagraphFont"/>
    <w:link w:val="Smalltext"/>
    <w:locked/>
    <w:rsid w:val="000F58D2"/>
    <w:rPr>
      <w:rFonts w:ascii="Calibri" w:hAnsi="Calibri"/>
      <w:sz w:val="14"/>
    </w:rPr>
  </w:style>
  <w:style w:type="paragraph" w:customStyle="1" w:styleId="Smalltext">
    <w:name w:val="Small text"/>
    <w:aliases w:val="Quote1,Quote11"/>
    <w:basedOn w:val="Normal"/>
    <w:link w:val="SmalltextChar"/>
    <w:qFormat/>
    <w:rsid w:val="000F58D2"/>
    <w:rPr>
      <w:sz w:val="14"/>
    </w:rPr>
  </w:style>
  <w:style w:type="character" w:customStyle="1" w:styleId="tgc">
    <w:name w:val="_tgc"/>
    <w:basedOn w:val="DefaultParagraphFont"/>
    <w:rsid w:val="000F58D2"/>
  </w:style>
  <w:style w:type="paragraph" w:styleId="Footer">
    <w:name w:val="footer"/>
    <w:basedOn w:val="Normal"/>
    <w:link w:val="FooterChar"/>
    <w:uiPriority w:val="99"/>
    <w:unhideWhenUsed/>
    <w:rsid w:val="000F58D2"/>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0F58D2"/>
    <w:rPr>
      <w:rFonts w:ascii="Calibri" w:hAnsi="Calibri" w:cs="Calibri"/>
    </w:rPr>
  </w:style>
  <w:style w:type="paragraph" w:customStyle="1" w:styleId="Analytic">
    <w:name w:val="Analytic"/>
    <w:basedOn w:val="Heading4"/>
    <w:link w:val="AnalyticChar"/>
    <w:autoRedefine/>
    <w:uiPriority w:val="4"/>
    <w:qFormat/>
    <w:rsid w:val="000F58D2"/>
    <w:rPr>
      <w:rFonts w:ascii="Cambria" w:hAnsi="Cambria"/>
      <w:color w:val="C00000"/>
    </w:rPr>
  </w:style>
  <w:style w:type="character" w:customStyle="1" w:styleId="ata-controlscomplain-btn">
    <w:name w:val="ata-controls__complain-btn"/>
    <w:basedOn w:val="DefaultParagraphFont"/>
    <w:rsid w:val="000F58D2"/>
  </w:style>
  <w:style w:type="character" w:customStyle="1" w:styleId="u-tcgraydarker">
    <w:name w:val="u-tcgraydarker"/>
    <w:basedOn w:val="DefaultParagraphFont"/>
    <w:rsid w:val="000F58D2"/>
  </w:style>
  <w:style w:type="paragraph" w:styleId="z-TopofForm">
    <w:name w:val="HTML Top of Form"/>
    <w:basedOn w:val="Normal"/>
    <w:next w:val="Normal"/>
    <w:link w:val="z-TopofFormChar"/>
    <w:hidden/>
    <w:uiPriority w:val="99"/>
    <w:unhideWhenUsed/>
    <w:rsid w:val="000F58D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0F58D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F58D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0F58D2"/>
    <w:rPr>
      <w:rFonts w:ascii="Arial" w:hAnsi="Arial" w:cs="Arial"/>
      <w:vanish/>
      <w:sz w:val="16"/>
      <w:szCs w:val="16"/>
    </w:rPr>
  </w:style>
  <w:style w:type="paragraph" w:customStyle="1" w:styleId="stcontent-block">
    <w:name w:val="st__content-block"/>
    <w:basedOn w:val="Normal"/>
    <w:rsid w:val="000F58D2"/>
    <w:pPr>
      <w:spacing w:before="100" w:beforeAutospacing="1" w:after="100" w:afterAutospacing="1"/>
    </w:pPr>
    <w:rPr>
      <w:rFonts w:cs="Calibri"/>
    </w:rPr>
  </w:style>
  <w:style w:type="character" w:customStyle="1" w:styleId="drop">
    <w:name w:val="drop"/>
    <w:basedOn w:val="DefaultParagraphFont"/>
    <w:rsid w:val="000F58D2"/>
  </w:style>
  <w:style w:type="paragraph" w:customStyle="1" w:styleId="pullquote">
    <w:name w:val="pullquote"/>
    <w:basedOn w:val="Normal"/>
    <w:rsid w:val="000F58D2"/>
    <w:pPr>
      <w:spacing w:before="100" w:beforeAutospacing="1" w:after="100" w:afterAutospacing="1"/>
    </w:pPr>
    <w:rPr>
      <w:rFonts w:cs="Calibri"/>
    </w:rPr>
  </w:style>
  <w:style w:type="paragraph" w:customStyle="1" w:styleId="TableParagraph">
    <w:name w:val="Table Paragraph"/>
    <w:basedOn w:val="Normal"/>
    <w:uiPriority w:val="1"/>
    <w:qFormat/>
    <w:rsid w:val="000F58D2"/>
    <w:pPr>
      <w:widowControl w:val="0"/>
      <w:autoSpaceDE w:val="0"/>
      <w:autoSpaceDN w:val="0"/>
      <w:adjustRightInd w:val="0"/>
    </w:pPr>
    <w:rPr>
      <w:rFonts w:cs="Calibri"/>
    </w:rPr>
  </w:style>
  <w:style w:type="paragraph" w:styleId="Revision">
    <w:name w:val="Revision"/>
    <w:hidden/>
    <w:uiPriority w:val="99"/>
    <w:semiHidden/>
    <w:rsid w:val="000F58D2"/>
    <w:pPr>
      <w:spacing w:after="0" w:line="240" w:lineRule="auto"/>
    </w:pPr>
    <w:rPr>
      <w:rFonts w:ascii="Times New Roman" w:eastAsia="Times New Roman" w:hAnsi="Times New Roman" w:cs="Times New Roman"/>
      <w:sz w:val="24"/>
      <w:szCs w:val="24"/>
    </w:rPr>
  </w:style>
  <w:style w:type="paragraph" w:customStyle="1" w:styleId="p">
    <w:name w:val="p"/>
    <w:basedOn w:val="Normal"/>
    <w:qFormat/>
    <w:rsid w:val="000F58D2"/>
    <w:pPr>
      <w:spacing w:before="100" w:beforeAutospacing="1" w:after="100" w:afterAutospacing="1"/>
    </w:pPr>
    <w:rPr>
      <w:rFonts w:cs="Calibri"/>
    </w:rPr>
  </w:style>
  <w:style w:type="character" w:customStyle="1" w:styleId="figpopup-sensitive-area">
    <w:name w:val="figpopup-sensitive-area"/>
    <w:basedOn w:val="DefaultParagraphFont"/>
    <w:rsid w:val="000F58D2"/>
  </w:style>
  <w:style w:type="paragraph" w:customStyle="1" w:styleId="selectionshareable">
    <w:name w:val="selectionshareable"/>
    <w:basedOn w:val="Normal"/>
    <w:uiPriority w:val="99"/>
    <w:qFormat/>
    <w:rsid w:val="000F58D2"/>
    <w:pPr>
      <w:spacing w:before="100" w:beforeAutospacing="1" w:after="100" w:afterAutospacing="1"/>
    </w:pPr>
    <w:rPr>
      <w:rFonts w:cs="Calibri"/>
    </w:rPr>
  </w:style>
  <w:style w:type="paragraph" w:customStyle="1" w:styleId="endmarkenabled">
    <w:name w:val="endmarkenabled"/>
    <w:basedOn w:val="Normal"/>
    <w:rsid w:val="000F58D2"/>
    <w:pPr>
      <w:spacing w:before="100" w:beforeAutospacing="1" w:after="100" w:afterAutospacing="1"/>
    </w:pPr>
    <w:rPr>
      <w:rFonts w:cs="Calibri"/>
    </w:rPr>
  </w:style>
  <w:style w:type="character" w:customStyle="1" w:styleId="3oh-">
    <w:name w:val="_3oh-"/>
    <w:basedOn w:val="DefaultParagraphFont"/>
    <w:rsid w:val="000F58D2"/>
  </w:style>
  <w:style w:type="paragraph" w:customStyle="1" w:styleId="css-qckjh9">
    <w:name w:val="css-qckjh9"/>
    <w:basedOn w:val="Normal"/>
    <w:rsid w:val="000F58D2"/>
    <w:pPr>
      <w:spacing w:before="100" w:beforeAutospacing="1" w:after="100" w:afterAutospacing="1" w:line="240" w:lineRule="auto"/>
    </w:pPr>
    <w:rPr>
      <w:rFonts w:eastAsia="Times New Roman" w:cs="Calibri"/>
      <w:sz w:val="24"/>
    </w:rPr>
  </w:style>
  <w:style w:type="paragraph" w:customStyle="1" w:styleId="css-158dogj">
    <w:name w:val="css-158dogj"/>
    <w:basedOn w:val="Normal"/>
    <w:rsid w:val="000F58D2"/>
    <w:pPr>
      <w:spacing w:before="100" w:beforeAutospacing="1" w:after="100" w:afterAutospacing="1" w:line="240" w:lineRule="auto"/>
    </w:pPr>
    <w:rPr>
      <w:rFonts w:eastAsia="Times New Roman" w:cs="Calibri"/>
      <w:sz w:val="24"/>
    </w:rPr>
  </w:style>
  <w:style w:type="character" w:customStyle="1" w:styleId="num">
    <w:name w:val="num"/>
    <w:basedOn w:val="DefaultParagraphFont"/>
    <w:rsid w:val="000F58D2"/>
  </w:style>
  <w:style w:type="character" w:customStyle="1" w:styleId="letter">
    <w:name w:val="letter"/>
    <w:basedOn w:val="DefaultParagraphFont"/>
    <w:rsid w:val="000F58D2"/>
  </w:style>
  <w:style w:type="character" w:customStyle="1" w:styleId="dttext">
    <w:name w:val="dttext"/>
    <w:basedOn w:val="DefaultParagraphFont"/>
    <w:rsid w:val="000F58D2"/>
  </w:style>
  <w:style w:type="character" w:customStyle="1" w:styleId="sdsense">
    <w:name w:val="sdsense"/>
    <w:basedOn w:val="DefaultParagraphFont"/>
    <w:rsid w:val="000F58D2"/>
  </w:style>
  <w:style w:type="character" w:customStyle="1" w:styleId="sd">
    <w:name w:val="sd"/>
    <w:basedOn w:val="DefaultParagraphFont"/>
    <w:rsid w:val="000F58D2"/>
  </w:style>
  <w:style w:type="paragraph" w:customStyle="1" w:styleId="css-exrw3m">
    <w:name w:val="css-exrw3m"/>
    <w:basedOn w:val="Normal"/>
    <w:uiPriority w:val="99"/>
    <w:rsid w:val="000F58D2"/>
    <w:pPr>
      <w:spacing w:before="100" w:beforeAutospacing="1" w:after="100" w:afterAutospacing="1" w:line="240" w:lineRule="auto"/>
    </w:pPr>
    <w:rPr>
      <w:rFonts w:eastAsia="Times New Roman" w:cs="Calibri"/>
      <w:sz w:val="24"/>
    </w:rPr>
  </w:style>
  <w:style w:type="character" w:customStyle="1" w:styleId="css-8l6xbc">
    <w:name w:val="css-8l6xbc"/>
    <w:basedOn w:val="DefaultParagraphFont"/>
    <w:rsid w:val="000F58D2"/>
  </w:style>
  <w:style w:type="paragraph" w:customStyle="1" w:styleId="t-body-text">
    <w:name w:val="t-body-text"/>
    <w:basedOn w:val="Normal"/>
    <w:uiPriority w:val="99"/>
    <w:rsid w:val="000F58D2"/>
    <w:pPr>
      <w:spacing w:before="100" w:beforeAutospacing="1" w:after="100" w:afterAutospacing="1" w:line="240" w:lineRule="auto"/>
    </w:pPr>
    <w:rPr>
      <w:rFonts w:eastAsia="Times New Roman" w:cs="Calibri"/>
      <w:sz w:val="24"/>
    </w:rPr>
  </w:style>
  <w:style w:type="paragraph" w:styleId="BalloonText">
    <w:name w:val="Balloon Text"/>
    <w:basedOn w:val="Normal"/>
    <w:link w:val="BalloonTextChar"/>
    <w:uiPriority w:val="99"/>
    <w:unhideWhenUsed/>
    <w:rsid w:val="000F5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0F58D2"/>
    <w:rPr>
      <w:rFonts w:ascii="Segoe UI" w:hAnsi="Segoe UI" w:cs="Segoe UI"/>
      <w:sz w:val="18"/>
      <w:szCs w:val="18"/>
    </w:rPr>
  </w:style>
  <w:style w:type="character" w:customStyle="1" w:styleId="caps">
    <w:name w:val="caps"/>
    <w:basedOn w:val="DefaultParagraphFont"/>
    <w:rsid w:val="000F58D2"/>
  </w:style>
  <w:style w:type="paragraph" w:customStyle="1" w:styleId="c-user-cardbio">
    <w:name w:val="c-user-card__bio"/>
    <w:basedOn w:val="Normal"/>
    <w:uiPriority w:val="99"/>
    <w:rsid w:val="000F58D2"/>
    <w:pPr>
      <w:spacing w:before="100" w:beforeAutospacing="1" w:after="100" w:afterAutospacing="1" w:line="240" w:lineRule="auto"/>
    </w:pPr>
    <w:rPr>
      <w:rFonts w:eastAsia="Times New Roman" w:cs="Calibri"/>
      <w:sz w:val="24"/>
    </w:rPr>
  </w:style>
  <w:style w:type="paragraph" w:customStyle="1" w:styleId="normal1">
    <w:name w:val="normal1"/>
    <w:basedOn w:val="Normal"/>
    <w:rsid w:val="000F58D2"/>
    <w:pPr>
      <w:spacing w:before="100" w:beforeAutospacing="1" w:after="100" w:afterAutospacing="1" w:line="240" w:lineRule="auto"/>
    </w:pPr>
    <w:rPr>
      <w:rFonts w:eastAsia="Times New Roman" w:cs="Calibri"/>
      <w:sz w:val="24"/>
    </w:rPr>
  </w:style>
  <w:style w:type="character" w:customStyle="1" w:styleId="c-timestamplabel">
    <w:name w:val="c-timestamp__label"/>
    <w:basedOn w:val="DefaultParagraphFont"/>
    <w:rsid w:val="000F58D2"/>
  </w:style>
  <w:style w:type="character" w:customStyle="1" w:styleId="c-messagelistunreaddividerlabel">
    <w:name w:val="c-message_list__unread_divider__label"/>
    <w:basedOn w:val="DefaultParagraphFont"/>
    <w:rsid w:val="000F58D2"/>
  </w:style>
  <w:style w:type="character" w:customStyle="1" w:styleId="c-messagesender">
    <w:name w:val="c-message__sender"/>
    <w:basedOn w:val="DefaultParagraphFont"/>
    <w:rsid w:val="000F58D2"/>
  </w:style>
  <w:style w:type="character" w:customStyle="1" w:styleId="c-reactioncount">
    <w:name w:val="c-reaction__count"/>
    <w:basedOn w:val="DefaultParagraphFont"/>
    <w:rsid w:val="000F58D2"/>
  </w:style>
  <w:style w:type="character" w:customStyle="1" w:styleId="AnalyticChar">
    <w:name w:val="Analytic Char"/>
    <w:basedOn w:val="DefaultParagraphFont"/>
    <w:link w:val="Analytic"/>
    <w:uiPriority w:val="4"/>
    <w:rsid w:val="000F58D2"/>
    <w:rPr>
      <w:rFonts w:ascii="Cambria" w:eastAsiaTheme="majorEastAsia" w:hAnsi="Cambria" w:cstheme="majorBidi"/>
      <w:b/>
      <w:iCs/>
      <w:color w:val="C00000"/>
      <w:sz w:val="26"/>
    </w:rPr>
  </w:style>
  <w:style w:type="paragraph" w:customStyle="1" w:styleId="Emphasize">
    <w:name w:val="Emphasize"/>
    <w:basedOn w:val="Normal"/>
    <w:uiPriority w:val="7"/>
    <w:qFormat/>
    <w:rsid w:val="000F58D2"/>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character" w:styleId="PageNumber">
    <w:name w:val="page number"/>
    <w:aliases w:val="card ununderlined"/>
    <w:basedOn w:val="DefaultParagraphFont"/>
    <w:uiPriority w:val="99"/>
    <w:unhideWhenUsed/>
    <w:rsid w:val="000F58D2"/>
  </w:style>
  <w:style w:type="paragraph" w:customStyle="1" w:styleId="8MIn">
    <w:name w:val="8 MIn"/>
    <w:basedOn w:val="Normal"/>
    <w:link w:val="8MInChar"/>
    <w:uiPriority w:val="4"/>
    <w:qFormat/>
    <w:rsid w:val="000F58D2"/>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0F58D2"/>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0F58D2"/>
  </w:style>
  <w:style w:type="character" w:customStyle="1" w:styleId="c-messagekittext">
    <w:name w:val="c-message_kit__text"/>
    <w:basedOn w:val="DefaultParagraphFont"/>
    <w:rsid w:val="000F58D2"/>
  </w:style>
  <w:style w:type="paragraph" w:customStyle="1" w:styleId="slate-paragraph">
    <w:name w:val="slate-paragraph"/>
    <w:basedOn w:val="Normal"/>
    <w:uiPriority w:val="99"/>
    <w:rsid w:val="000F58D2"/>
    <w:pPr>
      <w:spacing w:before="100" w:beforeAutospacing="1" w:after="100" w:afterAutospacing="1"/>
    </w:pPr>
    <w:rPr>
      <w:rFonts w:eastAsia="Times New Roman" w:cs="Calibri"/>
      <w:sz w:val="24"/>
    </w:rPr>
  </w:style>
  <w:style w:type="character" w:customStyle="1" w:styleId="BoldUnderline">
    <w:name w:val="Bold.Underline"/>
    <w:uiPriority w:val="1"/>
    <w:qFormat/>
    <w:rsid w:val="000F58D2"/>
    <w:rPr>
      <w:b/>
      <w:u w:val="single"/>
    </w:rPr>
  </w:style>
  <w:style w:type="character" w:customStyle="1" w:styleId="Minimize">
    <w:name w:val="Minimize"/>
    <w:uiPriority w:val="1"/>
    <w:qFormat/>
    <w:rsid w:val="000F58D2"/>
    <w:rPr>
      <w:rFonts w:asciiTheme="minorHAnsi" w:hAnsiTheme="minorHAnsi"/>
      <w:sz w:val="16"/>
    </w:rPr>
  </w:style>
  <w:style w:type="paragraph" w:customStyle="1" w:styleId="Underline2">
    <w:name w:val="Underline2"/>
    <w:basedOn w:val="Normal"/>
    <w:link w:val="Underline2Char"/>
    <w:autoRedefine/>
    <w:uiPriority w:val="4"/>
    <w:qFormat/>
    <w:rsid w:val="000F58D2"/>
    <w:rPr>
      <w:rFonts w:cs="Calibri"/>
      <w:b/>
      <w:u w:val="single"/>
    </w:rPr>
  </w:style>
  <w:style w:type="character" w:customStyle="1" w:styleId="Underline2Char">
    <w:name w:val="Underline2 Char"/>
    <w:basedOn w:val="DefaultParagraphFont"/>
    <w:link w:val="Underline2"/>
    <w:uiPriority w:val="4"/>
    <w:rsid w:val="000F58D2"/>
    <w:rPr>
      <w:rFonts w:ascii="Calibri" w:hAnsi="Calibri" w:cs="Calibri"/>
      <w:b/>
      <w:u w:val="single"/>
    </w:rPr>
  </w:style>
  <w:style w:type="character" w:customStyle="1" w:styleId="BoldUnderline0">
    <w:name w:val="BoldUnderline"/>
    <w:basedOn w:val="DefaultParagraphFont"/>
    <w:uiPriority w:val="1"/>
    <w:qFormat/>
    <w:rsid w:val="000F58D2"/>
    <w:rPr>
      <w:rFonts w:ascii="Arial" w:hAnsi="Arial"/>
      <w:b/>
      <w:sz w:val="20"/>
      <w:u w:val="single"/>
    </w:rPr>
  </w:style>
  <w:style w:type="character" w:customStyle="1" w:styleId="expertise">
    <w:name w:val="expertise"/>
    <w:basedOn w:val="DefaultParagraphFont"/>
    <w:rsid w:val="000F58D2"/>
  </w:style>
  <w:style w:type="character" w:customStyle="1" w:styleId="education">
    <w:name w:val="education"/>
    <w:basedOn w:val="DefaultParagraphFont"/>
    <w:rsid w:val="000F58D2"/>
  </w:style>
  <w:style w:type="character" w:customStyle="1" w:styleId="rollover-people">
    <w:name w:val="rollover-people"/>
    <w:basedOn w:val="DefaultParagraphFont"/>
    <w:rsid w:val="000F58D2"/>
  </w:style>
  <w:style w:type="character" w:customStyle="1" w:styleId="UnresolvedMention2">
    <w:name w:val="Unresolved Mention2"/>
    <w:basedOn w:val="DefaultParagraphFont"/>
    <w:uiPriority w:val="99"/>
    <w:unhideWhenUsed/>
    <w:rsid w:val="000F58D2"/>
    <w:rPr>
      <w:color w:val="605E5C"/>
      <w:shd w:val="clear" w:color="auto" w:fill="E1DFDD"/>
    </w:rPr>
  </w:style>
  <w:style w:type="character" w:customStyle="1" w:styleId="UnresolvedMention3">
    <w:name w:val="Unresolved Mention3"/>
    <w:basedOn w:val="DefaultParagraphFont"/>
    <w:uiPriority w:val="99"/>
    <w:rsid w:val="000F58D2"/>
    <w:rPr>
      <w:color w:val="605E5C"/>
      <w:shd w:val="clear" w:color="auto" w:fill="E1DFDD"/>
    </w:rPr>
  </w:style>
  <w:style w:type="paragraph" w:customStyle="1" w:styleId="Body">
    <w:name w:val="Body"/>
    <w:link w:val="BodyChar"/>
    <w:autoRedefine/>
    <w:uiPriority w:val="99"/>
    <w:qFormat/>
    <w:rsid w:val="000F58D2"/>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0F58D2"/>
    <w:rPr>
      <w:rFonts w:ascii="Calibri" w:eastAsiaTheme="majorEastAsia" w:hAnsi="Calibri" w:cstheme="majorBidi"/>
      <w:iCs/>
      <w:color w:val="000000" w:themeColor="text1"/>
      <w:sz w:val="8"/>
    </w:rPr>
  </w:style>
  <w:style w:type="character" w:customStyle="1" w:styleId="url">
    <w:name w:val="url"/>
    <w:basedOn w:val="DefaultParagraphFont"/>
    <w:rsid w:val="000F58D2"/>
  </w:style>
  <w:style w:type="character" w:customStyle="1" w:styleId="ellip">
    <w:name w:val="ellip"/>
    <w:basedOn w:val="DefaultParagraphFont"/>
    <w:rsid w:val="000F58D2"/>
  </w:style>
  <w:style w:type="character" w:customStyle="1" w:styleId="nowrap">
    <w:name w:val="nowrap"/>
    <w:basedOn w:val="DefaultParagraphFont"/>
    <w:rsid w:val="000F58D2"/>
  </w:style>
  <w:style w:type="paragraph" w:customStyle="1" w:styleId="msonormal0">
    <w:name w:val="msonormal"/>
    <w:basedOn w:val="Normal"/>
    <w:qFormat/>
    <w:rsid w:val="000F58D2"/>
    <w:pPr>
      <w:spacing w:before="100" w:beforeAutospacing="1" w:after="100" w:afterAutospacing="1" w:line="256" w:lineRule="auto"/>
    </w:pPr>
    <w:rPr>
      <w:rFonts w:cs="Calibri"/>
      <w:sz w:val="24"/>
    </w:rPr>
  </w:style>
  <w:style w:type="paragraph" w:customStyle="1" w:styleId="Tag2">
    <w:name w:val="Tag2"/>
    <w:basedOn w:val="Normal"/>
    <w:qFormat/>
    <w:rsid w:val="000F58D2"/>
    <w:pPr>
      <w:spacing w:line="256" w:lineRule="auto"/>
    </w:pPr>
    <w:rPr>
      <w:rFonts w:cs="Calibri"/>
      <w:b/>
      <w:sz w:val="24"/>
    </w:rPr>
  </w:style>
  <w:style w:type="paragraph" w:customStyle="1" w:styleId="megaarticlebodyfirst-p2htdt">
    <w:name w:val="megaarticlebody_first-p_2htdt"/>
    <w:basedOn w:val="Normal"/>
    <w:uiPriority w:val="99"/>
    <w:semiHidden/>
    <w:rsid w:val="000F58D2"/>
    <w:pPr>
      <w:spacing w:before="100" w:beforeAutospacing="1" w:after="100" w:afterAutospacing="1" w:line="256" w:lineRule="auto"/>
    </w:pPr>
    <w:rPr>
      <w:rFonts w:cs="Calibri"/>
      <w:sz w:val="24"/>
    </w:rPr>
  </w:style>
  <w:style w:type="paragraph" w:customStyle="1" w:styleId="p1">
    <w:name w:val="p1"/>
    <w:basedOn w:val="Normal"/>
    <w:uiPriority w:val="99"/>
    <w:qFormat/>
    <w:rsid w:val="000F58D2"/>
    <w:pPr>
      <w:spacing w:line="256" w:lineRule="auto"/>
    </w:pPr>
    <w:rPr>
      <w:rFonts w:cs="Calibri"/>
      <w:sz w:val="20"/>
      <w:szCs w:val="20"/>
    </w:rPr>
  </w:style>
  <w:style w:type="character" w:customStyle="1" w:styleId="underlinedChar">
    <w:name w:val="underlined Char"/>
    <w:link w:val="underlined"/>
    <w:locked/>
    <w:rsid w:val="000F58D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0F58D2"/>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0F58D2"/>
    <w:pPr>
      <w:spacing w:line="256" w:lineRule="auto"/>
    </w:pPr>
    <w:rPr>
      <w:rFonts w:ascii="Georgia" w:eastAsia="Calibri" w:hAnsi="Georgia" w:cs="Calibri"/>
      <w:sz w:val="12"/>
    </w:rPr>
  </w:style>
  <w:style w:type="paragraph" w:customStyle="1" w:styleId="Scrunched">
    <w:name w:val="Scrunched"/>
    <w:basedOn w:val="Normal"/>
    <w:next w:val="Normal"/>
    <w:uiPriority w:val="99"/>
    <w:qFormat/>
    <w:rsid w:val="000F58D2"/>
    <w:pPr>
      <w:spacing w:line="256" w:lineRule="auto"/>
    </w:pPr>
    <w:rPr>
      <w:rFonts w:cs="Calibri"/>
      <w:sz w:val="24"/>
    </w:rPr>
  </w:style>
  <w:style w:type="character" w:styleId="FootnoteReference">
    <w:name w:val="footnote reference"/>
    <w:aliases w:val="FN Ref,footnote reference,fr,o,FR,(NECG) Footnote Reference"/>
    <w:basedOn w:val="DefaultParagraphFont"/>
    <w:uiPriority w:val="99"/>
    <w:unhideWhenUsed/>
    <w:qFormat/>
    <w:rsid w:val="000F58D2"/>
    <w:rPr>
      <w:vertAlign w:val="superscript"/>
    </w:rPr>
  </w:style>
  <w:style w:type="character" w:styleId="EndnoteReference">
    <w:name w:val="endnote reference"/>
    <w:basedOn w:val="DefaultParagraphFont"/>
    <w:unhideWhenUsed/>
    <w:rsid w:val="000F58D2"/>
    <w:rPr>
      <w:vertAlign w:val="superscript"/>
    </w:rPr>
  </w:style>
  <w:style w:type="character" w:customStyle="1" w:styleId="Emph">
    <w:name w:val="Emph"/>
    <w:basedOn w:val="DefaultParagraphFont"/>
    <w:uiPriority w:val="1"/>
    <w:qFormat/>
    <w:rsid w:val="000F58D2"/>
    <w:rPr>
      <w:rFonts w:ascii="Arial" w:hAnsi="Arial" w:cs="Arial" w:hint="default"/>
      <w:b/>
      <w:bCs w:val="0"/>
      <w:sz w:val="20"/>
      <w:u w:val="single"/>
      <w:bdr w:val="single" w:sz="8" w:space="0" w:color="auto" w:frame="1"/>
    </w:rPr>
  </w:style>
  <w:style w:type="character" w:customStyle="1" w:styleId="BoldUnderlineChar">
    <w:name w:val="Bold Underline Char"/>
    <w:basedOn w:val="DefaultParagraphFont"/>
    <w:rsid w:val="000F58D2"/>
    <w:rPr>
      <w:rFonts w:ascii="Arial" w:hAnsi="Arial" w:cs="Arial" w:hint="default"/>
      <w:b/>
      <w:bCs w:val="0"/>
      <w:u w:val="single"/>
    </w:rPr>
  </w:style>
  <w:style w:type="character" w:customStyle="1" w:styleId="ReadCard">
    <w:name w:val="ReadCard"/>
    <w:uiPriority w:val="1"/>
    <w:qFormat/>
    <w:rsid w:val="000F58D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0F58D2"/>
    <w:pPr>
      <w:spacing w:before="60" w:after="60"/>
    </w:pPr>
    <w:rPr>
      <w:rFonts w:cs="Calibri"/>
    </w:rPr>
  </w:style>
  <w:style w:type="character" w:customStyle="1" w:styleId="FooterChar1">
    <w:name w:val="Footer Char1"/>
    <w:basedOn w:val="DefaultParagraphFont"/>
    <w:uiPriority w:val="99"/>
    <w:semiHidden/>
    <w:rsid w:val="000F58D2"/>
    <w:rPr>
      <w:rFonts w:ascii="Calibri" w:eastAsiaTheme="minorHAnsi" w:hAnsi="Calibri" w:cs="Calibri"/>
      <w:sz w:val="16"/>
      <w:szCs w:val="22"/>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0F58D2"/>
    <w:rPr>
      <w:rFonts w:ascii="Calibri" w:eastAsiaTheme="minorHAnsi" w:hAnsi="Calibri" w:cs="Calibri"/>
      <w:sz w:val="16"/>
      <w:szCs w:val="22"/>
    </w:rPr>
  </w:style>
  <w:style w:type="paragraph" w:customStyle="1" w:styleId="TagText">
    <w:name w:val="TagText"/>
    <w:basedOn w:val="Normal"/>
    <w:qFormat/>
    <w:rsid w:val="000F58D2"/>
    <w:rPr>
      <w:rFonts w:eastAsia="Calibri" w:cs="Calibri"/>
      <w:b/>
      <w:sz w:val="24"/>
    </w:rPr>
  </w:style>
  <w:style w:type="paragraph" w:customStyle="1" w:styleId="UnderlineEmphasis">
    <w:name w:val="Underline + Emphasis"/>
    <w:basedOn w:val="Normal"/>
    <w:next w:val="Normal"/>
    <w:link w:val="UnderlineEmphasisChar"/>
    <w:autoRedefine/>
    <w:qFormat/>
    <w:rsid w:val="000F58D2"/>
    <w:rPr>
      <w:rFonts w:eastAsia="Calibri" w:cs="Calibri"/>
      <w:b/>
      <w:color w:val="000000"/>
      <w:sz w:val="24"/>
      <w:u w:val="single"/>
    </w:rPr>
  </w:style>
  <w:style w:type="character" w:customStyle="1" w:styleId="UnderlineEmphasisChar">
    <w:name w:val="Underline + Emphasis Char"/>
    <w:basedOn w:val="DefaultParagraphFont"/>
    <w:link w:val="UnderlineEmphasis"/>
    <w:rsid w:val="000F58D2"/>
    <w:rPr>
      <w:rFonts w:ascii="Calibri" w:eastAsia="Calibri" w:hAnsi="Calibri" w:cs="Calibri"/>
      <w:b/>
      <w:color w:val="000000"/>
      <w:sz w:val="24"/>
      <w:u w:val="single"/>
    </w:rPr>
  </w:style>
  <w:style w:type="character" w:customStyle="1" w:styleId="BoldUnderlineUNDO">
    <w:name w:val="Bold.Underline.UNDO"/>
    <w:uiPriority w:val="1"/>
    <w:qFormat/>
    <w:rsid w:val="000F58D2"/>
    <w:rPr>
      <w:b w:val="0"/>
    </w:rPr>
  </w:style>
  <w:style w:type="paragraph" w:styleId="FootnoteText">
    <w:name w:val="footnote text"/>
    <w:basedOn w:val="Normal"/>
    <w:link w:val="FootnoteTextChar"/>
    <w:uiPriority w:val="99"/>
    <w:unhideWhenUsed/>
    <w:qFormat/>
    <w:rsid w:val="000F58D2"/>
    <w:pPr>
      <w:spacing w:line="256" w:lineRule="auto"/>
    </w:pPr>
    <w:rPr>
      <w:rFonts w:cs="Calibri"/>
      <w:sz w:val="20"/>
      <w:szCs w:val="20"/>
    </w:rPr>
  </w:style>
  <w:style w:type="character" w:customStyle="1" w:styleId="FootnoteTextChar">
    <w:name w:val="Footnote Text Char"/>
    <w:basedOn w:val="DefaultParagraphFont"/>
    <w:link w:val="FootnoteText"/>
    <w:uiPriority w:val="99"/>
    <w:rsid w:val="000F58D2"/>
    <w:rPr>
      <w:rFonts w:ascii="Calibri" w:hAnsi="Calibri" w:cs="Calibri"/>
      <w:sz w:val="20"/>
      <w:szCs w:val="20"/>
    </w:rPr>
  </w:style>
  <w:style w:type="character" w:customStyle="1" w:styleId="LinedDown">
    <w:name w:val="Lined Down"/>
    <w:qFormat/>
    <w:rsid w:val="000F58D2"/>
    <w:rPr>
      <w:rFonts w:ascii="Times New Roman" w:hAnsi="Times New Roman" w:cs="Times New Roman"/>
      <w:b w:val="0"/>
      <w:bCs w:val="0"/>
      <w:i w:val="0"/>
      <w:iCs w:val="0"/>
      <w:color w:val="000000"/>
      <w:sz w:val="12"/>
      <w:szCs w:val="12"/>
      <w:u w:val="none"/>
    </w:rPr>
  </w:style>
  <w:style w:type="character" w:customStyle="1" w:styleId="Carded">
    <w:name w:val="Carded"/>
    <w:qFormat/>
    <w:rsid w:val="000F58D2"/>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0F58D2"/>
    <w:rPr>
      <w:rFonts w:ascii="Segoe UI" w:hAnsi="Segoe UI" w:cs="Segoe UI"/>
      <w:sz w:val="18"/>
      <w:szCs w:val="18"/>
    </w:rPr>
  </w:style>
  <w:style w:type="character" w:customStyle="1" w:styleId="LDAnalytics">
    <w:name w:val="LD Analytics"/>
    <w:basedOn w:val="DefaultParagraphFont"/>
    <w:autoRedefine/>
    <w:uiPriority w:val="1"/>
    <w:qFormat/>
    <w:rsid w:val="000F58D2"/>
  </w:style>
  <w:style w:type="paragraph" w:customStyle="1" w:styleId="evidencetext">
    <w:name w:val="evidence text"/>
    <w:basedOn w:val="Normal"/>
    <w:next w:val="Normal"/>
    <w:link w:val="evidencetextChar1"/>
    <w:qFormat/>
    <w:rsid w:val="000F58D2"/>
    <w:pPr>
      <w:ind w:left="432" w:right="432"/>
    </w:pPr>
    <w:rPr>
      <w:rFonts w:eastAsia="Times New Roman" w:cs="Calibri"/>
      <w:color w:val="000000"/>
    </w:rPr>
  </w:style>
  <w:style w:type="character" w:customStyle="1" w:styleId="evidencetextChar1">
    <w:name w:val="evidence text Char1"/>
    <w:basedOn w:val="DefaultParagraphFont"/>
    <w:link w:val="evidencetext"/>
    <w:rsid w:val="000F58D2"/>
    <w:rPr>
      <w:rFonts w:ascii="Calibri" w:eastAsia="Times New Roman" w:hAnsi="Calibri" w:cs="Calibri"/>
      <w:color w:val="000000"/>
    </w:rPr>
  </w:style>
  <w:style w:type="paragraph" w:styleId="Subtitle">
    <w:name w:val="Subtitle"/>
    <w:aliases w:val="Underlined card text"/>
    <w:basedOn w:val="Normal"/>
    <w:next w:val="Normal"/>
    <w:link w:val="SubtitleChar"/>
    <w:uiPriority w:val="11"/>
    <w:unhideWhenUsed/>
    <w:qFormat/>
    <w:rsid w:val="000F58D2"/>
    <w:pPr>
      <w:numPr>
        <w:ilvl w:val="1"/>
      </w:numPr>
    </w:pPr>
    <w:rPr>
      <w:rFonts w:cs="Calibr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0F58D2"/>
    <w:rPr>
      <w:rFonts w:ascii="Calibri" w:hAnsi="Calibri" w:cs="Calibri"/>
      <w:color w:val="5A5A5A" w:themeColor="text1" w:themeTint="A5"/>
      <w:spacing w:val="15"/>
    </w:rPr>
  </w:style>
  <w:style w:type="paragraph" w:customStyle="1" w:styleId="tiny">
    <w:name w:val="tiny"/>
    <w:next w:val="Normal"/>
    <w:link w:val="tinyChar"/>
    <w:autoRedefine/>
    <w:qFormat/>
    <w:rsid w:val="000F58D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0F58D2"/>
    <w:rPr>
      <w:rFonts w:ascii="Times New Roman" w:eastAsia="Malgun Gothic" w:hAnsi="Times New Roman" w:cs="Times New Roman"/>
      <w:sz w:val="12"/>
      <w:szCs w:val="24"/>
    </w:rPr>
  </w:style>
  <w:style w:type="character" w:customStyle="1" w:styleId="LDCut">
    <w:name w:val="LD Cut"/>
    <w:basedOn w:val="DefaultParagraphFont"/>
    <w:uiPriority w:val="1"/>
    <w:qFormat/>
    <w:rsid w:val="000F58D2"/>
    <w:rPr>
      <w:rFonts w:ascii="Times New Roman" w:hAnsi="Times New Roman"/>
      <w:b w:val="0"/>
      <w:color w:val="auto"/>
      <w:sz w:val="12"/>
    </w:rPr>
  </w:style>
  <w:style w:type="character" w:customStyle="1" w:styleId="LDUnderline">
    <w:name w:val="LD Underline"/>
    <w:basedOn w:val="DefaultParagraphFont"/>
    <w:uiPriority w:val="1"/>
    <w:qFormat/>
    <w:rsid w:val="000F58D2"/>
    <w:rPr>
      <w:rFonts w:ascii="Times New Roman" w:hAnsi="Times New Roman" w:cs="Times New Roman"/>
      <w:b/>
      <w:color w:val="auto"/>
      <w:sz w:val="24"/>
      <w:u w:val="single"/>
    </w:rPr>
  </w:style>
  <w:style w:type="character" w:customStyle="1" w:styleId="Style4Char">
    <w:name w:val="Style4 Char"/>
    <w:link w:val="Style4"/>
    <w:rsid w:val="000F58D2"/>
    <w:rPr>
      <w:rFonts w:ascii="Arial Narrow" w:hAnsi="Arial Narrow"/>
      <w:u w:val="single"/>
    </w:rPr>
  </w:style>
  <w:style w:type="character" w:customStyle="1" w:styleId="Style1Char">
    <w:name w:val="Style1 Char"/>
    <w:locked/>
    <w:rsid w:val="000F58D2"/>
    <w:rPr>
      <w:rFonts w:ascii="Times New Roman" w:eastAsia="SimSun" w:hAnsi="Times New Roman"/>
      <w:szCs w:val="24"/>
      <w:u w:val="single"/>
      <w:lang w:eastAsia="zh-CN"/>
    </w:rPr>
  </w:style>
  <w:style w:type="character" w:customStyle="1" w:styleId="Style11pt">
    <w:name w:val="Style 11 pt"/>
    <w:basedOn w:val="DefaultParagraphFont"/>
    <w:rsid w:val="000F58D2"/>
    <w:rPr>
      <w:sz w:val="20"/>
    </w:rPr>
  </w:style>
  <w:style w:type="character" w:customStyle="1" w:styleId="DebateHighlighted">
    <w:name w:val="Debate Highlighted"/>
    <w:qFormat/>
    <w:rsid w:val="000F58D2"/>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0F58D2"/>
    <w:pPr>
      <w:widowControl w:val="0"/>
      <w:spacing w:after="0" w:line="240" w:lineRule="auto"/>
    </w:pPr>
    <w:rPr>
      <w:rFonts w:ascii="Times New Roman" w:eastAsia="Times New Roman" w:hAnsi="Times New Roman" w:cs="Times New Roman"/>
      <w:sz w:val="20"/>
      <w:szCs w:val="24"/>
    </w:rPr>
  </w:style>
  <w:style w:type="character" w:customStyle="1" w:styleId="regtext">
    <w:name w:val="regtext"/>
    <w:uiPriority w:val="99"/>
    <w:rsid w:val="000F58D2"/>
  </w:style>
  <w:style w:type="character" w:customStyle="1" w:styleId="Dottedunderline">
    <w:name w:val="Dotted underline"/>
    <w:rsid w:val="000F58D2"/>
    <w:rPr>
      <w:u w:val="dotted"/>
    </w:rPr>
  </w:style>
  <w:style w:type="character" w:customStyle="1" w:styleId="slug-pub-date">
    <w:name w:val="slug-pub-date"/>
    <w:rsid w:val="000F58D2"/>
  </w:style>
  <w:style w:type="character" w:customStyle="1" w:styleId="slug-vol">
    <w:name w:val="slug-vol"/>
    <w:rsid w:val="000F58D2"/>
  </w:style>
  <w:style w:type="character" w:customStyle="1" w:styleId="slug-issue">
    <w:name w:val="slug-issue"/>
    <w:rsid w:val="000F58D2"/>
  </w:style>
  <w:style w:type="character" w:customStyle="1" w:styleId="slug-pages">
    <w:name w:val="slug-pages"/>
    <w:rsid w:val="000F58D2"/>
  </w:style>
  <w:style w:type="character" w:styleId="HTMLCite">
    <w:name w:val="HTML Cite"/>
    <w:basedOn w:val="DefaultParagraphFont"/>
    <w:uiPriority w:val="99"/>
    <w:unhideWhenUsed/>
    <w:rsid w:val="000F58D2"/>
    <w:rPr>
      <w:i/>
      <w:iCs/>
    </w:rPr>
  </w:style>
  <w:style w:type="character" w:customStyle="1" w:styleId="DDIUnderline">
    <w:name w:val="DDI Underline"/>
    <w:qFormat/>
    <w:rsid w:val="000F58D2"/>
    <w:rPr>
      <w:sz w:val="20"/>
      <w:u w:val="thick"/>
    </w:rPr>
  </w:style>
  <w:style w:type="character" w:customStyle="1" w:styleId="CardsChar1">
    <w:name w:val="Cards Char1"/>
    <w:locked/>
    <w:rsid w:val="000F58D2"/>
    <w:rPr>
      <w:rFonts w:ascii="Times New Roman" w:eastAsia="Times New Roman" w:hAnsi="Times New Roman" w:cs="Times New Roman"/>
    </w:rPr>
  </w:style>
  <w:style w:type="character" w:customStyle="1" w:styleId="DocumentMapChar1">
    <w:name w:val="Document Map Char1"/>
    <w:basedOn w:val="DefaultParagraphFont"/>
    <w:uiPriority w:val="99"/>
    <w:rsid w:val="000F58D2"/>
    <w:rPr>
      <w:rFonts w:ascii="Segoe UI" w:hAnsi="Segoe UI" w:cs="Segoe UI"/>
      <w:sz w:val="16"/>
      <w:szCs w:val="16"/>
    </w:rPr>
  </w:style>
  <w:style w:type="character" w:customStyle="1" w:styleId="CardTextChar0">
    <w:name w:val="Card Text Char"/>
    <w:locked/>
    <w:rsid w:val="000F58D2"/>
    <w:rPr>
      <w:rFonts w:ascii="Georgia" w:hAnsi="Georgia"/>
      <w:sz w:val="18"/>
      <w:u w:val="single"/>
    </w:rPr>
  </w:style>
  <w:style w:type="paragraph" w:customStyle="1" w:styleId="m-2839544472620372085msonospacing">
    <w:name w:val="m_-2839544472620372085msonospacing"/>
    <w:basedOn w:val="Normal"/>
    <w:uiPriority w:val="99"/>
    <w:rsid w:val="000F58D2"/>
    <w:pPr>
      <w:spacing w:before="100" w:beforeAutospacing="1" w:after="100" w:afterAutospacing="1"/>
    </w:pPr>
    <w:rPr>
      <w:rFonts w:cs="Calibri"/>
      <w:sz w:val="24"/>
    </w:rPr>
  </w:style>
  <w:style w:type="paragraph" w:customStyle="1" w:styleId="franklin-light1">
    <w:name w:val="franklin-light1"/>
    <w:basedOn w:val="Normal"/>
    <w:uiPriority w:val="99"/>
    <w:rsid w:val="000F58D2"/>
    <w:pPr>
      <w:spacing w:before="100" w:beforeAutospacing="1" w:after="100" w:afterAutospacing="1"/>
    </w:pPr>
    <w:rPr>
      <w:rFonts w:cs="Calibri"/>
      <w:sz w:val="24"/>
    </w:rPr>
  </w:style>
  <w:style w:type="character" w:customStyle="1" w:styleId="powa-tease">
    <w:name w:val="powa-tease"/>
    <w:basedOn w:val="DefaultParagraphFont"/>
    <w:rsid w:val="000F58D2"/>
  </w:style>
  <w:style w:type="character" w:customStyle="1" w:styleId="powa-byline">
    <w:name w:val="powa-byline"/>
    <w:basedOn w:val="DefaultParagraphFont"/>
    <w:rsid w:val="000F58D2"/>
  </w:style>
  <w:style w:type="character" w:customStyle="1" w:styleId="apple-style-span">
    <w:name w:val="apple-style-span"/>
    <w:basedOn w:val="DefaultParagraphFont"/>
    <w:rsid w:val="000F58D2"/>
    <w:rPr>
      <w:rFonts w:cs="Times New Roman"/>
    </w:rPr>
  </w:style>
  <w:style w:type="paragraph" w:customStyle="1" w:styleId="noindent">
    <w:name w:val="noindent"/>
    <w:basedOn w:val="Normal"/>
    <w:uiPriority w:val="99"/>
    <w:qFormat/>
    <w:rsid w:val="000F58D2"/>
    <w:pPr>
      <w:spacing w:before="100" w:beforeAutospacing="1" w:after="100" w:afterAutospacing="1"/>
    </w:pPr>
    <w:rPr>
      <w:rFonts w:eastAsia="Times New Roman" w:cs="Calibri"/>
    </w:rPr>
  </w:style>
  <w:style w:type="character" w:customStyle="1" w:styleId="st">
    <w:name w:val="st"/>
    <w:rsid w:val="000F58D2"/>
  </w:style>
  <w:style w:type="character" w:customStyle="1" w:styleId="highlight2">
    <w:name w:val="highlight2"/>
    <w:basedOn w:val="DefaultParagraphFont"/>
    <w:rsid w:val="000F58D2"/>
    <w:rPr>
      <w:rFonts w:ascii="Arial" w:hAnsi="Arial"/>
      <w:b/>
      <w:sz w:val="19"/>
      <w:u w:val="thick"/>
      <w:bdr w:val="none" w:sz="0" w:space="0" w:color="auto"/>
      <w:shd w:val="clear" w:color="auto" w:fill="auto"/>
    </w:rPr>
  </w:style>
  <w:style w:type="character" w:customStyle="1" w:styleId="EmphasizeThis">
    <w:name w:val="EmphasizeThis"/>
    <w:rsid w:val="000F58D2"/>
    <w:rPr>
      <w:rFonts w:ascii="Georgia" w:hAnsi="Georgia" w:hint="default"/>
      <w:b/>
      <w:bCs w:val="0"/>
      <w:iCs/>
      <w:sz w:val="24"/>
      <w:u w:val="thick"/>
    </w:rPr>
  </w:style>
  <w:style w:type="character" w:customStyle="1" w:styleId="Style3Char">
    <w:name w:val="Style3 Char"/>
    <w:link w:val="Style3"/>
    <w:rsid w:val="000F58D2"/>
    <w:rPr>
      <w:rFonts w:ascii="Arial Narrow" w:hAnsi="Arial Narrow"/>
      <w:b/>
    </w:rPr>
  </w:style>
  <w:style w:type="character" w:styleId="CommentReference">
    <w:name w:val="annotation reference"/>
    <w:basedOn w:val="DefaultParagraphFont"/>
    <w:uiPriority w:val="99"/>
    <w:unhideWhenUsed/>
    <w:rsid w:val="000F58D2"/>
    <w:rPr>
      <w:sz w:val="16"/>
      <w:szCs w:val="16"/>
    </w:rPr>
  </w:style>
  <w:style w:type="paragraph" w:styleId="CommentText">
    <w:name w:val="annotation text"/>
    <w:basedOn w:val="Normal"/>
    <w:link w:val="CommentTextChar"/>
    <w:uiPriority w:val="99"/>
    <w:unhideWhenUsed/>
    <w:rsid w:val="000F58D2"/>
    <w:rPr>
      <w:rFonts w:cs="Calibri"/>
      <w:sz w:val="20"/>
      <w:szCs w:val="20"/>
    </w:rPr>
  </w:style>
  <w:style w:type="character" w:customStyle="1" w:styleId="CommentTextChar">
    <w:name w:val="Comment Text Char"/>
    <w:basedOn w:val="DefaultParagraphFont"/>
    <w:link w:val="CommentText"/>
    <w:uiPriority w:val="99"/>
    <w:rsid w:val="000F58D2"/>
    <w:rPr>
      <w:rFonts w:ascii="Calibri" w:hAnsi="Calibri" w:cs="Calibri"/>
      <w:sz w:val="20"/>
      <w:szCs w:val="20"/>
    </w:rPr>
  </w:style>
  <w:style w:type="character" w:customStyle="1" w:styleId="balancedheadline">
    <w:name w:val="balancedheadline"/>
    <w:basedOn w:val="DefaultParagraphFont"/>
    <w:rsid w:val="000F58D2"/>
  </w:style>
  <w:style w:type="paragraph" w:customStyle="1" w:styleId="analytic0">
    <w:name w:val="analytic"/>
    <w:basedOn w:val="Analytic"/>
    <w:link w:val="analyticChar0"/>
    <w:autoRedefine/>
    <w:uiPriority w:val="4"/>
    <w:qFormat/>
    <w:rsid w:val="000F58D2"/>
    <w:rPr>
      <w:i/>
      <w:color w:val="2D72B1"/>
    </w:rPr>
  </w:style>
  <w:style w:type="character" w:customStyle="1" w:styleId="analyticChar0">
    <w:name w:val="analytic Char"/>
    <w:basedOn w:val="DefaultParagraphFont"/>
    <w:link w:val="analytic0"/>
    <w:uiPriority w:val="4"/>
    <w:rsid w:val="000F58D2"/>
    <w:rPr>
      <w:rFonts w:ascii="Cambria" w:eastAsiaTheme="majorEastAsia" w:hAnsi="Cambria" w:cstheme="majorBidi"/>
      <w:b/>
      <w:i/>
      <w:iCs/>
      <w:color w:val="2D72B1"/>
      <w:sz w:val="26"/>
    </w:rPr>
  </w:style>
  <w:style w:type="paragraph" w:customStyle="1" w:styleId="ColorfulList-Accent11">
    <w:name w:val="Colorful List - Accent 11"/>
    <w:basedOn w:val="Normal"/>
    <w:uiPriority w:val="34"/>
    <w:qFormat/>
    <w:rsid w:val="000F58D2"/>
    <w:pPr>
      <w:ind w:left="720"/>
      <w:contextualSpacing/>
    </w:pPr>
    <w:rPr>
      <w:rFonts w:eastAsia="SimSun" w:cs="Calibri"/>
      <w:sz w:val="24"/>
      <w:lang w:eastAsia="zh-CN"/>
    </w:rPr>
  </w:style>
  <w:style w:type="character" w:customStyle="1" w:styleId="UnresolvedMention30">
    <w:name w:val="Unresolved Mention30"/>
    <w:basedOn w:val="DefaultParagraphFont"/>
    <w:uiPriority w:val="99"/>
    <w:semiHidden/>
    <w:unhideWhenUsed/>
    <w:rsid w:val="000F58D2"/>
    <w:rPr>
      <w:color w:val="605E5C"/>
      <w:shd w:val="clear" w:color="auto" w:fill="E1DFDD"/>
    </w:rPr>
  </w:style>
  <w:style w:type="character" w:customStyle="1" w:styleId="m-4339160018974791352style13ptbold">
    <w:name w:val="m_-4339160018974791352style13ptbold"/>
    <w:basedOn w:val="DefaultParagraphFont"/>
    <w:rsid w:val="000F58D2"/>
  </w:style>
  <w:style w:type="character" w:customStyle="1" w:styleId="m-4339160018974791352styleunderline">
    <w:name w:val="m_-4339160018974791352styleunderline"/>
    <w:basedOn w:val="DefaultParagraphFont"/>
    <w:rsid w:val="000F58D2"/>
  </w:style>
  <w:style w:type="character" w:customStyle="1" w:styleId="m8622195508348221850gmail-msohyperlink">
    <w:name w:val="m_8622195508348221850gmail-msohyperlink"/>
    <w:basedOn w:val="DefaultParagraphFont"/>
    <w:rsid w:val="000F58D2"/>
  </w:style>
  <w:style w:type="character" w:customStyle="1" w:styleId="UnresolvedMention4">
    <w:name w:val="Unresolved Mention4"/>
    <w:basedOn w:val="DefaultParagraphFont"/>
    <w:uiPriority w:val="99"/>
    <w:semiHidden/>
    <w:unhideWhenUsed/>
    <w:rsid w:val="000F58D2"/>
    <w:rPr>
      <w:color w:val="605E5C"/>
      <w:shd w:val="clear" w:color="auto" w:fill="E1DFDD"/>
    </w:rPr>
  </w:style>
  <w:style w:type="character" w:customStyle="1" w:styleId="longbio">
    <w:name w:val="long_bio"/>
    <w:basedOn w:val="DefaultParagraphFont"/>
    <w:rsid w:val="000F58D2"/>
  </w:style>
  <w:style w:type="paragraph" w:customStyle="1" w:styleId="css-1ygdjhk">
    <w:name w:val="css-1ygdjhk"/>
    <w:basedOn w:val="Normal"/>
    <w:uiPriority w:val="99"/>
    <w:rsid w:val="000F58D2"/>
    <w:pPr>
      <w:spacing w:before="100" w:beforeAutospacing="1" w:after="100" w:afterAutospacing="1"/>
    </w:pPr>
    <w:rPr>
      <w:rFonts w:eastAsia="Times New Roman" w:cs="Calibri"/>
      <w:sz w:val="24"/>
    </w:rPr>
  </w:style>
  <w:style w:type="character" w:customStyle="1" w:styleId="UnresolvedMention5">
    <w:name w:val="Unresolved Mention5"/>
    <w:basedOn w:val="DefaultParagraphFont"/>
    <w:uiPriority w:val="99"/>
    <w:semiHidden/>
    <w:unhideWhenUsed/>
    <w:rsid w:val="000F58D2"/>
    <w:rPr>
      <w:color w:val="605E5C"/>
      <w:shd w:val="clear" w:color="auto" w:fill="E1DFDD"/>
    </w:rPr>
  </w:style>
  <w:style w:type="table" w:styleId="TableGrid">
    <w:name w:val="Table Grid"/>
    <w:basedOn w:val="TableNormal"/>
    <w:rsid w:val="000F58D2"/>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0F58D2"/>
    <w:rPr>
      <w:color w:val="605E5C"/>
      <w:shd w:val="clear" w:color="auto" w:fill="E1DFDD"/>
    </w:rPr>
  </w:style>
  <w:style w:type="character" w:customStyle="1" w:styleId="UnresolvedMention7">
    <w:name w:val="Unresolved Mention7"/>
    <w:basedOn w:val="DefaultParagraphFont"/>
    <w:uiPriority w:val="99"/>
    <w:semiHidden/>
    <w:unhideWhenUsed/>
    <w:rsid w:val="000F58D2"/>
    <w:rPr>
      <w:color w:val="605E5C"/>
      <w:shd w:val="clear" w:color="auto" w:fill="E1DFDD"/>
    </w:rPr>
  </w:style>
  <w:style w:type="character" w:customStyle="1" w:styleId="UnresolvedMention8">
    <w:name w:val="Unresolved Mention8"/>
    <w:basedOn w:val="DefaultParagraphFont"/>
    <w:uiPriority w:val="99"/>
    <w:semiHidden/>
    <w:unhideWhenUsed/>
    <w:rsid w:val="000F58D2"/>
    <w:rPr>
      <w:color w:val="605E5C"/>
      <w:shd w:val="clear" w:color="auto" w:fill="E1DFDD"/>
    </w:rPr>
  </w:style>
  <w:style w:type="paragraph" w:customStyle="1" w:styleId="CardText2">
    <w:name w:val="Card Text 2"/>
    <w:basedOn w:val="Normal"/>
    <w:link w:val="CardText2Char"/>
    <w:qFormat/>
    <w:rsid w:val="000F58D2"/>
    <w:rPr>
      <w:rFonts w:eastAsia="Calibri" w:cs="Calibri"/>
      <w:b/>
      <w:color w:val="000000"/>
      <w:u w:val="single"/>
      <w:lang w:val="x-none" w:eastAsia="x-none"/>
    </w:rPr>
  </w:style>
  <w:style w:type="character" w:customStyle="1" w:styleId="CardText2Char">
    <w:name w:val="Card Text 2 Char"/>
    <w:link w:val="CardText2"/>
    <w:rsid w:val="000F58D2"/>
    <w:rPr>
      <w:rFonts w:ascii="Calibri" w:eastAsia="Calibri" w:hAnsi="Calibri" w:cs="Calibri"/>
      <w:b/>
      <w:color w:val="000000"/>
      <w:u w:val="single"/>
      <w:lang w:val="x-none" w:eastAsia="x-none"/>
    </w:rPr>
  </w:style>
  <w:style w:type="character" w:customStyle="1" w:styleId="m4841727538114946087gmail-styleunderline">
    <w:name w:val="m_4841727538114946087gmail-styleunderline"/>
    <w:basedOn w:val="DefaultParagraphFont"/>
    <w:rsid w:val="000F58D2"/>
  </w:style>
  <w:style w:type="character" w:customStyle="1" w:styleId="UnresolvedMention9">
    <w:name w:val="Unresolved Mention9"/>
    <w:basedOn w:val="DefaultParagraphFont"/>
    <w:uiPriority w:val="99"/>
    <w:semiHidden/>
    <w:unhideWhenUsed/>
    <w:rsid w:val="000F58D2"/>
    <w:rPr>
      <w:color w:val="605E5C"/>
      <w:shd w:val="clear" w:color="auto" w:fill="E1DFDD"/>
    </w:rPr>
  </w:style>
  <w:style w:type="character" w:customStyle="1" w:styleId="UnresolvedMention10">
    <w:name w:val="Unresolved Mention10"/>
    <w:basedOn w:val="DefaultParagraphFont"/>
    <w:uiPriority w:val="99"/>
    <w:semiHidden/>
    <w:unhideWhenUsed/>
    <w:rsid w:val="000F58D2"/>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0F58D2"/>
    <w:pPr>
      <w:spacing w:beforeLines="1" w:afterLines="1"/>
    </w:pPr>
    <w:rPr>
      <w:rFonts w:ascii="Times" w:hAnsi="Times" w:cs="Calibri"/>
      <w:sz w:val="20"/>
      <w:szCs w:val="20"/>
    </w:rPr>
  </w:style>
  <w:style w:type="character" w:customStyle="1" w:styleId="UnresolvedMention11">
    <w:name w:val="Unresolved Mention11"/>
    <w:basedOn w:val="DefaultParagraphFont"/>
    <w:uiPriority w:val="99"/>
    <w:semiHidden/>
    <w:unhideWhenUsed/>
    <w:rsid w:val="000F58D2"/>
    <w:rPr>
      <w:color w:val="605E5C"/>
      <w:shd w:val="clear" w:color="auto" w:fill="E1DFDD"/>
    </w:rPr>
  </w:style>
  <w:style w:type="paragraph" w:customStyle="1" w:styleId="flashline">
    <w:name w:val="flashline"/>
    <w:basedOn w:val="Normal"/>
    <w:uiPriority w:val="99"/>
    <w:rsid w:val="000F58D2"/>
    <w:pPr>
      <w:spacing w:before="100" w:beforeAutospacing="1" w:after="100" w:afterAutospacing="1"/>
    </w:pPr>
    <w:rPr>
      <w:rFonts w:eastAsia="Times New Roman" w:cs="Calibri"/>
      <w:sz w:val="24"/>
    </w:rPr>
  </w:style>
  <w:style w:type="paragraph" w:customStyle="1" w:styleId="lbexhangwithmargin">
    <w:name w:val="lbexhangwithmargin"/>
    <w:basedOn w:val="Normal"/>
    <w:uiPriority w:val="99"/>
    <w:rsid w:val="000F58D2"/>
    <w:pPr>
      <w:spacing w:before="100" w:beforeAutospacing="1" w:after="100" w:afterAutospacing="1"/>
    </w:pPr>
    <w:rPr>
      <w:rFonts w:eastAsia="Times New Roman" w:cs="Calibri"/>
      <w:sz w:val="24"/>
    </w:rPr>
  </w:style>
  <w:style w:type="character" w:customStyle="1" w:styleId="lbexsectionlevelolc">
    <w:name w:val="lbexsectionlevelolc"/>
    <w:basedOn w:val="DefaultParagraphFont"/>
    <w:rsid w:val="000F58D2"/>
  </w:style>
  <w:style w:type="character" w:customStyle="1" w:styleId="lbexallcap">
    <w:name w:val="lbexallcap"/>
    <w:basedOn w:val="DefaultParagraphFont"/>
    <w:rsid w:val="000F58D2"/>
  </w:style>
  <w:style w:type="paragraph" w:customStyle="1" w:styleId="lbexindent">
    <w:name w:val="lbexindent"/>
    <w:basedOn w:val="Normal"/>
    <w:uiPriority w:val="99"/>
    <w:rsid w:val="000F58D2"/>
    <w:pPr>
      <w:spacing w:before="100" w:beforeAutospacing="1" w:after="100" w:afterAutospacing="1"/>
    </w:pPr>
    <w:rPr>
      <w:rFonts w:eastAsia="Times New Roman" w:cs="Calibri"/>
      <w:sz w:val="24"/>
    </w:rPr>
  </w:style>
  <w:style w:type="paragraph" w:customStyle="1" w:styleId="lbexindentparagraph">
    <w:name w:val="lbexindentparagraph"/>
    <w:basedOn w:val="Normal"/>
    <w:uiPriority w:val="99"/>
    <w:rsid w:val="000F58D2"/>
    <w:pPr>
      <w:spacing w:before="100" w:beforeAutospacing="1" w:after="100" w:afterAutospacing="1"/>
    </w:pPr>
    <w:rPr>
      <w:rFonts w:eastAsia="Times New Roman" w:cs="Calibri"/>
      <w:sz w:val="24"/>
    </w:rPr>
  </w:style>
  <w:style w:type="paragraph" w:customStyle="1" w:styleId="zn-bodyparagraph">
    <w:name w:val="zn-body__paragraph"/>
    <w:basedOn w:val="Normal"/>
    <w:uiPriority w:val="99"/>
    <w:rsid w:val="000F58D2"/>
    <w:pPr>
      <w:spacing w:before="100" w:beforeAutospacing="1" w:after="100" w:afterAutospacing="1"/>
    </w:pPr>
    <w:rPr>
      <w:rFonts w:eastAsia="Times New Roman" w:cs="Calibri"/>
      <w:sz w:val="24"/>
    </w:rPr>
  </w:style>
  <w:style w:type="character" w:customStyle="1" w:styleId="link">
    <w:name w:val="link"/>
    <w:basedOn w:val="DefaultParagraphFont"/>
    <w:rsid w:val="000F58D2"/>
  </w:style>
  <w:style w:type="character" w:customStyle="1" w:styleId="c-messagebody">
    <w:name w:val="c-message__body"/>
    <w:basedOn w:val="DefaultParagraphFont"/>
    <w:rsid w:val="000F58D2"/>
  </w:style>
  <w:style w:type="character" w:customStyle="1" w:styleId="m7735155540857680774gmail-style13ptbold">
    <w:name w:val="m_7735155540857680774gmail-style13ptbold"/>
    <w:basedOn w:val="DefaultParagraphFont"/>
    <w:rsid w:val="000F58D2"/>
  </w:style>
  <w:style w:type="character" w:customStyle="1" w:styleId="style65">
    <w:name w:val="style65"/>
    <w:basedOn w:val="DefaultParagraphFont"/>
    <w:rsid w:val="000F58D2"/>
  </w:style>
  <w:style w:type="character" w:customStyle="1" w:styleId="bodytext0">
    <w:name w:val="body_text"/>
    <w:basedOn w:val="DefaultParagraphFont"/>
    <w:rsid w:val="000F58D2"/>
  </w:style>
  <w:style w:type="character" w:customStyle="1" w:styleId="bio">
    <w:name w:val="bio"/>
    <w:basedOn w:val="DefaultParagraphFont"/>
    <w:rsid w:val="000F58D2"/>
  </w:style>
  <w:style w:type="paragraph" w:customStyle="1" w:styleId="font--body">
    <w:name w:val="font--body"/>
    <w:basedOn w:val="Normal"/>
    <w:uiPriority w:val="99"/>
    <w:rsid w:val="000F58D2"/>
    <w:pPr>
      <w:spacing w:before="100" w:beforeAutospacing="1" w:after="100" w:afterAutospacing="1" w:line="240" w:lineRule="auto"/>
    </w:pPr>
    <w:rPr>
      <w:rFonts w:eastAsia="Times New Roman" w:cs="Calibri"/>
      <w:sz w:val="24"/>
    </w:rPr>
  </w:style>
  <w:style w:type="paragraph" w:customStyle="1" w:styleId="cites0">
    <w:name w:val="cites"/>
    <w:next w:val="Normal"/>
    <w:autoRedefine/>
    <w:qFormat/>
    <w:rsid w:val="000F58D2"/>
    <w:pPr>
      <w:spacing w:after="0" w:line="240" w:lineRule="auto"/>
      <w:contextualSpacing/>
    </w:pPr>
    <w:rPr>
      <w:rFonts w:eastAsia="SimSun"/>
      <w:b/>
      <w:lang w:eastAsia="zh-CN"/>
    </w:rPr>
  </w:style>
  <w:style w:type="character" w:customStyle="1" w:styleId="5yl5">
    <w:name w:val="_5yl5"/>
    <w:basedOn w:val="DefaultParagraphFont"/>
    <w:rsid w:val="000F58D2"/>
  </w:style>
  <w:style w:type="character" w:customStyle="1" w:styleId="text">
    <w:name w:val="text"/>
    <w:basedOn w:val="DefaultParagraphFont"/>
    <w:rsid w:val="000F58D2"/>
  </w:style>
  <w:style w:type="paragraph" w:customStyle="1" w:styleId="generic-articlebody">
    <w:name w:val="generic-article__body"/>
    <w:basedOn w:val="Normal"/>
    <w:uiPriority w:val="99"/>
    <w:rsid w:val="000F58D2"/>
    <w:pPr>
      <w:spacing w:before="100" w:beforeAutospacing="1" w:after="100" w:afterAutospacing="1" w:line="240" w:lineRule="auto"/>
    </w:pPr>
    <w:rPr>
      <w:rFonts w:eastAsia="Times New Roman" w:cs="Calibri"/>
      <w:sz w:val="24"/>
    </w:rPr>
  </w:style>
  <w:style w:type="paragraph" w:styleId="CommentSubject">
    <w:name w:val="annotation subject"/>
    <w:basedOn w:val="CommentText"/>
    <w:next w:val="CommentText"/>
    <w:link w:val="CommentSubjectChar"/>
    <w:uiPriority w:val="99"/>
    <w:unhideWhenUsed/>
    <w:rsid w:val="000F58D2"/>
    <w:pPr>
      <w:spacing w:line="240" w:lineRule="auto"/>
    </w:pPr>
    <w:rPr>
      <w:b/>
      <w:bCs/>
    </w:rPr>
  </w:style>
  <w:style w:type="character" w:customStyle="1" w:styleId="CommentSubjectChar">
    <w:name w:val="Comment Subject Char"/>
    <w:basedOn w:val="CommentTextChar"/>
    <w:link w:val="CommentSubject"/>
    <w:uiPriority w:val="99"/>
    <w:rsid w:val="000F58D2"/>
    <w:rPr>
      <w:rFonts w:ascii="Calibri" w:hAnsi="Calibri" w:cs="Calibri"/>
      <w:b/>
      <w:bCs/>
      <w:sz w:val="20"/>
      <w:szCs w:val="20"/>
    </w:rPr>
  </w:style>
  <w:style w:type="character" w:customStyle="1" w:styleId="z-TopofFormChar1">
    <w:name w:val="z-Top of Form Char1"/>
    <w:basedOn w:val="DefaultParagraphFont"/>
    <w:uiPriority w:val="99"/>
    <w:rsid w:val="000F58D2"/>
    <w:rPr>
      <w:rFonts w:ascii="Arial" w:hAnsi="Arial" w:cs="Arial"/>
      <w:vanish/>
      <w:sz w:val="16"/>
      <w:szCs w:val="16"/>
    </w:rPr>
  </w:style>
  <w:style w:type="character" w:customStyle="1" w:styleId="z-BottomofFormChar1">
    <w:name w:val="z-Bottom of Form Char1"/>
    <w:basedOn w:val="DefaultParagraphFont"/>
    <w:uiPriority w:val="99"/>
    <w:rsid w:val="000F58D2"/>
    <w:rPr>
      <w:rFonts w:ascii="Arial" w:hAnsi="Arial" w:cs="Arial"/>
      <w:vanish/>
      <w:sz w:val="16"/>
      <w:szCs w:val="16"/>
    </w:rPr>
  </w:style>
  <w:style w:type="paragraph" w:customStyle="1" w:styleId="flfc">
    <w:name w:val="flfc"/>
    <w:basedOn w:val="Normal"/>
    <w:uiPriority w:val="99"/>
    <w:rsid w:val="000F58D2"/>
    <w:pPr>
      <w:spacing w:before="100" w:beforeAutospacing="1" w:after="100" w:afterAutospacing="1" w:line="240" w:lineRule="auto"/>
    </w:pPr>
    <w:rPr>
      <w:rFonts w:eastAsia="Times New Roman" w:cs="Calibri"/>
      <w:sz w:val="24"/>
    </w:rPr>
  </w:style>
  <w:style w:type="character" w:customStyle="1" w:styleId="m5047289588639300548gmail-styleunderline">
    <w:name w:val="m_5047289588639300548gmail-styleunderline"/>
    <w:basedOn w:val="DefaultParagraphFont"/>
    <w:rsid w:val="000F58D2"/>
  </w:style>
  <w:style w:type="paragraph" w:customStyle="1" w:styleId="story-body-text">
    <w:name w:val="story-body-text"/>
    <w:basedOn w:val="Normal"/>
    <w:uiPriority w:val="99"/>
    <w:qFormat/>
    <w:rsid w:val="000F58D2"/>
    <w:pPr>
      <w:spacing w:before="100" w:beforeAutospacing="1" w:after="100" w:afterAutospacing="1"/>
    </w:pPr>
    <w:rPr>
      <w:rFonts w:eastAsia="Times New Roman" w:cs="Calibri"/>
      <w:sz w:val="24"/>
    </w:rPr>
  </w:style>
  <w:style w:type="character" w:customStyle="1" w:styleId="-newsgate-macro-cci-bullet-">
    <w:name w:val="-newsgate-macro-cci-bullet-"/>
    <w:basedOn w:val="DefaultParagraphFont"/>
    <w:rsid w:val="000F58D2"/>
  </w:style>
  <w:style w:type="paragraph" w:customStyle="1" w:styleId="CardText1">
    <w:name w:val="Card Text 1"/>
    <w:link w:val="CardText1Char"/>
    <w:qFormat/>
    <w:rsid w:val="000F58D2"/>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0F58D2"/>
    <w:rPr>
      <w:rFonts w:ascii="Arial Narrow" w:eastAsia="Times New Roman" w:hAnsi="Arial Narrow" w:cs="Times New Roman"/>
      <w:color w:val="000000"/>
      <w:u w:val="single"/>
    </w:rPr>
  </w:style>
  <w:style w:type="paragraph" w:customStyle="1" w:styleId="Analytics0">
    <w:name w:val="Analytics"/>
    <w:basedOn w:val="Analytic2"/>
    <w:link w:val="AnalyticsChar0"/>
    <w:uiPriority w:val="4"/>
    <w:qFormat/>
    <w:rsid w:val="000F58D2"/>
  </w:style>
  <w:style w:type="paragraph" w:customStyle="1" w:styleId="Analytic2">
    <w:name w:val="Analytic2"/>
    <w:basedOn w:val="Heading4"/>
    <w:link w:val="Analytic2Char"/>
    <w:uiPriority w:val="4"/>
    <w:rsid w:val="000F58D2"/>
    <w:pPr>
      <w:spacing w:before="200" w:line="240" w:lineRule="auto"/>
    </w:pPr>
    <w:rPr>
      <w:rFonts w:ascii="Cambria" w:hAnsi="Cambria"/>
      <w:bCs/>
      <w:iCs w:val="0"/>
      <w:color w:val="2E74B5" w:themeColor="accent1" w:themeShade="BF"/>
      <w:sz w:val="28"/>
      <w:szCs w:val="28"/>
    </w:rPr>
  </w:style>
  <w:style w:type="character" w:customStyle="1" w:styleId="Analytic2Char">
    <w:name w:val="Analytic2 Char"/>
    <w:basedOn w:val="DefaultParagraphFont"/>
    <w:link w:val="Analytic2"/>
    <w:uiPriority w:val="4"/>
    <w:rsid w:val="000F58D2"/>
    <w:rPr>
      <w:rFonts w:ascii="Cambria" w:eastAsiaTheme="majorEastAsia" w:hAnsi="Cambria" w:cstheme="majorBidi"/>
      <w:b/>
      <w:bCs/>
      <w:color w:val="2E74B5" w:themeColor="accent1" w:themeShade="BF"/>
      <w:sz w:val="28"/>
      <w:szCs w:val="28"/>
    </w:rPr>
  </w:style>
  <w:style w:type="character" w:customStyle="1" w:styleId="AnalyticsChar0">
    <w:name w:val="Analytics Char"/>
    <w:basedOn w:val="DefaultParagraphFont"/>
    <w:link w:val="Analytics0"/>
    <w:uiPriority w:val="4"/>
    <w:rsid w:val="000F58D2"/>
    <w:rPr>
      <w:rFonts w:ascii="Cambria" w:eastAsiaTheme="majorEastAsia" w:hAnsi="Cambria" w:cstheme="majorBidi"/>
      <w:b/>
      <w:bCs/>
      <w:color w:val="2E74B5" w:themeColor="accent1" w:themeShade="BF"/>
      <w:sz w:val="28"/>
      <w:szCs w:val="28"/>
    </w:rPr>
  </w:style>
  <w:style w:type="paragraph" w:customStyle="1" w:styleId="AnalyticsPip">
    <w:name w:val="AnalyticsPip"/>
    <w:basedOn w:val="Analytic2"/>
    <w:link w:val="AnalyticsPipChar"/>
    <w:uiPriority w:val="4"/>
    <w:rsid w:val="000F58D2"/>
  </w:style>
  <w:style w:type="character" w:customStyle="1" w:styleId="AnalyticsPipChar">
    <w:name w:val="AnalyticsPip Char"/>
    <w:basedOn w:val="DefaultParagraphFont"/>
    <w:link w:val="AnalyticsPip"/>
    <w:uiPriority w:val="4"/>
    <w:rsid w:val="000F58D2"/>
    <w:rPr>
      <w:rFonts w:ascii="Cambria" w:eastAsiaTheme="majorEastAsia" w:hAnsi="Cambria"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0F58D2"/>
  </w:style>
  <w:style w:type="character" w:customStyle="1" w:styleId="AnalyticsGBNChar">
    <w:name w:val="AnalyticsGBN Char"/>
    <w:basedOn w:val="DefaultParagraphFont"/>
    <w:link w:val="AnalyticsGBN"/>
    <w:uiPriority w:val="4"/>
    <w:rsid w:val="000F58D2"/>
    <w:rPr>
      <w:rFonts w:ascii="Cambria" w:eastAsiaTheme="majorEastAsia" w:hAnsi="Cambria" w:cstheme="majorBidi"/>
      <w:b/>
      <w:bCs/>
      <w:color w:val="2E74B5" w:themeColor="accent1" w:themeShade="BF"/>
      <w:sz w:val="28"/>
      <w:szCs w:val="28"/>
    </w:rPr>
  </w:style>
  <w:style w:type="paragraph" w:styleId="Quote">
    <w:name w:val="Quote"/>
    <w:basedOn w:val="Normal"/>
    <w:next w:val="Normal"/>
    <w:link w:val="QuoteChar1"/>
    <w:uiPriority w:val="29"/>
    <w:unhideWhenUsed/>
    <w:qFormat/>
    <w:rsid w:val="000F58D2"/>
    <w:pPr>
      <w:spacing w:after="0" w:line="240" w:lineRule="auto"/>
    </w:pPr>
    <w:rPr>
      <w:rFonts w:cs="Calibri"/>
      <w:i/>
      <w:iCs/>
      <w:color w:val="000000" w:themeColor="text1"/>
    </w:rPr>
  </w:style>
  <w:style w:type="character" w:customStyle="1" w:styleId="QuoteChar1">
    <w:name w:val="Quote Char1"/>
    <w:basedOn w:val="DefaultParagraphFont"/>
    <w:link w:val="Quote"/>
    <w:uiPriority w:val="29"/>
    <w:rsid w:val="000F58D2"/>
    <w:rPr>
      <w:rFonts w:ascii="Calibri" w:hAnsi="Calibri" w:cs="Calibri"/>
      <w:i/>
      <w:iCs/>
      <w:color w:val="000000" w:themeColor="text1"/>
    </w:rPr>
  </w:style>
  <w:style w:type="paragraph" w:styleId="TOCHeading">
    <w:name w:val="TOC Heading"/>
    <w:basedOn w:val="Heading1"/>
    <w:next w:val="Normal"/>
    <w:uiPriority w:val="39"/>
    <w:unhideWhenUsed/>
    <w:qFormat/>
    <w:rsid w:val="000F58D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0F58D2"/>
  </w:style>
  <w:style w:type="character" w:customStyle="1" w:styleId="ref-overlay">
    <w:name w:val="ref-overlay"/>
    <w:basedOn w:val="DefaultParagraphFont"/>
    <w:rsid w:val="000F58D2"/>
  </w:style>
  <w:style w:type="character" w:customStyle="1" w:styleId="ref-fn-p">
    <w:name w:val="ref-fn-p"/>
    <w:basedOn w:val="DefaultParagraphFont"/>
    <w:rsid w:val="000F58D2"/>
  </w:style>
  <w:style w:type="character" w:customStyle="1" w:styleId="opinion-articlebody">
    <w:name w:val="opinion-article__body"/>
    <w:basedOn w:val="DefaultParagraphFont"/>
    <w:rsid w:val="000F58D2"/>
  </w:style>
  <w:style w:type="paragraph" w:customStyle="1" w:styleId="opinion-articlebody1">
    <w:name w:val="opinion-article__body1"/>
    <w:basedOn w:val="Normal"/>
    <w:rsid w:val="000F58D2"/>
    <w:pPr>
      <w:spacing w:before="100" w:beforeAutospacing="1" w:after="100" w:afterAutospacing="1" w:line="240" w:lineRule="auto"/>
    </w:pPr>
    <w:rPr>
      <w:rFonts w:eastAsia="Times New Roman" w:cs="Calibri"/>
      <w:sz w:val="24"/>
    </w:rPr>
  </w:style>
  <w:style w:type="paragraph" w:customStyle="1" w:styleId="para">
    <w:name w:val="para"/>
    <w:basedOn w:val="Normal"/>
    <w:qFormat/>
    <w:rsid w:val="000F58D2"/>
    <w:pPr>
      <w:spacing w:before="100" w:beforeAutospacing="1" w:after="100" w:afterAutospacing="1" w:line="240" w:lineRule="auto"/>
    </w:pPr>
    <w:rPr>
      <w:rFonts w:eastAsia="Times New Roman" w:cs="Calibri"/>
      <w:sz w:val="24"/>
    </w:rPr>
  </w:style>
  <w:style w:type="character" w:customStyle="1" w:styleId="citationref">
    <w:name w:val="citationref"/>
    <w:basedOn w:val="DefaultParagraphFont"/>
    <w:rsid w:val="000F58D2"/>
  </w:style>
  <w:style w:type="character" w:customStyle="1" w:styleId="journaltitle">
    <w:name w:val="journaltitle"/>
    <w:basedOn w:val="DefaultParagraphFont"/>
    <w:rsid w:val="000F58D2"/>
  </w:style>
  <w:style w:type="character" w:customStyle="1" w:styleId="hit">
    <w:name w:val="hit"/>
    <w:basedOn w:val="DefaultParagraphFont"/>
    <w:rsid w:val="000F58D2"/>
  </w:style>
  <w:style w:type="paragraph" w:customStyle="1" w:styleId="css-utmy9y">
    <w:name w:val="css-utmy9y"/>
    <w:basedOn w:val="Normal"/>
    <w:rsid w:val="000F58D2"/>
    <w:pPr>
      <w:spacing w:before="100" w:beforeAutospacing="1" w:after="100" w:afterAutospacing="1" w:line="240" w:lineRule="auto"/>
    </w:pPr>
    <w:rPr>
      <w:rFonts w:eastAsia="Times New Roman" w:cs="Calibri"/>
      <w:sz w:val="24"/>
    </w:rPr>
  </w:style>
  <w:style w:type="character" w:customStyle="1" w:styleId="Style11ptUnderline">
    <w:name w:val="Style 11 pt Underline"/>
    <w:basedOn w:val="DefaultParagraphFont"/>
    <w:rsid w:val="000F58D2"/>
    <w:rPr>
      <w:sz w:val="20"/>
      <w:u w:val="single"/>
    </w:rPr>
  </w:style>
  <w:style w:type="character" w:customStyle="1" w:styleId="Style11ptBoldUnderlineBorderSinglesolidlineAuto">
    <w:name w:val="Style 11 pt Bold Underline Border: : (Single solid line Auto  ..."/>
    <w:basedOn w:val="DefaultParagraphFont"/>
    <w:rsid w:val="000F58D2"/>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0F58D2"/>
  </w:style>
  <w:style w:type="paragraph" w:customStyle="1" w:styleId="Small">
    <w:name w:val="Small"/>
    <w:basedOn w:val="Normal"/>
    <w:next w:val="Normal"/>
    <w:uiPriority w:val="99"/>
    <w:qFormat/>
    <w:rsid w:val="000F58D2"/>
    <w:pPr>
      <w:jc w:val="both"/>
    </w:pPr>
    <w:rPr>
      <w:rFonts w:ascii="Arial" w:eastAsia="Calibri" w:hAnsi="Arial" w:cs="Arial"/>
    </w:rPr>
  </w:style>
  <w:style w:type="character" w:customStyle="1" w:styleId="Footnote">
    <w:name w:val="Footnote_"/>
    <w:basedOn w:val="DefaultParagraphFont"/>
    <w:link w:val="Footnote0"/>
    <w:rsid w:val="000F58D2"/>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0F58D2"/>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0F58D2"/>
    <w:rPr>
      <w:rFonts w:ascii="Arial Narrow" w:hAnsi="Arial Narrow"/>
      <w:b/>
      <w:color w:val="000000"/>
      <w:sz w:val="26"/>
    </w:rPr>
  </w:style>
  <w:style w:type="paragraph" w:customStyle="1" w:styleId="CardTagandCite">
    <w:name w:val="Card Tag and Cite"/>
    <w:basedOn w:val="Normal"/>
    <w:next w:val="Normal"/>
    <w:link w:val="CardTagandCiteChar"/>
    <w:qFormat/>
    <w:rsid w:val="000F58D2"/>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0F58D2"/>
    <w:rPr>
      <w:b/>
      <w:bCs/>
    </w:rPr>
  </w:style>
  <w:style w:type="character" w:customStyle="1" w:styleId="aqj">
    <w:name w:val="aqj"/>
    <w:basedOn w:val="DefaultParagraphFont"/>
    <w:rsid w:val="000F58D2"/>
  </w:style>
  <w:style w:type="paragraph" w:customStyle="1" w:styleId="StyleJustified">
    <w:name w:val="Style Justified"/>
    <w:basedOn w:val="Normal"/>
    <w:qFormat/>
    <w:rsid w:val="000F58D2"/>
    <w:pPr>
      <w:spacing w:after="0" w:line="240" w:lineRule="auto"/>
    </w:pPr>
    <w:rPr>
      <w:rFonts w:eastAsia="Times New Roman" w:cs="Calibri"/>
      <w:szCs w:val="20"/>
    </w:rPr>
  </w:style>
  <w:style w:type="paragraph" w:customStyle="1" w:styleId="AuthorDate">
    <w:name w:val="AuthorDate"/>
    <w:next w:val="Normal"/>
    <w:link w:val="AuthorDateChar"/>
    <w:qFormat/>
    <w:rsid w:val="000F58D2"/>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F58D2"/>
    <w:rPr>
      <w:rFonts w:ascii="Times New Roman" w:eastAsia="Calibri" w:hAnsi="Times New Roman" w:cs="Times New Roman"/>
      <w:b/>
      <w:sz w:val="24"/>
      <w:szCs w:val="20"/>
      <w:u w:val="single"/>
    </w:rPr>
  </w:style>
  <w:style w:type="character" w:customStyle="1" w:styleId="maintext">
    <w:name w:val="maintext"/>
    <w:basedOn w:val="DefaultParagraphFont"/>
    <w:rsid w:val="000F58D2"/>
  </w:style>
  <w:style w:type="paragraph" w:customStyle="1" w:styleId="Stylecardtext8pt">
    <w:name w:val="Style card text + 8 pt"/>
    <w:basedOn w:val="Normal"/>
    <w:qFormat/>
    <w:rsid w:val="000F58D2"/>
    <w:pPr>
      <w:spacing w:after="0" w:line="240" w:lineRule="auto"/>
      <w:ind w:right="288"/>
    </w:pPr>
    <w:rPr>
      <w:rFonts w:cs="Calibri"/>
    </w:rPr>
  </w:style>
  <w:style w:type="character" w:customStyle="1" w:styleId="NotBold10Final">
    <w:name w:val="NotBold10Final"/>
    <w:uiPriority w:val="1"/>
    <w:qFormat/>
    <w:rsid w:val="000F58D2"/>
    <w:rPr>
      <w:rFonts w:ascii="Times New Roman" w:hAnsi="Times New Roman"/>
      <w:b w:val="0"/>
      <w:i w:val="0"/>
      <w:sz w:val="20"/>
    </w:rPr>
  </w:style>
  <w:style w:type="character" w:customStyle="1" w:styleId="Bold12">
    <w:name w:val="Bold12"/>
    <w:uiPriority w:val="1"/>
    <w:qFormat/>
    <w:rsid w:val="000F58D2"/>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0F58D2"/>
    <w:pPr>
      <w:spacing w:after="0" w:line="240" w:lineRule="auto"/>
      <w:ind w:left="288" w:right="288"/>
    </w:pPr>
    <w:rPr>
      <w:rFonts w:eastAsia="Times New Roman" w:cs="Calibri"/>
      <w:sz w:val="20"/>
      <w:szCs w:val="20"/>
    </w:rPr>
  </w:style>
  <w:style w:type="character" w:customStyle="1" w:styleId="CardtextChar1">
    <w:name w:val="Card text Char"/>
    <w:link w:val="Cardtext0"/>
    <w:locked/>
    <w:rsid w:val="000F58D2"/>
    <w:rPr>
      <w:rFonts w:ascii="Arial Narrow" w:hAnsi="Arial Narrow"/>
      <w:u w:val="single"/>
    </w:rPr>
  </w:style>
  <w:style w:type="paragraph" w:customStyle="1" w:styleId="Cardtext0">
    <w:name w:val="Card text"/>
    <w:link w:val="CardtextChar1"/>
    <w:qFormat/>
    <w:rsid w:val="000F58D2"/>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0F58D2"/>
    <w:pPr>
      <w:suppressAutoHyphens/>
      <w:spacing w:after="0" w:line="240" w:lineRule="auto"/>
    </w:pPr>
    <w:rPr>
      <w:rFonts w:eastAsia="Times New Roman" w:cs="Calibri"/>
      <w:sz w:val="24"/>
      <w:lang w:val="x-none" w:eastAsia="ar-SA"/>
    </w:rPr>
  </w:style>
  <w:style w:type="character" w:customStyle="1" w:styleId="DateChar">
    <w:name w:val="Date Char"/>
    <w:aliases w:val="date Char"/>
    <w:basedOn w:val="DefaultParagraphFont"/>
    <w:link w:val="Date"/>
    <w:uiPriority w:val="99"/>
    <w:rsid w:val="000F58D2"/>
    <w:rPr>
      <w:rFonts w:ascii="Calibri" w:eastAsia="Times New Roman" w:hAnsi="Calibri" w:cs="Calibri"/>
      <w:sz w:val="24"/>
      <w:lang w:val="x-none" w:eastAsia="ar-SA"/>
    </w:rPr>
  </w:style>
  <w:style w:type="paragraph" w:customStyle="1" w:styleId="Default">
    <w:name w:val="Default"/>
    <w:qFormat/>
    <w:rsid w:val="000F58D2"/>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0F58D2"/>
    <w:pPr>
      <w:spacing w:after="0" w:line="240" w:lineRule="auto"/>
    </w:pPr>
    <w:rPr>
      <w:rFonts w:eastAsia="Calibri" w:cs="Calibri"/>
    </w:rPr>
  </w:style>
  <w:style w:type="paragraph" w:customStyle="1" w:styleId="newpage">
    <w:name w:val="new page"/>
    <w:basedOn w:val="Heading4"/>
    <w:rsid w:val="000F58D2"/>
    <w:pPr>
      <w:keepNext w:val="0"/>
      <w:keepLines w:val="0"/>
      <w:pageBreakBefore/>
      <w:spacing w:before="0" w:line="240" w:lineRule="auto"/>
      <w:outlineLvl w:val="9"/>
    </w:pPr>
    <w:rPr>
      <w:rFonts w:ascii="Cambria" w:eastAsia="Times" w:hAnsi="Cambria" w:cs="Times New Roman"/>
      <w:sz w:val="22"/>
      <w:szCs w:val="20"/>
    </w:rPr>
  </w:style>
  <w:style w:type="paragraph" w:customStyle="1" w:styleId="afterheading">
    <w:name w:val="after heading"/>
    <w:basedOn w:val="Normal"/>
    <w:rsid w:val="000F58D2"/>
    <w:pPr>
      <w:spacing w:after="0" w:line="240" w:lineRule="auto"/>
    </w:pPr>
    <w:rPr>
      <w:rFonts w:eastAsia="Times" w:cs="Calibri"/>
      <w:sz w:val="18"/>
      <w:szCs w:val="20"/>
    </w:rPr>
  </w:style>
  <w:style w:type="character" w:customStyle="1" w:styleId="textexposedshow">
    <w:name w:val="text_exposed_show"/>
    <w:basedOn w:val="DefaultParagraphFont"/>
    <w:rsid w:val="000F58D2"/>
  </w:style>
  <w:style w:type="paragraph" w:customStyle="1" w:styleId="Heading">
    <w:name w:val="Heading"/>
    <w:basedOn w:val="Normal"/>
    <w:next w:val="BodyText"/>
    <w:rsid w:val="000F58D2"/>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0F58D2"/>
    <w:pPr>
      <w:spacing w:line="240" w:lineRule="auto"/>
    </w:pPr>
    <w:rPr>
      <w:rFonts w:ascii="Calibri" w:eastAsia="Droid Sans Fallback" w:hAnsi="Calibri" w:cs="Lohit Hindi"/>
      <w:sz w:val="24"/>
      <w:lang w:val="en-US" w:eastAsia="zh-CN"/>
    </w:rPr>
  </w:style>
  <w:style w:type="paragraph" w:styleId="Caption">
    <w:name w:val="caption"/>
    <w:aliases w:val="caption"/>
    <w:basedOn w:val="Normal"/>
    <w:qFormat/>
    <w:rsid w:val="000F58D2"/>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0F58D2"/>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0F58D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0F58D2"/>
    <w:pPr>
      <w:spacing w:before="100" w:beforeAutospacing="1" w:after="100" w:afterAutospacing="1" w:line="240" w:lineRule="auto"/>
    </w:pPr>
    <w:rPr>
      <w:rFonts w:ascii="Times" w:hAnsi="Times" w:cs="Calibri"/>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F58D2"/>
    <w:rPr>
      <w:rFonts w:ascii="Times New Roman" w:eastAsia="Times New Roman" w:hAnsi="Times New Roman" w:cs="Times New Roman"/>
      <w:sz w:val="24"/>
    </w:rPr>
  </w:style>
  <w:style w:type="character" w:customStyle="1" w:styleId="TagGreg">
    <w:name w:val="TagGreg"/>
    <w:basedOn w:val="DefaultParagraphFont"/>
    <w:uiPriority w:val="1"/>
    <w:qFormat/>
    <w:rsid w:val="000F58D2"/>
    <w:rPr>
      <w:rFonts w:ascii="Arial" w:hAnsi="Arial"/>
      <w:b/>
      <w:sz w:val="24"/>
    </w:rPr>
  </w:style>
  <w:style w:type="character" w:customStyle="1" w:styleId="Style11ptBlackUnderline">
    <w:name w:val="Style 11 pt Black Underline"/>
    <w:rsid w:val="000F58D2"/>
    <w:rPr>
      <w:color w:val="000000"/>
      <w:sz w:val="20"/>
      <w:u w:val="single"/>
    </w:rPr>
  </w:style>
  <w:style w:type="character" w:customStyle="1" w:styleId="Style11ptBlack">
    <w:name w:val="Style 11 pt Black"/>
    <w:rsid w:val="000F58D2"/>
    <w:rPr>
      <w:color w:val="000000"/>
      <w:sz w:val="20"/>
    </w:rPr>
  </w:style>
  <w:style w:type="paragraph" w:customStyle="1" w:styleId="CardsHighlighted">
    <w:name w:val="Cards Highlighted"/>
    <w:basedOn w:val="Normal"/>
    <w:link w:val="CardsHighlightedChar"/>
    <w:autoRedefine/>
    <w:qFormat/>
    <w:rsid w:val="000F58D2"/>
    <w:pPr>
      <w:shd w:val="clear" w:color="auto" w:fill="00FFFF"/>
      <w:spacing w:after="0" w:line="240" w:lineRule="auto"/>
      <w:ind w:left="288" w:right="288"/>
      <w:jc w:val="both"/>
    </w:pPr>
    <w:rPr>
      <w:rFonts w:eastAsia="Calibri" w:cs="Calibri"/>
      <w:sz w:val="24"/>
      <w:u w:val="single"/>
    </w:rPr>
  </w:style>
  <w:style w:type="character" w:customStyle="1" w:styleId="CardsHighlightedChar">
    <w:name w:val="Cards Highlighted Char"/>
    <w:basedOn w:val="DefaultParagraphFont"/>
    <w:link w:val="CardsHighlighted"/>
    <w:rsid w:val="000F58D2"/>
    <w:rPr>
      <w:rFonts w:ascii="Calibri" w:eastAsia="Calibri" w:hAnsi="Calibri" w:cs="Calibri"/>
      <w:sz w:val="24"/>
      <w:u w:val="single"/>
      <w:shd w:val="clear" w:color="auto" w:fill="00FFFF"/>
    </w:rPr>
  </w:style>
  <w:style w:type="character" w:customStyle="1" w:styleId="CitesChar">
    <w:name w:val="Cites Char"/>
    <w:basedOn w:val="DefaultParagraphFont"/>
    <w:link w:val="Cites"/>
    <w:rsid w:val="000F58D2"/>
    <w:rPr>
      <w:rFonts w:ascii="Times New Roman" w:eastAsia="Times New Roman" w:hAnsi="Times New Roman" w:cs="Times New Roman"/>
      <w:sz w:val="20"/>
      <w:szCs w:val="24"/>
    </w:rPr>
  </w:style>
  <w:style w:type="character" w:customStyle="1" w:styleId="swauthor">
    <w:name w:val="sw_author"/>
    <w:rsid w:val="000F58D2"/>
  </w:style>
  <w:style w:type="character" w:customStyle="1" w:styleId="Mention1">
    <w:name w:val="Mention1"/>
    <w:basedOn w:val="DefaultParagraphFont"/>
    <w:uiPriority w:val="99"/>
    <w:semiHidden/>
    <w:unhideWhenUsed/>
    <w:rsid w:val="000F58D2"/>
    <w:rPr>
      <w:color w:val="2B579A"/>
      <w:shd w:val="clear" w:color="auto" w:fill="E6E6E6"/>
    </w:rPr>
  </w:style>
  <w:style w:type="paragraph" w:customStyle="1" w:styleId="citenon-bold">
    <w:name w:val="cite non-bold"/>
    <w:basedOn w:val="Normal"/>
    <w:link w:val="citenon-boldChar"/>
    <w:qFormat/>
    <w:rsid w:val="000F58D2"/>
    <w:pPr>
      <w:spacing w:after="0" w:line="240" w:lineRule="auto"/>
    </w:pPr>
    <w:rPr>
      <w:rFonts w:eastAsia="Calibri" w:cs="Calibri"/>
      <w:sz w:val="20"/>
      <w:szCs w:val="20"/>
      <w:lang w:val="x-none" w:eastAsia="x-none"/>
    </w:rPr>
  </w:style>
  <w:style w:type="character" w:customStyle="1" w:styleId="citenon-boldChar">
    <w:name w:val="cite non-bold Char"/>
    <w:link w:val="citenon-bold"/>
    <w:rsid w:val="000F58D2"/>
    <w:rPr>
      <w:rFonts w:ascii="Calibri" w:eastAsia="Calibri" w:hAnsi="Calibri" w:cs="Calibri"/>
      <w:sz w:val="20"/>
      <w:szCs w:val="20"/>
      <w:lang w:val="x-none" w:eastAsia="x-none"/>
    </w:rPr>
  </w:style>
  <w:style w:type="paragraph" w:customStyle="1" w:styleId="HotRoute">
    <w:name w:val="Hot Route!"/>
    <w:basedOn w:val="Normal"/>
    <w:link w:val="HotRouteChar"/>
    <w:qFormat/>
    <w:rsid w:val="000F58D2"/>
    <w:pPr>
      <w:spacing w:after="0" w:line="240" w:lineRule="auto"/>
      <w:ind w:left="144"/>
    </w:pPr>
    <w:rPr>
      <w:rFonts w:eastAsia="Calibri" w:cs="Calibri"/>
      <w:color w:val="000000"/>
    </w:rPr>
  </w:style>
  <w:style w:type="character" w:customStyle="1" w:styleId="HotRouteChar">
    <w:name w:val="Hot Route! Char"/>
    <w:link w:val="HotRoute"/>
    <w:rsid w:val="000F58D2"/>
    <w:rPr>
      <w:rFonts w:ascii="Calibri" w:eastAsia="Calibri" w:hAnsi="Calibri" w:cs="Calibri"/>
      <w:color w:val="000000"/>
    </w:rPr>
  </w:style>
  <w:style w:type="paragraph" w:customStyle="1" w:styleId="CardIndented">
    <w:name w:val="Card (Indented)"/>
    <w:basedOn w:val="Normal"/>
    <w:link w:val="CardIndentedChar"/>
    <w:qFormat/>
    <w:rsid w:val="000F58D2"/>
    <w:pPr>
      <w:spacing w:after="0" w:line="240" w:lineRule="auto"/>
      <w:ind w:left="288"/>
    </w:pPr>
    <w:rPr>
      <w:rFonts w:cs="Calibri"/>
    </w:rPr>
  </w:style>
  <w:style w:type="paragraph" w:customStyle="1" w:styleId="PhoTag">
    <w:name w:val="PhoTag"/>
    <w:basedOn w:val="Normal"/>
    <w:next w:val="Normal"/>
    <w:autoRedefine/>
    <w:qFormat/>
    <w:rsid w:val="000F58D2"/>
    <w:pPr>
      <w:spacing w:after="0" w:line="240" w:lineRule="auto"/>
    </w:pPr>
    <w:rPr>
      <w:rFonts w:cs="Calibri"/>
      <w:b/>
    </w:rPr>
  </w:style>
  <w:style w:type="character" w:customStyle="1" w:styleId="BoldUnderlineChar0">
    <w:name w:val="BoldUnderline Char"/>
    <w:uiPriority w:val="99"/>
    <w:rsid w:val="000F58D2"/>
    <w:rPr>
      <w:rFonts w:ascii="Times New Roman" w:eastAsia="Times New Roman" w:hAnsi="Times New Roman" w:cs="Times New Roman"/>
      <w:b/>
      <w:sz w:val="20"/>
      <w:u w:val="single"/>
    </w:rPr>
  </w:style>
  <w:style w:type="character" w:customStyle="1" w:styleId="wikiexternallink">
    <w:name w:val="wikiexternallink"/>
    <w:basedOn w:val="DefaultParagraphFont"/>
    <w:rsid w:val="000F58D2"/>
  </w:style>
  <w:style w:type="character" w:customStyle="1" w:styleId="wikigeneratedlinkcontent">
    <w:name w:val="wikigeneratedlinkcontent"/>
    <w:basedOn w:val="DefaultParagraphFont"/>
    <w:rsid w:val="000F58D2"/>
  </w:style>
  <w:style w:type="character" w:customStyle="1" w:styleId="boldunderlineChar1">
    <w:name w:val="bold underline Char"/>
    <w:basedOn w:val="DefaultParagraphFont"/>
    <w:rsid w:val="000F58D2"/>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0F58D2"/>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0F58D2"/>
    <w:pPr>
      <w:spacing w:after="0" w:line="240" w:lineRule="auto"/>
      <w:jc w:val="both"/>
    </w:pPr>
    <w:rPr>
      <w:rFonts w:eastAsia="Calibri" w:cs="Calibri"/>
      <w:sz w:val="20"/>
      <w:szCs w:val="26"/>
    </w:rPr>
  </w:style>
  <w:style w:type="character" w:customStyle="1" w:styleId="Author">
    <w:name w:val="Author"/>
    <w:aliases w:val="Style Date"/>
    <w:basedOn w:val="DefaultParagraphFont"/>
    <w:qFormat/>
    <w:rsid w:val="000F58D2"/>
    <w:rPr>
      <w:sz w:val="24"/>
    </w:rPr>
  </w:style>
  <w:style w:type="character" w:customStyle="1" w:styleId="box">
    <w:name w:val="box"/>
    <w:basedOn w:val="DefaultParagraphFont"/>
    <w:rsid w:val="000F58D2"/>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0F58D2"/>
    <w:pPr>
      <w:spacing w:after="0" w:line="240" w:lineRule="auto"/>
    </w:pPr>
    <w:rPr>
      <w:rFonts w:eastAsia="Times New Roman" w:cs="Calibri"/>
      <w:szCs w:val="20"/>
    </w:rPr>
  </w:style>
  <w:style w:type="character" w:customStyle="1" w:styleId="ReallySmallChar">
    <w:name w:val="Really Small Char"/>
    <w:basedOn w:val="DefaultParagraphFont"/>
    <w:link w:val="ReallySmall"/>
    <w:rsid w:val="000F58D2"/>
    <w:rPr>
      <w:rFonts w:ascii="Calibri" w:eastAsia="Times New Roman" w:hAnsi="Calibri" w:cs="Calibri"/>
      <w:szCs w:val="20"/>
    </w:rPr>
  </w:style>
  <w:style w:type="paragraph" w:customStyle="1" w:styleId="PageHeaderLine1">
    <w:name w:val="PageHeaderLine1"/>
    <w:basedOn w:val="Normal"/>
    <w:qFormat/>
    <w:rsid w:val="000F58D2"/>
    <w:pPr>
      <w:tabs>
        <w:tab w:val="right" w:pos="10800"/>
      </w:tabs>
      <w:spacing w:after="0" w:line="240" w:lineRule="auto"/>
    </w:pPr>
    <w:rPr>
      <w:rFonts w:cs="Calibri"/>
      <w:b/>
    </w:rPr>
  </w:style>
  <w:style w:type="paragraph" w:customStyle="1" w:styleId="PageHeaderLine2">
    <w:name w:val="PageHeaderLine2"/>
    <w:basedOn w:val="Normal"/>
    <w:next w:val="Normal"/>
    <w:link w:val="PageHeaderLine2Char"/>
    <w:qFormat/>
    <w:rsid w:val="000F58D2"/>
    <w:pPr>
      <w:tabs>
        <w:tab w:val="right" w:pos="10800"/>
      </w:tabs>
      <w:spacing w:after="0" w:line="480" w:lineRule="auto"/>
    </w:pPr>
    <w:rPr>
      <w:rFonts w:cs="Calibri"/>
      <w:b/>
    </w:rPr>
  </w:style>
  <w:style w:type="paragraph" w:styleId="TOC4">
    <w:name w:val="toc 4"/>
    <w:basedOn w:val="Normal"/>
    <w:next w:val="Normal"/>
    <w:autoRedefine/>
    <w:unhideWhenUsed/>
    <w:rsid w:val="000F58D2"/>
    <w:pPr>
      <w:spacing w:before="240" w:after="0" w:line="240" w:lineRule="auto"/>
    </w:pPr>
    <w:rPr>
      <w:rFonts w:cs="Calibri"/>
      <w:b/>
      <w:u w:val="single"/>
    </w:rPr>
  </w:style>
  <w:style w:type="paragraph" w:customStyle="1" w:styleId="BlockTitle2">
    <w:name w:val="Block Title2"/>
    <w:basedOn w:val="Normal"/>
    <w:next w:val="Normal"/>
    <w:link w:val="BlockTitle2Char"/>
    <w:qFormat/>
    <w:rsid w:val="000F58D2"/>
    <w:pPr>
      <w:spacing w:after="240" w:line="240" w:lineRule="auto"/>
      <w:jc w:val="center"/>
    </w:pPr>
    <w:rPr>
      <w:rFonts w:eastAsia="Calibri" w:cs="Calibri"/>
      <w:b/>
      <w:color w:val="000000"/>
      <w:sz w:val="32"/>
      <w:u w:val="single"/>
    </w:rPr>
  </w:style>
  <w:style w:type="paragraph" w:customStyle="1" w:styleId="BlockTitle">
    <w:name w:val="Block Title"/>
    <w:basedOn w:val="Heading1"/>
    <w:next w:val="Normal"/>
    <w:qFormat/>
    <w:rsid w:val="000F58D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ascii="Cambria" w:eastAsia="Times New Roman" w:hAnsi="Cambria" w:cs="Arial"/>
      <w:bCs/>
      <w:color w:val="000000"/>
      <w:kern w:val="32"/>
      <w:sz w:val="32"/>
      <w:u w:val="single"/>
    </w:rPr>
  </w:style>
  <w:style w:type="paragraph" w:styleId="TOC2">
    <w:name w:val="toc 2"/>
    <w:basedOn w:val="Normal"/>
    <w:next w:val="Normal"/>
    <w:autoRedefine/>
    <w:uiPriority w:val="39"/>
    <w:rsid w:val="000F58D2"/>
    <w:pPr>
      <w:spacing w:after="0" w:line="240" w:lineRule="auto"/>
      <w:ind w:left="200"/>
    </w:pPr>
    <w:rPr>
      <w:rFonts w:eastAsia="Calibri" w:cs="Calibri"/>
      <w:color w:val="000000"/>
    </w:rPr>
  </w:style>
  <w:style w:type="paragraph" w:styleId="TOC3">
    <w:name w:val="toc 3"/>
    <w:basedOn w:val="Normal"/>
    <w:next w:val="Normal"/>
    <w:autoRedefine/>
    <w:uiPriority w:val="39"/>
    <w:rsid w:val="000F58D2"/>
    <w:pPr>
      <w:spacing w:after="0" w:line="240" w:lineRule="auto"/>
      <w:ind w:left="400"/>
    </w:pPr>
    <w:rPr>
      <w:rFonts w:eastAsia="Calibri" w:cs="Calibri"/>
      <w:color w:val="000000"/>
    </w:rPr>
  </w:style>
  <w:style w:type="paragraph" w:styleId="TOC5">
    <w:name w:val="toc 5"/>
    <w:basedOn w:val="Normal"/>
    <w:next w:val="Normal"/>
    <w:autoRedefine/>
    <w:rsid w:val="000F58D2"/>
    <w:pPr>
      <w:spacing w:after="0" w:line="240" w:lineRule="auto"/>
      <w:ind w:left="800"/>
    </w:pPr>
    <w:rPr>
      <w:rFonts w:eastAsia="Calibri" w:cs="Calibri"/>
      <w:color w:val="000000"/>
    </w:rPr>
  </w:style>
  <w:style w:type="paragraph" w:styleId="TOC6">
    <w:name w:val="toc 6"/>
    <w:basedOn w:val="Normal"/>
    <w:next w:val="Normal"/>
    <w:autoRedefine/>
    <w:rsid w:val="000F58D2"/>
    <w:pPr>
      <w:spacing w:after="0" w:line="240" w:lineRule="auto"/>
      <w:ind w:left="1000"/>
    </w:pPr>
    <w:rPr>
      <w:rFonts w:eastAsia="Calibri" w:cs="Calibri"/>
      <w:color w:val="000000"/>
    </w:rPr>
  </w:style>
  <w:style w:type="paragraph" w:styleId="TOC7">
    <w:name w:val="toc 7"/>
    <w:basedOn w:val="Normal"/>
    <w:next w:val="Normal"/>
    <w:autoRedefine/>
    <w:rsid w:val="000F58D2"/>
    <w:pPr>
      <w:spacing w:after="0" w:line="240" w:lineRule="auto"/>
      <w:ind w:left="1200"/>
    </w:pPr>
    <w:rPr>
      <w:rFonts w:eastAsia="Calibri" w:cs="Calibri"/>
      <w:color w:val="000000"/>
    </w:rPr>
  </w:style>
  <w:style w:type="paragraph" w:styleId="TOC8">
    <w:name w:val="toc 8"/>
    <w:basedOn w:val="Normal"/>
    <w:next w:val="Normal"/>
    <w:autoRedefine/>
    <w:rsid w:val="000F58D2"/>
    <w:pPr>
      <w:spacing w:after="0" w:line="240" w:lineRule="auto"/>
      <w:ind w:left="1400"/>
    </w:pPr>
    <w:rPr>
      <w:rFonts w:eastAsia="Calibri" w:cs="Calibri"/>
      <w:color w:val="000000"/>
    </w:rPr>
  </w:style>
  <w:style w:type="paragraph" w:styleId="TOC9">
    <w:name w:val="toc 9"/>
    <w:basedOn w:val="Normal"/>
    <w:next w:val="Normal"/>
    <w:autoRedefine/>
    <w:rsid w:val="000F58D2"/>
    <w:pPr>
      <w:spacing w:after="0" w:line="240" w:lineRule="auto"/>
      <w:ind w:left="1600"/>
    </w:pPr>
    <w:rPr>
      <w:rFonts w:eastAsia="Calibri" w:cs="Calibri"/>
      <w:color w:val="000000"/>
    </w:rPr>
  </w:style>
  <w:style w:type="paragraph" w:customStyle="1" w:styleId="TxBrp1">
    <w:name w:val="TxBr_p1"/>
    <w:basedOn w:val="Normal"/>
    <w:qFormat/>
    <w:rsid w:val="000F58D2"/>
    <w:pPr>
      <w:tabs>
        <w:tab w:val="left" w:pos="204"/>
      </w:tabs>
      <w:autoSpaceDE w:val="0"/>
      <w:autoSpaceDN w:val="0"/>
      <w:adjustRightInd w:val="0"/>
      <w:spacing w:after="0" w:line="272" w:lineRule="atLeast"/>
      <w:jc w:val="both"/>
    </w:pPr>
    <w:rPr>
      <w:rFonts w:eastAsia="Calibri" w:cs="Calibri"/>
      <w:color w:val="000000"/>
    </w:rPr>
  </w:style>
  <w:style w:type="paragraph" w:customStyle="1" w:styleId="fullstory">
    <w:name w:val="fullstory"/>
    <w:basedOn w:val="Normal"/>
    <w:qFormat/>
    <w:rsid w:val="000F58D2"/>
    <w:pPr>
      <w:spacing w:before="100" w:beforeAutospacing="1" w:after="100" w:afterAutospacing="1" w:line="240" w:lineRule="auto"/>
    </w:pPr>
    <w:rPr>
      <w:rFonts w:eastAsia="Calibri" w:cs="Calibri"/>
      <w:color w:val="000000"/>
    </w:rPr>
  </w:style>
  <w:style w:type="paragraph" w:customStyle="1" w:styleId="hat">
    <w:name w:val="hat"/>
    <w:basedOn w:val="Normal"/>
    <w:next w:val="Normal"/>
    <w:link w:val="hatChar"/>
    <w:qFormat/>
    <w:rsid w:val="000F58D2"/>
    <w:pPr>
      <w:spacing w:before="240" w:after="240" w:line="240" w:lineRule="auto"/>
      <w:jc w:val="center"/>
      <w:outlineLvl w:val="0"/>
    </w:pPr>
    <w:rPr>
      <w:rFonts w:eastAsia="Calibri" w:cs="Calibri"/>
      <w:b/>
      <w:bCs/>
      <w:color w:val="000000"/>
      <w:sz w:val="32"/>
      <w:u w:val="single"/>
    </w:rPr>
  </w:style>
  <w:style w:type="character" w:customStyle="1" w:styleId="Style8pt">
    <w:name w:val="Style 8 pt"/>
    <w:uiPriority w:val="99"/>
    <w:rsid w:val="000F58D2"/>
    <w:rPr>
      <w:rFonts w:ascii="Times New Roman" w:hAnsi="Times New Roman"/>
      <w:sz w:val="16"/>
      <w:u w:val="none"/>
    </w:rPr>
  </w:style>
  <w:style w:type="paragraph" w:customStyle="1" w:styleId="cards0">
    <w:name w:val="cards"/>
    <w:basedOn w:val="Normal"/>
    <w:qFormat/>
    <w:rsid w:val="000F58D2"/>
    <w:pPr>
      <w:spacing w:after="0" w:line="240" w:lineRule="auto"/>
    </w:pPr>
    <w:rPr>
      <w:rFonts w:eastAsia="Calibri" w:cs="Calibri"/>
      <w:color w:val="000000"/>
    </w:rPr>
  </w:style>
  <w:style w:type="character" w:customStyle="1" w:styleId="7TimesNewRoman">
    <w:name w:val="7 Times New Roman"/>
    <w:rsid w:val="000F58D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0F58D2"/>
    <w:pPr>
      <w:spacing w:after="0" w:line="240" w:lineRule="auto"/>
    </w:pPr>
    <w:rPr>
      <w:rFonts w:eastAsia="Calibri" w:cs="Calibri"/>
      <w:color w:val="000000"/>
    </w:rPr>
  </w:style>
  <w:style w:type="character" w:customStyle="1" w:styleId="Heading4CiteChar">
    <w:name w:val="Heading 4 Cite Char"/>
    <w:link w:val="Heading4Cite"/>
    <w:rsid w:val="000F58D2"/>
    <w:rPr>
      <w:rFonts w:ascii="Calibri" w:eastAsia="Calibri" w:hAnsi="Calibri" w:cs="Calibri"/>
      <w:color w:val="000000"/>
    </w:rPr>
  </w:style>
  <w:style w:type="character" w:customStyle="1" w:styleId="BoldUnderlineCharChar">
    <w:name w:val="BoldUnderline Char Char"/>
    <w:rsid w:val="000F58D2"/>
    <w:rPr>
      <w:rFonts w:ascii="Calibri" w:hAnsi="Calibri"/>
      <w:b/>
      <w:szCs w:val="24"/>
      <w:u w:val="single"/>
      <w:lang w:val="en-US" w:eastAsia="en-US" w:bidi="ar-SA"/>
    </w:rPr>
  </w:style>
  <w:style w:type="paragraph" w:customStyle="1" w:styleId="Underlining">
    <w:name w:val="Underlining"/>
    <w:basedOn w:val="Normal"/>
    <w:link w:val="UnderliningChar"/>
    <w:qFormat/>
    <w:rsid w:val="000F58D2"/>
    <w:pPr>
      <w:spacing w:after="0" w:line="240" w:lineRule="auto"/>
    </w:pPr>
    <w:rPr>
      <w:rFonts w:ascii="Arial Narrow" w:eastAsia="Calibri" w:hAnsi="Arial Narrow" w:cs="Calibri"/>
      <w:color w:val="000000"/>
      <w:u w:val="single"/>
    </w:rPr>
  </w:style>
  <w:style w:type="character" w:customStyle="1" w:styleId="UnderliningChar">
    <w:name w:val="Underlining Char"/>
    <w:link w:val="Underlining"/>
    <w:rsid w:val="000F58D2"/>
    <w:rPr>
      <w:rFonts w:ascii="Arial Narrow" w:eastAsia="Calibri" w:hAnsi="Arial Narrow" w:cs="Calibri"/>
      <w:color w:val="000000"/>
      <w:u w:val="single"/>
    </w:rPr>
  </w:style>
  <w:style w:type="character" w:customStyle="1" w:styleId="UnderlinedCharChar">
    <w:name w:val="Underlined Char Char"/>
    <w:rsid w:val="000F58D2"/>
    <w:rPr>
      <w:szCs w:val="28"/>
      <w:u w:val="single"/>
      <w:lang w:val="en-US" w:eastAsia="en-US" w:bidi="ar-SA"/>
    </w:rPr>
  </w:style>
  <w:style w:type="paragraph" w:customStyle="1" w:styleId="Microtext">
    <w:name w:val="Microtext"/>
    <w:basedOn w:val="Normal"/>
    <w:next w:val="Normal"/>
    <w:link w:val="MicrotextChar"/>
    <w:qFormat/>
    <w:rsid w:val="000F58D2"/>
    <w:pPr>
      <w:spacing w:after="0" w:line="240" w:lineRule="auto"/>
    </w:pPr>
    <w:rPr>
      <w:rFonts w:eastAsia="Calibri" w:cs="Calibri"/>
      <w:color w:val="000000"/>
      <w:sz w:val="12"/>
    </w:rPr>
  </w:style>
  <w:style w:type="character" w:customStyle="1" w:styleId="MicrotextChar">
    <w:name w:val="Microtext Char"/>
    <w:link w:val="Microtext"/>
    <w:rsid w:val="000F58D2"/>
    <w:rPr>
      <w:rFonts w:ascii="Calibri" w:eastAsia="Calibri" w:hAnsi="Calibri" w:cs="Calibri"/>
      <w:color w:val="000000"/>
      <w:sz w:val="12"/>
    </w:rPr>
  </w:style>
  <w:style w:type="paragraph" w:customStyle="1" w:styleId="PageTitle">
    <w:name w:val="Page Title"/>
    <w:basedOn w:val="Normal"/>
    <w:next w:val="Normal"/>
    <w:qFormat/>
    <w:rsid w:val="000F58D2"/>
    <w:pPr>
      <w:tabs>
        <w:tab w:val="left" w:pos="1440"/>
      </w:tabs>
      <w:spacing w:after="0" w:line="240" w:lineRule="auto"/>
      <w:jc w:val="center"/>
      <w:outlineLvl w:val="1"/>
    </w:pPr>
    <w:rPr>
      <w:rFonts w:eastAsia="Calibri" w:cs="Calibri"/>
      <w:b/>
      <w:smallCaps/>
      <w:color w:val="000000"/>
      <w:sz w:val="36"/>
      <w:u w:val="single"/>
    </w:rPr>
  </w:style>
  <w:style w:type="character" w:customStyle="1" w:styleId="Style9ptUnderline">
    <w:name w:val="Style 9 pt Underline"/>
    <w:rsid w:val="000F58D2"/>
    <w:rPr>
      <w:sz w:val="20"/>
      <w:u w:val="single"/>
    </w:rPr>
  </w:style>
  <w:style w:type="character" w:customStyle="1" w:styleId="StyleTimesNewRoman9pt">
    <w:name w:val="Style Times New Roman 9 pt"/>
    <w:rsid w:val="000F58D2"/>
    <w:rPr>
      <w:sz w:val="20"/>
    </w:rPr>
  </w:style>
  <w:style w:type="character" w:customStyle="1" w:styleId="Style9ptItalicUnderline">
    <w:name w:val="Style 9 pt Italic Underline"/>
    <w:rsid w:val="000F58D2"/>
    <w:rPr>
      <w:i/>
      <w:iCs/>
      <w:sz w:val="20"/>
      <w:u w:val="single"/>
    </w:rPr>
  </w:style>
  <w:style w:type="paragraph" w:customStyle="1" w:styleId="Style4">
    <w:name w:val="Style4"/>
    <w:basedOn w:val="Normal"/>
    <w:link w:val="Style4Char"/>
    <w:qFormat/>
    <w:rsid w:val="000F58D2"/>
    <w:pPr>
      <w:numPr>
        <w:numId w:val="23"/>
      </w:numPr>
      <w:tabs>
        <w:tab w:val="clear" w:pos="360"/>
      </w:tabs>
      <w:spacing w:after="0" w:line="240" w:lineRule="auto"/>
      <w:ind w:left="0" w:firstLine="0"/>
    </w:pPr>
    <w:rPr>
      <w:rFonts w:ascii="Arial Narrow" w:hAnsi="Arial Narrow"/>
      <w:u w:val="single"/>
    </w:rPr>
  </w:style>
  <w:style w:type="paragraph" w:customStyle="1" w:styleId="StyleStyle49pt">
    <w:name w:val="Style Style4 + 9 pt"/>
    <w:basedOn w:val="Style4"/>
    <w:link w:val="StyleStyle49ptChar"/>
    <w:qFormat/>
    <w:rsid w:val="000F58D2"/>
  </w:style>
  <w:style w:type="character" w:customStyle="1" w:styleId="StyleStyle49ptChar">
    <w:name w:val="Style Style4 + 9 pt Char"/>
    <w:link w:val="StyleStyle49pt"/>
    <w:rsid w:val="000F58D2"/>
    <w:rPr>
      <w:rFonts w:ascii="Arial Narrow" w:hAnsi="Arial Narrow"/>
      <w:u w:val="single"/>
    </w:rPr>
  </w:style>
  <w:style w:type="paragraph" w:customStyle="1" w:styleId="StyleStyle49ptBold">
    <w:name w:val="Style Style4 + 9 pt Bold"/>
    <w:basedOn w:val="Style4"/>
    <w:link w:val="StyleStyle49ptBoldChar"/>
    <w:qFormat/>
    <w:rsid w:val="000F58D2"/>
    <w:rPr>
      <w:b/>
      <w:bCs/>
    </w:rPr>
  </w:style>
  <w:style w:type="character" w:customStyle="1" w:styleId="StyleStyle49ptBoldChar">
    <w:name w:val="Style Style4 + 9 pt Bold Char"/>
    <w:link w:val="StyleStyle49ptBold"/>
    <w:rsid w:val="000F58D2"/>
    <w:rPr>
      <w:rFonts w:ascii="Arial Narrow" w:hAnsi="Arial Narrow"/>
      <w:b/>
      <w:bCs/>
      <w:u w:val="single"/>
    </w:rPr>
  </w:style>
  <w:style w:type="character" w:customStyle="1" w:styleId="Style9ptBoldUnderline">
    <w:name w:val="Style 9 pt Bold Underline"/>
    <w:rsid w:val="000F58D2"/>
    <w:rPr>
      <w:b/>
      <w:bCs/>
      <w:sz w:val="20"/>
      <w:u w:val="single"/>
    </w:rPr>
  </w:style>
  <w:style w:type="paragraph" w:customStyle="1" w:styleId="Style3">
    <w:name w:val="Style3"/>
    <w:basedOn w:val="Normal"/>
    <w:link w:val="Style3Char"/>
    <w:qFormat/>
    <w:rsid w:val="000F58D2"/>
    <w:pPr>
      <w:spacing w:after="0" w:line="240" w:lineRule="auto"/>
    </w:pPr>
    <w:rPr>
      <w:rFonts w:ascii="Arial Narrow" w:hAnsi="Arial Narrow"/>
      <w:b/>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0F58D2"/>
    <w:pPr>
      <w:keepLines w:val="0"/>
      <w:pageBreakBefore w:val="0"/>
      <w:spacing w:before="0" w:after="60" w:line="240" w:lineRule="auto"/>
      <w:jc w:val="left"/>
    </w:pPr>
    <w:rPr>
      <w:rFonts w:ascii="Cambria" w:eastAsia="Times New Roman" w:hAnsi="Cambria"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0F58D2"/>
    <w:pPr>
      <w:keepLines w:val="0"/>
      <w:spacing w:before="0" w:after="120" w:line="240" w:lineRule="auto"/>
    </w:pPr>
    <w:rPr>
      <w:rFonts w:ascii="Cambria" w:eastAsia="Times New Roman" w:hAnsi="Cambria"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F58D2"/>
    <w:rPr>
      <w:rFonts w:ascii="Cambria" w:eastAsia="Times New Roman" w:hAnsi="Cambria"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F58D2"/>
    <w:rPr>
      <w:rFonts w:ascii="Cambria" w:eastAsia="Times New Roman" w:hAnsi="Cambria" w:cs="Times New Roman"/>
      <w:iCs/>
      <w:color w:val="000000"/>
      <w:sz w:val="16"/>
      <w:szCs w:val="28"/>
    </w:rPr>
  </w:style>
  <w:style w:type="paragraph" w:customStyle="1" w:styleId="Style1">
    <w:name w:val="Style 1"/>
    <w:uiPriority w:val="99"/>
    <w:qFormat/>
    <w:rsid w:val="000F58D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0F58D2"/>
  </w:style>
  <w:style w:type="character" w:customStyle="1" w:styleId="Style9ptUnderline2">
    <w:name w:val="Style 9 pt Underline2"/>
    <w:rsid w:val="000F58D2"/>
    <w:rPr>
      <w:sz w:val="20"/>
      <w:u w:val="single"/>
    </w:rPr>
  </w:style>
  <w:style w:type="paragraph" w:customStyle="1" w:styleId="StyleUnderline9pt2">
    <w:name w:val="Style Underline + 9 pt2"/>
    <w:basedOn w:val="Normal"/>
    <w:link w:val="StyleUnderline9pt2Char"/>
    <w:rsid w:val="000F58D2"/>
    <w:pPr>
      <w:spacing w:after="0" w:line="240" w:lineRule="auto"/>
    </w:pPr>
    <w:rPr>
      <w:rFonts w:eastAsia="Times New Roman" w:cs="Calibri"/>
      <w:color w:val="000000"/>
      <w:sz w:val="20"/>
      <w:szCs w:val="20"/>
      <w:u w:val="single"/>
    </w:rPr>
  </w:style>
  <w:style w:type="character" w:customStyle="1" w:styleId="StyleUnderline9pt2Char">
    <w:name w:val="Style Underline + 9 pt2 Char"/>
    <w:link w:val="StyleUnderline9pt2"/>
    <w:rsid w:val="000F58D2"/>
    <w:rPr>
      <w:rFonts w:ascii="Calibri" w:eastAsia="Times New Roman" w:hAnsi="Calibri" w:cs="Calibri"/>
      <w:color w:val="000000"/>
      <w:sz w:val="20"/>
      <w:szCs w:val="20"/>
      <w:u w:val="single"/>
    </w:rPr>
  </w:style>
  <w:style w:type="character" w:customStyle="1" w:styleId="CharChar11">
    <w:name w:val="Char Char11"/>
    <w:rsid w:val="000F58D2"/>
    <w:rPr>
      <w:rFonts w:cs="Arial"/>
      <w:bCs/>
      <w:szCs w:val="26"/>
      <w:u w:val="single"/>
      <w:lang w:val="en-US" w:eastAsia="en-US" w:bidi="ar-SA"/>
    </w:rPr>
  </w:style>
  <w:style w:type="paragraph" w:customStyle="1" w:styleId="cardCharCharChar">
    <w:name w:val="card Char Char Char"/>
    <w:basedOn w:val="Normal"/>
    <w:link w:val="cardCharCharCharChar"/>
    <w:rsid w:val="000F58D2"/>
    <w:pPr>
      <w:spacing w:after="0" w:line="240" w:lineRule="auto"/>
      <w:ind w:left="288" w:right="288"/>
    </w:pPr>
    <w:rPr>
      <w:rFonts w:eastAsia="Times New Roman" w:cs="Calibri"/>
      <w:color w:val="000000"/>
      <w:sz w:val="20"/>
      <w:szCs w:val="20"/>
    </w:rPr>
  </w:style>
  <w:style w:type="character" w:customStyle="1" w:styleId="cardCharCharCharChar">
    <w:name w:val="card Char Char Char Char"/>
    <w:link w:val="cardCharCharChar"/>
    <w:rsid w:val="000F58D2"/>
    <w:rPr>
      <w:rFonts w:ascii="Calibri" w:eastAsia="Times New Roman" w:hAnsi="Calibri" w:cs="Calibri"/>
      <w:color w:val="000000"/>
      <w:sz w:val="20"/>
      <w:szCs w:val="20"/>
    </w:rPr>
  </w:style>
  <w:style w:type="paragraph" w:customStyle="1" w:styleId="TxBr5p1">
    <w:name w:val="TxBr_5p1"/>
    <w:basedOn w:val="Normal"/>
    <w:rsid w:val="000F58D2"/>
    <w:pPr>
      <w:tabs>
        <w:tab w:val="left" w:pos="204"/>
      </w:tabs>
      <w:autoSpaceDE w:val="0"/>
      <w:autoSpaceDN w:val="0"/>
      <w:adjustRightInd w:val="0"/>
      <w:spacing w:after="0" w:line="249" w:lineRule="atLeast"/>
      <w:jc w:val="both"/>
    </w:pPr>
    <w:rPr>
      <w:rFonts w:eastAsia="Calibri" w:cs="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0F58D2"/>
    <w:pPr>
      <w:spacing w:after="0" w:line="240" w:lineRule="auto"/>
      <w:ind w:left="400"/>
    </w:pPr>
    <w:rPr>
      <w:rFonts w:eastAsia="Calibri" w:cs="Calibri"/>
      <w:color w:val="000000"/>
    </w:rPr>
  </w:style>
  <w:style w:type="character" w:customStyle="1" w:styleId="12TimesNewRoman">
    <w:name w:val="12 Times New Roman"/>
    <w:rsid w:val="000F58D2"/>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0F58D2"/>
    <w:pPr>
      <w:spacing w:after="0" w:line="240" w:lineRule="auto"/>
      <w:ind w:left="144"/>
    </w:pPr>
    <w:rPr>
      <w:rFonts w:eastAsia="Calibri" w:cs="Calibri"/>
      <w:color w:val="000000"/>
    </w:rPr>
  </w:style>
  <w:style w:type="character" w:customStyle="1" w:styleId="StyleUnderlineChar">
    <w:name w:val="Style Underline Char"/>
    <w:rsid w:val="000F58D2"/>
    <w:rPr>
      <w:u w:val="single"/>
      <w:lang w:val="en-US" w:eastAsia="en-US" w:bidi="ar-SA"/>
    </w:rPr>
  </w:style>
  <w:style w:type="character" w:customStyle="1" w:styleId="Highlightedunderline">
    <w:name w:val="Highlighted underline"/>
    <w:qFormat/>
    <w:rsid w:val="000F58D2"/>
    <w:rPr>
      <w:rFonts w:ascii="Times New Roman" w:hAnsi="Times New Roman"/>
      <w:sz w:val="20"/>
      <w:u w:val="single"/>
      <w:bdr w:val="none" w:sz="0" w:space="0" w:color="auto"/>
      <w:shd w:val="clear" w:color="auto" w:fill="C0C0C0"/>
    </w:rPr>
  </w:style>
  <w:style w:type="character" w:customStyle="1" w:styleId="cardChar1">
    <w:name w:val="card Char1"/>
    <w:rsid w:val="000F58D2"/>
    <w:rPr>
      <w:rFonts w:ascii="Times New Roman" w:hAnsi="Times New Roman"/>
      <w:sz w:val="22"/>
    </w:rPr>
  </w:style>
  <w:style w:type="paragraph" w:customStyle="1" w:styleId="Paste">
    <w:name w:val="Paste"/>
    <w:basedOn w:val="Normal"/>
    <w:qFormat/>
    <w:rsid w:val="000F58D2"/>
    <w:pPr>
      <w:spacing w:after="0" w:line="240" w:lineRule="auto"/>
    </w:pPr>
    <w:rPr>
      <w:rFonts w:ascii="Arial Narrow" w:eastAsia="Calibri" w:hAnsi="Arial Narrow" w:cs="Calibri"/>
      <w:color w:val="000000"/>
      <w:szCs w:val="20"/>
    </w:rPr>
  </w:style>
  <w:style w:type="character" w:customStyle="1" w:styleId="pubdate">
    <w:name w:val="pubdate"/>
    <w:rsid w:val="000F58D2"/>
  </w:style>
  <w:style w:type="character" w:customStyle="1" w:styleId="UnderlineChar1">
    <w:name w:val="Underline Char1"/>
    <w:aliases w:val="Cards + Font: 12 pt Char1"/>
    <w:rsid w:val="000F58D2"/>
    <w:rPr>
      <w:rFonts w:ascii="Garamond" w:hAnsi="Garamond"/>
      <w:sz w:val="22"/>
      <w:szCs w:val="24"/>
      <w:u w:val="single"/>
      <w:lang w:val="en-US" w:eastAsia="en-US" w:bidi="ar-SA"/>
    </w:rPr>
  </w:style>
  <w:style w:type="character" w:customStyle="1" w:styleId="Box0">
    <w:name w:val="Box!"/>
    <w:rsid w:val="000F58D2"/>
    <w:rPr>
      <w:rFonts w:ascii="Times New Roman" w:hAnsi="Times New Roman"/>
      <w:sz w:val="20"/>
      <w:u w:val="thick"/>
      <w:bdr w:val="single" w:sz="4" w:space="0" w:color="auto"/>
    </w:rPr>
  </w:style>
  <w:style w:type="character" w:customStyle="1" w:styleId="CharacterStyle1">
    <w:name w:val="Character Style 1"/>
    <w:rsid w:val="000F58D2"/>
    <w:rPr>
      <w:sz w:val="20"/>
      <w:szCs w:val="20"/>
    </w:rPr>
  </w:style>
  <w:style w:type="character" w:customStyle="1" w:styleId="ReallyfuckingsmallChar">
    <w:name w:val="Really fucking small Char"/>
    <w:rsid w:val="000F58D2"/>
    <w:rPr>
      <w:sz w:val="10"/>
      <w:szCs w:val="24"/>
      <w:lang w:val="en-US" w:eastAsia="en-US" w:bidi="ar-SA"/>
    </w:rPr>
  </w:style>
  <w:style w:type="numbering" w:customStyle="1" w:styleId="NoList1">
    <w:name w:val="No List1"/>
    <w:next w:val="NoList"/>
    <w:uiPriority w:val="99"/>
    <w:semiHidden/>
    <w:unhideWhenUsed/>
    <w:rsid w:val="000F58D2"/>
  </w:style>
  <w:style w:type="paragraph" w:customStyle="1" w:styleId="Normaltag">
    <w:name w:val="Normal tag"/>
    <w:basedOn w:val="Normal"/>
    <w:link w:val="NormaltagChar"/>
    <w:uiPriority w:val="99"/>
    <w:qFormat/>
    <w:rsid w:val="000F58D2"/>
    <w:pPr>
      <w:spacing w:after="0" w:line="240" w:lineRule="auto"/>
    </w:pPr>
    <w:rPr>
      <w:rFonts w:eastAsia="Times New Roman" w:cs="Calibri"/>
      <w:b/>
      <w:color w:val="000000"/>
      <w:szCs w:val="20"/>
    </w:rPr>
  </w:style>
  <w:style w:type="character" w:customStyle="1" w:styleId="SmallText-New">
    <w:name w:val="Small Text - New"/>
    <w:rsid w:val="000F58D2"/>
    <w:rPr>
      <w:rFonts w:ascii="Arial Narrow" w:hAnsi="Arial Narrow"/>
      <w:sz w:val="14"/>
    </w:rPr>
  </w:style>
  <w:style w:type="character" w:customStyle="1" w:styleId="Underlined-New">
    <w:name w:val="Underlined - New"/>
    <w:rsid w:val="000F58D2"/>
    <w:rPr>
      <w:rFonts w:ascii="Arial Narrow" w:hAnsi="Arial Narrow"/>
      <w:sz w:val="16"/>
      <w:u w:val="single"/>
    </w:rPr>
  </w:style>
  <w:style w:type="character" w:customStyle="1" w:styleId="NormalTextChar">
    <w:name w:val="Normal Text Char"/>
    <w:link w:val="NormalText"/>
    <w:rsid w:val="000F58D2"/>
    <w:rPr>
      <w:rFonts w:ascii="Calibri" w:eastAsia="Calibri" w:hAnsi="Calibri" w:cs="Calibri"/>
      <w:sz w:val="20"/>
      <w:szCs w:val="26"/>
    </w:rPr>
  </w:style>
  <w:style w:type="numbering" w:customStyle="1" w:styleId="NoList2">
    <w:name w:val="No List2"/>
    <w:next w:val="NoList"/>
    <w:uiPriority w:val="99"/>
    <w:semiHidden/>
    <w:unhideWhenUsed/>
    <w:rsid w:val="000F58D2"/>
  </w:style>
  <w:style w:type="numbering" w:customStyle="1" w:styleId="NoList11">
    <w:name w:val="No List11"/>
    <w:next w:val="NoList"/>
    <w:uiPriority w:val="99"/>
    <w:semiHidden/>
    <w:unhideWhenUsed/>
    <w:rsid w:val="000F58D2"/>
  </w:style>
  <w:style w:type="numbering" w:customStyle="1" w:styleId="NoList3">
    <w:name w:val="No List3"/>
    <w:next w:val="NoList"/>
    <w:uiPriority w:val="99"/>
    <w:semiHidden/>
    <w:unhideWhenUsed/>
    <w:rsid w:val="000F58D2"/>
  </w:style>
  <w:style w:type="numbering" w:customStyle="1" w:styleId="NoList12">
    <w:name w:val="No List12"/>
    <w:next w:val="NoList"/>
    <w:uiPriority w:val="99"/>
    <w:semiHidden/>
    <w:unhideWhenUsed/>
    <w:rsid w:val="000F58D2"/>
  </w:style>
  <w:style w:type="numbering" w:customStyle="1" w:styleId="NoList21">
    <w:name w:val="No List21"/>
    <w:next w:val="NoList"/>
    <w:uiPriority w:val="99"/>
    <w:semiHidden/>
    <w:unhideWhenUsed/>
    <w:rsid w:val="000F58D2"/>
  </w:style>
  <w:style w:type="numbering" w:customStyle="1" w:styleId="NoList111">
    <w:name w:val="No List111"/>
    <w:next w:val="NoList"/>
    <w:uiPriority w:val="99"/>
    <w:semiHidden/>
    <w:unhideWhenUsed/>
    <w:rsid w:val="000F58D2"/>
  </w:style>
  <w:style w:type="numbering" w:customStyle="1" w:styleId="NoList211">
    <w:name w:val="No List211"/>
    <w:next w:val="NoList"/>
    <w:uiPriority w:val="99"/>
    <w:semiHidden/>
    <w:unhideWhenUsed/>
    <w:rsid w:val="000F58D2"/>
  </w:style>
  <w:style w:type="numbering" w:customStyle="1" w:styleId="NoList1111">
    <w:name w:val="No List1111"/>
    <w:next w:val="NoList"/>
    <w:uiPriority w:val="99"/>
    <w:semiHidden/>
    <w:unhideWhenUsed/>
    <w:rsid w:val="000F58D2"/>
  </w:style>
  <w:style w:type="numbering" w:customStyle="1" w:styleId="NoList4">
    <w:name w:val="No List4"/>
    <w:next w:val="NoList"/>
    <w:uiPriority w:val="99"/>
    <w:semiHidden/>
    <w:unhideWhenUsed/>
    <w:rsid w:val="000F58D2"/>
  </w:style>
  <w:style w:type="numbering" w:customStyle="1" w:styleId="NoList5">
    <w:name w:val="No List5"/>
    <w:next w:val="NoList"/>
    <w:uiPriority w:val="99"/>
    <w:semiHidden/>
    <w:unhideWhenUsed/>
    <w:rsid w:val="000F58D2"/>
  </w:style>
  <w:style w:type="character" w:customStyle="1" w:styleId="BoldUnderlining">
    <w:name w:val="Bold Underlining"/>
    <w:rsid w:val="000F58D2"/>
    <w:rPr>
      <w:b/>
      <w:u w:val="single"/>
    </w:rPr>
  </w:style>
  <w:style w:type="character" w:customStyle="1" w:styleId="cardCharChar">
    <w:name w:val="card Char Char"/>
    <w:rsid w:val="000F58D2"/>
    <w:rPr>
      <w:szCs w:val="24"/>
      <w:lang w:val="en-US" w:eastAsia="en-US" w:bidi="ar-SA"/>
    </w:rPr>
  </w:style>
  <w:style w:type="character" w:customStyle="1" w:styleId="flagicon">
    <w:name w:val="flagicon"/>
    <w:basedOn w:val="DefaultParagraphFont"/>
    <w:rsid w:val="000F58D2"/>
  </w:style>
  <w:style w:type="character" w:customStyle="1" w:styleId="Style11ptUnderline2">
    <w:name w:val="Style 11 pt Underline2"/>
    <w:rsid w:val="000F58D2"/>
    <w:rPr>
      <w:sz w:val="20"/>
      <w:u w:val="single"/>
    </w:rPr>
  </w:style>
  <w:style w:type="character" w:customStyle="1" w:styleId="Style11ptBoldUnderline2">
    <w:name w:val="Style 11 pt Bold Underline2"/>
    <w:rsid w:val="000F58D2"/>
    <w:rPr>
      <w:b/>
      <w:bCs/>
      <w:sz w:val="20"/>
      <w:u w:val="single"/>
    </w:rPr>
  </w:style>
  <w:style w:type="character" w:customStyle="1" w:styleId="MicroChar">
    <w:name w:val="Micro Char"/>
    <w:link w:val="Micro"/>
    <w:rsid w:val="000F58D2"/>
    <w:rPr>
      <w:rFonts w:ascii="Arial" w:hAnsi="Arial"/>
      <w:sz w:val="12"/>
    </w:rPr>
  </w:style>
  <w:style w:type="paragraph" w:customStyle="1" w:styleId="Micro">
    <w:name w:val="Micro"/>
    <w:basedOn w:val="Normal"/>
    <w:next w:val="Normal"/>
    <w:link w:val="MicroChar"/>
    <w:qFormat/>
    <w:rsid w:val="000F58D2"/>
    <w:pPr>
      <w:spacing w:after="0" w:line="240" w:lineRule="auto"/>
    </w:pPr>
    <w:rPr>
      <w:rFonts w:ascii="Arial" w:hAnsi="Arial"/>
      <w:sz w:val="12"/>
    </w:rPr>
  </w:style>
  <w:style w:type="character" w:customStyle="1" w:styleId="Style11ptUnderline1">
    <w:name w:val="Style 11 pt Underline1"/>
    <w:rsid w:val="000F58D2"/>
    <w:rPr>
      <w:sz w:val="20"/>
      <w:u w:val="single"/>
    </w:rPr>
  </w:style>
  <w:style w:type="character" w:customStyle="1" w:styleId="Style11ptBoldUnderline1">
    <w:name w:val="Style 11 pt Bold Underline1"/>
    <w:rsid w:val="000F58D2"/>
    <w:rPr>
      <w:b/>
      <w:bCs/>
      <w:sz w:val="20"/>
      <w:u w:val="single"/>
    </w:rPr>
  </w:style>
  <w:style w:type="character" w:customStyle="1" w:styleId="1">
    <w:name w:val="1"/>
    <w:rsid w:val="000F58D2"/>
    <w:rPr>
      <w:rFonts w:cs="Arial"/>
      <w:bCs/>
      <w:sz w:val="20"/>
      <w:u w:val="single"/>
      <w:lang w:val="en-US" w:eastAsia="en-US" w:bidi="ar-SA"/>
    </w:rPr>
  </w:style>
  <w:style w:type="character" w:customStyle="1" w:styleId="StyleStyle49ptBold3Char">
    <w:name w:val="Style Style4 + 9 pt Bold3 Char"/>
    <w:link w:val="StyleStyle49ptBold3"/>
    <w:locked/>
    <w:rsid w:val="000F58D2"/>
    <w:rPr>
      <w:b/>
      <w:bCs/>
      <w:u w:val="single"/>
    </w:rPr>
  </w:style>
  <w:style w:type="paragraph" w:customStyle="1" w:styleId="StyleStyle49ptBold3">
    <w:name w:val="Style Style4 + 9 pt Bold3"/>
    <w:basedOn w:val="Normal"/>
    <w:link w:val="StyleStyle49ptBold3Char"/>
    <w:qFormat/>
    <w:rsid w:val="000F58D2"/>
    <w:pPr>
      <w:spacing w:after="0" w:line="256" w:lineRule="auto"/>
    </w:pPr>
    <w:rPr>
      <w:rFonts w:asciiTheme="minorHAnsi" w:hAnsiTheme="minorHAnsi"/>
      <w:b/>
      <w:bCs/>
      <w:u w:val="single"/>
    </w:rPr>
  </w:style>
  <w:style w:type="character" w:customStyle="1" w:styleId="Style9ptUnderline6">
    <w:name w:val="Style 9 pt Underline6"/>
    <w:rsid w:val="000F58D2"/>
    <w:rPr>
      <w:sz w:val="20"/>
      <w:u w:val="single"/>
    </w:rPr>
  </w:style>
  <w:style w:type="paragraph" w:styleId="ListBullet">
    <w:name w:val="List Bullet"/>
    <w:basedOn w:val="Normal"/>
    <w:link w:val="ListBulletChar"/>
    <w:uiPriority w:val="99"/>
    <w:unhideWhenUsed/>
    <w:rsid w:val="000F58D2"/>
    <w:pPr>
      <w:tabs>
        <w:tab w:val="num" w:pos="360"/>
      </w:tabs>
      <w:spacing w:after="0" w:line="240" w:lineRule="auto"/>
      <w:ind w:left="360" w:hanging="360"/>
      <w:contextualSpacing/>
    </w:pPr>
    <w:rPr>
      <w:rFonts w:cs="Calibri"/>
    </w:rPr>
  </w:style>
  <w:style w:type="character" w:customStyle="1" w:styleId="CardUnderlined">
    <w:name w:val="Card Underlined"/>
    <w:rsid w:val="000F58D2"/>
    <w:rPr>
      <w:rFonts w:ascii="Garamond" w:hAnsi="Garamond"/>
      <w:sz w:val="22"/>
      <w:szCs w:val="24"/>
      <w:u w:val="single"/>
      <w:lang w:val="en-US" w:eastAsia="en-US" w:bidi="ar-SA"/>
    </w:rPr>
  </w:style>
  <w:style w:type="character" w:customStyle="1" w:styleId="StyleUnderline1">
    <w:name w:val="Style Underline1"/>
    <w:rsid w:val="000F58D2"/>
    <w:rPr>
      <w:u w:val="single"/>
    </w:rPr>
  </w:style>
  <w:style w:type="character" w:customStyle="1" w:styleId="A6">
    <w:name w:val="A6"/>
    <w:uiPriority w:val="99"/>
    <w:rsid w:val="000F58D2"/>
    <w:rPr>
      <w:rFonts w:ascii="Minion Pro" w:hAnsi="Minion Pro" w:cs="Minion Pro" w:hint="default"/>
      <w:color w:val="211D1E"/>
      <w:sz w:val="21"/>
      <w:szCs w:val="21"/>
    </w:rPr>
  </w:style>
  <w:style w:type="character" w:customStyle="1" w:styleId="A11">
    <w:name w:val="A11"/>
    <w:uiPriority w:val="99"/>
    <w:rsid w:val="000F58D2"/>
    <w:rPr>
      <w:rFonts w:ascii="Minion Pro" w:hAnsi="Minion Pro" w:cs="Minion Pro" w:hint="default"/>
      <w:color w:val="211D1E"/>
      <w:sz w:val="12"/>
      <w:szCs w:val="12"/>
    </w:rPr>
  </w:style>
  <w:style w:type="character" w:customStyle="1" w:styleId="A12">
    <w:name w:val="A12"/>
    <w:uiPriority w:val="99"/>
    <w:rsid w:val="000F58D2"/>
    <w:rPr>
      <w:rFonts w:ascii="Minion Pro" w:hAnsi="Minion Pro" w:cs="Minion Pro" w:hint="default"/>
      <w:color w:val="211D1E"/>
      <w:sz w:val="22"/>
      <w:szCs w:val="22"/>
    </w:rPr>
  </w:style>
  <w:style w:type="character" w:customStyle="1" w:styleId="CardsCharChar">
    <w:name w:val="Cards Char Char"/>
    <w:rsid w:val="000F58D2"/>
    <w:rPr>
      <w:szCs w:val="24"/>
      <w:lang w:val="en-US" w:eastAsia="en-US" w:bidi="ar-SA"/>
    </w:rPr>
  </w:style>
  <w:style w:type="character" w:customStyle="1" w:styleId="CitationChar1">
    <w:name w:val="Citation Char1"/>
    <w:basedOn w:val="DefaultParagraphFont"/>
    <w:rsid w:val="000F58D2"/>
    <w:rPr>
      <w:rFonts w:ascii="Times New Roman" w:eastAsia="Times New Roman" w:hAnsi="Times New Roman" w:cs="Arial"/>
      <w:b/>
      <w:sz w:val="20"/>
      <w:szCs w:val="36"/>
    </w:rPr>
  </w:style>
  <w:style w:type="character" w:customStyle="1" w:styleId="bold-italic-sub-c">
    <w:name w:val="bold-italic-sub-c"/>
    <w:basedOn w:val="DefaultParagraphFont"/>
    <w:rsid w:val="000F58D2"/>
  </w:style>
  <w:style w:type="character" w:customStyle="1" w:styleId="charoverride-4">
    <w:name w:val="charoverride-4"/>
    <w:basedOn w:val="DefaultParagraphFont"/>
    <w:rsid w:val="000F58D2"/>
  </w:style>
  <w:style w:type="character" w:customStyle="1" w:styleId="charoverride-3">
    <w:name w:val="charoverride-3"/>
    <w:basedOn w:val="DefaultParagraphFont"/>
    <w:rsid w:val="000F58D2"/>
  </w:style>
  <w:style w:type="paragraph" w:customStyle="1" w:styleId="body-text">
    <w:name w:val="body-text"/>
    <w:basedOn w:val="Normal"/>
    <w:rsid w:val="000F58D2"/>
    <w:pPr>
      <w:spacing w:before="100" w:beforeAutospacing="1" w:after="100" w:afterAutospacing="1" w:line="240" w:lineRule="auto"/>
    </w:pPr>
    <w:rPr>
      <w:rFonts w:eastAsia="Times New Roman" w:cs="Calibri"/>
    </w:rPr>
  </w:style>
  <w:style w:type="character" w:customStyle="1" w:styleId="BodyTextChar1">
    <w:name w:val="Body Text Char1"/>
    <w:aliases w:val="BT Char1,Very Small Text Char1"/>
    <w:basedOn w:val="DefaultParagraphFont"/>
    <w:uiPriority w:val="99"/>
    <w:rsid w:val="000F58D2"/>
    <w:rPr>
      <w:rFonts w:ascii="Times New Roman" w:hAnsi="Times New Roman" w:cs="Times New Roman"/>
    </w:rPr>
  </w:style>
  <w:style w:type="character" w:customStyle="1" w:styleId="DateChar1">
    <w:name w:val="Date Char1"/>
    <w:aliases w:val="date Char1"/>
    <w:basedOn w:val="DefaultParagraphFont"/>
    <w:uiPriority w:val="99"/>
    <w:rsid w:val="000F58D2"/>
    <w:rPr>
      <w:rFonts w:ascii="Georgia" w:hAnsi="Georgia"/>
    </w:rPr>
  </w:style>
  <w:style w:type="character" w:customStyle="1" w:styleId="BlockTitle2Char">
    <w:name w:val="Block Title2 Char"/>
    <w:link w:val="BlockTitle2"/>
    <w:rsid w:val="000F58D2"/>
    <w:rPr>
      <w:rFonts w:ascii="Calibri" w:eastAsia="Calibri" w:hAnsi="Calibri" w:cs="Calibri"/>
      <w:b/>
      <w:color w:val="000000"/>
      <w:sz w:val="32"/>
      <w:u w:val="single"/>
    </w:rPr>
  </w:style>
  <w:style w:type="paragraph" w:customStyle="1" w:styleId="TagCite">
    <w:name w:val="TagCite"/>
    <w:basedOn w:val="Normal"/>
    <w:qFormat/>
    <w:rsid w:val="000F58D2"/>
    <w:pPr>
      <w:spacing w:after="0" w:line="240" w:lineRule="auto"/>
    </w:pPr>
    <w:rPr>
      <w:rFonts w:eastAsia="Times New Roman" w:cs="Calibri"/>
      <w:b/>
    </w:rPr>
  </w:style>
  <w:style w:type="paragraph" w:customStyle="1" w:styleId="SmallNormal">
    <w:name w:val="Small Normal"/>
    <w:basedOn w:val="Normal"/>
    <w:uiPriority w:val="99"/>
    <w:qFormat/>
    <w:rsid w:val="000F58D2"/>
    <w:pPr>
      <w:suppressAutoHyphens/>
      <w:spacing w:after="0" w:line="240" w:lineRule="auto"/>
      <w:contextualSpacing/>
    </w:pPr>
    <w:rPr>
      <w:rFonts w:eastAsia="Times New Roman" w:cs="Calibri"/>
      <w:sz w:val="18"/>
      <w:szCs w:val="18"/>
    </w:rPr>
  </w:style>
  <w:style w:type="paragraph" w:customStyle="1" w:styleId="Shrink">
    <w:name w:val="Shrink"/>
    <w:qFormat/>
    <w:rsid w:val="000F58D2"/>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0F58D2"/>
    <w:pPr>
      <w:spacing w:after="0" w:line="240" w:lineRule="auto"/>
    </w:pPr>
    <w:rPr>
      <w:rFonts w:eastAsia="Times New Roman" w:cs="Calibri"/>
      <w:b/>
      <w:szCs w:val="20"/>
    </w:rPr>
  </w:style>
  <w:style w:type="paragraph" w:customStyle="1" w:styleId="tagcite0">
    <w:name w:val="tagcite"/>
    <w:basedOn w:val="Normal"/>
    <w:qFormat/>
    <w:rsid w:val="000F58D2"/>
    <w:pPr>
      <w:spacing w:after="0" w:line="240" w:lineRule="auto"/>
    </w:pPr>
    <w:rPr>
      <w:rFonts w:eastAsia="Times New Roman" w:cs="Calibri"/>
      <w:b/>
    </w:rPr>
  </w:style>
  <w:style w:type="paragraph" w:customStyle="1" w:styleId="SmallFont">
    <w:name w:val="Small Font"/>
    <w:basedOn w:val="Normal"/>
    <w:qFormat/>
    <w:rsid w:val="000F58D2"/>
    <w:pPr>
      <w:spacing w:after="200" w:line="240" w:lineRule="auto"/>
      <w:contextualSpacing/>
    </w:pPr>
    <w:rPr>
      <w:rFonts w:eastAsia="Calibri" w:cs="Calibri"/>
      <w:sz w:val="12"/>
    </w:rPr>
  </w:style>
  <w:style w:type="paragraph" w:customStyle="1" w:styleId="SmallFontCharCharChar">
    <w:name w:val="Small Font Char Char Char"/>
    <w:basedOn w:val="Normal"/>
    <w:qFormat/>
    <w:rsid w:val="000F58D2"/>
    <w:pPr>
      <w:spacing w:after="0" w:line="240" w:lineRule="auto"/>
    </w:pPr>
    <w:rPr>
      <w:rFonts w:eastAsia="Times New Roman" w:cs="Calibri"/>
      <w:sz w:val="12"/>
    </w:rPr>
  </w:style>
  <w:style w:type="paragraph" w:customStyle="1" w:styleId="CardNotUnderlined">
    <w:name w:val="Card Not Underlined"/>
    <w:basedOn w:val="Normal"/>
    <w:link w:val="CardNotUnderlinedChar1"/>
    <w:autoRedefine/>
    <w:qFormat/>
    <w:rsid w:val="000F58D2"/>
    <w:pPr>
      <w:spacing w:after="0" w:line="240" w:lineRule="auto"/>
    </w:pPr>
    <w:rPr>
      <w:rFonts w:eastAsia="Times New Roman" w:cs="Calibri"/>
      <w:sz w:val="18"/>
      <w:szCs w:val="20"/>
    </w:rPr>
  </w:style>
  <w:style w:type="character" w:customStyle="1" w:styleId="CardNotUnderlinedChar1">
    <w:name w:val="Card Not Underlined Char1"/>
    <w:link w:val="CardNotUnderlined"/>
    <w:rsid w:val="000F58D2"/>
    <w:rPr>
      <w:rFonts w:ascii="Calibri" w:eastAsia="Times New Roman" w:hAnsi="Calibri" w:cs="Calibri"/>
      <w:sz w:val="18"/>
      <w:szCs w:val="20"/>
    </w:rPr>
  </w:style>
  <w:style w:type="paragraph" w:customStyle="1" w:styleId="CardStyle">
    <w:name w:val="Card Style"/>
    <w:basedOn w:val="Normal"/>
    <w:link w:val="CardStyleChar"/>
    <w:qFormat/>
    <w:rsid w:val="000F58D2"/>
    <w:pPr>
      <w:spacing w:after="0" w:line="240" w:lineRule="auto"/>
    </w:pPr>
    <w:rPr>
      <w:rFonts w:eastAsia="Times New Roman" w:cs="Calibri"/>
      <w:sz w:val="20"/>
    </w:rPr>
  </w:style>
  <w:style w:type="paragraph" w:customStyle="1" w:styleId="loose">
    <w:name w:val="loose"/>
    <w:basedOn w:val="Normal"/>
    <w:qFormat/>
    <w:rsid w:val="000F58D2"/>
    <w:pPr>
      <w:spacing w:beforeLines="1" w:after="0" w:line="240" w:lineRule="auto"/>
    </w:pPr>
    <w:rPr>
      <w:rFonts w:ascii="Times" w:eastAsia="Times New Roman" w:hAnsi="Times" w:cs="Calibri"/>
      <w:sz w:val="20"/>
      <w:szCs w:val="20"/>
    </w:rPr>
  </w:style>
  <w:style w:type="paragraph" w:customStyle="1" w:styleId="Regular">
    <w:name w:val="Regular"/>
    <w:qFormat/>
    <w:rsid w:val="000F58D2"/>
    <w:pPr>
      <w:spacing w:after="0" w:line="240" w:lineRule="auto"/>
    </w:pPr>
    <w:rPr>
      <w:rFonts w:ascii="Garamond" w:eastAsia="Times New Roman" w:hAnsi="Garamond" w:cs="Arial"/>
      <w:bCs/>
      <w:kern w:val="20"/>
      <w:sz w:val="20"/>
      <w:szCs w:val="32"/>
    </w:rPr>
  </w:style>
  <w:style w:type="character" w:customStyle="1" w:styleId="CharChar6">
    <w:name w:val="Char Char6"/>
    <w:rsid w:val="000F58D2"/>
    <w:rPr>
      <w:rFonts w:ascii="Arial" w:hAnsi="Arial" w:cs="Arial" w:hint="default"/>
      <w:b/>
      <w:bCs/>
      <w:kern w:val="32"/>
      <w:sz w:val="28"/>
      <w:szCs w:val="32"/>
      <w:lang w:val="en-US" w:eastAsia="en-US" w:bidi="ar-SA"/>
    </w:rPr>
  </w:style>
  <w:style w:type="character" w:customStyle="1" w:styleId="standardcontent">
    <w:name w:val="standardcontent"/>
    <w:rsid w:val="000F58D2"/>
  </w:style>
  <w:style w:type="character" w:customStyle="1" w:styleId="storyby">
    <w:name w:val="storyby"/>
    <w:rsid w:val="000F58D2"/>
  </w:style>
  <w:style w:type="character" w:customStyle="1" w:styleId="Boxed">
    <w:name w:val="Boxed"/>
    <w:qFormat/>
    <w:rsid w:val="000F58D2"/>
    <w:rPr>
      <w:rFonts w:ascii="Garamond" w:hAnsi="Garamond" w:hint="default"/>
      <w:sz w:val="20"/>
      <w:bdr w:val="single" w:sz="6" w:space="0" w:color="auto" w:frame="1"/>
    </w:rPr>
  </w:style>
  <w:style w:type="character" w:customStyle="1" w:styleId="ShrinkChar">
    <w:name w:val="Shrink Char"/>
    <w:rsid w:val="000F58D2"/>
    <w:rPr>
      <w:rFonts w:ascii="Garamond" w:hAnsi="Garamond" w:hint="default"/>
      <w:sz w:val="12"/>
      <w:lang w:val="en-US" w:eastAsia="en-US" w:bidi="ar-SA"/>
    </w:rPr>
  </w:style>
  <w:style w:type="character" w:customStyle="1" w:styleId="CitesChar2">
    <w:name w:val="Cites Char2"/>
    <w:rsid w:val="000F58D2"/>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0F58D2"/>
    <w:rPr>
      <w:sz w:val="24"/>
      <w:szCs w:val="24"/>
      <w:u w:val="thick"/>
    </w:rPr>
  </w:style>
  <w:style w:type="character" w:customStyle="1" w:styleId="CharChar3">
    <w:name w:val="Char Char3"/>
    <w:rsid w:val="000F58D2"/>
    <w:rPr>
      <w:rFonts w:ascii="Arial" w:hAnsi="Arial" w:cs="Arial" w:hint="default"/>
      <w:bCs/>
      <w:szCs w:val="26"/>
      <w:u w:val="single"/>
      <w:lang w:val="en-US" w:eastAsia="en-US" w:bidi="ar-SA"/>
    </w:rPr>
  </w:style>
  <w:style w:type="character" w:customStyle="1" w:styleId="UNDERLINECharChar">
    <w:name w:val="UNDERLINE Char Char"/>
    <w:rsid w:val="000F58D2"/>
    <w:rPr>
      <w:bCs/>
      <w:kern w:val="28"/>
      <w:szCs w:val="32"/>
      <w:u w:val="single"/>
    </w:rPr>
  </w:style>
  <w:style w:type="character" w:customStyle="1" w:styleId="tag1Char">
    <w:name w:val="tag1 Char"/>
    <w:rsid w:val="000F58D2"/>
    <w:rPr>
      <w:b/>
      <w:bCs w:val="0"/>
      <w:sz w:val="24"/>
    </w:rPr>
  </w:style>
  <w:style w:type="character" w:customStyle="1" w:styleId="SmallFontChar">
    <w:name w:val="Small Font Char"/>
    <w:rsid w:val="000F58D2"/>
    <w:rPr>
      <w:rFonts w:ascii="Arial" w:eastAsia="Calibri" w:hAnsi="Arial" w:cs="Arial" w:hint="default"/>
      <w:sz w:val="12"/>
      <w:szCs w:val="22"/>
    </w:rPr>
  </w:style>
  <w:style w:type="character" w:customStyle="1" w:styleId="CardUnderlinedChar">
    <w:name w:val="Card Underlined Char"/>
    <w:rsid w:val="000F58D2"/>
    <w:rPr>
      <w:rFonts w:ascii="Tahoma" w:hAnsi="Tahoma" w:cs="Tahoma"/>
      <w:sz w:val="18"/>
      <w:u w:val="single"/>
    </w:rPr>
  </w:style>
  <w:style w:type="character" w:customStyle="1" w:styleId="SmallFontCharCharCharChar">
    <w:name w:val="Small Font Char Char Char Char"/>
    <w:rsid w:val="000F58D2"/>
    <w:rPr>
      <w:rFonts w:ascii="Arial" w:hAnsi="Arial" w:cs="Arial" w:hint="default"/>
      <w:sz w:val="12"/>
      <w:szCs w:val="24"/>
    </w:rPr>
  </w:style>
  <w:style w:type="character" w:customStyle="1" w:styleId="TagCiteChar">
    <w:name w:val="TagCite Char"/>
    <w:rsid w:val="000F58D2"/>
    <w:rPr>
      <w:rFonts w:ascii="Garamond" w:hAnsi="Garamond" w:hint="default"/>
      <w:b/>
      <w:bCs w:val="0"/>
      <w:sz w:val="24"/>
      <w:szCs w:val="24"/>
    </w:rPr>
  </w:style>
  <w:style w:type="character" w:customStyle="1" w:styleId="CharChar4">
    <w:name w:val="Char Char4"/>
    <w:rsid w:val="000F58D2"/>
    <w:rPr>
      <w:b/>
      <w:bCs/>
      <w:sz w:val="28"/>
      <w:szCs w:val="28"/>
    </w:rPr>
  </w:style>
  <w:style w:type="character" w:customStyle="1" w:styleId="Text0">
    <w:name w:val="Text"/>
    <w:qFormat/>
    <w:rsid w:val="000F58D2"/>
    <w:rPr>
      <w:rFonts w:ascii="Times New Roman" w:hAnsi="Times New Roman" w:cs="Times New Roman" w:hint="default"/>
      <w:sz w:val="20"/>
    </w:rPr>
  </w:style>
  <w:style w:type="character" w:customStyle="1" w:styleId="CharChar5">
    <w:name w:val="Char Char5"/>
    <w:rsid w:val="000F58D2"/>
    <w:rPr>
      <w:rFonts w:ascii="Arial" w:hAnsi="Arial" w:cs="Arial" w:hint="default"/>
      <w:b/>
      <w:bCs/>
      <w:sz w:val="26"/>
      <w:szCs w:val="26"/>
    </w:rPr>
  </w:style>
  <w:style w:type="character" w:customStyle="1" w:styleId="heading2char2charchar1">
    <w:name w:val="heading2char2charchar1"/>
    <w:rsid w:val="000F58D2"/>
  </w:style>
  <w:style w:type="character" w:customStyle="1" w:styleId="charchar60">
    <w:name w:val="charchar6"/>
    <w:rsid w:val="000F58D2"/>
  </w:style>
  <w:style w:type="character" w:customStyle="1" w:styleId="yshortcuts">
    <w:name w:val="yshortcuts"/>
    <w:rsid w:val="000F58D2"/>
  </w:style>
  <w:style w:type="character" w:customStyle="1" w:styleId="term1">
    <w:name w:val="term1"/>
    <w:rsid w:val="000F58D2"/>
    <w:rPr>
      <w:b/>
      <w:bCs/>
    </w:rPr>
  </w:style>
  <w:style w:type="character" w:customStyle="1" w:styleId="verdana">
    <w:name w:val="verdana"/>
    <w:rsid w:val="000F58D2"/>
  </w:style>
  <w:style w:type="character" w:customStyle="1" w:styleId="searchtermbold">
    <w:name w:val="searchtermbold"/>
    <w:rsid w:val="000F58D2"/>
  </w:style>
  <w:style w:type="character" w:customStyle="1" w:styleId="ssl0">
    <w:name w:val="ss_l0"/>
    <w:rsid w:val="000F58D2"/>
  </w:style>
  <w:style w:type="character" w:customStyle="1" w:styleId="vitstoryheadline">
    <w:name w:val="vitstoryheadline"/>
    <w:rsid w:val="000F58D2"/>
  </w:style>
  <w:style w:type="character" w:customStyle="1" w:styleId="bps-topic-ident">
    <w:name w:val="bps-topic-ident"/>
    <w:rsid w:val="000F58D2"/>
  </w:style>
  <w:style w:type="character" w:customStyle="1" w:styleId="byline">
    <w:name w:val="byline"/>
    <w:rsid w:val="000F58D2"/>
  </w:style>
  <w:style w:type="character" w:customStyle="1" w:styleId="TextUnderlineChar">
    <w:name w:val="Text Underline Char"/>
    <w:rsid w:val="000F58D2"/>
    <w:rPr>
      <w:rFonts w:ascii="Garamond" w:hAnsi="Garamond" w:cs="Arial" w:hint="default"/>
      <w:bCs/>
      <w:kern w:val="20"/>
      <w:szCs w:val="32"/>
      <w:u w:val="single"/>
      <w:lang w:val="en-US" w:eastAsia="en-US" w:bidi="ar-SA"/>
    </w:rPr>
  </w:style>
  <w:style w:type="character" w:customStyle="1" w:styleId="RegularChar">
    <w:name w:val="Regular Char"/>
    <w:rsid w:val="000F58D2"/>
    <w:rPr>
      <w:rFonts w:ascii="Garamond" w:hAnsi="Garamond" w:cs="Arial" w:hint="default"/>
      <w:bCs/>
      <w:kern w:val="20"/>
      <w:szCs w:val="32"/>
      <w:lang w:val="en-US" w:eastAsia="en-US" w:bidi="ar-SA"/>
    </w:rPr>
  </w:style>
  <w:style w:type="character" w:customStyle="1" w:styleId="BoldunderlineChar2">
    <w:name w:val="Bold underline Char"/>
    <w:rsid w:val="000F58D2"/>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0F58D2"/>
    <w:rPr>
      <w:u w:val="single"/>
    </w:rPr>
  </w:style>
  <w:style w:type="paragraph" w:customStyle="1" w:styleId="Boldunderline1">
    <w:name w:val="Bold underline"/>
    <w:basedOn w:val="TextUnderline"/>
    <w:qFormat/>
    <w:rsid w:val="000F58D2"/>
    <w:rPr>
      <w:b/>
    </w:rPr>
  </w:style>
  <w:style w:type="paragraph" w:customStyle="1" w:styleId="FullText">
    <w:name w:val="Full Text"/>
    <w:basedOn w:val="Normal"/>
    <w:uiPriority w:val="99"/>
    <w:qFormat/>
    <w:rsid w:val="000F58D2"/>
    <w:pPr>
      <w:spacing w:after="0" w:line="240" w:lineRule="auto"/>
    </w:pPr>
    <w:rPr>
      <w:rFonts w:ascii="Arial Narrow" w:eastAsia="Times New Roman" w:hAnsi="Arial Narrow" w:cs="Calibri"/>
    </w:rPr>
  </w:style>
  <w:style w:type="character" w:customStyle="1" w:styleId="UnderlinedCard">
    <w:name w:val="Underlined Card"/>
    <w:rsid w:val="000F58D2"/>
    <w:rPr>
      <w:rFonts w:ascii="Arial Narrow" w:hAnsi="Arial Narrow"/>
      <w:sz w:val="22"/>
      <w:u w:val="single"/>
    </w:rPr>
  </w:style>
  <w:style w:type="paragraph" w:customStyle="1" w:styleId="TagLine0">
    <w:name w:val="Tag Line"/>
    <w:basedOn w:val="Normal"/>
    <w:next w:val="FullText"/>
    <w:uiPriority w:val="99"/>
    <w:qFormat/>
    <w:rsid w:val="000F58D2"/>
    <w:pPr>
      <w:spacing w:after="0" w:line="240" w:lineRule="auto"/>
    </w:pPr>
    <w:rPr>
      <w:rFonts w:ascii="Arial Narrow" w:eastAsia="Times New Roman" w:hAnsi="Arial Narrow" w:cs="Calibri"/>
      <w:b/>
      <w:sz w:val="28"/>
    </w:rPr>
  </w:style>
  <w:style w:type="character" w:customStyle="1" w:styleId="SourceBold">
    <w:name w:val="Source Bold"/>
    <w:rsid w:val="000F58D2"/>
    <w:rPr>
      <w:rFonts w:ascii="Arial Narrow" w:hAnsi="Arial Narrow"/>
      <w:b/>
      <w:sz w:val="24"/>
      <w:u w:val="none"/>
    </w:rPr>
  </w:style>
  <w:style w:type="paragraph" w:customStyle="1" w:styleId="FreeForm">
    <w:name w:val="Free Form"/>
    <w:qFormat/>
    <w:rsid w:val="000F58D2"/>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0F58D2"/>
    <w:rPr>
      <w:color w:val="002FF6"/>
      <w:sz w:val="24"/>
      <w:u w:val="single"/>
    </w:rPr>
  </w:style>
  <w:style w:type="character" w:customStyle="1" w:styleId="CardsFont12pt0">
    <w:name w:val="Cards + Font 12pt"/>
    <w:rsid w:val="000F58D2"/>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0F58D2"/>
    <w:rPr>
      <w:rFonts w:cs="Calibri"/>
      <w:b/>
      <w:u w:val="single"/>
    </w:rPr>
  </w:style>
  <w:style w:type="paragraph" w:customStyle="1" w:styleId="AuthorDate0">
    <w:name w:val="Author/Date"/>
    <w:basedOn w:val="Normal"/>
    <w:link w:val="AuthorDateChar0"/>
    <w:qFormat/>
    <w:rsid w:val="000F58D2"/>
    <w:pPr>
      <w:spacing w:after="0" w:line="240" w:lineRule="auto"/>
    </w:pPr>
    <w:rPr>
      <w:rFonts w:asciiTheme="minorHAnsi" w:hAnsiTheme="minorHAnsi" w:cs="Calibri"/>
      <w:b/>
      <w:u w:val="single"/>
    </w:rPr>
  </w:style>
  <w:style w:type="character" w:customStyle="1" w:styleId="HilightChar">
    <w:name w:val="Hilight Char"/>
    <w:rsid w:val="000F58D2"/>
    <w:rPr>
      <w:rFonts w:eastAsia="Calibri"/>
      <w:b/>
      <w:noProof w:val="0"/>
      <w:sz w:val="22"/>
      <w:szCs w:val="22"/>
      <w:u w:val="single"/>
      <w:lang w:val="en-US" w:eastAsia="ar-SA" w:bidi="ar-SA"/>
    </w:rPr>
  </w:style>
  <w:style w:type="paragraph" w:customStyle="1" w:styleId="TagCite1">
    <w:name w:val="Tag &amp; Cite"/>
    <w:basedOn w:val="Normal"/>
    <w:link w:val="TagCiteChar0"/>
    <w:qFormat/>
    <w:rsid w:val="000F58D2"/>
    <w:pPr>
      <w:spacing w:after="0" w:line="240" w:lineRule="auto"/>
      <w:jc w:val="both"/>
    </w:pPr>
    <w:rPr>
      <w:rFonts w:ascii="Arial Narrow" w:eastAsia="Times New Roman" w:hAnsi="Arial Narrow" w:cs="Calibri"/>
      <w:b/>
    </w:rPr>
  </w:style>
  <w:style w:type="character" w:customStyle="1" w:styleId="TagCiteChar0">
    <w:name w:val="Tag &amp; Cite Char"/>
    <w:link w:val="TagCite1"/>
    <w:rsid w:val="000F58D2"/>
    <w:rPr>
      <w:rFonts w:ascii="Arial Narrow" w:eastAsia="Times New Roman" w:hAnsi="Arial Narrow" w:cs="Calibri"/>
      <w:b/>
    </w:rPr>
  </w:style>
  <w:style w:type="paragraph" w:customStyle="1" w:styleId="HighlightedText">
    <w:name w:val="Highlighted Text"/>
    <w:basedOn w:val="Normal"/>
    <w:link w:val="HighlightedTextChar"/>
    <w:qFormat/>
    <w:rsid w:val="000F58D2"/>
    <w:pPr>
      <w:spacing w:after="0" w:line="240" w:lineRule="auto"/>
      <w:jc w:val="both"/>
    </w:pPr>
    <w:rPr>
      <w:rFonts w:ascii="Arial Narrow" w:eastAsia="Times New Roman" w:hAnsi="Arial Narrow" w:cs="Calibri"/>
      <w:u w:val="thick"/>
    </w:rPr>
  </w:style>
  <w:style w:type="character" w:customStyle="1" w:styleId="HighlightedTextChar">
    <w:name w:val="Highlighted Text Char"/>
    <w:link w:val="HighlightedText"/>
    <w:rsid w:val="000F58D2"/>
    <w:rPr>
      <w:rFonts w:ascii="Arial Narrow" w:eastAsia="Times New Roman" w:hAnsi="Arial Narrow" w:cs="Calibri"/>
      <w:u w:val="thick"/>
    </w:rPr>
  </w:style>
  <w:style w:type="character" w:customStyle="1" w:styleId="StyleUnderlineCharChar">
    <w:name w:val="Style Underline Char Char"/>
    <w:rsid w:val="000F58D2"/>
    <w:rPr>
      <w:rFonts w:ascii="Times New Roman" w:eastAsia="Times New Roman" w:hAnsi="Times New Roman" w:cs="Times New Roman"/>
      <w:sz w:val="20"/>
      <w:szCs w:val="20"/>
      <w:u w:val="single"/>
    </w:rPr>
  </w:style>
  <w:style w:type="character" w:customStyle="1" w:styleId="c1">
    <w:name w:val="c1"/>
    <w:rsid w:val="000F58D2"/>
  </w:style>
  <w:style w:type="paragraph" w:customStyle="1" w:styleId="TagStyle">
    <w:name w:val="Tag Style"/>
    <w:basedOn w:val="Normal"/>
    <w:qFormat/>
    <w:rsid w:val="000F58D2"/>
    <w:pPr>
      <w:spacing w:after="0" w:line="240" w:lineRule="auto"/>
    </w:pPr>
    <w:rPr>
      <w:rFonts w:eastAsia="Times New Roman" w:cs="Calibri"/>
      <w:b/>
    </w:rPr>
  </w:style>
  <w:style w:type="character" w:customStyle="1" w:styleId="author0">
    <w:name w:val="author"/>
    <w:rsid w:val="000F58D2"/>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0F58D2"/>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0F58D2"/>
  </w:style>
  <w:style w:type="character" w:customStyle="1" w:styleId="AuthorYear">
    <w:name w:val="AuthorYear"/>
    <w:uiPriority w:val="1"/>
    <w:qFormat/>
    <w:rsid w:val="000F58D2"/>
    <w:rPr>
      <w:rFonts w:ascii="Georgia" w:hAnsi="Georgia"/>
      <w:b/>
      <w:sz w:val="24"/>
    </w:rPr>
  </w:style>
  <w:style w:type="character" w:customStyle="1" w:styleId="Highlight">
    <w:name w:val="Highlight"/>
    <w:uiPriority w:val="1"/>
    <w:qFormat/>
    <w:rsid w:val="000F58D2"/>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0F58D2"/>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0F58D2"/>
    <w:rPr>
      <w:rFonts w:ascii="Arial Narrow" w:hAnsi="Arial Narrow"/>
      <w:sz w:val="12"/>
    </w:rPr>
  </w:style>
  <w:style w:type="paragraph" w:customStyle="1" w:styleId="MicroText0">
    <w:name w:val="MicroText"/>
    <w:basedOn w:val="Normal"/>
    <w:next w:val="Normal"/>
    <w:link w:val="MicroTextChar0"/>
    <w:qFormat/>
    <w:rsid w:val="000F58D2"/>
    <w:pPr>
      <w:spacing w:after="0" w:line="240" w:lineRule="auto"/>
    </w:pPr>
    <w:rPr>
      <w:rFonts w:ascii="Arial Narrow" w:hAnsi="Arial Narrow"/>
      <w:sz w:val="12"/>
    </w:rPr>
  </w:style>
  <w:style w:type="character" w:customStyle="1" w:styleId="reduce2">
    <w:name w:val="reduce2"/>
    <w:basedOn w:val="DefaultParagraphFont"/>
    <w:rsid w:val="000F58D2"/>
    <w:rPr>
      <w:rFonts w:ascii="Arial" w:hAnsi="Arial" w:cs="Arial" w:hint="default"/>
      <w:color w:val="000000"/>
      <w:sz w:val="12"/>
      <w:szCs w:val="22"/>
    </w:rPr>
  </w:style>
  <w:style w:type="character" w:customStyle="1" w:styleId="UnreadTextChar">
    <w:name w:val="Unread Text Char"/>
    <w:link w:val="UnreadText"/>
    <w:locked/>
    <w:rsid w:val="000F58D2"/>
    <w:rPr>
      <w:rFonts w:ascii="Calibri" w:eastAsia="Calibri" w:hAnsi="Calibri"/>
      <w:sz w:val="15"/>
    </w:rPr>
  </w:style>
  <w:style w:type="paragraph" w:customStyle="1" w:styleId="UnreadText">
    <w:name w:val="Unread Text"/>
    <w:basedOn w:val="Normal"/>
    <w:link w:val="UnreadTextChar"/>
    <w:autoRedefine/>
    <w:qFormat/>
    <w:rsid w:val="000F58D2"/>
    <w:pPr>
      <w:spacing w:after="0" w:line="256" w:lineRule="auto"/>
    </w:pPr>
    <w:rPr>
      <w:rFonts w:eastAsia="Calibri"/>
      <w:sz w:val="15"/>
    </w:rPr>
  </w:style>
  <w:style w:type="character" w:customStyle="1" w:styleId="CircledChar">
    <w:name w:val="Circled Char"/>
    <w:link w:val="Circled"/>
    <w:locked/>
    <w:rsid w:val="000F58D2"/>
    <w:rPr>
      <w:rFonts w:ascii="Calibri" w:eastAsia="Calibri" w:hAnsi="Calibri"/>
      <w:b/>
      <w:szCs w:val="20"/>
      <w:u w:val="thick"/>
    </w:rPr>
  </w:style>
  <w:style w:type="paragraph" w:customStyle="1" w:styleId="Circled">
    <w:name w:val="Circled"/>
    <w:basedOn w:val="Normal"/>
    <w:link w:val="CircledChar"/>
    <w:qFormat/>
    <w:rsid w:val="000F58D2"/>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0F58D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0F58D2"/>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0F58D2"/>
    <w:rPr>
      <w:b/>
      <w:bCs w:val="0"/>
      <w:u w:val="thick"/>
      <w:lang w:val="en-US" w:eastAsia="en-US" w:bidi="ar-SA"/>
    </w:rPr>
  </w:style>
  <w:style w:type="paragraph" w:customStyle="1" w:styleId="Tagtemplate">
    <w:name w:val="Tagtemplate"/>
    <w:basedOn w:val="Normal"/>
    <w:link w:val="TagtemplateChar"/>
    <w:autoRedefine/>
    <w:qFormat/>
    <w:rsid w:val="000F58D2"/>
    <w:pPr>
      <w:keepNext/>
      <w:keepLines/>
      <w:spacing w:after="0" w:line="240" w:lineRule="auto"/>
    </w:pPr>
    <w:rPr>
      <w:rFonts w:cs="Calibri"/>
      <w:b/>
    </w:rPr>
  </w:style>
  <w:style w:type="character" w:customStyle="1" w:styleId="TagtemplateChar">
    <w:name w:val="Tagtemplate Char"/>
    <w:link w:val="Tagtemplate"/>
    <w:rsid w:val="000F58D2"/>
    <w:rPr>
      <w:rFonts w:ascii="Calibri" w:hAnsi="Calibri" w:cs="Calibri"/>
      <w:b/>
    </w:rPr>
  </w:style>
  <w:style w:type="character" w:customStyle="1" w:styleId="citation">
    <w:name w:val="citation"/>
    <w:rsid w:val="000F58D2"/>
  </w:style>
  <w:style w:type="character" w:customStyle="1" w:styleId="Underline0">
    <w:name w:val="*Underline*"/>
    <w:rsid w:val="000F58D2"/>
    <w:rPr>
      <w:rFonts w:ascii="Times New Roman" w:hAnsi="Times New Roman"/>
      <w:b/>
      <w:sz w:val="24"/>
      <w:u w:val="single"/>
    </w:rPr>
  </w:style>
  <w:style w:type="paragraph" w:customStyle="1" w:styleId="TxBr33p1">
    <w:name w:val="TxBr_33p1"/>
    <w:basedOn w:val="Normal"/>
    <w:uiPriority w:val="99"/>
    <w:qFormat/>
    <w:rsid w:val="000F58D2"/>
    <w:pPr>
      <w:tabs>
        <w:tab w:val="left" w:pos="204"/>
      </w:tabs>
      <w:autoSpaceDE w:val="0"/>
      <w:autoSpaceDN w:val="0"/>
      <w:adjustRightInd w:val="0"/>
      <w:spacing w:after="0" w:line="260" w:lineRule="atLeast"/>
      <w:jc w:val="both"/>
    </w:pPr>
    <w:rPr>
      <w:rFonts w:eastAsia="Times New Roman" w:cs="Calibri"/>
    </w:rPr>
  </w:style>
  <w:style w:type="character" w:customStyle="1" w:styleId="AuthorDate1">
    <w:name w:val="Author Date"/>
    <w:rsid w:val="000F58D2"/>
    <w:rPr>
      <w:b/>
      <w:bCs w:val="0"/>
      <w:sz w:val="24"/>
      <w:u w:val="thick"/>
    </w:rPr>
  </w:style>
  <w:style w:type="paragraph" w:customStyle="1" w:styleId="StyleStyle411pt">
    <w:name w:val="Style Style4 + 11 pt"/>
    <w:basedOn w:val="Normal"/>
    <w:link w:val="StyleStyle411ptChar"/>
    <w:qFormat/>
    <w:rsid w:val="000F58D2"/>
    <w:pPr>
      <w:spacing w:after="0" w:line="240" w:lineRule="auto"/>
    </w:pPr>
    <w:rPr>
      <w:rFonts w:eastAsia="Times New Roman" w:cs="Calibri"/>
      <w:u w:val="single"/>
    </w:rPr>
  </w:style>
  <w:style w:type="character" w:customStyle="1" w:styleId="StyleStyle411ptChar">
    <w:name w:val="Style Style4 + 11 pt Char"/>
    <w:basedOn w:val="DefaultParagraphFont"/>
    <w:link w:val="StyleStyle411pt"/>
    <w:rsid w:val="000F58D2"/>
    <w:rPr>
      <w:rFonts w:ascii="Calibri" w:eastAsia="Times New Roman" w:hAnsi="Calibri" w:cs="Calibri"/>
      <w:u w:val="single"/>
    </w:rPr>
  </w:style>
  <w:style w:type="paragraph" w:customStyle="1" w:styleId="StyleStyle411ptBold">
    <w:name w:val="Style Style4 + 11 pt Bold"/>
    <w:basedOn w:val="Normal"/>
    <w:link w:val="StyleStyle411ptBoldChar"/>
    <w:qFormat/>
    <w:rsid w:val="000F58D2"/>
    <w:pPr>
      <w:spacing w:after="0" w:line="240" w:lineRule="auto"/>
    </w:pPr>
    <w:rPr>
      <w:rFonts w:eastAsia="Times New Roman" w:cs="Calibri"/>
      <w:b/>
      <w:bCs/>
      <w:u w:val="single"/>
    </w:rPr>
  </w:style>
  <w:style w:type="character" w:customStyle="1" w:styleId="StyleStyle411ptBoldChar">
    <w:name w:val="Style Style4 + 11 pt Bold Char"/>
    <w:link w:val="StyleStyle411ptBold"/>
    <w:rsid w:val="000F58D2"/>
    <w:rPr>
      <w:rFonts w:ascii="Calibri" w:eastAsia="Times New Roman" w:hAnsi="Calibri" w:cs="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0F58D2"/>
    <w:pPr>
      <w:spacing w:after="0" w:line="240" w:lineRule="auto"/>
    </w:pPr>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F58D2"/>
    <w:rPr>
      <w:rFonts w:ascii="Calibri" w:eastAsia="Times New Roman" w:hAnsi="Calibri" w:cs="Calibri"/>
      <w:b/>
      <w:bCs/>
      <w:u w:val="single"/>
      <w:bdr w:val="single" w:sz="4" w:space="0" w:color="auto"/>
    </w:rPr>
  </w:style>
  <w:style w:type="character" w:customStyle="1" w:styleId="UnderlineChar2">
    <w:name w:val="Underline Char2"/>
    <w:rsid w:val="000F58D2"/>
    <w:rPr>
      <w:rFonts w:ascii="Trebuchet MS" w:hAnsi="Trebuchet MS"/>
      <w:u w:val="thick"/>
      <w:lang w:val="en-US" w:eastAsia="zh-CN" w:bidi="ar-SA"/>
    </w:rPr>
  </w:style>
  <w:style w:type="character" w:customStyle="1" w:styleId="Style1Char1">
    <w:name w:val="Style1 Char1"/>
    <w:rsid w:val="000F58D2"/>
    <w:rPr>
      <w:rFonts w:ascii="Book Antiqua" w:hAnsi="Book Antiqua"/>
      <w:sz w:val="16"/>
      <w:szCs w:val="16"/>
      <w:lang w:val="en-US" w:eastAsia="en-US" w:bidi="ar-SA"/>
    </w:rPr>
  </w:style>
  <w:style w:type="character" w:customStyle="1" w:styleId="NothingChar1">
    <w:name w:val="Nothing Char1"/>
    <w:rsid w:val="000F58D2"/>
    <w:rPr>
      <w:rFonts w:ascii="Times New Roman" w:eastAsia="Calibri" w:hAnsi="Times New Roman" w:cs="Times New Roman"/>
      <w:sz w:val="24"/>
      <w:szCs w:val="20"/>
    </w:rPr>
  </w:style>
  <w:style w:type="character" w:customStyle="1" w:styleId="Style2Char1">
    <w:name w:val="Style2 Char1"/>
    <w:rsid w:val="000F58D2"/>
    <w:rPr>
      <w:rFonts w:ascii="Book Antiqua" w:hAnsi="Book Antiqua"/>
      <w:szCs w:val="24"/>
      <w:u w:val="thick"/>
      <w:lang w:val="en-US" w:eastAsia="en-US" w:bidi="ar-SA"/>
    </w:rPr>
  </w:style>
  <w:style w:type="character" w:customStyle="1" w:styleId="NormalUnderlineChar">
    <w:name w:val="Normal Underline Char"/>
    <w:rsid w:val="000F58D2"/>
    <w:rPr>
      <w:szCs w:val="24"/>
      <w:u w:val="single"/>
    </w:rPr>
  </w:style>
  <w:style w:type="paragraph" w:customStyle="1" w:styleId="Stylecites10ptNotBold">
    <w:name w:val="Style cites + 10 pt Not Bold"/>
    <w:basedOn w:val="Normal"/>
    <w:uiPriority w:val="99"/>
    <w:qFormat/>
    <w:rsid w:val="000F58D2"/>
    <w:pPr>
      <w:spacing w:after="0" w:line="240" w:lineRule="auto"/>
    </w:pPr>
    <w:rPr>
      <w:rFonts w:eastAsia="SimSun" w:cs="Calibri"/>
      <w:lang w:eastAsia="zh-CN"/>
    </w:rPr>
  </w:style>
  <w:style w:type="character" w:customStyle="1" w:styleId="heading3char0">
    <w:name w:val="heading3char"/>
    <w:rsid w:val="000F58D2"/>
  </w:style>
  <w:style w:type="character" w:customStyle="1" w:styleId="SmallChar">
    <w:name w:val="Small Char"/>
    <w:aliases w:val="No Spacing3 Char,No Spacing1 Char1,CD - Cite Char,Debate Text Char1,No Spacing2 Char1,No Spacing11 Char1"/>
    <w:qFormat/>
    <w:rsid w:val="000F58D2"/>
    <w:rPr>
      <w:rFonts w:ascii="Georgia" w:eastAsia="Calibri" w:hAnsi="Georgia"/>
      <w:color w:val="000000"/>
      <w:sz w:val="16"/>
    </w:rPr>
  </w:style>
  <w:style w:type="paragraph" w:customStyle="1" w:styleId="BlockHeadings">
    <w:name w:val="Block Headings"/>
    <w:basedOn w:val="Normal"/>
    <w:link w:val="BlockHeadingsChar"/>
    <w:qFormat/>
    <w:rsid w:val="000F58D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cs="Calibri"/>
      <w:b/>
      <w:szCs w:val="20"/>
    </w:rPr>
  </w:style>
  <w:style w:type="character" w:customStyle="1" w:styleId="BlockHeadingsChar">
    <w:name w:val="Block Headings Char"/>
    <w:link w:val="BlockHeadings"/>
    <w:rsid w:val="000F58D2"/>
    <w:rPr>
      <w:rFonts w:ascii="Calibri" w:eastAsia="Times New Roman" w:hAnsi="Calibri" w:cs="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0F58D2"/>
    <w:rPr>
      <w:rFonts w:ascii="Times New Roman" w:eastAsia="Times New Roman" w:hAnsi="Times New Roman" w:cs="Times New Roman"/>
      <w:b/>
      <w:sz w:val="24"/>
      <w:szCs w:val="20"/>
    </w:rPr>
  </w:style>
  <w:style w:type="paragraph" w:styleId="PlainText">
    <w:name w:val="Plain Text"/>
    <w:basedOn w:val="Normal"/>
    <w:link w:val="PlainTextChar"/>
    <w:rsid w:val="000F58D2"/>
    <w:pPr>
      <w:spacing w:after="0" w:line="240" w:lineRule="auto"/>
    </w:pPr>
    <w:rPr>
      <w:rFonts w:ascii="Courier New" w:eastAsia="Calibri" w:hAnsi="Courier New" w:cs="Calibri"/>
      <w:szCs w:val="20"/>
    </w:rPr>
  </w:style>
  <w:style w:type="character" w:customStyle="1" w:styleId="PlainTextChar">
    <w:name w:val="Plain Text Char"/>
    <w:basedOn w:val="DefaultParagraphFont"/>
    <w:link w:val="PlainText"/>
    <w:rsid w:val="000F58D2"/>
    <w:rPr>
      <w:rFonts w:ascii="Courier New" w:eastAsia="Calibri" w:hAnsi="Courier New" w:cs="Calibri"/>
      <w:szCs w:val="20"/>
    </w:rPr>
  </w:style>
  <w:style w:type="character" w:customStyle="1" w:styleId="Heading51">
    <w:name w:val="Heading 51"/>
    <w:aliases w:val="Heading 5 Char Char Char"/>
    <w:rsid w:val="000F58D2"/>
    <w:rPr>
      <w:b/>
      <w:bCs/>
      <w:iCs/>
      <w:szCs w:val="26"/>
      <w:lang w:val="en-US" w:eastAsia="en-US" w:bidi="ar-SA"/>
    </w:rPr>
  </w:style>
  <w:style w:type="paragraph" w:styleId="BodyText20">
    <w:name w:val="Body Text 2"/>
    <w:basedOn w:val="Normal"/>
    <w:link w:val="BodyText2Char"/>
    <w:rsid w:val="000F58D2"/>
    <w:pPr>
      <w:spacing w:after="0" w:line="240" w:lineRule="auto"/>
      <w:jc w:val="both"/>
    </w:pPr>
    <w:rPr>
      <w:rFonts w:eastAsia="Times New Roman" w:cs="Calibri"/>
      <w:b/>
      <w:szCs w:val="20"/>
    </w:rPr>
  </w:style>
  <w:style w:type="character" w:customStyle="1" w:styleId="BodyText2Char">
    <w:name w:val="Body Text 2 Char"/>
    <w:basedOn w:val="DefaultParagraphFont"/>
    <w:link w:val="BodyText20"/>
    <w:rsid w:val="000F58D2"/>
    <w:rPr>
      <w:rFonts w:ascii="Calibri" w:eastAsia="Times New Roman" w:hAnsi="Calibri" w:cs="Calibri"/>
      <w:b/>
      <w:szCs w:val="20"/>
    </w:rPr>
  </w:style>
  <w:style w:type="character" w:customStyle="1" w:styleId="comments-post">
    <w:name w:val="comments-post"/>
    <w:rsid w:val="000F58D2"/>
  </w:style>
  <w:style w:type="paragraph" w:customStyle="1" w:styleId="boldcite">
    <w:name w:val="bold cite"/>
    <w:basedOn w:val="Normal"/>
    <w:link w:val="boldciteChar4"/>
    <w:qFormat/>
    <w:rsid w:val="000F58D2"/>
    <w:pPr>
      <w:spacing w:after="0" w:line="240" w:lineRule="auto"/>
    </w:pPr>
    <w:rPr>
      <w:rFonts w:eastAsia="Calibri" w:cs="Calibri"/>
      <w:b/>
      <w:color w:val="000000"/>
      <w:sz w:val="28"/>
      <w:u w:val="thick" w:color="000000"/>
    </w:rPr>
  </w:style>
  <w:style w:type="character" w:customStyle="1" w:styleId="boldciteChar4">
    <w:name w:val="bold cite Char4"/>
    <w:link w:val="boldcite"/>
    <w:locked/>
    <w:rsid w:val="000F58D2"/>
    <w:rPr>
      <w:rFonts w:ascii="Calibri" w:eastAsia="Calibri" w:hAnsi="Calibri" w:cs="Calibri"/>
      <w:b/>
      <w:color w:val="000000"/>
      <w:sz w:val="28"/>
      <w:u w:val="thick" w:color="000000"/>
    </w:rPr>
  </w:style>
  <w:style w:type="character" w:customStyle="1" w:styleId="underlinecardChar">
    <w:name w:val="underline card Char"/>
    <w:rsid w:val="000F58D2"/>
    <w:rPr>
      <w:rFonts w:ascii="Arial" w:hAnsi="Arial"/>
      <w:sz w:val="18"/>
      <w:szCs w:val="24"/>
      <w:u w:val="single"/>
      <w:lang w:val="en-US" w:eastAsia="en-US" w:bidi="ar-SA"/>
    </w:rPr>
  </w:style>
  <w:style w:type="paragraph" w:customStyle="1" w:styleId="Normal10">
    <w:name w:val="Normal1"/>
    <w:basedOn w:val="Normal"/>
    <w:qFormat/>
    <w:rsid w:val="000F58D2"/>
    <w:pPr>
      <w:spacing w:after="0" w:line="240" w:lineRule="auto"/>
    </w:pPr>
    <w:rPr>
      <w:rFonts w:eastAsia="Calibri" w:cs="Calibri"/>
    </w:rPr>
  </w:style>
  <w:style w:type="paragraph" w:customStyle="1" w:styleId="Irrelevant6font">
    <w:name w:val="Irrelevant (6 font)"/>
    <w:basedOn w:val="Normal"/>
    <w:link w:val="Irrelevant6fontChar"/>
    <w:qFormat/>
    <w:rsid w:val="000F58D2"/>
    <w:pPr>
      <w:spacing w:after="0" w:line="240" w:lineRule="auto"/>
      <w:ind w:left="547" w:right="648"/>
      <w:jc w:val="both"/>
    </w:pPr>
    <w:rPr>
      <w:rFonts w:eastAsia="Calibri" w:cs="Calibri"/>
      <w:sz w:val="12"/>
      <w:szCs w:val="12"/>
    </w:rPr>
  </w:style>
  <w:style w:type="character" w:customStyle="1" w:styleId="Irrelevant5fontChar">
    <w:name w:val="Irrelevant (5 font) Char"/>
    <w:rsid w:val="000F58D2"/>
    <w:rPr>
      <w:sz w:val="10"/>
      <w:szCs w:val="10"/>
      <w:lang w:val="en-US" w:eastAsia="en-US" w:bidi="ar-SA"/>
    </w:rPr>
  </w:style>
  <w:style w:type="character" w:customStyle="1" w:styleId="TagsCharCharChar">
    <w:name w:val="Tags Char Char Char"/>
    <w:rsid w:val="000F58D2"/>
    <w:rPr>
      <w:b/>
      <w:lang w:val="en-US" w:eastAsia="en-US" w:bidi="ar-SA"/>
    </w:rPr>
  </w:style>
  <w:style w:type="character" w:customStyle="1" w:styleId="CitesChar1">
    <w:name w:val="Cites Char1"/>
    <w:rsid w:val="000F58D2"/>
    <w:rPr>
      <w:b/>
      <w:bCs/>
      <w:lang w:val="en-US" w:eastAsia="en-US" w:bidi="ar-SA"/>
    </w:rPr>
  </w:style>
  <w:style w:type="paragraph" w:customStyle="1" w:styleId="CardsFont6pt">
    <w:name w:val="Cards + Font: 6 pt"/>
    <w:basedOn w:val="Cards"/>
    <w:link w:val="CardsFont6ptChar1"/>
    <w:autoRedefine/>
    <w:qFormat/>
    <w:rsid w:val="000F58D2"/>
    <w:pPr>
      <w:widowControl/>
      <w:autoSpaceDE w:val="0"/>
      <w:autoSpaceDN w:val="0"/>
      <w:adjustRightInd w:val="0"/>
      <w:ind w:left="360"/>
    </w:pPr>
    <w:rPr>
      <w:rFonts w:ascii="Georgia" w:hAnsi="Georgia" w:cstheme="minorBidi"/>
      <w:sz w:val="12"/>
    </w:rPr>
  </w:style>
  <w:style w:type="character" w:customStyle="1" w:styleId="CardsFont6ptChar1">
    <w:name w:val="Cards + Font: 6 pt Char1"/>
    <w:link w:val="CardsFont6pt"/>
    <w:rsid w:val="000F58D2"/>
    <w:rPr>
      <w:rFonts w:ascii="Georgia" w:eastAsia="Times New Roman" w:hAnsi="Georgia"/>
      <w:sz w:val="12"/>
      <w:szCs w:val="24"/>
    </w:rPr>
  </w:style>
  <w:style w:type="character" w:customStyle="1" w:styleId="Hyperlink13">
    <w:name w:val="Hyperlink13"/>
    <w:rsid w:val="000F58D2"/>
    <w:rPr>
      <w:b w:val="0"/>
      <w:bCs w:val="0"/>
      <w:strike w:val="0"/>
      <w:dstrike w:val="0"/>
      <w:color w:val="008000"/>
      <w:sz w:val="20"/>
      <w:szCs w:val="20"/>
      <w:u w:val="none"/>
      <w:effect w:val="none"/>
    </w:rPr>
  </w:style>
  <w:style w:type="character" w:customStyle="1" w:styleId="standardcontent1">
    <w:name w:val="standardcontent1"/>
    <w:rsid w:val="000F58D2"/>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0F58D2"/>
    <w:pPr>
      <w:spacing w:after="120" w:line="240" w:lineRule="auto"/>
      <w:ind w:left="360"/>
    </w:pPr>
    <w:rPr>
      <w:rFonts w:eastAsia="Calibri" w:cs="Calibri"/>
      <w:szCs w:val="20"/>
    </w:rPr>
  </w:style>
  <w:style w:type="character" w:customStyle="1" w:styleId="BodyTextIndentChar">
    <w:name w:val="Body Text Indent Char"/>
    <w:basedOn w:val="DefaultParagraphFont"/>
    <w:link w:val="BodyTextIndent"/>
    <w:uiPriority w:val="99"/>
    <w:rsid w:val="000F58D2"/>
    <w:rPr>
      <w:rFonts w:ascii="Calibri" w:eastAsia="Calibri" w:hAnsi="Calibri" w:cs="Calibri"/>
      <w:szCs w:val="20"/>
    </w:rPr>
  </w:style>
  <w:style w:type="character" w:customStyle="1" w:styleId="Hyperlink4">
    <w:name w:val="Hyperlink4"/>
    <w:rsid w:val="000F58D2"/>
    <w:rPr>
      <w:color w:val="000066"/>
      <w:u w:val="single"/>
    </w:rPr>
  </w:style>
  <w:style w:type="paragraph" w:customStyle="1" w:styleId="rddateline">
    <w:name w:val="rddateline"/>
    <w:basedOn w:val="Normal"/>
    <w:uiPriority w:val="99"/>
    <w:qFormat/>
    <w:rsid w:val="000F58D2"/>
    <w:pPr>
      <w:spacing w:after="0" w:line="240" w:lineRule="auto"/>
    </w:pPr>
    <w:rPr>
      <w:rFonts w:eastAsia="Calibri" w:cs="Calibri"/>
      <w:szCs w:val="20"/>
    </w:rPr>
  </w:style>
  <w:style w:type="paragraph" w:customStyle="1" w:styleId="rdheadline">
    <w:name w:val="rdheadline"/>
    <w:basedOn w:val="Normal"/>
    <w:uiPriority w:val="99"/>
    <w:qFormat/>
    <w:rsid w:val="000F58D2"/>
    <w:pPr>
      <w:spacing w:before="100" w:beforeAutospacing="1" w:after="100" w:afterAutospacing="1" w:line="240" w:lineRule="auto"/>
    </w:pPr>
    <w:rPr>
      <w:rFonts w:ascii="Verdana" w:eastAsia="Calibri" w:hAnsi="Verdana" w:cs="Calibri"/>
      <w:b/>
      <w:bCs/>
      <w:sz w:val="32"/>
      <w:szCs w:val="32"/>
    </w:rPr>
  </w:style>
  <w:style w:type="paragraph" w:customStyle="1" w:styleId="rdbyline">
    <w:name w:val="rdbyline"/>
    <w:basedOn w:val="Normal"/>
    <w:uiPriority w:val="99"/>
    <w:qFormat/>
    <w:rsid w:val="000F58D2"/>
    <w:pPr>
      <w:spacing w:after="100" w:afterAutospacing="1" w:line="240" w:lineRule="auto"/>
    </w:pPr>
    <w:rPr>
      <w:rFonts w:ascii="Verdana" w:eastAsia="Calibri" w:hAnsi="Verdana" w:cs="Calibri"/>
      <w:szCs w:val="20"/>
    </w:rPr>
  </w:style>
  <w:style w:type="character" w:customStyle="1" w:styleId="rddeckline1">
    <w:name w:val="rddeckline1"/>
    <w:rsid w:val="000F58D2"/>
    <w:rPr>
      <w:rFonts w:ascii="Verdana" w:hAnsi="Verdana" w:hint="default"/>
      <w:b/>
      <w:bCs/>
      <w:sz w:val="22"/>
      <w:szCs w:val="22"/>
    </w:rPr>
  </w:style>
  <w:style w:type="character" w:customStyle="1" w:styleId="link-external">
    <w:name w:val="link-external"/>
    <w:rsid w:val="000F58D2"/>
  </w:style>
  <w:style w:type="character" w:customStyle="1" w:styleId="contact1">
    <w:name w:val="contact1"/>
    <w:rsid w:val="000F58D2"/>
    <w:rPr>
      <w:rFonts w:ascii="Tahoma" w:hAnsi="Tahoma" w:cs="Tahoma" w:hint="default"/>
      <w:color w:val="999999"/>
      <w:sz w:val="20"/>
      <w:szCs w:val="20"/>
    </w:rPr>
  </w:style>
  <w:style w:type="character" w:customStyle="1" w:styleId="credits1">
    <w:name w:val="credits1"/>
    <w:rsid w:val="000F58D2"/>
    <w:rPr>
      <w:rFonts w:ascii="Tahoma" w:hAnsi="Tahoma" w:cs="Tahoma" w:hint="default"/>
      <w:color w:val="999999"/>
      <w:sz w:val="16"/>
      <w:szCs w:val="16"/>
    </w:rPr>
  </w:style>
  <w:style w:type="paragraph" w:customStyle="1" w:styleId="Heading20">
    <w:name w:val="Heading2"/>
    <w:basedOn w:val="Normal"/>
    <w:link w:val="Heading2Char0"/>
    <w:qFormat/>
    <w:rsid w:val="000F58D2"/>
    <w:pPr>
      <w:spacing w:after="0" w:line="240" w:lineRule="auto"/>
      <w:jc w:val="center"/>
    </w:pPr>
    <w:rPr>
      <w:rFonts w:eastAsia="Times New Roman" w:cs="Calibri"/>
      <w:b/>
      <w:caps/>
    </w:rPr>
  </w:style>
  <w:style w:type="character" w:customStyle="1" w:styleId="Heading2Char0">
    <w:name w:val="Heading2 Char"/>
    <w:link w:val="Heading20"/>
    <w:rsid w:val="000F58D2"/>
    <w:rPr>
      <w:rFonts w:ascii="Calibri" w:eastAsia="Times New Roman" w:hAnsi="Calibri" w:cs="Calibri"/>
      <w:b/>
      <w:caps/>
    </w:rPr>
  </w:style>
  <w:style w:type="paragraph" w:customStyle="1" w:styleId="Header2">
    <w:name w:val="Header2"/>
    <w:basedOn w:val="Heading20"/>
    <w:link w:val="Header2Char"/>
    <w:qFormat/>
    <w:rsid w:val="000F58D2"/>
  </w:style>
  <w:style w:type="character" w:customStyle="1" w:styleId="Header2Char">
    <w:name w:val="Header2 Char"/>
    <w:link w:val="Header2"/>
    <w:rsid w:val="000F58D2"/>
    <w:rPr>
      <w:rFonts w:ascii="Calibri" w:eastAsia="Times New Roman" w:hAnsi="Calibri" w:cs="Calibri"/>
      <w:b/>
      <w:caps/>
    </w:rPr>
  </w:style>
  <w:style w:type="paragraph" w:customStyle="1" w:styleId="Underlinedcard0">
    <w:name w:val="Underlined card"/>
    <w:basedOn w:val="Normal"/>
    <w:link w:val="UnderlinedcardChar"/>
    <w:autoRedefine/>
    <w:qFormat/>
    <w:rsid w:val="000F58D2"/>
    <w:pPr>
      <w:autoSpaceDE w:val="0"/>
      <w:autoSpaceDN w:val="0"/>
      <w:adjustRightInd w:val="0"/>
      <w:spacing w:after="0" w:line="240" w:lineRule="auto"/>
      <w:ind w:left="432" w:right="432"/>
      <w:jc w:val="both"/>
    </w:pPr>
    <w:rPr>
      <w:rFonts w:eastAsia="Times New Roman" w:cs="Calibri"/>
      <w:u w:val="thick"/>
    </w:rPr>
  </w:style>
  <w:style w:type="character" w:customStyle="1" w:styleId="UnderlinedcardChar">
    <w:name w:val="Underlined card Char"/>
    <w:link w:val="Underlinedcard0"/>
    <w:rsid w:val="000F58D2"/>
    <w:rPr>
      <w:rFonts w:ascii="Calibri" w:eastAsia="Times New Roman" w:hAnsi="Calibri" w:cs="Calibri"/>
      <w:u w:val="thick"/>
    </w:rPr>
  </w:style>
  <w:style w:type="paragraph" w:styleId="HTMLPreformatted">
    <w:name w:val="HTML Preformatted"/>
    <w:basedOn w:val="Normal"/>
    <w:link w:val="HTMLPreformattedChar"/>
    <w:rsid w:val="000F5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0F58D2"/>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0F58D2"/>
    <w:rPr>
      <w:bCs/>
    </w:rPr>
  </w:style>
  <w:style w:type="character" w:customStyle="1" w:styleId="StyleHeading212ptChar">
    <w:name w:val="Style Heading2 + 12 pt Char"/>
    <w:link w:val="StyleHeading212pt"/>
    <w:rsid w:val="000F58D2"/>
    <w:rPr>
      <w:rFonts w:ascii="Calibri" w:eastAsia="Times New Roman" w:hAnsi="Calibri" w:cs="Calibri"/>
      <w:b/>
      <w:bCs/>
      <w:caps/>
    </w:rPr>
  </w:style>
  <w:style w:type="paragraph" w:customStyle="1" w:styleId="Heading212pt">
    <w:name w:val="Heading2 + 12 pt"/>
    <w:basedOn w:val="StyleHeading212pt"/>
    <w:link w:val="Heading212ptChar"/>
    <w:qFormat/>
    <w:rsid w:val="000F58D2"/>
  </w:style>
  <w:style w:type="character" w:customStyle="1" w:styleId="Heading212ptChar">
    <w:name w:val="Heading2 + 12 pt Char"/>
    <w:link w:val="Heading212pt"/>
    <w:rsid w:val="000F58D2"/>
    <w:rPr>
      <w:rFonts w:ascii="Calibri" w:eastAsia="Times New Roman" w:hAnsi="Calibri" w:cs="Calibri"/>
      <w:b/>
      <w:bCs/>
      <w:caps/>
    </w:rPr>
  </w:style>
  <w:style w:type="character" w:customStyle="1" w:styleId="underline20">
    <w:name w:val="underline2"/>
    <w:rsid w:val="000F58D2"/>
    <w:rPr>
      <w:u w:val="single"/>
    </w:rPr>
  </w:style>
  <w:style w:type="character" w:customStyle="1" w:styleId="CardsFont12ptCharCharCharChar">
    <w:name w:val="Cards + Font: 12 pt Char Char Char Char"/>
    <w:rsid w:val="000F58D2"/>
    <w:rPr>
      <w:sz w:val="24"/>
      <w:szCs w:val="24"/>
      <w:u w:val="thick"/>
      <w:lang w:val="en-US" w:eastAsia="en-US" w:bidi="ar-SA"/>
    </w:rPr>
  </w:style>
  <w:style w:type="character" w:customStyle="1" w:styleId="UnderlinedCardChar0">
    <w:name w:val="Underlined Card Char"/>
    <w:rsid w:val="000F58D2"/>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0F58D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ascii="Cambria" w:eastAsia="Times New Roman" w:hAnsi="Cambria" w:cs="Times New Roman"/>
      <w:bCs/>
      <w:sz w:val="20"/>
    </w:rPr>
  </w:style>
  <w:style w:type="paragraph" w:customStyle="1" w:styleId="StyleStyleHeading110pt10pt">
    <w:name w:val="Style Style Heading 1 + 10 pt + 10 pt"/>
    <w:basedOn w:val="StyleHeading110pt"/>
    <w:uiPriority w:val="99"/>
    <w:qFormat/>
    <w:rsid w:val="000F58D2"/>
  </w:style>
  <w:style w:type="paragraph" w:customStyle="1" w:styleId="StyleUnderliningTimesNewRomanBoldNounderlineKernat16">
    <w:name w:val="Style Underlining + Times New Roman Bold No underline Kern at 16..."/>
    <w:basedOn w:val="Normal"/>
    <w:uiPriority w:val="99"/>
    <w:qFormat/>
    <w:rsid w:val="000F58D2"/>
    <w:pPr>
      <w:spacing w:after="0" w:line="240" w:lineRule="auto"/>
    </w:pPr>
    <w:rPr>
      <w:rFonts w:eastAsia="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F58D2"/>
    <w:pPr>
      <w:spacing w:after="0" w:line="240" w:lineRule="auto"/>
    </w:pPr>
    <w:rPr>
      <w:rFonts w:eastAsia="Calibri" w:cs="Calibri"/>
      <w:b/>
      <w:bCs/>
      <w:kern w:val="32"/>
      <w:sz w:val="32"/>
      <w:szCs w:val="32"/>
    </w:rPr>
  </w:style>
  <w:style w:type="paragraph" w:customStyle="1" w:styleId="StyleBoldUnderliningKernat16pt">
    <w:name w:val="Style Bold Underlining + Kern at 16 pt"/>
    <w:basedOn w:val="Normal"/>
    <w:uiPriority w:val="99"/>
    <w:qFormat/>
    <w:rsid w:val="000F58D2"/>
    <w:pPr>
      <w:tabs>
        <w:tab w:val="left" w:pos="8820"/>
      </w:tabs>
      <w:autoSpaceDE w:val="0"/>
      <w:autoSpaceDN w:val="0"/>
      <w:spacing w:before="100" w:after="100" w:line="240" w:lineRule="auto"/>
    </w:pPr>
    <w:rPr>
      <w:rFonts w:eastAsia="Calibri" w:cs="Calibri"/>
      <w:b/>
      <w:bCs/>
      <w:kern w:val="32"/>
      <w:sz w:val="32"/>
      <w:szCs w:val="32"/>
      <w:u w:val="single"/>
      <w:lang w:val="en-GB"/>
    </w:rPr>
  </w:style>
  <w:style w:type="character" w:customStyle="1" w:styleId="Style10ptUnderline">
    <w:name w:val="Style 10 pt Underline"/>
    <w:rsid w:val="000F58D2"/>
    <w:rPr>
      <w:sz w:val="32"/>
      <w:szCs w:val="32"/>
      <w:u w:val="single"/>
    </w:rPr>
  </w:style>
  <w:style w:type="character" w:customStyle="1" w:styleId="StyleBoldText12pt10ptNotBoldKernat16pt">
    <w:name w:val="Style Bold Text 12 pt + 10 pt Not Bold Kern at 16 pt"/>
    <w:rsid w:val="000F58D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0F58D2"/>
  </w:style>
  <w:style w:type="paragraph" w:customStyle="1" w:styleId="highlightcardtext">
    <w:name w:val="highlight card text"/>
    <w:basedOn w:val="evidencetext"/>
    <w:uiPriority w:val="99"/>
    <w:qFormat/>
    <w:rsid w:val="000F58D2"/>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0F58D2"/>
    <w:pPr>
      <w:pageBreakBefore/>
      <w:spacing w:after="0" w:line="240" w:lineRule="auto"/>
      <w:ind w:left="0" w:right="0"/>
    </w:pPr>
    <w:rPr>
      <w:rFonts w:eastAsia="Times"/>
      <w:b/>
      <w:bCs/>
      <w:color w:val="auto"/>
      <w:szCs w:val="20"/>
    </w:rPr>
  </w:style>
  <w:style w:type="paragraph" w:styleId="BodyText30">
    <w:name w:val="Body Text 3"/>
    <w:basedOn w:val="Normal"/>
    <w:link w:val="BodyText3Char"/>
    <w:rsid w:val="000F58D2"/>
    <w:pPr>
      <w:spacing w:after="0" w:line="240" w:lineRule="auto"/>
    </w:pPr>
    <w:rPr>
      <w:rFonts w:eastAsia="Calibri" w:cs="Calibri"/>
      <w:bCs/>
      <w:color w:val="000000"/>
    </w:rPr>
  </w:style>
  <w:style w:type="character" w:customStyle="1" w:styleId="BodyText3Char">
    <w:name w:val="Body Text 3 Char"/>
    <w:basedOn w:val="DefaultParagraphFont"/>
    <w:link w:val="BodyText30"/>
    <w:rsid w:val="000F58D2"/>
    <w:rPr>
      <w:rFonts w:ascii="Calibri" w:eastAsia="Calibri" w:hAnsi="Calibri" w:cs="Calibri"/>
      <w:bCs/>
      <w:color w:val="000000"/>
    </w:rPr>
  </w:style>
  <w:style w:type="paragraph" w:customStyle="1" w:styleId="underlinecard">
    <w:name w:val="underline card"/>
    <w:basedOn w:val="Normal"/>
    <w:uiPriority w:val="99"/>
    <w:qFormat/>
    <w:rsid w:val="000F58D2"/>
    <w:pPr>
      <w:spacing w:after="0" w:line="240" w:lineRule="auto"/>
      <w:ind w:left="1728" w:right="1728"/>
    </w:pPr>
    <w:rPr>
      <w:rFonts w:eastAsia="Calibri" w:cs="Calibri"/>
      <w:sz w:val="18"/>
      <w:u w:val="single"/>
    </w:rPr>
  </w:style>
  <w:style w:type="paragraph" w:customStyle="1" w:styleId="medium-normal">
    <w:name w:val="medium-normal"/>
    <w:basedOn w:val="Normal"/>
    <w:uiPriority w:val="99"/>
    <w:qFormat/>
    <w:rsid w:val="000F58D2"/>
    <w:pPr>
      <w:spacing w:before="100" w:beforeAutospacing="1" w:after="100" w:afterAutospacing="1" w:line="240" w:lineRule="auto"/>
    </w:pPr>
    <w:rPr>
      <w:rFonts w:ascii="Arial Unicode MS" w:eastAsia="Arial Unicode MS" w:cs="Calibri"/>
    </w:rPr>
  </w:style>
  <w:style w:type="paragraph" w:customStyle="1" w:styleId="CardsChar2">
    <w:name w:val="Cards Char2"/>
    <w:basedOn w:val="Normal"/>
    <w:uiPriority w:val="99"/>
    <w:qFormat/>
    <w:rsid w:val="000F58D2"/>
    <w:pPr>
      <w:autoSpaceDE w:val="0"/>
      <w:autoSpaceDN w:val="0"/>
      <w:adjustRightInd w:val="0"/>
      <w:spacing w:after="0" w:line="240" w:lineRule="auto"/>
      <w:ind w:left="432" w:right="432"/>
      <w:jc w:val="both"/>
    </w:pPr>
    <w:rPr>
      <w:rFonts w:eastAsia="Calibri" w:cs="Calibri"/>
      <w:szCs w:val="20"/>
    </w:rPr>
  </w:style>
  <w:style w:type="paragraph" w:customStyle="1" w:styleId="CardsFont6ptChar">
    <w:name w:val="Cards + Font: 6 pt Char"/>
    <w:basedOn w:val="CardsChar2"/>
    <w:link w:val="CardsFont6ptCharChar"/>
    <w:qFormat/>
    <w:rsid w:val="000F58D2"/>
    <w:rPr>
      <w:rFonts w:eastAsia="Times New Roman"/>
      <w:sz w:val="12"/>
      <w:szCs w:val="24"/>
    </w:rPr>
  </w:style>
  <w:style w:type="character" w:customStyle="1" w:styleId="CardsFont6ptCharChar">
    <w:name w:val="Cards + Font: 6 pt Char Char"/>
    <w:link w:val="CardsFont6ptChar"/>
    <w:rsid w:val="000F58D2"/>
    <w:rPr>
      <w:rFonts w:ascii="Calibri" w:eastAsia="Times New Roman" w:hAnsi="Calibri" w:cs="Calibri"/>
      <w:sz w:val="12"/>
      <w:szCs w:val="24"/>
    </w:rPr>
  </w:style>
  <w:style w:type="paragraph" w:customStyle="1" w:styleId="CitesCharChar">
    <w:name w:val="Cites Char Char"/>
    <w:basedOn w:val="Normal"/>
    <w:link w:val="CitesCharCharChar"/>
    <w:qFormat/>
    <w:rsid w:val="000F58D2"/>
    <w:pPr>
      <w:autoSpaceDE w:val="0"/>
      <w:autoSpaceDN w:val="0"/>
      <w:adjustRightInd w:val="0"/>
      <w:spacing w:after="0" w:line="240" w:lineRule="auto"/>
      <w:jc w:val="both"/>
      <w:outlineLvl w:val="2"/>
    </w:pPr>
    <w:rPr>
      <w:rFonts w:eastAsia="Times New Roman" w:cs="Calibri"/>
      <w:b/>
      <w:bCs/>
    </w:rPr>
  </w:style>
  <w:style w:type="character" w:customStyle="1" w:styleId="CitesCharCharChar">
    <w:name w:val="Cites Char Char Char"/>
    <w:link w:val="CitesCharChar"/>
    <w:rsid w:val="000F58D2"/>
    <w:rPr>
      <w:rFonts w:ascii="Calibri" w:eastAsia="Times New Roman" w:hAnsi="Calibri" w:cs="Calibri"/>
      <w:b/>
      <w:bCs/>
    </w:rPr>
  </w:style>
  <w:style w:type="paragraph" w:customStyle="1" w:styleId="TagsCharChar">
    <w:name w:val="Tags Char Char"/>
    <w:basedOn w:val="Normal"/>
    <w:uiPriority w:val="99"/>
    <w:qFormat/>
    <w:rsid w:val="000F58D2"/>
    <w:pPr>
      <w:autoSpaceDE w:val="0"/>
      <w:autoSpaceDN w:val="0"/>
      <w:adjustRightInd w:val="0"/>
      <w:spacing w:after="0" w:line="240" w:lineRule="auto"/>
      <w:jc w:val="both"/>
      <w:outlineLvl w:val="1"/>
    </w:pPr>
    <w:rPr>
      <w:rFonts w:eastAsia="Calibri" w:cs="Calibri"/>
      <w:b/>
      <w:szCs w:val="20"/>
    </w:rPr>
  </w:style>
  <w:style w:type="character" w:customStyle="1" w:styleId="Char3">
    <w:name w:val="Char3"/>
    <w:rsid w:val="000F58D2"/>
    <w:rPr>
      <w:rFonts w:ascii="Arial Narrow" w:eastAsia="Batang" w:hAnsi="Arial Narrow" w:cs="Arial"/>
      <w:b/>
      <w:bCs/>
      <w:iCs/>
      <w:sz w:val="24"/>
      <w:szCs w:val="28"/>
      <w:lang w:val="en-US" w:eastAsia="en-US" w:bidi="ar-SA"/>
    </w:rPr>
  </w:style>
  <w:style w:type="character" w:customStyle="1" w:styleId="UnderlinedCards">
    <w:name w:val="Underlined Cards"/>
    <w:rsid w:val="000F58D2"/>
    <w:rPr>
      <w:sz w:val="24"/>
      <w:szCs w:val="24"/>
      <w:u w:val="thick"/>
      <w:lang w:val="en-US" w:eastAsia="en-US" w:bidi="ar-SA"/>
    </w:rPr>
  </w:style>
  <w:style w:type="paragraph" w:customStyle="1" w:styleId="story-body">
    <w:name w:val="story-body"/>
    <w:basedOn w:val="Normal"/>
    <w:uiPriority w:val="99"/>
    <w:qFormat/>
    <w:rsid w:val="000F58D2"/>
    <w:pPr>
      <w:spacing w:before="100" w:beforeAutospacing="1" w:after="100" w:afterAutospacing="1" w:line="240" w:lineRule="auto"/>
    </w:pPr>
    <w:rPr>
      <w:rFonts w:eastAsia="Calibri" w:cs="Calibri"/>
    </w:rPr>
  </w:style>
  <w:style w:type="character" w:customStyle="1" w:styleId="CardsFont12ptCharCharCharCharCharCharCharCharChar">
    <w:name w:val="Cards + Font: 12 pt Char Char Char Char Char Char Char Char Char"/>
    <w:rsid w:val="000F58D2"/>
    <w:rPr>
      <w:sz w:val="24"/>
      <w:szCs w:val="24"/>
      <w:u w:val="thick"/>
      <w:lang w:val="en-US" w:eastAsia="en-US" w:bidi="ar-SA"/>
    </w:rPr>
  </w:style>
  <w:style w:type="character" w:customStyle="1" w:styleId="highlightcardtextChar">
    <w:name w:val="highlight card text Char"/>
    <w:rsid w:val="000F58D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F58D2"/>
    <w:pPr>
      <w:spacing w:after="0" w:line="240" w:lineRule="auto"/>
      <w:ind w:left="1728" w:right="1728"/>
    </w:pPr>
    <w:rPr>
      <w:rFonts w:eastAsia="Times New Roman" w:cs="Calibri"/>
      <w:sz w:val="18"/>
    </w:rPr>
  </w:style>
  <w:style w:type="character" w:customStyle="1" w:styleId="CardTextCharCharCharCharChar">
    <w:name w:val="Card Text Char Char Char Char Char"/>
    <w:link w:val="CardTextCharCharCharChar"/>
    <w:rsid w:val="000F58D2"/>
    <w:rPr>
      <w:rFonts w:ascii="Calibri" w:eastAsia="Times New Roman" w:hAnsi="Calibri" w:cs="Calibri"/>
      <w:sz w:val="18"/>
    </w:rPr>
  </w:style>
  <w:style w:type="character" w:customStyle="1" w:styleId="TagsChar4">
    <w:name w:val="Tags Char4"/>
    <w:rsid w:val="000F58D2"/>
    <w:rPr>
      <w:b/>
      <w:lang w:val="en-US" w:eastAsia="en-US" w:bidi="ar-SA"/>
    </w:rPr>
  </w:style>
  <w:style w:type="character" w:customStyle="1" w:styleId="hit1">
    <w:name w:val="hit1"/>
    <w:rsid w:val="000F58D2"/>
    <w:rPr>
      <w:rFonts w:ascii="Verdana" w:hAnsi="Verdana" w:hint="default"/>
      <w:b/>
      <w:bCs/>
      <w:vanish w:val="0"/>
      <w:webHidden w:val="0"/>
      <w:color w:val="CC0033"/>
      <w:sz w:val="20"/>
      <w:szCs w:val="20"/>
      <w:specVanish w:val="0"/>
    </w:rPr>
  </w:style>
  <w:style w:type="character" w:customStyle="1" w:styleId="ssl01">
    <w:name w:val="ss_l01"/>
    <w:rsid w:val="000F58D2"/>
    <w:rPr>
      <w:rFonts w:ascii="Verdana" w:hAnsi="Verdana" w:hint="default"/>
      <w:color w:val="000000"/>
      <w:sz w:val="20"/>
      <w:szCs w:val="20"/>
    </w:rPr>
  </w:style>
  <w:style w:type="character" w:customStyle="1" w:styleId="tightinline1">
    <w:name w:val="tightinline1"/>
    <w:rsid w:val="000F58D2"/>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0F58D2"/>
    <w:pPr>
      <w:spacing w:after="0" w:line="240" w:lineRule="auto"/>
      <w:ind w:left="1728" w:right="1728"/>
    </w:pPr>
    <w:rPr>
      <w:rFonts w:eastAsia="Calibri" w:cs="Calibri"/>
      <w:sz w:val="18"/>
    </w:rPr>
  </w:style>
  <w:style w:type="paragraph" w:customStyle="1" w:styleId="boldciteChar">
    <w:name w:val="bold cite Char"/>
    <w:basedOn w:val="Heading1"/>
    <w:uiPriority w:val="99"/>
    <w:qFormat/>
    <w:rsid w:val="000F58D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ascii="Cambria" w:eastAsia="Times New Roman" w:hAnsi="Cambria" w:cs="Times New Roman"/>
      <w:bCs/>
      <w:sz w:val="24"/>
      <w:szCs w:val="24"/>
    </w:rPr>
  </w:style>
  <w:style w:type="character" w:customStyle="1" w:styleId="NormaltagChar">
    <w:name w:val="Normal tag Char"/>
    <w:link w:val="Normaltag"/>
    <w:uiPriority w:val="99"/>
    <w:rsid w:val="000F58D2"/>
    <w:rPr>
      <w:rFonts w:ascii="Calibri" w:eastAsia="Times New Roman" w:hAnsi="Calibri" w:cs="Calibri"/>
      <w:b/>
      <w:color w:val="000000"/>
      <w:szCs w:val="20"/>
    </w:rPr>
  </w:style>
  <w:style w:type="paragraph" w:customStyle="1" w:styleId="Cardnon-underlined">
    <w:name w:val="Card non-underlined"/>
    <w:basedOn w:val="Normal"/>
    <w:uiPriority w:val="99"/>
    <w:qFormat/>
    <w:rsid w:val="000F58D2"/>
    <w:pPr>
      <w:spacing w:after="0" w:line="240" w:lineRule="auto"/>
    </w:pPr>
    <w:rPr>
      <w:rFonts w:eastAsia="Calibri" w:cs="Calibri"/>
      <w:szCs w:val="20"/>
    </w:rPr>
  </w:style>
  <w:style w:type="paragraph" w:customStyle="1" w:styleId="CardCites">
    <w:name w:val="Card Cites"/>
    <w:basedOn w:val="Normal"/>
    <w:next w:val="Normal"/>
    <w:qFormat/>
    <w:rsid w:val="000F58D2"/>
    <w:pPr>
      <w:spacing w:after="0" w:line="240" w:lineRule="auto"/>
    </w:pPr>
    <w:rPr>
      <w:rFonts w:eastAsia="Calibri" w:cs="Calibri"/>
      <w:b/>
    </w:rPr>
  </w:style>
  <w:style w:type="character" w:customStyle="1" w:styleId="blsp-spelling-corrected">
    <w:name w:val="blsp-spelling-corrected"/>
    <w:rsid w:val="000F58D2"/>
  </w:style>
  <w:style w:type="character" w:customStyle="1" w:styleId="blsp-spelling-error">
    <w:name w:val="blsp-spelling-error"/>
    <w:rsid w:val="000F58D2"/>
  </w:style>
  <w:style w:type="character" w:customStyle="1" w:styleId="sup">
    <w:name w:val="sup"/>
    <w:rsid w:val="000F58D2"/>
  </w:style>
  <w:style w:type="character" w:customStyle="1" w:styleId="pgnum">
    <w:name w:val="pgnum"/>
    <w:rsid w:val="000F58D2"/>
  </w:style>
  <w:style w:type="character" w:customStyle="1" w:styleId="SmallFontCharChar">
    <w:name w:val="Small Font Char Char"/>
    <w:rsid w:val="000F58D2"/>
    <w:rPr>
      <w:rFonts w:ascii="Arial" w:hAnsi="Arial"/>
      <w:sz w:val="12"/>
      <w:szCs w:val="24"/>
      <w:lang w:val="en-US" w:eastAsia="en-US" w:bidi="ar-SA"/>
    </w:rPr>
  </w:style>
  <w:style w:type="paragraph" w:customStyle="1" w:styleId="textmargin">
    <w:name w:val="textmargin"/>
    <w:basedOn w:val="Normal"/>
    <w:uiPriority w:val="99"/>
    <w:qFormat/>
    <w:rsid w:val="000F58D2"/>
    <w:pPr>
      <w:spacing w:before="100" w:beforeAutospacing="1" w:after="100" w:afterAutospacing="1" w:line="312" w:lineRule="auto"/>
      <w:ind w:left="300" w:right="300" w:firstLine="300"/>
      <w:jc w:val="both"/>
    </w:pPr>
    <w:rPr>
      <w:rFonts w:eastAsia="Calibri" w:cs="Calibri"/>
    </w:rPr>
  </w:style>
  <w:style w:type="paragraph" w:customStyle="1" w:styleId="storytext">
    <w:name w:val="storytext"/>
    <w:basedOn w:val="Normal"/>
    <w:uiPriority w:val="99"/>
    <w:qFormat/>
    <w:rsid w:val="000F58D2"/>
    <w:pPr>
      <w:spacing w:before="100" w:beforeAutospacing="1" w:after="100" w:afterAutospacing="1" w:line="240" w:lineRule="auto"/>
    </w:pPr>
    <w:rPr>
      <w:rFonts w:eastAsia="Calibri" w:cs="Calibri"/>
      <w:color w:val="000000"/>
    </w:rPr>
  </w:style>
  <w:style w:type="paragraph" w:customStyle="1" w:styleId="header1">
    <w:name w:val="header1"/>
    <w:basedOn w:val="Normal"/>
    <w:uiPriority w:val="99"/>
    <w:qFormat/>
    <w:rsid w:val="000F58D2"/>
    <w:pPr>
      <w:spacing w:before="100" w:beforeAutospacing="1" w:after="100" w:afterAutospacing="1" w:line="240" w:lineRule="auto"/>
    </w:pPr>
    <w:rPr>
      <w:rFonts w:eastAsia="Calibri" w:cs="Calibri"/>
      <w:color w:val="000000"/>
    </w:rPr>
  </w:style>
  <w:style w:type="paragraph" w:customStyle="1" w:styleId="style10">
    <w:name w:val="style1"/>
    <w:basedOn w:val="Normal"/>
    <w:uiPriority w:val="99"/>
    <w:qFormat/>
    <w:rsid w:val="000F58D2"/>
    <w:pPr>
      <w:spacing w:after="0" w:line="240" w:lineRule="auto"/>
    </w:pPr>
    <w:rPr>
      <w:rFonts w:ascii="Verdana" w:eastAsia="Calibri" w:hAnsi="Verdana" w:cs="Calibri"/>
      <w:szCs w:val="20"/>
    </w:rPr>
  </w:style>
  <w:style w:type="character" w:customStyle="1" w:styleId="BoldUnderliningChar">
    <w:name w:val="Bold Underlining Char"/>
    <w:rsid w:val="000F58D2"/>
    <w:rPr>
      <w:rFonts w:ascii="Arial Narrow" w:eastAsia="Calibri" w:hAnsi="Arial Narrow" w:cs="Times New Roman"/>
      <w:b/>
      <w:sz w:val="20"/>
      <w:u w:val="single"/>
    </w:rPr>
  </w:style>
  <w:style w:type="paragraph" w:customStyle="1" w:styleId="correctindex">
    <w:name w:val="correct index"/>
    <w:basedOn w:val="Normal"/>
    <w:uiPriority w:val="99"/>
    <w:qFormat/>
    <w:rsid w:val="000F58D2"/>
    <w:pPr>
      <w:spacing w:after="0" w:line="240" w:lineRule="auto"/>
    </w:pPr>
    <w:rPr>
      <w:rFonts w:ascii="Arial Narrow" w:eastAsia="Calibri" w:hAnsi="Arial Narrow" w:cs="Calibri"/>
      <w:color w:val="000000"/>
    </w:rPr>
  </w:style>
  <w:style w:type="paragraph" w:customStyle="1" w:styleId="bc2">
    <w:name w:val="bc_2"/>
    <w:basedOn w:val="Normal"/>
    <w:uiPriority w:val="99"/>
    <w:qFormat/>
    <w:rsid w:val="000F58D2"/>
    <w:pPr>
      <w:spacing w:before="100" w:beforeAutospacing="1" w:after="100" w:afterAutospacing="1" w:line="240" w:lineRule="auto"/>
    </w:pPr>
    <w:rPr>
      <w:rFonts w:eastAsia="Calibri" w:cs="Calibri"/>
      <w:color w:val="000000"/>
    </w:rPr>
  </w:style>
  <w:style w:type="character" w:customStyle="1" w:styleId="bc21">
    <w:name w:val="bc_21"/>
    <w:rsid w:val="000F58D2"/>
  </w:style>
  <w:style w:type="paragraph" w:customStyle="1" w:styleId="inside-copy">
    <w:name w:val="inside-copy"/>
    <w:basedOn w:val="Normal"/>
    <w:uiPriority w:val="99"/>
    <w:qFormat/>
    <w:rsid w:val="000F58D2"/>
    <w:pPr>
      <w:spacing w:before="100" w:beforeAutospacing="1" w:after="100" w:afterAutospacing="1" w:line="225" w:lineRule="atLeast"/>
    </w:pPr>
    <w:rPr>
      <w:rFonts w:eastAsia="Calibri" w:cs="Calibri"/>
      <w:color w:val="000000"/>
      <w:sz w:val="18"/>
      <w:szCs w:val="18"/>
    </w:rPr>
  </w:style>
  <w:style w:type="paragraph" w:customStyle="1" w:styleId="style20">
    <w:name w:val="style2"/>
    <w:basedOn w:val="Normal"/>
    <w:uiPriority w:val="99"/>
    <w:qFormat/>
    <w:rsid w:val="000F58D2"/>
    <w:pPr>
      <w:spacing w:after="0" w:line="240" w:lineRule="auto"/>
    </w:pPr>
    <w:rPr>
      <w:rFonts w:ascii="Verdana" w:eastAsia="Calibri" w:hAnsi="Verdana" w:cs="Calibri"/>
      <w:szCs w:val="20"/>
    </w:rPr>
  </w:style>
  <w:style w:type="paragraph" w:customStyle="1" w:styleId="quote2">
    <w:name w:val="quote2"/>
    <w:basedOn w:val="Normal"/>
    <w:uiPriority w:val="99"/>
    <w:qFormat/>
    <w:rsid w:val="000F58D2"/>
    <w:pPr>
      <w:spacing w:after="0" w:line="240" w:lineRule="auto"/>
    </w:pPr>
    <w:rPr>
      <w:rFonts w:ascii="Verdana" w:eastAsia="Calibri" w:hAnsi="Verdana" w:cs="Calibri"/>
      <w:szCs w:val="20"/>
    </w:rPr>
  </w:style>
  <w:style w:type="character" w:customStyle="1" w:styleId="copystyle">
    <w:name w:val="copystyle"/>
    <w:rsid w:val="000F58D2"/>
  </w:style>
  <w:style w:type="paragraph" w:customStyle="1" w:styleId="BlockTitle1">
    <w:name w:val="Block Title #1"/>
    <w:basedOn w:val="Heading1"/>
    <w:qFormat/>
    <w:rsid w:val="000F58D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ascii="Cambria" w:eastAsia="Times New Roman" w:hAnsi="Cambria" w:cs="Arial"/>
      <w:bCs/>
      <w:color w:val="000000"/>
      <w:kern w:val="32"/>
      <w:sz w:val="24"/>
    </w:rPr>
  </w:style>
  <w:style w:type="character" w:customStyle="1" w:styleId="boldciteCharChar1">
    <w:name w:val="bold cite Char Char1"/>
    <w:rsid w:val="000F58D2"/>
    <w:rPr>
      <w:rFonts w:ascii="Arial" w:hAnsi="Arial" w:cs="Arial"/>
      <w:b/>
      <w:bCs/>
      <w:kern w:val="32"/>
      <w:sz w:val="24"/>
      <w:szCs w:val="24"/>
      <w:lang w:val="en-US" w:eastAsia="en-US" w:bidi="ar-SA"/>
    </w:rPr>
  </w:style>
  <w:style w:type="character" w:customStyle="1" w:styleId="ReadUnderline">
    <w:name w:val="Read Underline"/>
    <w:rsid w:val="000F58D2"/>
    <w:rPr>
      <w:rFonts w:ascii="Arial" w:hAnsi="Arial"/>
      <w:b/>
      <w:sz w:val="18"/>
      <w:u w:val="thick"/>
    </w:rPr>
  </w:style>
  <w:style w:type="character" w:customStyle="1" w:styleId="ShrinkText">
    <w:name w:val="Shrink Text"/>
    <w:rsid w:val="000F58D2"/>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F58D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F58D2"/>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0F58D2"/>
    <w:pPr>
      <w:spacing w:before="100" w:beforeAutospacing="1" w:after="100" w:afterAutospacing="1" w:line="240" w:lineRule="auto"/>
    </w:pPr>
    <w:rPr>
      <w:rFonts w:ascii="Verdana" w:eastAsia="Times New Roman" w:hAnsi="Verdana" w:cs="Calibri"/>
      <w:color w:val="000000"/>
      <w:szCs w:val="20"/>
    </w:rPr>
  </w:style>
  <w:style w:type="character" w:customStyle="1" w:styleId="klink">
    <w:name w:val="klink"/>
    <w:rsid w:val="000F58D2"/>
  </w:style>
  <w:style w:type="paragraph" w:customStyle="1" w:styleId="body-paragraph">
    <w:name w:val="body-paragraph"/>
    <w:basedOn w:val="Normal"/>
    <w:uiPriority w:val="99"/>
    <w:qFormat/>
    <w:rsid w:val="000F58D2"/>
    <w:pPr>
      <w:spacing w:before="100" w:beforeAutospacing="1" w:after="100" w:afterAutospacing="1" w:line="240" w:lineRule="auto"/>
    </w:pPr>
    <w:rPr>
      <w:rFonts w:ascii="Arial Narrow" w:eastAsia="Times New Roman" w:hAnsi="Arial Narrow" w:cs="Calibri"/>
    </w:rPr>
  </w:style>
  <w:style w:type="paragraph" w:customStyle="1" w:styleId="Normal2">
    <w:name w:val="Normal2"/>
    <w:basedOn w:val="Normal"/>
    <w:qFormat/>
    <w:rsid w:val="000F58D2"/>
    <w:pPr>
      <w:spacing w:after="0" w:line="240" w:lineRule="auto"/>
    </w:pPr>
    <w:rPr>
      <w:rFonts w:ascii="Arial Narrow" w:eastAsia="Times New Roman" w:hAnsi="Arial Narrow" w:cs="Calibri"/>
      <w:szCs w:val="20"/>
    </w:rPr>
  </w:style>
  <w:style w:type="paragraph" w:customStyle="1" w:styleId="CiteNormal">
    <w:name w:val="Cite Normal"/>
    <w:basedOn w:val="Normal"/>
    <w:autoRedefine/>
    <w:qFormat/>
    <w:rsid w:val="000F58D2"/>
    <w:pPr>
      <w:spacing w:after="0" w:line="240" w:lineRule="auto"/>
    </w:pPr>
    <w:rPr>
      <w:rFonts w:ascii="Arial Narrow" w:eastAsia="Times New Roman" w:hAnsi="Arial Narrow" w:cs="Calibri"/>
      <w:sz w:val="18"/>
    </w:rPr>
  </w:style>
  <w:style w:type="paragraph" w:customStyle="1" w:styleId="TagCite2">
    <w:name w:val="Tag/Cite"/>
    <w:basedOn w:val="Normal"/>
    <w:next w:val="Normal"/>
    <w:link w:val="TagCiteChar1"/>
    <w:qFormat/>
    <w:rsid w:val="000F58D2"/>
    <w:pPr>
      <w:spacing w:after="0" w:line="240" w:lineRule="auto"/>
    </w:pPr>
    <w:rPr>
      <w:rFonts w:ascii="Arial Narrow" w:eastAsia="Times New Roman" w:hAnsi="Arial Narrow" w:cs="Calibri"/>
      <w:b/>
    </w:rPr>
  </w:style>
  <w:style w:type="character" w:customStyle="1" w:styleId="TagCiteChar1">
    <w:name w:val="Tag/Cite Char"/>
    <w:link w:val="TagCite2"/>
    <w:rsid w:val="000F58D2"/>
    <w:rPr>
      <w:rFonts w:ascii="Arial Narrow" w:eastAsia="Times New Roman" w:hAnsi="Arial Narrow" w:cs="Calibri"/>
      <w:b/>
    </w:rPr>
  </w:style>
  <w:style w:type="paragraph" w:customStyle="1" w:styleId="F4">
    <w:name w:val="F4"/>
    <w:basedOn w:val="Normal"/>
    <w:link w:val="F4Char"/>
    <w:qFormat/>
    <w:rsid w:val="000F58D2"/>
    <w:pPr>
      <w:spacing w:after="0" w:line="240" w:lineRule="auto"/>
      <w:ind w:left="288" w:right="288"/>
    </w:pPr>
    <w:rPr>
      <w:rFonts w:ascii="Arial Narrow" w:eastAsia="Times New Roman" w:hAnsi="Arial Narrow" w:cs="Calibri"/>
      <w:szCs w:val="20"/>
      <w:u w:val="single"/>
    </w:rPr>
  </w:style>
  <w:style w:type="character" w:customStyle="1" w:styleId="F4Char">
    <w:name w:val="F4 Char"/>
    <w:link w:val="F4"/>
    <w:rsid w:val="000F58D2"/>
    <w:rPr>
      <w:rFonts w:ascii="Arial Narrow" w:eastAsia="Times New Roman" w:hAnsi="Arial Narrow" w:cs="Calibri"/>
      <w:szCs w:val="20"/>
      <w:u w:val="single"/>
    </w:rPr>
  </w:style>
  <w:style w:type="paragraph" w:customStyle="1" w:styleId="StyleCARD">
    <w:name w:val="Style CARD +"/>
    <w:basedOn w:val="Normal"/>
    <w:link w:val="StyleCARDChar"/>
    <w:qFormat/>
    <w:rsid w:val="000F58D2"/>
    <w:pPr>
      <w:spacing w:after="0" w:line="240" w:lineRule="auto"/>
      <w:ind w:left="300" w:right="288"/>
    </w:pPr>
    <w:rPr>
      <w:rFonts w:ascii="Arial Narrow" w:eastAsia="Times New Roman" w:hAnsi="Arial Narrow" w:cs="Calibri"/>
      <w:szCs w:val="20"/>
    </w:rPr>
  </w:style>
  <w:style w:type="character" w:customStyle="1" w:styleId="StyleCARDChar">
    <w:name w:val="Style CARD + Char"/>
    <w:link w:val="StyleCARD"/>
    <w:rsid w:val="000F58D2"/>
    <w:rPr>
      <w:rFonts w:ascii="Arial Narrow" w:eastAsia="Times New Roman" w:hAnsi="Arial Narrow" w:cs="Calibri"/>
      <w:szCs w:val="20"/>
    </w:rPr>
  </w:style>
  <w:style w:type="paragraph" w:customStyle="1" w:styleId="UnderlinedText">
    <w:name w:val="Underlined Text"/>
    <w:basedOn w:val="Normal"/>
    <w:autoRedefine/>
    <w:qFormat/>
    <w:rsid w:val="000F58D2"/>
    <w:pPr>
      <w:spacing w:after="0" w:line="240" w:lineRule="auto"/>
    </w:pPr>
    <w:rPr>
      <w:rFonts w:cs="Calibri"/>
      <w:b/>
    </w:rPr>
  </w:style>
  <w:style w:type="character" w:customStyle="1" w:styleId="noiconheadline">
    <w:name w:val="noicon_headline"/>
    <w:rsid w:val="000F58D2"/>
  </w:style>
  <w:style w:type="character" w:customStyle="1" w:styleId="CommentSubjectChar1">
    <w:name w:val="Comment Subject Char1"/>
    <w:basedOn w:val="CommentTextChar"/>
    <w:uiPriority w:val="99"/>
    <w:rsid w:val="000F58D2"/>
    <w:rPr>
      <w:rFonts w:ascii="Calibri" w:eastAsia="Calibri" w:hAnsi="Calibri" w:cs="Calibri"/>
      <w:b/>
      <w:bCs/>
      <w:sz w:val="16"/>
      <w:szCs w:val="20"/>
    </w:rPr>
  </w:style>
  <w:style w:type="paragraph" w:customStyle="1" w:styleId="tagCharChar">
    <w:name w:val="tag Char Char"/>
    <w:basedOn w:val="Normal"/>
    <w:link w:val="tagCharCharChar"/>
    <w:qFormat/>
    <w:rsid w:val="000F58D2"/>
    <w:pPr>
      <w:spacing w:after="0" w:line="240" w:lineRule="auto"/>
    </w:pPr>
    <w:rPr>
      <w:rFonts w:eastAsia="Times New Roman" w:cs="Calibri"/>
      <w:b/>
      <w:szCs w:val="20"/>
    </w:rPr>
  </w:style>
  <w:style w:type="character" w:customStyle="1" w:styleId="tagCharCharChar">
    <w:name w:val="tag Char Char Char"/>
    <w:link w:val="tagCharChar"/>
    <w:rsid w:val="000F58D2"/>
    <w:rPr>
      <w:rFonts w:ascii="Calibri" w:eastAsia="Times New Roman" w:hAnsi="Calibri" w:cs="Calibri"/>
      <w:b/>
      <w:szCs w:val="20"/>
    </w:rPr>
  </w:style>
  <w:style w:type="character" w:customStyle="1" w:styleId="BlockTitleCharChar">
    <w:name w:val="Block Title Char Char"/>
    <w:rsid w:val="000F58D2"/>
    <w:rPr>
      <w:rFonts w:ascii="Georgia" w:hAnsi="Georgia" w:cs="Arial"/>
      <w:b/>
      <w:bCs/>
      <w:kern w:val="32"/>
      <w:sz w:val="28"/>
      <w:szCs w:val="32"/>
      <w:lang w:val="en-US" w:eastAsia="en-US" w:bidi="ar-SA"/>
    </w:rPr>
  </w:style>
  <w:style w:type="paragraph" w:styleId="MacroText">
    <w:name w:val="macro"/>
    <w:link w:val="MacroTextChar"/>
    <w:rsid w:val="000F58D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0F58D2"/>
    <w:rPr>
      <w:rFonts w:ascii="Courier New" w:eastAsia="Times New Roman" w:hAnsi="Courier New" w:cs="Courier New"/>
      <w:sz w:val="20"/>
      <w:szCs w:val="20"/>
    </w:rPr>
  </w:style>
  <w:style w:type="character" w:customStyle="1" w:styleId="pp1">
    <w:name w:val="pp1"/>
    <w:rsid w:val="000F58D2"/>
    <w:rPr>
      <w:rFonts w:ascii="Times New Roman" w:hAnsi="Times New Roman" w:cs="Times New Roman" w:hint="default"/>
      <w:i w:val="0"/>
      <w:iCs w:val="0"/>
      <w:smallCaps w:val="0"/>
      <w:sz w:val="30"/>
      <w:szCs w:val="30"/>
    </w:rPr>
  </w:style>
  <w:style w:type="character" w:customStyle="1" w:styleId="prbodytext1">
    <w:name w:val="pr_bodytext1"/>
    <w:rsid w:val="000F58D2"/>
    <w:rPr>
      <w:rFonts w:ascii="Arial" w:hAnsi="Arial" w:cs="Arial" w:hint="default"/>
      <w:sz w:val="20"/>
      <w:szCs w:val="20"/>
    </w:rPr>
  </w:style>
  <w:style w:type="character" w:customStyle="1" w:styleId="italic">
    <w:name w:val="italic"/>
    <w:rsid w:val="000F58D2"/>
  </w:style>
  <w:style w:type="character" w:customStyle="1" w:styleId="marrontitulobig">
    <w:name w:val="marron_titulo_big"/>
    <w:rsid w:val="000F58D2"/>
  </w:style>
  <w:style w:type="character" w:customStyle="1" w:styleId="articlehead">
    <w:name w:val="articlehead"/>
    <w:rsid w:val="000F58D2"/>
  </w:style>
  <w:style w:type="character" w:customStyle="1" w:styleId="lead">
    <w:name w:val="lead"/>
    <w:rsid w:val="000F58D2"/>
  </w:style>
  <w:style w:type="character" w:customStyle="1" w:styleId="manchettebig2">
    <w:name w:val="manchettebig2"/>
    <w:rsid w:val="000F58D2"/>
  </w:style>
  <w:style w:type="character" w:customStyle="1" w:styleId="blue3">
    <w:name w:val="blue3"/>
    <w:rsid w:val="000F58D2"/>
  </w:style>
  <w:style w:type="paragraph" w:customStyle="1" w:styleId="issuedetails">
    <w:name w:val="issue_details"/>
    <w:basedOn w:val="Normal"/>
    <w:uiPriority w:val="99"/>
    <w:qFormat/>
    <w:rsid w:val="000F58D2"/>
    <w:pPr>
      <w:spacing w:before="100" w:beforeAutospacing="1" w:after="100" w:afterAutospacing="1" w:line="240" w:lineRule="auto"/>
    </w:pPr>
    <w:rPr>
      <w:rFonts w:eastAsia="Times New Roman" w:cs="Calibri"/>
    </w:rPr>
  </w:style>
  <w:style w:type="character" w:customStyle="1" w:styleId="over-title">
    <w:name w:val="over-title"/>
    <w:rsid w:val="000F58D2"/>
  </w:style>
  <w:style w:type="character" w:customStyle="1" w:styleId="contentheader">
    <w:name w:val="contentheader"/>
    <w:rsid w:val="000F58D2"/>
  </w:style>
  <w:style w:type="paragraph" w:customStyle="1" w:styleId="TxBrp2">
    <w:name w:val="TxBr_p2"/>
    <w:basedOn w:val="Normal"/>
    <w:qFormat/>
    <w:rsid w:val="000F58D2"/>
    <w:pPr>
      <w:tabs>
        <w:tab w:val="left" w:pos="425"/>
      </w:tabs>
      <w:autoSpaceDE w:val="0"/>
      <w:autoSpaceDN w:val="0"/>
      <w:adjustRightInd w:val="0"/>
      <w:spacing w:after="0" w:line="232" w:lineRule="atLeast"/>
      <w:ind w:left="1015"/>
    </w:pPr>
    <w:rPr>
      <w:rFonts w:eastAsia="Times New Roman" w:cs="Calibri"/>
    </w:rPr>
  </w:style>
  <w:style w:type="character" w:customStyle="1" w:styleId="Stylecites10ptNotBoldChar">
    <w:name w:val="Style cites + 10 pt Not Bold Char"/>
    <w:rsid w:val="000F58D2"/>
    <w:rPr>
      <w:rFonts w:eastAsia="SimSun"/>
      <w:szCs w:val="24"/>
      <w:lang w:val="en-US" w:eastAsia="zh-CN" w:bidi="ar-SA"/>
    </w:rPr>
  </w:style>
  <w:style w:type="character" w:customStyle="1" w:styleId="tagscharchar0">
    <w:name w:val="tagscharchar"/>
    <w:rsid w:val="000F58D2"/>
  </w:style>
  <w:style w:type="paragraph" w:customStyle="1" w:styleId="cite20">
    <w:name w:val="cite2"/>
    <w:basedOn w:val="Normal"/>
    <w:uiPriority w:val="99"/>
    <w:qFormat/>
    <w:rsid w:val="000F58D2"/>
    <w:pPr>
      <w:spacing w:after="0" w:line="240" w:lineRule="auto"/>
    </w:pPr>
    <w:rPr>
      <w:rFonts w:eastAsia="Times New Roman" w:cs="Calibri"/>
      <w:color w:val="000000"/>
      <w:szCs w:val="20"/>
    </w:rPr>
  </w:style>
  <w:style w:type="character" w:customStyle="1" w:styleId="btx">
    <w:name w:val="btx"/>
    <w:rsid w:val="000F58D2"/>
  </w:style>
  <w:style w:type="character" w:customStyle="1" w:styleId="bhl">
    <w:name w:val="bhl"/>
    <w:rsid w:val="000F58D2"/>
  </w:style>
  <w:style w:type="character" w:customStyle="1" w:styleId="FontStyle13">
    <w:name w:val="Font Style13"/>
    <w:uiPriority w:val="99"/>
    <w:rsid w:val="000F58D2"/>
    <w:rPr>
      <w:rFonts w:ascii="Times New Roman" w:hAnsi="Times New Roman" w:cs="Times New Roman"/>
      <w:sz w:val="18"/>
      <w:szCs w:val="18"/>
    </w:rPr>
  </w:style>
  <w:style w:type="character" w:customStyle="1" w:styleId="FontStyle11">
    <w:name w:val="Font Style11"/>
    <w:uiPriority w:val="99"/>
    <w:rsid w:val="000F58D2"/>
    <w:rPr>
      <w:rFonts w:ascii="Times New Roman" w:hAnsi="Times New Roman" w:cs="Times New Roman"/>
      <w:b/>
      <w:bCs/>
      <w:sz w:val="24"/>
      <w:szCs w:val="24"/>
    </w:rPr>
  </w:style>
  <w:style w:type="character" w:customStyle="1" w:styleId="FontStyle12">
    <w:name w:val="Font Style12"/>
    <w:uiPriority w:val="99"/>
    <w:rsid w:val="000F58D2"/>
    <w:rPr>
      <w:rFonts w:ascii="Times New Roman" w:hAnsi="Times New Roman" w:cs="Times New Roman"/>
      <w:sz w:val="24"/>
      <w:szCs w:val="24"/>
    </w:rPr>
  </w:style>
  <w:style w:type="character" w:customStyle="1" w:styleId="FontStyle14">
    <w:name w:val="Font Style14"/>
    <w:uiPriority w:val="99"/>
    <w:rsid w:val="000F58D2"/>
    <w:rPr>
      <w:rFonts w:ascii="Times New Roman" w:hAnsi="Times New Roman" w:cs="Times New Roman"/>
      <w:i/>
      <w:iCs/>
      <w:sz w:val="18"/>
      <w:szCs w:val="18"/>
    </w:rPr>
  </w:style>
  <w:style w:type="character" w:customStyle="1" w:styleId="FontStyle15">
    <w:name w:val="Font Style15"/>
    <w:uiPriority w:val="99"/>
    <w:rsid w:val="000F58D2"/>
    <w:rPr>
      <w:rFonts w:ascii="Times New Roman" w:hAnsi="Times New Roman" w:cs="Times New Roman"/>
      <w:b/>
      <w:bCs/>
      <w:sz w:val="18"/>
      <w:szCs w:val="18"/>
    </w:rPr>
  </w:style>
  <w:style w:type="character" w:customStyle="1" w:styleId="FontStyle16">
    <w:name w:val="Font Style16"/>
    <w:uiPriority w:val="99"/>
    <w:rsid w:val="000F58D2"/>
    <w:rPr>
      <w:rFonts w:ascii="Times New Roman" w:hAnsi="Times New Roman" w:cs="Times New Roman"/>
      <w:b/>
      <w:bCs/>
      <w:spacing w:val="-20"/>
      <w:sz w:val="16"/>
      <w:szCs w:val="16"/>
    </w:rPr>
  </w:style>
  <w:style w:type="character" w:customStyle="1" w:styleId="FontStyle17">
    <w:name w:val="Font Style17"/>
    <w:uiPriority w:val="99"/>
    <w:rsid w:val="000F58D2"/>
    <w:rPr>
      <w:rFonts w:ascii="Times New Roman" w:hAnsi="Times New Roman" w:cs="Times New Roman"/>
      <w:b/>
      <w:bCs/>
      <w:sz w:val="10"/>
      <w:szCs w:val="10"/>
    </w:rPr>
  </w:style>
  <w:style w:type="character" w:customStyle="1" w:styleId="in-widget">
    <w:name w:val="in-widget"/>
    <w:rsid w:val="000F58D2"/>
  </w:style>
  <w:style w:type="paragraph" w:customStyle="1" w:styleId="bodycopyindent">
    <w:name w:val="bodycopyindent"/>
    <w:basedOn w:val="Normal"/>
    <w:uiPriority w:val="99"/>
    <w:qFormat/>
    <w:rsid w:val="000F58D2"/>
    <w:pPr>
      <w:spacing w:before="100" w:beforeAutospacing="1" w:after="100" w:afterAutospacing="1" w:line="240" w:lineRule="auto"/>
    </w:pPr>
    <w:rPr>
      <w:rFonts w:eastAsia="Times New Roman" w:cs="Calibri"/>
    </w:rPr>
  </w:style>
  <w:style w:type="character" w:customStyle="1" w:styleId="copyright">
    <w:name w:val="copyright"/>
    <w:rsid w:val="000F58D2"/>
  </w:style>
  <w:style w:type="character" w:customStyle="1" w:styleId="spanstyle">
    <w:name w:val="spanstyle"/>
    <w:rsid w:val="000F58D2"/>
  </w:style>
  <w:style w:type="character" w:customStyle="1" w:styleId="ssl3">
    <w:name w:val="ss_l3"/>
    <w:rsid w:val="000F58D2"/>
  </w:style>
  <w:style w:type="character" w:customStyle="1" w:styleId="bold">
    <w:name w:val="bold"/>
    <w:rsid w:val="000F58D2"/>
  </w:style>
  <w:style w:type="paragraph" w:customStyle="1" w:styleId="StyleUnderlineChar11pt3">
    <w:name w:val="Style Underline Char + 11 pt3"/>
    <w:link w:val="StyleUnderlineChar11pt3Char"/>
    <w:qFormat/>
    <w:rsid w:val="000F58D2"/>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0F58D2"/>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0F58D2"/>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0F58D2"/>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0F58D2"/>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0F58D2"/>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0F58D2"/>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0F58D2"/>
    <w:rPr>
      <w:rFonts w:ascii="Arial Narrow" w:eastAsia="Times New Roman" w:hAnsi="Arial Narrow"/>
      <w:b/>
      <w:bCs/>
      <w:szCs w:val="24"/>
      <w:u w:val="single"/>
    </w:rPr>
  </w:style>
  <w:style w:type="paragraph" w:customStyle="1" w:styleId="tussenkop">
    <w:name w:val="tussenkop"/>
    <w:basedOn w:val="Normal"/>
    <w:uiPriority w:val="99"/>
    <w:qFormat/>
    <w:rsid w:val="000F58D2"/>
    <w:pPr>
      <w:spacing w:before="100" w:beforeAutospacing="1" w:after="100" w:afterAutospacing="1" w:line="240" w:lineRule="auto"/>
    </w:pPr>
    <w:rPr>
      <w:rFonts w:eastAsia="Times New Roman" w:cs="Calibri"/>
    </w:rPr>
  </w:style>
  <w:style w:type="paragraph" w:customStyle="1" w:styleId="text1">
    <w:name w:val="text1"/>
    <w:basedOn w:val="Normal"/>
    <w:autoRedefine/>
    <w:uiPriority w:val="99"/>
    <w:qFormat/>
    <w:rsid w:val="000F58D2"/>
    <w:pPr>
      <w:spacing w:after="0" w:line="240" w:lineRule="auto"/>
    </w:pPr>
    <w:rPr>
      <w:rFonts w:eastAsia="Times New Roman" w:cs="Calibri"/>
      <w:szCs w:val="20"/>
    </w:rPr>
  </w:style>
  <w:style w:type="character" w:customStyle="1" w:styleId="docnumbertitle">
    <w:name w:val="doc_number_title"/>
    <w:basedOn w:val="DefaultParagraphFont"/>
    <w:rsid w:val="000F58D2"/>
  </w:style>
  <w:style w:type="character" w:customStyle="1" w:styleId="HotRouteChar0">
    <w:name w:val="Hot Route Char"/>
    <w:link w:val="HotRoute0"/>
    <w:rsid w:val="000F58D2"/>
    <w:rPr>
      <w:rFonts w:ascii="Calibri" w:eastAsia="Calibri" w:hAnsi="Calibri" w:cs="Calibri"/>
      <w:color w:val="000000"/>
    </w:rPr>
  </w:style>
  <w:style w:type="paragraph" w:customStyle="1" w:styleId="Style6">
    <w:name w:val="Style6"/>
    <w:basedOn w:val="Normal"/>
    <w:link w:val="Style6Char"/>
    <w:autoRedefine/>
    <w:qFormat/>
    <w:rsid w:val="000F58D2"/>
    <w:pPr>
      <w:spacing w:after="0" w:line="240" w:lineRule="auto"/>
    </w:pPr>
    <w:rPr>
      <w:rFonts w:cs="Calibri"/>
      <w:b/>
    </w:rPr>
  </w:style>
  <w:style w:type="character" w:customStyle="1" w:styleId="Style6Char">
    <w:name w:val="Style6 Char"/>
    <w:basedOn w:val="DefaultParagraphFont"/>
    <w:link w:val="Style6"/>
    <w:rsid w:val="000F58D2"/>
    <w:rPr>
      <w:rFonts w:ascii="Calibri" w:hAnsi="Calibri" w:cs="Calibri"/>
      <w:b/>
    </w:rPr>
  </w:style>
  <w:style w:type="paragraph" w:customStyle="1" w:styleId="Style11">
    <w:name w:val="Style11"/>
    <w:basedOn w:val="Normal"/>
    <w:link w:val="Style11Char"/>
    <w:qFormat/>
    <w:rsid w:val="000F58D2"/>
    <w:pPr>
      <w:spacing w:after="0" w:line="240" w:lineRule="auto"/>
    </w:pPr>
    <w:rPr>
      <w:rFonts w:eastAsia="Times New Roman" w:cs="Calibri"/>
      <w:b/>
      <w:szCs w:val="20"/>
      <w:u w:val="thick"/>
    </w:rPr>
  </w:style>
  <w:style w:type="character" w:customStyle="1" w:styleId="Style11Char">
    <w:name w:val="Style11 Char"/>
    <w:basedOn w:val="DefaultParagraphFont"/>
    <w:link w:val="Style11"/>
    <w:rsid w:val="000F58D2"/>
    <w:rPr>
      <w:rFonts w:ascii="Calibri" w:eastAsia="Times New Roman" w:hAnsi="Calibri" w:cs="Calibri"/>
      <w:b/>
      <w:szCs w:val="20"/>
      <w:u w:val="thick"/>
    </w:rPr>
  </w:style>
  <w:style w:type="paragraph" w:customStyle="1" w:styleId="Style12">
    <w:name w:val="Style12"/>
    <w:basedOn w:val="Normal"/>
    <w:link w:val="Style12Char"/>
    <w:qFormat/>
    <w:rsid w:val="000F58D2"/>
    <w:pPr>
      <w:spacing w:after="0" w:line="240" w:lineRule="auto"/>
    </w:pPr>
    <w:rPr>
      <w:rFonts w:eastAsia="Times New Roman" w:cs="Calibri"/>
      <w:b/>
      <w:u w:val="thick"/>
    </w:rPr>
  </w:style>
  <w:style w:type="character" w:customStyle="1" w:styleId="Style12Char">
    <w:name w:val="Style12 Char"/>
    <w:basedOn w:val="DefaultParagraphFont"/>
    <w:link w:val="Style12"/>
    <w:rsid w:val="000F58D2"/>
    <w:rPr>
      <w:rFonts w:ascii="Calibri" w:eastAsia="Times New Roman" w:hAnsi="Calibri" w:cs="Calibri"/>
      <w:b/>
      <w:u w:val="thick"/>
    </w:rPr>
  </w:style>
  <w:style w:type="character" w:customStyle="1" w:styleId="StyleUnderlineChar9pt">
    <w:name w:val="Style Underline Char + 9 pt"/>
    <w:basedOn w:val="DefaultParagraphFont"/>
    <w:rsid w:val="000F58D2"/>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0F58D2"/>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0F58D2"/>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0F58D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F58D2"/>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0F58D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F58D2"/>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0F58D2"/>
    <w:rPr>
      <w:b w:val="0"/>
      <w:bCs w:val="0"/>
      <w:sz w:val="22"/>
      <w:u w:val="single"/>
      <w:bdr w:val="none" w:sz="0" w:space="0" w:color="auto"/>
    </w:rPr>
  </w:style>
  <w:style w:type="character" w:customStyle="1" w:styleId="pmterms1">
    <w:name w:val="pmterms1"/>
    <w:rsid w:val="000F58D2"/>
  </w:style>
  <w:style w:type="character" w:customStyle="1" w:styleId="title1">
    <w:name w:val="title1"/>
    <w:basedOn w:val="DefaultParagraphFont"/>
    <w:rsid w:val="000F58D2"/>
  </w:style>
  <w:style w:type="paragraph" w:customStyle="1" w:styleId="Cardd">
    <w:name w:val="Cardd"/>
    <w:basedOn w:val="Normal"/>
    <w:uiPriority w:val="4"/>
    <w:qFormat/>
    <w:rsid w:val="000F58D2"/>
    <w:pPr>
      <w:spacing w:after="0" w:line="240" w:lineRule="auto"/>
      <w:ind w:left="288" w:right="288"/>
    </w:pPr>
    <w:rPr>
      <w:rFonts w:cs="Calibri"/>
    </w:rPr>
  </w:style>
  <w:style w:type="character" w:customStyle="1" w:styleId="2">
    <w:name w:val="2"/>
    <w:rsid w:val="000F58D2"/>
    <w:rPr>
      <w:rFonts w:cs="Arial"/>
      <w:bCs/>
      <w:sz w:val="20"/>
      <w:u w:val="single"/>
      <w:lang w:val="en-US" w:eastAsia="en-US" w:bidi="ar-SA"/>
    </w:rPr>
  </w:style>
  <w:style w:type="paragraph" w:customStyle="1" w:styleId="MinimizedText">
    <w:name w:val="Minimized Text"/>
    <w:link w:val="MinimizedTextChar"/>
    <w:qFormat/>
    <w:rsid w:val="000F58D2"/>
    <w:rPr>
      <w:sz w:val="16"/>
    </w:rPr>
  </w:style>
  <w:style w:type="character" w:customStyle="1" w:styleId="MinimizedTextChar">
    <w:name w:val="Minimized Text Char"/>
    <w:link w:val="MinimizedText"/>
    <w:rsid w:val="000F58D2"/>
    <w:rPr>
      <w:sz w:val="16"/>
    </w:rPr>
  </w:style>
  <w:style w:type="paragraph" w:customStyle="1" w:styleId="StyleMinimizedText11pt">
    <w:name w:val="Style Minimized Text + 11 pt"/>
    <w:basedOn w:val="MinimizedText"/>
    <w:link w:val="StyleMinimizedText11ptChar"/>
    <w:qFormat/>
    <w:rsid w:val="000F58D2"/>
    <w:rPr>
      <w:sz w:val="20"/>
    </w:rPr>
  </w:style>
  <w:style w:type="character" w:customStyle="1" w:styleId="StyleMinimizedText11ptChar">
    <w:name w:val="Style Minimized Text + 11 pt Char"/>
    <w:basedOn w:val="MinimizedTextChar"/>
    <w:link w:val="StyleMinimizedText11pt"/>
    <w:rsid w:val="000F58D2"/>
    <w:rPr>
      <w:sz w:val="20"/>
    </w:rPr>
  </w:style>
  <w:style w:type="character" w:customStyle="1" w:styleId="SubtitleChar1">
    <w:name w:val="Subtitle Char1"/>
    <w:aliases w:val="Underlined card text Char1"/>
    <w:basedOn w:val="DefaultParagraphFont"/>
    <w:uiPriority w:val="11"/>
    <w:rsid w:val="000F58D2"/>
    <w:rPr>
      <w:rFonts w:eastAsiaTheme="minorEastAsia"/>
      <w:color w:val="5A5A5A" w:themeColor="text1" w:themeTint="A5"/>
      <w:spacing w:val="15"/>
    </w:rPr>
  </w:style>
  <w:style w:type="character" w:customStyle="1" w:styleId="Style11ptBoldUnderline">
    <w:name w:val="Style 11 pt Bold Underline"/>
    <w:rsid w:val="000F58D2"/>
    <w:rPr>
      <w:b/>
      <w:bCs/>
      <w:sz w:val="20"/>
      <w:u w:val="single"/>
    </w:rPr>
  </w:style>
  <w:style w:type="character" w:customStyle="1" w:styleId="erasure">
    <w:name w:val="erasure"/>
    <w:rsid w:val="000F58D2"/>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0F58D2"/>
    <w:rPr>
      <w:rFonts w:ascii="Georgia" w:hAnsi="Georgia" w:cs="Verdana"/>
      <w:u w:val="single"/>
    </w:rPr>
  </w:style>
  <w:style w:type="paragraph" w:customStyle="1" w:styleId="Debate-EmphasizedText-F5">
    <w:name w:val="Debate- Emphasized Text- F5"/>
    <w:basedOn w:val="Normal"/>
    <w:link w:val="Debate-EmphasizedText-F5Char"/>
    <w:qFormat/>
    <w:rsid w:val="000F58D2"/>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0F58D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0F58D2"/>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0F58D2"/>
    <w:pPr>
      <w:spacing w:after="0" w:line="240" w:lineRule="auto"/>
      <w:jc w:val="both"/>
    </w:pPr>
    <w:rPr>
      <w:rFonts w:eastAsia="Calibri" w:cs="Calibri"/>
      <w:kern w:val="2"/>
      <w:sz w:val="14"/>
      <w:szCs w:val="14"/>
      <w:lang w:eastAsia="zh-TW"/>
    </w:rPr>
  </w:style>
  <w:style w:type="character" w:customStyle="1" w:styleId="CardT1Char">
    <w:name w:val="CardT1 Char"/>
    <w:link w:val="CardT1"/>
    <w:rsid w:val="000F58D2"/>
    <w:rPr>
      <w:rFonts w:ascii="Calibri" w:eastAsia="Calibri" w:hAnsi="Calibri" w:cs="Calibri"/>
      <w:kern w:val="2"/>
      <w:sz w:val="14"/>
      <w:szCs w:val="14"/>
      <w:lang w:eastAsia="zh-TW"/>
    </w:rPr>
  </w:style>
  <w:style w:type="character" w:customStyle="1" w:styleId="CardCite1">
    <w:name w:val="CardCite1"/>
    <w:qFormat/>
    <w:rsid w:val="000F58D2"/>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0F58D2"/>
    <w:pPr>
      <w:spacing w:after="0" w:line="240" w:lineRule="auto"/>
      <w:ind w:left="288" w:right="288"/>
    </w:pPr>
    <w:rPr>
      <w:rFonts w:eastAsia="Times New Roman" w:cs="Calibri"/>
      <w:szCs w:val="20"/>
    </w:rPr>
  </w:style>
  <w:style w:type="character" w:customStyle="1" w:styleId="CardTextChar2">
    <w:name w:val="CardText Char"/>
    <w:basedOn w:val="DefaultParagraphFont"/>
    <w:link w:val="CardText3"/>
    <w:rsid w:val="000F58D2"/>
    <w:rPr>
      <w:rFonts w:ascii="Calibri" w:eastAsia="Times New Roman" w:hAnsi="Calibri" w:cs="Calibri"/>
      <w:szCs w:val="20"/>
    </w:rPr>
  </w:style>
  <w:style w:type="character" w:customStyle="1" w:styleId="CardIndentedChar">
    <w:name w:val="Card (Indented) Char"/>
    <w:basedOn w:val="DefaultParagraphFont"/>
    <w:link w:val="CardIndented"/>
    <w:rsid w:val="000F58D2"/>
    <w:rPr>
      <w:rFonts w:ascii="Calibri" w:hAnsi="Calibri" w:cs="Calibri"/>
    </w:rPr>
  </w:style>
  <w:style w:type="character" w:customStyle="1" w:styleId="StyleUnderline3">
    <w:name w:val="Style Underline3"/>
    <w:basedOn w:val="DefaultParagraphFont"/>
    <w:rsid w:val="000F58D2"/>
    <w:rPr>
      <w:u w:val="single"/>
    </w:rPr>
  </w:style>
  <w:style w:type="character" w:customStyle="1" w:styleId="addmd">
    <w:name w:val="addmd"/>
    <w:basedOn w:val="DefaultParagraphFont"/>
    <w:rsid w:val="000F58D2"/>
  </w:style>
  <w:style w:type="character" w:customStyle="1" w:styleId="MinimizeChar">
    <w:name w:val="Minimize Char"/>
    <w:basedOn w:val="cardChar"/>
    <w:locked/>
    <w:rsid w:val="000F58D2"/>
    <w:rPr>
      <w:rFonts w:ascii="Calibri" w:eastAsiaTheme="minorHAnsi" w:hAnsi="Calibri" w:cs="Calibri"/>
      <w:kern w:val="3"/>
      <w:lang w:eastAsia="en-US"/>
    </w:rPr>
  </w:style>
  <w:style w:type="character" w:customStyle="1" w:styleId="StyleUnderline4">
    <w:name w:val="Style Underline4"/>
    <w:basedOn w:val="DefaultParagraphFont"/>
    <w:rsid w:val="000F58D2"/>
    <w:rPr>
      <w:u w:val="single"/>
    </w:rPr>
  </w:style>
  <w:style w:type="character" w:customStyle="1" w:styleId="Heading6Char1">
    <w:name w:val="Heading 6 Char1"/>
    <w:aliases w:val="Title (no index) Char1"/>
    <w:basedOn w:val="DefaultParagraphFont"/>
    <w:uiPriority w:val="99"/>
    <w:semiHidden/>
    <w:rsid w:val="000F58D2"/>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0F58D2"/>
    <w:rPr>
      <w:rFonts w:ascii="Times New Roman" w:hAnsi="Times New Roman" w:cs="Times New Roman"/>
      <w:sz w:val="20"/>
      <w:szCs w:val="20"/>
    </w:rPr>
  </w:style>
  <w:style w:type="character" w:customStyle="1" w:styleId="HTMLPreformattedChar1">
    <w:name w:val="HTML Preformatted Char1"/>
    <w:basedOn w:val="DefaultParagraphFont"/>
    <w:uiPriority w:val="99"/>
    <w:rsid w:val="000F58D2"/>
    <w:rPr>
      <w:rFonts w:ascii="Consolas" w:hAnsi="Consolas" w:cs="Consolas" w:hint="default"/>
      <w:sz w:val="20"/>
      <w:szCs w:val="20"/>
    </w:rPr>
  </w:style>
  <w:style w:type="character" w:customStyle="1" w:styleId="MacroTextChar1">
    <w:name w:val="Macro Text Char1"/>
    <w:basedOn w:val="DefaultParagraphFont"/>
    <w:semiHidden/>
    <w:rsid w:val="000F58D2"/>
    <w:rPr>
      <w:rFonts w:ascii="Consolas" w:hAnsi="Consolas" w:cs="Consolas"/>
      <w:sz w:val="20"/>
      <w:szCs w:val="20"/>
    </w:rPr>
  </w:style>
  <w:style w:type="character" w:customStyle="1" w:styleId="BodyTextIndentChar1">
    <w:name w:val="Body Text Indent Char1"/>
    <w:basedOn w:val="DefaultParagraphFont"/>
    <w:uiPriority w:val="99"/>
    <w:rsid w:val="000F58D2"/>
    <w:rPr>
      <w:rFonts w:ascii="Times New Roman" w:hAnsi="Times New Roman" w:cs="Times New Roman"/>
    </w:rPr>
  </w:style>
  <w:style w:type="character" w:customStyle="1" w:styleId="BodyText2Char1">
    <w:name w:val="Body Text 2 Char1"/>
    <w:basedOn w:val="DefaultParagraphFont"/>
    <w:rsid w:val="000F58D2"/>
    <w:rPr>
      <w:rFonts w:ascii="Times New Roman" w:hAnsi="Times New Roman" w:cs="Times New Roman"/>
    </w:rPr>
  </w:style>
  <w:style w:type="character" w:customStyle="1" w:styleId="BodyText3Char1">
    <w:name w:val="Body Text 3 Char1"/>
    <w:basedOn w:val="DefaultParagraphFont"/>
    <w:rsid w:val="000F58D2"/>
    <w:rPr>
      <w:rFonts w:ascii="Times New Roman" w:hAnsi="Times New Roman" w:cs="Times New Roman"/>
      <w:sz w:val="16"/>
      <w:szCs w:val="16"/>
    </w:rPr>
  </w:style>
  <w:style w:type="character" w:customStyle="1" w:styleId="PlainTextChar1">
    <w:name w:val="Plain Text Char1"/>
    <w:basedOn w:val="DefaultParagraphFont"/>
    <w:rsid w:val="000F58D2"/>
    <w:rPr>
      <w:rFonts w:ascii="Consolas" w:hAnsi="Consolas" w:cs="Consolas"/>
      <w:sz w:val="21"/>
      <w:szCs w:val="21"/>
    </w:rPr>
  </w:style>
  <w:style w:type="character" w:customStyle="1" w:styleId="FontStyle39">
    <w:name w:val="Font Style39"/>
    <w:uiPriority w:val="99"/>
    <w:rsid w:val="000F58D2"/>
    <w:rPr>
      <w:rFonts w:ascii="Constantia" w:hAnsi="Constantia" w:cs="Constantia"/>
      <w:b/>
      <w:bCs/>
      <w:sz w:val="18"/>
      <w:szCs w:val="18"/>
    </w:rPr>
  </w:style>
  <w:style w:type="character" w:customStyle="1" w:styleId="hidden">
    <w:name w:val="hidden"/>
    <w:basedOn w:val="DefaultParagraphFont"/>
    <w:rsid w:val="000F58D2"/>
  </w:style>
  <w:style w:type="paragraph" w:customStyle="1" w:styleId="StyleHeading3BlockLatinBodyCalibri">
    <w:name w:val="Style Heading 3Block + (Latin) +Body (Calibri)"/>
    <w:basedOn w:val="Heading3"/>
    <w:rsid w:val="000F58D2"/>
    <w:pPr>
      <w:spacing w:before="200" w:line="240" w:lineRule="auto"/>
    </w:pPr>
    <w:rPr>
      <w:rFonts w:ascii="Cambria" w:hAnsi="Cambria"/>
      <w:bCs/>
    </w:rPr>
  </w:style>
  <w:style w:type="paragraph" w:customStyle="1" w:styleId="StyleHeading4Tagheading2Heading2Char2CharHeading2Char1">
    <w:name w:val="Style Heading 4Tagheading 2Heading 2 Char2 CharHeading 2 Char1 ..."/>
    <w:basedOn w:val="Heading4"/>
    <w:rsid w:val="000F58D2"/>
    <w:pPr>
      <w:spacing w:before="200" w:line="240" w:lineRule="auto"/>
    </w:pPr>
    <w:rPr>
      <w:rFonts w:ascii="Cambria" w:hAnsi="Cambria"/>
      <w:bCs/>
      <w:sz w:val="22"/>
    </w:rPr>
  </w:style>
  <w:style w:type="character" w:customStyle="1" w:styleId="StyleStyleBoldUnderlineIntenseEmphasisUnderlineStyleapple-s1">
    <w:name w:val="Style Style Bold UnderlineIntense EmphasisUnderlineStyleapple-s...1"/>
    <w:basedOn w:val="DefaultParagraphFont"/>
    <w:rsid w:val="000F58D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0F58D2"/>
    <w:rPr>
      <w:rFonts w:ascii="Times New Roman" w:hAnsi="Times New Roman" w:cs="Calibri"/>
      <w:b/>
      <w:bCs/>
      <w:i/>
      <w:iCs w:val="0"/>
      <w:sz w:val="22"/>
      <w:u w:val="single"/>
      <w:bdr w:val="single" w:sz="18" w:space="0" w:color="auto"/>
    </w:rPr>
  </w:style>
  <w:style w:type="character" w:styleId="SubtleEmphasis">
    <w:name w:val="Subtle Emphasis"/>
    <w:basedOn w:val="DefaultParagraphFont"/>
    <w:uiPriority w:val="19"/>
    <w:qFormat/>
    <w:rsid w:val="000F58D2"/>
    <w:rPr>
      <w:rFonts w:ascii="Garamond" w:hAnsi="Garamond"/>
      <w:iCs/>
      <w:color w:val="auto"/>
      <w:spacing w:val="0"/>
      <w:sz w:val="22"/>
      <w:u w:val="single"/>
      <w:bdr w:val="none" w:sz="0" w:space="0" w:color="auto"/>
    </w:rPr>
  </w:style>
  <w:style w:type="character" w:customStyle="1" w:styleId="arial11">
    <w:name w:val="arial_11"/>
    <w:basedOn w:val="DefaultParagraphFont"/>
    <w:rsid w:val="000F58D2"/>
  </w:style>
  <w:style w:type="character" w:customStyle="1" w:styleId="dropcap">
    <w:name w:val="dropcap"/>
    <w:basedOn w:val="DefaultParagraphFont"/>
    <w:rsid w:val="000F58D2"/>
  </w:style>
  <w:style w:type="character" w:customStyle="1" w:styleId="articleauthor">
    <w:name w:val="articleauthor"/>
    <w:basedOn w:val="DefaultParagraphFont"/>
    <w:rsid w:val="000F58D2"/>
  </w:style>
  <w:style w:type="character" w:customStyle="1" w:styleId="article-date">
    <w:name w:val="article-date"/>
    <w:basedOn w:val="DefaultParagraphFont"/>
    <w:rsid w:val="000F58D2"/>
  </w:style>
  <w:style w:type="paragraph" w:customStyle="1" w:styleId="bodytext4">
    <w:name w:val="bodytext"/>
    <w:basedOn w:val="Normal"/>
    <w:qFormat/>
    <w:rsid w:val="000F58D2"/>
    <w:pPr>
      <w:spacing w:before="100" w:beforeAutospacing="1" w:after="100" w:afterAutospacing="1" w:line="240" w:lineRule="auto"/>
    </w:pPr>
    <w:rPr>
      <w:rFonts w:ascii="Times" w:hAnsi="Times" w:cs="Calibri"/>
      <w:szCs w:val="20"/>
    </w:rPr>
  </w:style>
  <w:style w:type="character" w:customStyle="1" w:styleId="highlightedsearchterm">
    <w:name w:val="highlightedsearchterm"/>
    <w:basedOn w:val="DefaultParagraphFont"/>
    <w:rsid w:val="000F58D2"/>
  </w:style>
  <w:style w:type="character" w:customStyle="1" w:styleId="bodysubtoc">
    <w:name w:val="bodysubtoc"/>
    <w:basedOn w:val="DefaultParagraphFont"/>
    <w:rsid w:val="000F58D2"/>
  </w:style>
  <w:style w:type="character" w:customStyle="1" w:styleId="lefttitlesmaller">
    <w:name w:val="lefttitlesmaller"/>
    <w:basedOn w:val="DefaultParagraphFont"/>
    <w:rsid w:val="000F58D2"/>
  </w:style>
  <w:style w:type="character" w:customStyle="1" w:styleId="mb">
    <w:name w:val="mb"/>
    <w:basedOn w:val="DefaultParagraphFont"/>
    <w:rsid w:val="000F58D2"/>
  </w:style>
  <w:style w:type="character" w:customStyle="1" w:styleId="fn">
    <w:name w:val="fn"/>
    <w:basedOn w:val="DefaultParagraphFont"/>
    <w:rsid w:val="000F58D2"/>
  </w:style>
  <w:style w:type="character" w:customStyle="1" w:styleId="smallcaps">
    <w:name w:val="smallcaps"/>
    <w:basedOn w:val="DefaultParagraphFont"/>
    <w:rsid w:val="000F58D2"/>
  </w:style>
  <w:style w:type="character" w:customStyle="1" w:styleId="field-content">
    <w:name w:val="field-content"/>
    <w:basedOn w:val="DefaultParagraphFont"/>
    <w:rsid w:val="000F58D2"/>
  </w:style>
  <w:style w:type="character" w:customStyle="1" w:styleId="submitted">
    <w:name w:val="submitted"/>
    <w:basedOn w:val="DefaultParagraphFont"/>
    <w:rsid w:val="000F58D2"/>
  </w:style>
  <w:style w:type="character" w:customStyle="1" w:styleId="submitted-date">
    <w:name w:val="submitted-date"/>
    <w:basedOn w:val="DefaultParagraphFont"/>
    <w:rsid w:val="000F58D2"/>
  </w:style>
  <w:style w:type="character" w:customStyle="1" w:styleId="submitted-time">
    <w:name w:val="submitted-time"/>
    <w:basedOn w:val="DefaultParagraphFont"/>
    <w:rsid w:val="000F58D2"/>
  </w:style>
  <w:style w:type="paragraph" w:customStyle="1" w:styleId="date-comments">
    <w:name w:val="date-comments"/>
    <w:basedOn w:val="Normal"/>
    <w:uiPriority w:val="99"/>
    <w:qFormat/>
    <w:rsid w:val="000F58D2"/>
    <w:pPr>
      <w:spacing w:before="100" w:beforeAutospacing="1" w:after="100" w:afterAutospacing="1" w:line="240" w:lineRule="auto"/>
    </w:pPr>
    <w:rPr>
      <w:rFonts w:ascii="Times" w:hAnsi="Times" w:cs="Calibri"/>
      <w:szCs w:val="20"/>
    </w:rPr>
  </w:style>
  <w:style w:type="paragraph" w:customStyle="1" w:styleId="Pa8">
    <w:name w:val="Pa8"/>
    <w:basedOn w:val="Default"/>
    <w:next w:val="Default"/>
    <w:uiPriority w:val="99"/>
    <w:qFormat/>
    <w:rsid w:val="000F58D2"/>
    <w:pPr>
      <w:spacing w:line="181" w:lineRule="atLeast"/>
    </w:pPr>
    <w:rPr>
      <w:rFonts w:ascii="Sabon LT Std" w:eastAsia="MS Mincho" w:hAnsi="Sabon LT Std"/>
      <w:color w:val="auto"/>
      <w:sz w:val="22"/>
    </w:rPr>
  </w:style>
  <w:style w:type="character" w:customStyle="1" w:styleId="A2">
    <w:name w:val="A2"/>
    <w:uiPriority w:val="99"/>
    <w:rsid w:val="000F58D2"/>
    <w:rPr>
      <w:rFonts w:cs="Sabon LT Std"/>
      <w:color w:val="000000"/>
      <w:sz w:val="15"/>
      <w:szCs w:val="15"/>
    </w:rPr>
  </w:style>
  <w:style w:type="paragraph" w:customStyle="1" w:styleId="Pa15">
    <w:name w:val="Pa15"/>
    <w:basedOn w:val="Default"/>
    <w:next w:val="Default"/>
    <w:uiPriority w:val="99"/>
    <w:qFormat/>
    <w:rsid w:val="000F58D2"/>
    <w:pPr>
      <w:spacing w:line="241" w:lineRule="atLeast"/>
    </w:pPr>
    <w:rPr>
      <w:rFonts w:ascii="Sabon LT Std" w:eastAsia="MS Mincho" w:hAnsi="Sabon LT Std"/>
      <w:color w:val="auto"/>
      <w:sz w:val="22"/>
    </w:rPr>
  </w:style>
  <w:style w:type="character" w:customStyle="1" w:styleId="searchword">
    <w:name w:val="searchword"/>
    <w:basedOn w:val="DefaultParagraphFont"/>
    <w:rsid w:val="000F58D2"/>
  </w:style>
  <w:style w:type="character" w:customStyle="1" w:styleId="meta-prep">
    <w:name w:val="meta-prep"/>
    <w:basedOn w:val="DefaultParagraphFont"/>
    <w:rsid w:val="000F58D2"/>
  </w:style>
  <w:style w:type="character" w:customStyle="1" w:styleId="entry-date">
    <w:name w:val="entry-date"/>
    <w:basedOn w:val="DefaultParagraphFont"/>
    <w:rsid w:val="000F58D2"/>
  </w:style>
  <w:style w:type="paragraph" w:customStyle="1" w:styleId="Header10">
    <w:name w:val="Header1"/>
    <w:aliases w:val="Header Char Char Char Char Char Char Char Cha,Char Char Char Cha"/>
    <w:basedOn w:val="Normal"/>
    <w:qFormat/>
    <w:rsid w:val="000F58D2"/>
    <w:pPr>
      <w:spacing w:before="100" w:beforeAutospacing="1" w:after="100" w:afterAutospacing="1" w:line="240" w:lineRule="auto"/>
    </w:pPr>
    <w:rPr>
      <w:rFonts w:eastAsia="Times New Roman" w:cs="Calibri"/>
    </w:rPr>
  </w:style>
  <w:style w:type="character" w:customStyle="1" w:styleId="Date1">
    <w:name w:val="Date1"/>
    <w:basedOn w:val="DefaultParagraphFont"/>
    <w:rsid w:val="000F58D2"/>
  </w:style>
  <w:style w:type="character" w:customStyle="1" w:styleId="CiteReal">
    <w:name w:val="CiteReal"/>
    <w:uiPriority w:val="1"/>
    <w:qFormat/>
    <w:rsid w:val="000F58D2"/>
    <w:rPr>
      <w:rFonts w:ascii="Arial" w:hAnsi="Arial"/>
      <w:b/>
      <w:sz w:val="24"/>
      <w:u w:val="single"/>
    </w:rPr>
  </w:style>
  <w:style w:type="character" w:customStyle="1" w:styleId="articletitle">
    <w:name w:val="articletitle"/>
    <w:rsid w:val="000F58D2"/>
    <w:rPr>
      <w:rFonts w:cs="Times New Roman"/>
    </w:rPr>
  </w:style>
  <w:style w:type="character" w:customStyle="1" w:styleId="6pointChar">
    <w:name w:val="6 point Char"/>
    <w:rsid w:val="000F58D2"/>
    <w:rPr>
      <w:rFonts w:cs="Times New Roman"/>
      <w:sz w:val="12"/>
      <w:lang w:val="en-US" w:eastAsia="en-US"/>
    </w:rPr>
  </w:style>
  <w:style w:type="character" w:customStyle="1" w:styleId="StyleThickunderline">
    <w:name w:val="Style Thick underline"/>
    <w:qFormat/>
    <w:rsid w:val="000F58D2"/>
    <w:rPr>
      <w:u w:val="thick"/>
    </w:rPr>
  </w:style>
  <w:style w:type="character" w:customStyle="1" w:styleId="UnderlineTextChar">
    <w:name w:val="Underline Text Char"/>
    <w:link w:val="UnderlineText"/>
    <w:rsid w:val="000F58D2"/>
    <w:rPr>
      <w:u w:val="single"/>
    </w:rPr>
  </w:style>
  <w:style w:type="character" w:customStyle="1" w:styleId="SmallText0">
    <w:name w:val="SmallText"/>
    <w:rsid w:val="000F58D2"/>
    <w:rPr>
      <w:color w:val="000000"/>
    </w:rPr>
  </w:style>
  <w:style w:type="paragraph" w:customStyle="1" w:styleId="HeadingsBase">
    <w:name w:val="Headings Base"/>
    <w:basedOn w:val="Normal"/>
    <w:link w:val="HeadingsBaseChar"/>
    <w:qFormat/>
    <w:rsid w:val="000F58D2"/>
    <w:pPr>
      <w:keepNext/>
      <w:keepLines/>
      <w:suppressAutoHyphens/>
      <w:spacing w:before="20" w:after="120" w:line="240" w:lineRule="auto"/>
      <w:jc w:val="center"/>
    </w:pPr>
    <w:rPr>
      <w:rFonts w:eastAsia="Times New Roman" w:cs="Calibri"/>
      <w:b/>
      <w:kern w:val="32"/>
      <w:sz w:val="32"/>
      <w:szCs w:val="20"/>
    </w:rPr>
  </w:style>
  <w:style w:type="character" w:customStyle="1" w:styleId="HeadingsBaseChar">
    <w:name w:val="Headings Base Char"/>
    <w:basedOn w:val="DefaultParagraphFont"/>
    <w:link w:val="HeadingsBase"/>
    <w:rsid w:val="000F58D2"/>
    <w:rPr>
      <w:rFonts w:ascii="Calibri" w:eastAsia="Times New Roman" w:hAnsi="Calibri" w:cs="Calibri"/>
      <w:b/>
      <w:kern w:val="32"/>
      <w:sz w:val="32"/>
      <w:szCs w:val="20"/>
    </w:rPr>
  </w:style>
  <w:style w:type="character" w:customStyle="1" w:styleId="underline3">
    <w:name w:val="underline3"/>
    <w:basedOn w:val="underline20"/>
    <w:rsid w:val="000F58D2"/>
    <w:rPr>
      <w:u w:val="single"/>
      <w:bdr w:val="none" w:sz="0" w:space="0" w:color="auto"/>
      <w:shd w:val="clear" w:color="auto" w:fill="FFFF00"/>
    </w:rPr>
  </w:style>
  <w:style w:type="paragraph" w:customStyle="1" w:styleId="HeadingFake">
    <w:name w:val="Heading Fake"/>
    <w:basedOn w:val="Heading3"/>
    <w:qFormat/>
    <w:rsid w:val="000F58D2"/>
    <w:pPr>
      <w:suppressAutoHyphens/>
      <w:spacing w:before="20" w:after="120" w:line="240" w:lineRule="auto"/>
      <w:outlineLvl w:val="9"/>
    </w:pPr>
    <w:rPr>
      <w:rFonts w:ascii="Cambria" w:hAnsi="Cambria" w:cs="Arial"/>
      <w:bCs/>
      <w:kern w:val="32"/>
      <w:szCs w:val="26"/>
    </w:rPr>
  </w:style>
  <w:style w:type="paragraph" w:customStyle="1" w:styleId="SchoolPaper">
    <w:name w:val="School Paper"/>
    <w:basedOn w:val="Normal"/>
    <w:qFormat/>
    <w:rsid w:val="000F58D2"/>
    <w:pPr>
      <w:spacing w:after="0" w:line="480" w:lineRule="auto"/>
      <w:ind w:firstLine="720"/>
    </w:pPr>
    <w:rPr>
      <w:rFonts w:eastAsia="Times New Roman" w:cs="Calibri"/>
      <w:kern w:val="32"/>
      <w:szCs w:val="20"/>
    </w:rPr>
  </w:style>
  <w:style w:type="paragraph" w:customStyle="1" w:styleId="SchoolBlockQuote">
    <w:name w:val="School Block Quote"/>
    <w:basedOn w:val="SchoolPaper"/>
    <w:qFormat/>
    <w:rsid w:val="000F58D2"/>
  </w:style>
  <w:style w:type="paragraph" w:customStyle="1" w:styleId="SchoolWorksCited">
    <w:name w:val="School Works Cited"/>
    <w:basedOn w:val="SchoolPaper"/>
    <w:qFormat/>
    <w:rsid w:val="000F58D2"/>
  </w:style>
  <w:style w:type="paragraph" w:customStyle="1" w:styleId="BlockQuote">
    <w:name w:val="Block Quote"/>
    <w:basedOn w:val="Normal"/>
    <w:qFormat/>
    <w:rsid w:val="000F58D2"/>
    <w:pPr>
      <w:spacing w:after="0" w:line="240" w:lineRule="auto"/>
      <w:ind w:left="720" w:right="720"/>
    </w:pPr>
    <w:rPr>
      <w:rFonts w:eastAsia="Times New Roman" w:cs="Calibri"/>
      <w:kern w:val="32"/>
      <w:szCs w:val="20"/>
    </w:rPr>
  </w:style>
  <w:style w:type="character" w:customStyle="1" w:styleId="menu">
    <w:name w:val="menu"/>
    <w:basedOn w:val="DefaultParagraphFont"/>
    <w:rsid w:val="000F58D2"/>
  </w:style>
  <w:style w:type="paragraph" w:customStyle="1" w:styleId="PaperBody">
    <w:name w:val="Paper Body"/>
    <w:basedOn w:val="Normal"/>
    <w:qFormat/>
    <w:rsid w:val="000F58D2"/>
    <w:pPr>
      <w:spacing w:after="0" w:line="480" w:lineRule="auto"/>
      <w:ind w:firstLine="720"/>
    </w:pPr>
    <w:rPr>
      <w:rFonts w:eastAsia="Times New Roman" w:cs="Calibri"/>
      <w:kern w:val="32"/>
    </w:rPr>
  </w:style>
  <w:style w:type="paragraph" w:customStyle="1" w:styleId="PaperCitation">
    <w:name w:val="Paper Citation"/>
    <w:basedOn w:val="Normal"/>
    <w:qFormat/>
    <w:rsid w:val="000F58D2"/>
    <w:pPr>
      <w:spacing w:after="0" w:line="480" w:lineRule="auto"/>
      <w:ind w:left="720" w:hanging="720"/>
    </w:pPr>
    <w:rPr>
      <w:rFonts w:eastAsia="Times New Roman" w:cs="Calibri"/>
      <w:kern w:val="32"/>
      <w:szCs w:val="20"/>
    </w:rPr>
  </w:style>
  <w:style w:type="character" w:customStyle="1" w:styleId="hatChar">
    <w:name w:val="hat Char"/>
    <w:basedOn w:val="DefaultParagraphFont"/>
    <w:link w:val="hat"/>
    <w:rsid w:val="000F58D2"/>
    <w:rPr>
      <w:rFonts w:ascii="Calibri" w:eastAsia="Calibri" w:hAnsi="Calibri" w:cs="Calibri"/>
      <w:b/>
      <w:bCs/>
      <w:color w:val="000000"/>
      <w:sz w:val="32"/>
      <w:u w:val="single"/>
    </w:rPr>
  </w:style>
  <w:style w:type="paragraph" w:customStyle="1" w:styleId="WW-Default">
    <w:name w:val="WW-Default"/>
    <w:qFormat/>
    <w:rsid w:val="000F58D2"/>
    <w:pPr>
      <w:suppressAutoHyphens/>
      <w:spacing w:after="0" w:line="240" w:lineRule="auto"/>
    </w:pPr>
    <w:rPr>
      <w:rFonts w:ascii="Georgia" w:eastAsia="Calibri" w:hAnsi="Georgia" w:cs="Calibri"/>
      <w:lang w:eastAsia="ar-SA"/>
    </w:rPr>
  </w:style>
  <w:style w:type="character" w:customStyle="1" w:styleId="itxtrst">
    <w:name w:val="itxtrst"/>
    <w:rsid w:val="000F58D2"/>
  </w:style>
  <w:style w:type="character" w:customStyle="1" w:styleId="A-Underlining">
    <w:name w:val="A-Underlining"/>
    <w:basedOn w:val="DefaultParagraphFont"/>
    <w:rsid w:val="000F58D2"/>
    <w:rPr>
      <w:rFonts w:ascii="Garamond" w:hAnsi="Garamond"/>
      <w:color w:val="auto"/>
      <w:sz w:val="24"/>
      <w:u w:val="single"/>
    </w:rPr>
  </w:style>
  <w:style w:type="paragraph" w:customStyle="1" w:styleId="B-TagCite">
    <w:name w:val="B-TagCite"/>
    <w:qFormat/>
    <w:rsid w:val="000F58D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0F58D2"/>
    <w:rPr>
      <w:rFonts w:ascii="Times New Roman" w:eastAsia="Times New Roman" w:hAnsi="Times New Roman" w:cs="Times New Roman"/>
      <w:b/>
      <w:szCs w:val="20"/>
    </w:rPr>
  </w:style>
  <w:style w:type="character" w:customStyle="1" w:styleId="StyleUnderlineBold">
    <w:name w:val="Style Underline + Bold"/>
    <w:rsid w:val="000F58D2"/>
    <w:rPr>
      <w:b/>
      <w:bCs/>
      <w:u w:val="single"/>
    </w:rPr>
  </w:style>
  <w:style w:type="character" w:customStyle="1" w:styleId="smallChar0">
    <w:name w:val="small Char"/>
    <w:rsid w:val="000F58D2"/>
    <w:rPr>
      <w:rFonts w:eastAsia="Calibri"/>
      <w:sz w:val="16"/>
      <w:szCs w:val="22"/>
      <w:lang w:val="en-US" w:eastAsia="en-US" w:bidi="ar-SA"/>
    </w:rPr>
  </w:style>
  <w:style w:type="character" w:customStyle="1" w:styleId="Underline-Highlighted">
    <w:name w:val="Underline-Highlighted"/>
    <w:uiPriority w:val="1"/>
    <w:qFormat/>
    <w:rsid w:val="000F58D2"/>
    <w:rPr>
      <w:rFonts w:ascii="Cambria" w:hAnsi="Cambria"/>
      <w:sz w:val="24"/>
      <w:u w:val="single"/>
      <w:bdr w:val="none" w:sz="0" w:space="0" w:color="auto"/>
      <w:shd w:val="clear" w:color="auto" w:fill="99FF66"/>
    </w:rPr>
  </w:style>
  <w:style w:type="character" w:customStyle="1" w:styleId="newsmain">
    <w:name w:val="news_main"/>
    <w:basedOn w:val="DefaultParagraphFont"/>
    <w:rsid w:val="000F58D2"/>
  </w:style>
  <w:style w:type="character" w:customStyle="1" w:styleId="UnderlinedTextCharChar">
    <w:name w:val="Underlined Text Char Char"/>
    <w:basedOn w:val="DefaultParagraphFont"/>
    <w:rsid w:val="000F58D2"/>
    <w:rPr>
      <w:rFonts w:cs="Arial"/>
      <w:bCs/>
      <w:noProof w:val="0"/>
      <w:szCs w:val="26"/>
      <w:u w:val="single"/>
      <w:lang w:val="en-US" w:eastAsia="en-US" w:bidi="ar-SA"/>
    </w:rPr>
  </w:style>
  <w:style w:type="character" w:customStyle="1" w:styleId="il">
    <w:name w:val="il"/>
    <w:rsid w:val="000F58D2"/>
  </w:style>
  <w:style w:type="character" w:customStyle="1" w:styleId="date-display-single">
    <w:name w:val="date-display-single"/>
    <w:rsid w:val="000F58D2"/>
  </w:style>
  <w:style w:type="paragraph" w:customStyle="1" w:styleId="10ptfont">
    <w:name w:val="10pt font"/>
    <w:basedOn w:val="Normal"/>
    <w:link w:val="10ptfontChar"/>
    <w:autoRedefine/>
    <w:rsid w:val="000F58D2"/>
    <w:pPr>
      <w:spacing w:after="0" w:line="240" w:lineRule="auto"/>
    </w:pPr>
    <w:rPr>
      <w:rFonts w:eastAsia="Times New Roman" w:cs="Calibri"/>
      <w:sz w:val="20"/>
    </w:rPr>
  </w:style>
  <w:style w:type="character" w:customStyle="1" w:styleId="10ptfontChar">
    <w:name w:val="10pt font Char"/>
    <w:link w:val="10ptfont"/>
    <w:rsid w:val="000F58D2"/>
    <w:rPr>
      <w:rFonts w:ascii="Calibri" w:eastAsia="Times New Roman" w:hAnsi="Calibri" w:cs="Calibri"/>
      <w:sz w:val="20"/>
    </w:rPr>
  </w:style>
  <w:style w:type="character" w:customStyle="1" w:styleId="HIGHLIGHT0">
    <w:name w:val="HIGHLIGHT"/>
    <w:uiPriority w:val="1"/>
    <w:qFormat/>
    <w:rsid w:val="000F58D2"/>
    <w:rPr>
      <w:rFonts w:ascii="Calibri" w:hAnsi="Calibri"/>
      <w:b/>
      <w:bCs/>
      <w:sz w:val="24"/>
      <w:u w:val="single"/>
      <w:bdr w:val="none" w:sz="0" w:space="0" w:color="auto"/>
      <w:shd w:val="clear" w:color="auto" w:fill="B3423F"/>
    </w:rPr>
  </w:style>
  <w:style w:type="character" w:customStyle="1" w:styleId="StyleUnderlineCharChar9pt">
    <w:name w:val="Style Underline Char Char + 9 pt"/>
    <w:rsid w:val="000F58D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0F58D2"/>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0F58D2"/>
    <w:pPr>
      <w:suppressAutoHyphens/>
      <w:spacing w:before="280" w:after="280" w:line="240" w:lineRule="auto"/>
    </w:pPr>
    <w:rPr>
      <w:rFonts w:cs="Calibri"/>
      <w:color w:val="000000"/>
    </w:rPr>
  </w:style>
  <w:style w:type="character" w:customStyle="1" w:styleId="StyleIntenseReferenceGaramond">
    <w:name w:val="Style Intense Reference + Garamond"/>
    <w:rsid w:val="000F58D2"/>
    <w:rPr>
      <w:rFonts w:ascii="Garamond" w:hAnsi="Garamond"/>
      <w:bCs/>
      <w:color w:val="auto"/>
      <w:spacing w:val="5"/>
      <w:sz w:val="20"/>
      <w:u w:val="single"/>
    </w:rPr>
  </w:style>
  <w:style w:type="character" w:customStyle="1" w:styleId="StyleIntenseReferenceGaramondBold">
    <w:name w:val="Style Intense Reference + Garamond Bold"/>
    <w:rsid w:val="000F58D2"/>
    <w:rPr>
      <w:rFonts w:ascii="Garamond" w:hAnsi="Garamond"/>
      <w:b/>
      <w:bCs/>
      <w:color w:val="auto"/>
      <w:spacing w:val="5"/>
      <w:sz w:val="20"/>
      <w:u w:val="single"/>
    </w:rPr>
  </w:style>
  <w:style w:type="character" w:customStyle="1" w:styleId="detailtitle">
    <w:name w:val="detailtitle"/>
    <w:basedOn w:val="DefaultParagraphFont"/>
    <w:rsid w:val="000F58D2"/>
  </w:style>
  <w:style w:type="character" w:customStyle="1" w:styleId="a">
    <w:name w:val="a"/>
    <w:basedOn w:val="DefaultParagraphFont"/>
    <w:rsid w:val="000F58D2"/>
  </w:style>
  <w:style w:type="character" w:customStyle="1" w:styleId="newstime">
    <w:name w:val="newstime"/>
    <w:basedOn w:val="DefaultParagraphFont"/>
    <w:rsid w:val="000F58D2"/>
  </w:style>
  <w:style w:type="character" w:customStyle="1" w:styleId="IntenseReference1">
    <w:name w:val="Intense Reference1"/>
    <w:qFormat/>
    <w:rsid w:val="000F58D2"/>
    <w:rPr>
      <w:rFonts w:ascii="Arial" w:hAnsi="Arial"/>
      <w:bCs/>
      <w:color w:val="auto"/>
      <w:spacing w:val="5"/>
      <w:sz w:val="20"/>
      <w:u w:val="thick"/>
    </w:rPr>
  </w:style>
  <w:style w:type="character" w:customStyle="1" w:styleId="TagChar3">
    <w:name w:val="Tag Char3"/>
    <w:rsid w:val="000F58D2"/>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0F58D2"/>
    <w:rPr>
      <w:rFonts w:ascii="Garamond" w:hAnsi="Garamond"/>
      <w:b/>
      <w:sz w:val="24"/>
      <w:szCs w:val="26"/>
      <w:bdr w:val="none" w:sz="0" w:space="0" w:color="auto"/>
      <w:shd w:val="clear" w:color="auto" w:fill="FFFF00"/>
    </w:rPr>
  </w:style>
  <w:style w:type="character" w:customStyle="1" w:styleId="texto1">
    <w:name w:val="texto1"/>
    <w:basedOn w:val="DefaultParagraphFont"/>
    <w:rsid w:val="000F58D2"/>
  </w:style>
  <w:style w:type="character" w:customStyle="1" w:styleId="ilad1">
    <w:name w:val="il_ad1"/>
    <w:rsid w:val="000F58D2"/>
    <w:rPr>
      <w:vanish/>
      <w:webHidden w:val="0"/>
      <w:color w:val="000000"/>
      <w:u w:val="single"/>
      <w:specVanish/>
    </w:rPr>
  </w:style>
  <w:style w:type="character" w:customStyle="1" w:styleId="ThickUnderlineCharChar">
    <w:name w:val="Thick Underline Char Char"/>
    <w:rsid w:val="000F58D2"/>
    <w:rPr>
      <w:sz w:val="24"/>
      <w:szCs w:val="24"/>
      <w:u w:val="thick"/>
      <w:lang w:val="en-US" w:eastAsia="en-US" w:bidi="ar-SA"/>
    </w:rPr>
  </w:style>
  <w:style w:type="character" w:customStyle="1" w:styleId="Underline21">
    <w:name w:val="Underline 2"/>
    <w:basedOn w:val="DefaultParagraphFont"/>
    <w:uiPriority w:val="1"/>
    <w:qFormat/>
    <w:rsid w:val="000F58D2"/>
    <w:rPr>
      <w:b/>
      <w:u w:val="single"/>
    </w:rPr>
  </w:style>
  <w:style w:type="paragraph" w:customStyle="1" w:styleId="first">
    <w:name w:val="first"/>
    <w:basedOn w:val="Normal"/>
    <w:qFormat/>
    <w:rsid w:val="000F58D2"/>
    <w:pPr>
      <w:spacing w:before="100" w:beforeAutospacing="1" w:after="100" w:afterAutospacing="1" w:line="240" w:lineRule="auto"/>
    </w:pPr>
    <w:rPr>
      <w:rFonts w:eastAsia="Times New Roman" w:cs="Calibri"/>
      <w:sz w:val="24"/>
    </w:rPr>
  </w:style>
  <w:style w:type="character" w:customStyle="1" w:styleId="tx">
    <w:name w:val="tx"/>
    <w:basedOn w:val="DefaultParagraphFont"/>
    <w:rsid w:val="000F58D2"/>
  </w:style>
  <w:style w:type="character" w:customStyle="1" w:styleId="oneclick-link">
    <w:name w:val="oneclick-link"/>
    <w:basedOn w:val="DefaultParagraphFont"/>
    <w:rsid w:val="000F58D2"/>
  </w:style>
  <w:style w:type="paragraph" w:customStyle="1" w:styleId="StyleHeading4TagsmalltextBigcardbodyNormalTagNotBold">
    <w:name w:val="Style Heading 4Tagsmall textBig cardbodyNormal Tag + Not Bold"/>
    <w:basedOn w:val="Heading4"/>
    <w:next w:val="loose"/>
    <w:qFormat/>
    <w:rsid w:val="000F58D2"/>
    <w:pPr>
      <w:spacing w:before="200" w:line="240" w:lineRule="auto"/>
    </w:pPr>
    <w:rPr>
      <w:rFonts w:ascii="Cambria" w:hAnsi="Cambria"/>
      <w:iCs w:val="0"/>
      <w:sz w:val="22"/>
    </w:rPr>
  </w:style>
  <w:style w:type="character" w:styleId="HTMLTypewriter">
    <w:name w:val="HTML Typewriter"/>
    <w:basedOn w:val="DefaultParagraphFont"/>
    <w:unhideWhenUsed/>
    <w:rsid w:val="000F58D2"/>
    <w:rPr>
      <w:rFonts w:ascii="Consolas" w:hAnsi="Consolas" w:cs="Consolas"/>
      <w:sz w:val="20"/>
      <w:szCs w:val="20"/>
    </w:rPr>
  </w:style>
  <w:style w:type="character" w:customStyle="1" w:styleId="EndnoteTextChar">
    <w:name w:val="Endnote Text Char"/>
    <w:basedOn w:val="DefaultParagraphFont"/>
    <w:locked/>
    <w:rsid w:val="000F58D2"/>
  </w:style>
  <w:style w:type="character" w:customStyle="1" w:styleId="BodyTextFirstIndentChar">
    <w:name w:val="Body Text First Indent Char"/>
    <w:basedOn w:val="Heading8Char"/>
    <w:locked/>
    <w:rsid w:val="000F58D2"/>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0F58D2"/>
  </w:style>
  <w:style w:type="character" w:customStyle="1" w:styleId="BlockHeadingsCharCharChar">
    <w:name w:val="Block Headings Char Char Char"/>
    <w:locked/>
    <w:rsid w:val="000F58D2"/>
  </w:style>
  <w:style w:type="paragraph" w:customStyle="1" w:styleId="BlockHeadingsCharChar">
    <w:name w:val="Block Headings Char Char"/>
    <w:basedOn w:val="Normal"/>
    <w:qFormat/>
    <w:rsid w:val="000F58D2"/>
    <w:pPr>
      <w:spacing w:after="0" w:line="240" w:lineRule="auto"/>
    </w:pPr>
    <w:rPr>
      <w:rFonts w:cs="Calibri"/>
    </w:rPr>
  </w:style>
  <w:style w:type="character" w:customStyle="1" w:styleId="CitesCharCharCharChar">
    <w:name w:val="Cites Char Char Char Char"/>
    <w:locked/>
    <w:rsid w:val="000F58D2"/>
  </w:style>
  <w:style w:type="character" w:customStyle="1" w:styleId="TagsChar1CharChar">
    <w:name w:val="Tags Char1 Char Char"/>
    <w:locked/>
    <w:rsid w:val="000F58D2"/>
  </w:style>
  <w:style w:type="paragraph" w:customStyle="1" w:styleId="TagsChar1Char">
    <w:name w:val="Tags Char1 Char"/>
    <w:basedOn w:val="Normal"/>
    <w:qFormat/>
    <w:rsid w:val="000F58D2"/>
    <w:pPr>
      <w:spacing w:after="0" w:line="240" w:lineRule="auto"/>
    </w:pPr>
    <w:rPr>
      <w:rFonts w:cs="Calibri"/>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F58D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0F58D2"/>
    <w:pPr>
      <w:spacing w:after="0" w:line="240" w:lineRule="auto"/>
    </w:pPr>
    <w:rPr>
      <w:rFonts w:cs="Calibri"/>
    </w:rPr>
  </w:style>
  <w:style w:type="character" w:customStyle="1" w:styleId="CardsFont6ptCharCharChar">
    <w:name w:val="Cards + Font: 6 pt Char Char Char"/>
    <w:locked/>
    <w:rsid w:val="000F58D2"/>
  </w:style>
  <w:style w:type="character" w:customStyle="1" w:styleId="blocktitleChar">
    <w:name w:val="block title Char"/>
    <w:locked/>
    <w:rsid w:val="000F58D2"/>
  </w:style>
  <w:style w:type="character" w:customStyle="1" w:styleId="Cards1Char">
    <w:name w:val="Cards1 Char"/>
    <w:locked/>
    <w:rsid w:val="000F58D2"/>
  </w:style>
  <w:style w:type="paragraph" w:customStyle="1" w:styleId="Cards1">
    <w:name w:val="Cards1"/>
    <w:basedOn w:val="Normal"/>
    <w:qFormat/>
    <w:rsid w:val="000F58D2"/>
    <w:pPr>
      <w:spacing w:after="0" w:line="240" w:lineRule="auto"/>
    </w:pPr>
    <w:rPr>
      <w:rFonts w:cs="Calibri"/>
    </w:rPr>
  </w:style>
  <w:style w:type="character" w:customStyle="1" w:styleId="CardsUnderlineChar">
    <w:name w:val="Cards + Underline Char"/>
    <w:locked/>
    <w:rsid w:val="000F58D2"/>
  </w:style>
  <w:style w:type="paragraph" w:customStyle="1" w:styleId="CardsUnderline">
    <w:name w:val="Cards + Underline"/>
    <w:basedOn w:val="Normal"/>
    <w:next w:val="Style3"/>
    <w:qFormat/>
    <w:rsid w:val="000F58D2"/>
    <w:pPr>
      <w:spacing w:after="0" w:line="240" w:lineRule="auto"/>
    </w:pPr>
    <w:rPr>
      <w:rFonts w:cs="Calibri"/>
    </w:rPr>
  </w:style>
  <w:style w:type="paragraph" w:customStyle="1" w:styleId="StyleNormalWebNormalWebChar1CharNormalWebCharCharC">
    <w:name w:val="Style Normal (Web)Normal (Web) Char1 CharNormal (Web) Char Char C..."/>
    <w:basedOn w:val="Title"/>
    <w:qFormat/>
    <w:rsid w:val="000F58D2"/>
    <w:pPr>
      <w:pBdr>
        <w:bottom w:val="none" w:sz="0" w:space="0" w:color="auto"/>
      </w:pBdr>
      <w:spacing w:after="0" w:line="240" w:lineRule="auto"/>
      <w:contextualSpacing w:val="0"/>
    </w:pPr>
    <w:rPr>
      <w:rFonts w:ascii="Georgia" w:hAnsi="Georgia"/>
      <w:u w:val="none"/>
    </w:rPr>
  </w:style>
  <w:style w:type="paragraph" w:customStyle="1" w:styleId="Reference">
    <w:name w:val="Reference"/>
    <w:qFormat/>
    <w:rsid w:val="000F58D2"/>
    <w:pPr>
      <w:spacing w:after="200" w:line="276" w:lineRule="auto"/>
    </w:pPr>
  </w:style>
  <w:style w:type="character" w:customStyle="1" w:styleId="Debate-CardSmalltextF2Char">
    <w:name w:val="Debate- Card Small text F2 Char"/>
    <w:locked/>
    <w:rsid w:val="000F58D2"/>
  </w:style>
  <w:style w:type="paragraph" w:customStyle="1" w:styleId="Debate-CardSmalltextF2">
    <w:name w:val="Debate- Card Small text F2"/>
    <w:basedOn w:val="Normal"/>
    <w:next w:val="Normal"/>
    <w:qFormat/>
    <w:rsid w:val="000F58D2"/>
    <w:pPr>
      <w:spacing w:after="0" w:line="240" w:lineRule="auto"/>
    </w:pPr>
    <w:rPr>
      <w:rFonts w:cs="Calibri"/>
    </w:rPr>
  </w:style>
  <w:style w:type="paragraph" w:customStyle="1" w:styleId="StyleHeading2Heading2Char2CharHeading2Char1CharCharHead">
    <w:name w:val="Style Heading 2Heading 2 Char2 CharHeading 2 Char1 Char CharHead..."/>
    <w:basedOn w:val="Heading2"/>
    <w:qFormat/>
    <w:rsid w:val="000F58D2"/>
    <w:pPr>
      <w:spacing w:before="480" w:line="240" w:lineRule="auto"/>
    </w:pPr>
    <w:rPr>
      <w:rFonts w:ascii="Cambria" w:hAnsi="Cambria"/>
    </w:rPr>
  </w:style>
  <w:style w:type="paragraph" w:customStyle="1" w:styleId="Blocktitle0">
    <w:name w:val="Block title"/>
    <w:basedOn w:val="Heading1"/>
    <w:next w:val="Debate-EmphasizedText-F5"/>
    <w:autoRedefine/>
    <w:qFormat/>
    <w:rsid w:val="000F58D2"/>
    <w:pPr>
      <w:spacing w:before="480" w:line="240" w:lineRule="auto"/>
    </w:pPr>
    <w:rPr>
      <w:rFonts w:ascii="Cambria" w:hAnsi="Cambria"/>
    </w:rPr>
  </w:style>
  <w:style w:type="paragraph" w:customStyle="1" w:styleId="BlockHeading1">
    <w:name w:val="Block Heading 1"/>
    <w:basedOn w:val="Normal"/>
    <w:uiPriority w:val="99"/>
    <w:qFormat/>
    <w:rsid w:val="000F58D2"/>
    <w:pPr>
      <w:spacing w:after="0" w:line="240" w:lineRule="auto"/>
    </w:pPr>
    <w:rPr>
      <w:rFonts w:cs="Calibri"/>
    </w:rPr>
  </w:style>
  <w:style w:type="paragraph" w:customStyle="1" w:styleId="RepeatBlockHeading">
    <w:name w:val="Repeat Block Heading"/>
    <w:basedOn w:val="Normal"/>
    <w:next w:val="Underlining"/>
    <w:uiPriority w:val="99"/>
    <w:qFormat/>
    <w:rsid w:val="000F58D2"/>
    <w:pPr>
      <w:spacing w:after="0" w:line="240" w:lineRule="auto"/>
    </w:pPr>
    <w:rPr>
      <w:rFonts w:cs="Calibri"/>
    </w:rPr>
  </w:style>
  <w:style w:type="character" w:customStyle="1" w:styleId="CardTagChar">
    <w:name w:val="Card Tag Char"/>
    <w:locked/>
    <w:rsid w:val="000F58D2"/>
  </w:style>
  <w:style w:type="paragraph" w:customStyle="1" w:styleId="CardTag">
    <w:name w:val="Card Tag"/>
    <w:next w:val="CardNotUnderlined"/>
    <w:qFormat/>
    <w:rsid w:val="000F58D2"/>
    <w:pPr>
      <w:spacing w:after="200" w:line="276" w:lineRule="auto"/>
    </w:pPr>
  </w:style>
  <w:style w:type="paragraph" w:customStyle="1" w:styleId="textsmall">
    <w:name w:val="textsmall"/>
    <w:basedOn w:val="Normal"/>
    <w:next w:val="MicroText0"/>
    <w:qFormat/>
    <w:rsid w:val="000F58D2"/>
    <w:pPr>
      <w:spacing w:after="0" w:line="240" w:lineRule="auto"/>
    </w:pPr>
    <w:rPr>
      <w:rFonts w:cs="Calibri"/>
    </w:rPr>
  </w:style>
  <w:style w:type="paragraph" w:customStyle="1" w:styleId="SmallCite">
    <w:name w:val="Small Cite"/>
    <w:basedOn w:val="Normal"/>
    <w:next w:val="BlockHeading1"/>
    <w:qFormat/>
    <w:rsid w:val="000F58D2"/>
    <w:pPr>
      <w:spacing w:after="0" w:line="240" w:lineRule="auto"/>
    </w:pPr>
    <w:rPr>
      <w:rFonts w:cs="Calibri"/>
    </w:rPr>
  </w:style>
  <w:style w:type="paragraph" w:customStyle="1" w:styleId="links1">
    <w:name w:val="links1"/>
    <w:basedOn w:val="Normal"/>
    <w:qFormat/>
    <w:rsid w:val="000F58D2"/>
    <w:pPr>
      <w:spacing w:after="0" w:line="240" w:lineRule="auto"/>
    </w:pPr>
    <w:rPr>
      <w:rFonts w:cs="Calibri"/>
    </w:rPr>
  </w:style>
  <w:style w:type="paragraph" w:customStyle="1" w:styleId="endtext">
    <w:name w:val="endtext"/>
    <w:basedOn w:val="Normal"/>
    <w:next w:val="CardTag"/>
    <w:qFormat/>
    <w:rsid w:val="000F58D2"/>
    <w:pPr>
      <w:spacing w:after="0" w:line="240" w:lineRule="auto"/>
    </w:pPr>
    <w:rPr>
      <w:rFonts w:cs="Calibri"/>
    </w:rPr>
  </w:style>
  <w:style w:type="paragraph" w:customStyle="1" w:styleId="g">
    <w:name w:val="g"/>
    <w:basedOn w:val="Normal"/>
    <w:next w:val="Paste"/>
    <w:qFormat/>
    <w:rsid w:val="000F58D2"/>
    <w:pPr>
      <w:spacing w:after="0" w:line="240" w:lineRule="auto"/>
    </w:pPr>
    <w:rPr>
      <w:rFonts w:cs="Calibri"/>
    </w:rPr>
  </w:style>
  <w:style w:type="paragraph" w:customStyle="1" w:styleId="Repeatheader">
    <w:name w:val="Repeat header"/>
    <w:basedOn w:val="Normal"/>
    <w:next w:val="noindent"/>
    <w:autoRedefine/>
    <w:qFormat/>
    <w:rsid w:val="000F58D2"/>
    <w:pPr>
      <w:spacing w:after="0" w:line="240" w:lineRule="auto"/>
    </w:pPr>
    <w:rPr>
      <w:rFonts w:cs="Calibri"/>
    </w:rPr>
  </w:style>
  <w:style w:type="paragraph" w:customStyle="1" w:styleId="StyleCardNotUnderlined8pt">
    <w:name w:val="Style Card Not Underlined + 8 pt"/>
    <w:basedOn w:val="Debate-CardTextUnderlined-F3"/>
    <w:next w:val="endtext"/>
    <w:qFormat/>
    <w:rsid w:val="000F58D2"/>
    <w:pPr>
      <w:spacing w:after="0"/>
      <w:contextualSpacing w:val="0"/>
    </w:pPr>
    <w:rPr>
      <w:rFonts w:cstheme="minorBidi"/>
      <w:u w:val="none"/>
    </w:rPr>
  </w:style>
  <w:style w:type="paragraph" w:customStyle="1" w:styleId="CardNotUnderlined3">
    <w:name w:val="Card Not Underlined 3"/>
    <w:basedOn w:val="Debate-CardTextUnderlined-F3"/>
    <w:qFormat/>
    <w:rsid w:val="000F58D2"/>
    <w:pPr>
      <w:spacing w:after="0"/>
      <w:contextualSpacing w:val="0"/>
    </w:pPr>
    <w:rPr>
      <w:rFonts w:cstheme="minorBidi"/>
      <w:u w:val="none"/>
    </w:rPr>
  </w:style>
  <w:style w:type="paragraph" w:customStyle="1" w:styleId="CardNotUnderlinedFinal">
    <w:name w:val="Card Not Underlined Final"/>
    <w:next w:val="g"/>
    <w:qFormat/>
    <w:rsid w:val="000F58D2"/>
  </w:style>
  <w:style w:type="paragraph" w:customStyle="1" w:styleId="Numbering">
    <w:name w:val="Numbering"/>
    <w:basedOn w:val="Normal"/>
    <w:next w:val="Normal"/>
    <w:qFormat/>
    <w:rsid w:val="000F58D2"/>
    <w:pPr>
      <w:spacing w:after="0" w:line="240" w:lineRule="auto"/>
    </w:pPr>
    <w:rPr>
      <w:rFonts w:cs="Calibri"/>
    </w:rPr>
  </w:style>
  <w:style w:type="paragraph" w:customStyle="1" w:styleId="Un-IndexedHeading">
    <w:name w:val="Un-Indexed Heading"/>
    <w:basedOn w:val="Heading1"/>
    <w:next w:val="Normal"/>
    <w:qFormat/>
    <w:rsid w:val="000F58D2"/>
    <w:pPr>
      <w:spacing w:before="480" w:line="240" w:lineRule="auto"/>
    </w:pPr>
    <w:rPr>
      <w:rFonts w:ascii="Cambria" w:hAnsi="Cambria"/>
    </w:rPr>
  </w:style>
  <w:style w:type="paragraph" w:customStyle="1" w:styleId="Circle">
    <w:name w:val="Circle"/>
    <w:basedOn w:val="Normal"/>
    <w:next w:val="Normal"/>
    <w:qFormat/>
    <w:rsid w:val="000F58D2"/>
    <w:pPr>
      <w:spacing w:after="0" w:line="240" w:lineRule="auto"/>
    </w:pPr>
    <w:rPr>
      <w:rFonts w:cs="Calibri"/>
    </w:rPr>
  </w:style>
  <w:style w:type="paragraph" w:customStyle="1" w:styleId="PageHeader">
    <w:name w:val="Page Header"/>
    <w:basedOn w:val="Normal"/>
    <w:next w:val="CardNotUnderlined3"/>
    <w:link w:val="PageHeaderChar"/>
    <w:qFormat/>
    <w:rsid w:val="000F58D2"/>
    <w:pPr>
      <w:spacing w:after="0" w:line="240" w:lineRule="auto"/>
    </w:pPr>
    <w:rPr>
      <w:rFonts w:cs="Calibri"/>
    </w:rPr>
  </w:style>
  <w:style w:type="paragraph" w:customStyle="1" w:styleId="IndentedLettering">
    <w:name w:val="Indented Lettering"/>
    <w:next w:val="Normal"/>
    <w:qFormat/>
    <w:rsid w:val="000F58D2"/>
  </w:style>
  <w:style w:type="paragraph" w:customStyle="1" w:styleId="Lettering">
    <w:name w:val="Lettering"/>
    <w:next w:val="Normal"/>
    <w:qFormat/>
    <w:rsid w:val="000F58D2"/>
  </w:style>
  <w:style w:type="paragraph" w:customStyle="1" w:styleId="FileName">
    <w:name w:val="File Name"/>
    <w:basedOn w:val="Normal"/>
    <w:next w:val="Normal"/>
    <w:qFormat/>
    <w:rsid w:val="000F58D2"/>
    <w:pPr>
      <w:spacing w:after="0" w:line="240" w:lineRule="auto"/>
    </w:pPr>
    <w:rPr>
      <w:rFonts w:cs="Calibri"/>
    </w:rPr>
  </w:style>
  <w:style w:type="paragraph" w:customStyle="1" w:styleId="Pagination">
    <w:name w:val="Pagination"/>
    <w:basedOn w:val="Normal"/>
    <w:next w:val="Normal"/>
    <w:qFormat/>
    <w:rsid w:val="000F58D2"/>
    <w:pPr>
      <w:spacing w:after="0" w:line="240" w:lineRule="auto"/>
    </w:pPr>
    <w:rPr>
      <w:rFonts w:cs="Calibri"/>
    </w:rPr>
  </w:style>
  <w:style w:type="paragraph" w:customStyle="1" w:styleId="IndentedNumbering">
    <w:name w:val="Indented Numbering"/>
    <w:basedOn w:val="CardNotUnderlinedFinal"/>
    <w:next w:val="Normal"/>
    <w:qFormat/>
    <w:rsid w:val="000F58D2"/>
  </w:style>
  <w:style w:type="paragraph" w:customStyle="1" w:styleId="CardContinued1">
    <w:name w:val="Card Continued 1"/>
    <w:basedOn w:val="Normal"/>
    <w:next w:val="Normal"/>
    <w:qFormat/>
    <w:rsid w:val="000F58D2"/>
    <w:pPr>
      <w:spacing w:after="0" w:line="240" w:lineRule="auto"/>
    </w:pPr>
    <w:rPr>
      <w:rFonts w:cs="Calibri"/>
    </w:rPr>
  </w:style>
  <w:style w:type="paragraph" w:customStyle="1" w:styleId="CardContinued2">
    <w:name w:val="Card Continued 2"/>
    <w:basedOn w:val="Circle"/>
    <w:next w:val="Normal"/>
    <w:qFormat/>
    <w:rsid w:val="000F58D2"/>
  </w:style>
  <w:style w:type="paragraph" w:customStyle="1" w:styleId="Clearformatting">
    <w:name w:val="Clear formatting"/>
    <w:basedOn w:val="Normal"/>
    <w:next w:val="IndentedLettering"/>
    <w:qFormat/>
    <w:rsid w:val="000F58D2"/>
    <w:pPr>
      <w:spacing w:after="0" w:line="240" w:lineRule="auto"/>
    </w:pPr>
    <w:rPr>
      <w:rFonts w:cs="Calibri"/>
    </w:rPr>
  </w:style>
  <w:style w:type="paragraph" w:customStyle="1" w:styleId="SmallCardText">
    <w:name w:val="Small Card Text"/>
    <w:basedOn w:val="Lettering"/>
    <w:next w:val="FileName"/>
    <w:qFormat/>
    <w:rsid w:val="000F58D2"/>
  </w:style>
  <w:style w:type="paragraph" w:customStyle="1" w:styleId="TAGFONT">
    <w:name w:val="TAG FONT"/>
    <w:basedOn w:val="Normal"/>
    <w:next w:val="Pagination"/>
    <w:autoRedefine/>
    <w:qFormat/>
    <w:rsid w:val="000F58D2"/>
    <w:pPr>
      <w:spacing w:after="0" w:line="240" w:lineRule="auto"/>
    </w:pPr>
    <w:rPr>
      <w:rFonts w:cs="Calibri"/>
    </w:rPr>
  </w:style>
  <w:style w:type="character" w:customStyle="1" w:styleId="LanguageStrikeChar">
    <w:name w:val="Language Strike Char"/>
    <w:locked/>
    <w:rsid w:val="000F58D2"/>
  </w:style>
  <w:style w:type="paragraph" w:customStyle="1" w:styleId="LanguageStrike">
    <w:name w:val="Language Strike"/>
    <w:basedOn w:val="Normal"/>
    <w:next w:val="Normal"/>
    <w:uiPriority w:val="99"/>
    <w:qFormat/>
    <w:rsid w:val="000F58D2"/>
    <w:pPr>
      <w:spacing w:after="0" w:line="240" w:lineRule="auto"/>
    </w:pPr>
    <w:rPr>
      <w:rFonts w:cs="Calibri"/>
    </w:rPr>
  </w:style>
  <w:style w:type="character" w:customStyle="1" w:styleId="8pointChar">
    <w:name w:val="8 point Char"/>
    <w:locked/>
    <w:rsid w:val="000F58D2"/>
  </w:style>
  <w:style w:type="paragraph" w:customStyle="1" w:styleId="8point">
    <w:name w:val="8 point"/>
    <w:basedOn w:val="Normal"/>
    <w:next w:val="fullstory"/>
    <w:qFormat/>
    <w:rsid w:val="000F58D2"/>
    <w:pPr>
      <w:spacing w:after="0" w:line="240" w:lineRule="auto"/>
    </w:pPr>
    <w:rPr>
      <w:rFonts w:cs="Calibri"/>
    </w:rPr>
  </w:style>
  <w:style w:type="character" w:customStyle="1" w:styleId="citationunderlineChar">
    <w:name w:val="citation/underline Char"/>
    <w:locked/>
    <w:rsid w:val="000F58D2"/>
  </w:style>
  <w:style w:type="paragraph" w:customStyle="1" w:styleId="citationunderline">
    <w:name w:val="citation/underline"/>
    <w:autoRedefine/>
    <w:qFormat/>
    <w:rsid w:val="000F58D2"/>
    <w:pPr>
      <w:spacing w:after="200" w:line="276" w:lineRule="auto"/>
    </w:pPr>
  </w:style>
  <w:style w:type="paragraph" w:customStyle="1" w:styleId="Style60">
    <w:name w:val="Style 6"/>
    <w:next w:val="8point"/>
    <w:qFormat/>
    <w:rsid w:val="000F58D2"/>
    <w:pPr>
      <w:spacing w:after="200" w:line="276" w:lineRule="auto"/>
    </w:pPr>
  </w:style>
  <w:style w:type="paragraph" w:customStyle="1" w:styleId="Citation-Complete">
    <w:name w:val="Citation - Complete"/>
    <w:basedOn w:val="Normal"/>
    <w:next w:val="Lettering"/>
    <w:link w:val="Citation-CompleteChar"/>
    <w:autoRedefine/>
    <w:qFormat/>
    <w:rsid w:val="000F58D2"/>
    <w:pPr>
      <w:spacing w:after="0" w:line="240" w:lineRule="auto"/>
    </w:pPr>
    <w:rPr>
      <w:rFonts w:cs="Calibri"/>
    </w:rPr>
  </w:style>
  <w:style w:type="paragraph" w:customStyle="1" w:styleId="Citation-FirstLine">
    <w:name w:val="Citation - First Line"/>
    <w:basedOn w:val="Normal"/>
    <w:next w:val="Style4"/>
    <w:autoRedefine/>
    <w:qFormat/>
    <w:rsid w:val="000F58D2"/>
    <w:pPr>
      <w:spacing w:after="0" w:line="240" w:lineRule="auto"/>
    </w:pPr>
    <w:rPr>
      <w:rFonts w:cs="Calibri"/>
    </w:rPr>
  </w:style>
  <w:style w:type="character" w:customStyle="1" w:styleId="DateCitesAuthorCharChar">
    <w:name w:val="DateCitesAuthor Char Char"/>
    <w:locked/>
    <w:rsid w:val="000F58D2"/>
  </w:style>
  <w:style w:type="paragraph" w:customStyle="1" w:styleId="DateCitesAuthorChar">
    <w:name w:val="DateCitesAuthor Char"/>
    <w:basedOn w:val="Normal"/>
    <w:qFormat/>
    <w:rsid w:val="000F58D2"/>
    <w:pPr>
      <w:spacing w:after="0" w:line="240" w:lineRule="auto"/>
    </w:pPr>
    <w:rPr>
      <w:rFonts w:cs="Calibri"/>
    </w:rPr>
  </w:style>
  <w:style w:type="paragraph" w:customStyle="1" w:styleId="articlebodynormaltext">
    <w:name w:val="articlebody_normaltext"/>
    <w:basedOn w:val="Normal"/>
    <w:next w:val="Citation-Complete"/>
    <w:qFormat/>
    <w:rsid w:val="000F58D2"/>
    <w:pPr>
      <w:spacing w:after="0" w:line="240" w:lineRule="auto"/>
    </w:pPr>
    <w:rPr>
      <w:rFonts w:cs="Calibri"/>
    </w:rPr>
  </w:style>
  <w:style w:type="paragraph" w:customStyle="1" w:styleId="2909F619802848F09E01365C32F34654">
    <w:name w:val="2909F619802848F09E01365C32F34654"/>
    <w:next w:val="Citation-FirstLine"/>
    <w:uiPriority w:val="99"/>
    <w:qFormat/>
    <w:rsid w:val="000F58D2"/>
    <w:pPr>
      <w:spacing w:after="200" w:line="276" w:lineRule="auto"/>
    </w:pPr>
  </w:style>
  <w:style w:type="paragraph" w:customStyle="1" w:styleId="D345FF3D873148C5AE3FBF3267827368">
    <w:name w:val="D345FF3D873148C5AE3FBF3267827368"/>
    <w:uiPriority w:val="99"/>
    <w:qFormat/>
    <w:rsid w:val="000F58D2"/>
    <w:pPr>
      <w:spacing w:after="200" w:line="276" w:lineRule="auto"/>
    </w:pPr>
  </w:style>
  <w:style w:type="paragraph" w:customStyle="1" w:styleId="targetcaption">
    <w:name w:val="targetcaption"/>
    <w:basedOn w:val="Normal"/>
    <w:next w:val="2909F619802848F09E01365C32F34654"/>
    <w:qFormat/>
    <w:rsid w:val="000F58D2"/>
    <w:pPr>
      <w:spacing w:after="0" w:line="240" w:lineRule="auto"/>
    </w:pPr>
    <w:rPr>
      <w:rFonts w:cs="Calibri"/>
    </w:rPr>
  </w:style>
  <w:style w:type="paragraph" w:customStyle="1" w:styleId="Tag12">
    <w:name w:val="Tag12"/>
    <w:basedOn w:val="Normal"/>
    <w:next w:val="Smalltext"/>
    <w:qFormat/>
    <w:rsid w:val="000F58D2"/>
    <w:pPr>
      <w:spacing w:after="0" w:line="240" w:lineRule="auto"/>
    </w:pPr>
    <w:rPr>
      <w:rFonts w:cs="Calibri"/>
    </w:rPr>
  </w:style>
  <w:style w:type="character" w:customStyle="1" w:styleId="StyleStyle411pt1Char">
    <w:name w:val="Style Style4 + 11 pt1 Char"/>
    <w:locked/>
    <w:rsid w:val="000F58D2"/>
  </w:style>
  <w:style w:type="paragraph" w:customStyle="1" w:styleId="StyleStyle411pt1">
    <w:name w:val="Style Style4 + 11 pt1"/>
    <w:basedOn w:val="Normal"/>
    <w:next w:val="cards0"/>
    <w:qFormat/>
    <w:rsid w:val="000F58D2"/>
    <w:pPr>
      <w:spacing w:after="0" w:line="240" w:lineRule="auto"/>
    </w:pPr>
    <w:rPr>
      <w:rFonts w:cs="Calibri"/>
    </w:rPr>
  </w:style>
  <w:style w:type="paragraph" w:customStyle="1" w:styleId="CM5">
    <w:name w:val="CM5"/>
    <w:basedOn w:val="Normal"/>
    <w:qFormat/>
    <w:rsid w:val="000F58D2"/>
    <w:pPr>
      <w:spacing w:after="0" w:line="240" w:lineRule="auto"/>
    </w:pPr>
    <w:rPr>
      <w:rFonts w:cs="Calibri"/>
    </w:rPr>
  </w:style>
  <w:style w:type="paragraph" w:customStyle="1" w:styleId="CM9">
    <w:name w:val="CM9"/>
    <w:basedOn w:val="Normal"/>
    <w:uiPriority w:val="99"/>
    <w:qFormat/>
    <w:rsid w:val="000F58D2"/>
    <w:pPr>
      <w:spacing w:after="0" w:line="240" w:lineRule="auto"/>
    </w:pPr>
    <w:rPr>
      <w:rFonts w:cs="Calibri"/>
    </w:rPr>
  </w:style>
  <w:style w:type="paragraph" w:customStyle="1" w:styleId="CM6">
    <w:name w:val="CM6"/>
    <w:basedOn w:val="Normal"/>
    <w:uiPriority w:val="99"/>
    <w:qFormat/>
    <w:rsid w:val="000F58D2"/>
    <w:pPr>
      <w:spacing w:after="0" w:line="240" w:lineRule="auto"/>
    </w:pPr>
    <w:rPr>
      <w:rFonts w:cs="Calibri"/>
    </w:rPr>
  </w:style>
  <w:style w:type="paragraph" w:customStyle="1" w:styleId="boldness">
    <w:name w:val="boldness"/>
    <w:basedOn w:val="Normal"/>
    <w:next w:val="TagCite"/>
    <w:qFormat/>
    <w:rsid w:val="000F58D2"/>
    <w:pPr>
      <w:spacing w:after="0" w:line="240" w:lineRule="auto"/>
    </w:pPr>
    <w:rPr>
      <w:rFonts w:cs="Calibri"/>
    </w:rPr>
  </w:style>
  <w:style w:type="character" w:customStyle="1" w:styleId="UnderlineCardChar0">
    <w:name w:val="UnderlineCard Char"/>
    <w:locked/>
    <w:rsid w:val="000F58D2"/>
  </w:style>
  <w:style w:type="paragraph" w:customStyle="1" w:styleId="UnderlineCard0">
    <w:name w:val="UnderlineCard"/>
    <w:basedOn w:val="Heading4"/>
    <w:next w:val="CM6"/>
    <w:qFormat/>
    <w:rsid w:val="000F58D2"/>
    <w:pPr>
      <w:spacing w:before="200" w:line="240" w:lineRule="auto"/>
    </w:pPr>
    <w:rPr>
      <w:rFonts w:ascii="Cambria" w:hAnsi="Cambria"/>
      <w:iCs w:val="0"/>
      <w:sz w:val="22"/>
    </w:rPr>
  </w:style>
  <w:style w:type="paragraph" w:customStyle="1" w:styleId="CM21">
    <w:name w:val="CM21"/>
    <w:basedOn w:val="Normal"/>
    <w:uiPriority w:val="99"/>
    <w:qFormat/>
    <w:rsid w:val="000F58D2"/>
    <w:pPr>
      <w:spacing w:after="0" w:line="240" w:lineRule="auto"/>
    </w:pPr>
    <w:rPr>
      <w:rFonts w:cs="Calibri"/>
    </w:rPr>
  </w:style>
  <w:style w:type="paragraph" w:customStyle="1" w:styleId="CM22">
    <w:name w:val="CM22"/>
    <w:basedOn w:val="Normal"/>
    <w:uiPriority w:val="99"/>
    <w:qFormat/>
    <w:rsid w:val="000F58D2"/>
    <w:pPr>
      <w:spacing w:after="0" w:line="240" w:lineRule="auto"/>
    </w:pPr>
    <w:rPr>
      <w:rFonts w:cs="Calibri"/>
    </w:rPr>
  </w:style>
  <w:style w:type="paragraph" w:customStyle="1" w:styleId="CM4">
    <w:name w:val="CM4"/>
    <w:basedOn w:val="Normal"/>
    <w:uiPriority w:val="99"/>
    <w:qFormat/>
    <w:rsid w:val="000F58D2"/>
    <w:pPr>
      <w:spacing w:after="0" w:line="240" w:lineRule="auto"/>
    </w:pPr>
    <w:rPr>
      <w:rFonts w:cs="Calibri"/>
    </w:rPr>
  </w:style>
  <w:style w:type="paragraph" w:customStyle="1" w:styleId="Pa10">
    <w:name w:val="Pa10"/>
    <w:basedOn w:val="Normal"/>
    <w:uiPriority w:val="99"/>
    <w:qFormat/>
    <w:rsid w:val="000F58D2"/>
    <w:pPr>
      <w:spacing w:after="0" w:line="240" w:lineRule="auto"/>
    </w:pPr>
    <w:rPr>
      <w:rFonts w:cs="Calibri"/>
    </w:rPr>
  </w:style>
  <w:style w:type="paragraph" w:customStyle="1" w:styleId="Pa31">
    <w:name w:val="Pa3+1"/>
    <w:basedOn w:val="Normal"/>
    <w:uiPriority w:val="99"/>
    <w:qFormat/>
    <w:rsid w:val="000F58D2"/>
    <w:pPr>
      <w:spacing w:after="0" w:line="240" w:lineRule="auto"/>
    </w:pPr>
    <w:rPr>
      <w:rFonts w:cs="Calibri"/>
    </w:rPr>
  </w:style>
  <w:style w:type="paragraph" w:customStyle="1" w:styleId="Pa1">
    <w:name w:val="Pa1"/>
    <w:basedOn w:val="Normal"/>
    <w:qFormat/>
    <w:rsid w:val="000F58D2"/>
    <w:pPr>
      <w:spacing w:after="0" w:line="240" w:lineRule="auto"/>
    </w:pPr>
    <w:rPr>
      <w:rFonts w:cs="Calibri"/>
    </w:rPr>
  </w:style>
  <w:style w:type="paragraph" w:customStyle="1" w:styleId="Pa2">
    <w:name w:val="Pa2"/>
    <w:basedOn w:val="Normal"/>
    <w:uiPriority w:val="99"/>
    <w:qFormat/>
    <w:rsid w:val="000F58D2"/>
    <w:pPr>
      <w:spacing w:after="0" w:line="240" w:lineRule="auto"/>
    </w:pPr>
    <w:rPr>
      <w:rFonts w:cs="Calibri"/>
    </w:rPr>
  </w:style>
  <w:style w:type="paragraph" w:customStyle="1" w:styleId="FreeFormA">
    <w:name w:val="Free Form A"/>
    <w:next w:val="Pa10"/>
    <w:uiPriority w:val="99"/>
    <w:qFormat/>
    <w:rsid w:val="000F58D2"/>
    <w:pPr>
      <w:spacing w:after="200" w:line="276" w:lineRule="auto"/>
    </w:pPr>
  </w:style>
  <w:style w:type="paragraph" w:customStyle="1" w:styleId="H4Tag">
    <w:name w:val="H4 (Tag)"/>
    <w:basedOn w:val="Normal"/>
    <w:next w:val="Pa31"/>
    <w:qFormat/>
    <w:rsid w:val="000F58D2"/>
    <w:pPr>
      <w:spacing w:after="0" w:line="240" w:lineRule="auto"/>
    </w:pPr>
    <w:rPr>
      <w:rFonts w:cs="Calibri"/>
    </w:rPr>
  </w:style>
  <w:style w:type="character" w:customStyle="1" w:styleId="CardUpSize-LightChar">
    <w:name w:val="CardUpSize - Light Char"/>
    <w:basedOn w:val="DefaultParagraphFont"/>
    <w:locked/>
    <w:rsid w:val="000F58D2"/>
  </w:style>
  <w:style w:type="paragraph" w:customStyle="1" w:styleId="CardUpSize-Light">
    <w:name w:val="CardUpSize - Light"/>
    <w:basedOn w:val="Normal"/>
    <w:next w:val="Pa2"/>
    <w:qFormat/>
    <w:rsid w:val="000F58D2"/>
    <w:pPr>
      <w:spacing w:after="0" w:line="240" w:lineRule="auto"/>
    </w:pPr>
    <w:rPr>
      <w:rFonts w:cs="Calibri"/>
    </w:rPr>
  </w:style>
  <w:style w:type="character" w:customStyle="1" w:styleId="HotRouteCharCharCharCharCharChar">
    <w:name w:val="Hot Route! Char Char Char Char Char Char"/>
    <w:locked/>
    <w:rsid w:val="000F58D2"/>
  </w:style>
  <w:style w:type="paragraph" w:customStyle="1" w:styleId="HotRouteCharCharCharCharChar">
    <w:name w:val="Hot Route! Char Char Char Char Char"/>
    <w:basedOn w:val="Normal"/>
    <w:next w:val="CardUpSize-Light"/>
    <w:qFormat/>
    <w:rsid w:val="000F58D2"/>
    <w:pPr>
      <w:spacing w:after="0" w:line="240" w:lineRule="auto"/>
    </w:pPr>
    <w:rPr>
      <w:rFonts w:cs="Calibri"/>
    </w:rPr>
  </w:style>
  <w:style w:type="character" w:customStyle="1" w:styleId="SmallTextCharCharCharChar">
    <w:name w:val="Small Text Char Char Char Char"/>
    <w:locked/>
    <w:rsid w:val="000F58D2"/>
  </w:style>
  <w:style w:type="paragraph" w:customStyle="1" w:styleId="SmallTextCharCharChar">
    <w:name w:val="Small Text Char Char Char"/>
    <w:basedOn w:val="Normal"/>
    <w:next w:val="CiteCardUpSize-Heavy"/>
    <w:qFormat/>
    <w:rsid w:val="000F58D2"/>
    <w:pPr>
      <w:spacing w:after="0" w:line="240" w:lineRule="auto"/>
    </w:pPr>
    <w:rPr>
      <w:rFonts w:cs="Calibri"/>
    </w:rPr>
  </w:style>
  <w:style w:type="character" w:customStyle="1" w:styleId="UnderlineCharCharCharCharCharCharCharChar">
    <w:name w:val="Underline Char Char Char Char Char Char Char Char"/>
    <w:basedOn w:val="DefaultParagraphFont"/>
    <w:locked/>
    <w:rsid w:val="000F58D2"/>
  </w:style>
  <w:style w:type="paragraph" w:customStyle="1" w:styleId="UnderlineCharCharCharCharCharCharChar">
    <w:name w:val="Underline Char Char Char Char Char Char Char"/>
    <w:basedOn w:val="Normal"/>
    <w:qFormat/>
    <w:rsid w:val="000F58D2"/>
    <w:pPr>
      <w:spacing w:after="0" w:line="240" w:lineRule="auto"/>
    </w:pPr>
    <w:rPr>
      <w:rFonts w:cs="Calibri"/>
    </w:rPr>
  </w:style>
  <w:style w:type="character" w:customStyle="1" w:styleId="SmalltextCharCharCharChar0">
    <w:name w:val="Small text Char Char Char Char"/>
    <w:basedOn w:val="DefaultParagraphFont"/>
    <w:locked/>
    <w:rsid w:val="000F58D2"/>
  </w:style>
  <w:style w:type="paragraph" w:customStyle="1" w:styleId="SmalltextCharCharChar0">
    <w:name w:val="Small text Char Char Char"/>
    <w:basedOn w:val="Normal"/>
    <w:next w:val="Analytics0"/>
    <w:qFormat/>
    <w:rsid w:val="000F58D2"/>
    <w:pPr>
      <w:spacing w:after="0" w:line="240" w:lineRule="auto"/>
    </w:pPr>
    <w:rPr>
      <w:rFonts w:cs="Calibri"/>
    </w:rPr>
  </w:style>
  <w:style w:type="paragraph" w:customStyle="1" w:styleId="Tagandcite">
    <w:name w:val="Tag and cite"/>
    <w:basedOn w:val="Normal"/>
    <w:uiPriority w:val="99"/>
    <w:qFormat/>
    <w:rsid w:val="000F58D2"/>
    <w:pPr>
      <w:spacing w:after="0" w:line="240" w:lineRule="auto"/>
    </w:pPr>
    <w:rPr>
      <w:rFonts w:cs="Calibri"/>
    </w:rPr>
  </w:style>
  <w:style w:type="paragraph" w:customStyle="1" w:styleId="Textbody">
    <w:name w:val="Text body"/>
    <w:basedOn w:val="SmalltextCharCharChar0"/>
    <w:next w:val="WW-Default"/>
    <w:qFormat/>
    <w:rsid w:val="000F58D2"/>
  </w:style>
  <w:style w:type="paragraph" w:customStyle="1" w:styleId="comments">
    <w:name w:val="comments"/>
    <w:basedOn w:val="Normal"/>
    <w:next w:val="Standard"/>
    <w:qFormat/>
    <w:rsid w:val="000F58D2"/>
    <w:pPr>
      <w:spacing w:after="0" w:line="240" w:lineRule="auto"/>
    </w:pPr>
    <w:rPr>
      <w:rFonts w:cs="Calibri"/>
    </w:rPr>
  </w:style>
  <w:style w:type="paragraph" w:customStyle="1" w:styleId="Default1">
    <w:name w:val="Default1"/>
    <w:basedOn w:val="Normal"/>
    <w:uiPriority w:val="99"/>
    <w:qFormat/>
    <w:rsid w:val="000F58D2"/>
    <w:pPr>
      <w:spacing w:after="0" w:line="240" w:lineRule="auto"/>
    </w:pPr>
    <w:rPr>
      <w:rFonts w:cs="Calibri"/>
    </w:rPr>
  </w:style>
  <w:style w:type="paragraph" w:customStyle="1" w:styleId="NFAPWPheader">
    <w:name w:val="NFAP WP header"/>
    <w:basedOn w:val="Normal"/>
    <w:uiPriority w:val="99"/>
    <w:qFormat/>
    <w:rsid w:val="000F58D2"/>
    <w:pPr>
      <w:spacing w:after="0" w:line="240" w:lineRule="auto"/>
    </w:pPr>
    <w:rPr>
      <w:rFonts w:cs="Calibri"/>
    </w:rPr>
  </w:style>
  <w:style w:type="character" w:customStyle="1" w:styleId="UnderlinedCardTextChar">
    <w:name w:val="Underlined Card Text Char"/>
    <w:locked/>
    <w:rsid w:val="000F58D2"/>
  </w:style>
  <w:style w:type="paragraph" w:customStyle="1" w:styleId="UnderlinedCardText">
    <w:name w:val="Underlined Card Text"/>
    <w:basedOn w:val="Normal"/>
    <w:next w:val="Circled"/>
    <w:qFormat/>
    <w:rsid w:val="000F58D2"/>
    <w:pPr>
      <w:spacing w:after="0" w:line="240" w:lineRule="auto"/>
    </w:pPr>
    <w:rPr>
      <w:rFonts w:cs="Calibri"/>
    </w:rPr>
  </w:style>
  <w:style w:type="character" w:customStyle="1" w:styleId="cardtextemphasisChar">
    <w:name w:val="card text emphasis Char"/>
    <w:locked/>
    <w:rsid w:val="000F58D2"/>
  </w:style>
  <w:style w:type="paragraph" w:customStyle="1" w:styleId="cardtextemphasis">
    <w:name w:val="card text emphasis"/>
    <w:basedOn w:val="Circled"/>
    <w:next w:val="MinimizedText"/>
    <w:qFormat/>
    <w:rsid w:val="000F58D2"/>
    <w:pPr>
      <w:spacing w:line="240" w:lineRule="auto"/>
    </w:pPr>
    <w:rPr>
      <w:rFonts w:eastAsiaTheme="minorHAnsi"/>
      <w:b w:val="0"/>
      <w:szCs w:val="22"/>
      <w:u w:val="none"/>
    </w:rPr>
  </w:style>
  <w:style w:type="character" w:customStyle="1" w:styleId="CiteCharCharChar">
    <w:name w:val="Cite Char Char Char"/>
    <w:locked/>
    <w:rsid w:val="000F58D2"/>
  </w:style>
  <w:style w:type="paragraph" w:customStyle="1" w:styleId="CiteCharChar">
    <w:name w:val="Cite Char Char"/>
    <w:basedOn w:val="Normal"/>
    <w:next w:val="Normal"/>
    <w:qFormat/>
    <w:rsid w:val="000F58D2"/>
    <w:pPr>
      <w:spacing w:after="0" w:line="240" w:lineRule="auto"/>
    </w:pPr>
    <w:rPr>
      <w:rFonts w:cs="Calibri"/>
    </w:rPr>
  </w:style>
  <w:style w:type="character" w:customStyle="1" w:styleId="CiteCardChar">
    <w:name w:val="Cite_Card Char"/>
    <w:locked/>
    <w:rsid w:val="000F58D2"/>
  </w:style>
  <w:style w:type="paragraph" w:customStyle="1" w:styleId="CiteCard">
    <w:name w:val="Cite_Card"/>
    <w:next w:val="CiteCharChar"/>
    <w:qFormat/>
    <w:rsid w:val="000F58D2"/>
    <w:pPr>
      <w:spacing w:after="200" w:line="276" w:lineRule="auto"/>
    </w:pPr>
  </w:style>
  <w:style w:type="character" w:customStyle="1" w:styleId="BoldandUnderlineCharChar2">
    <w:name w:val="Bold and Underline Char Char2"/>
    <w:locked/>
    <w:rsid w:val="000F58D2"/>
  </w:style>
  <w:style w:type="paragraph" w:customStyle="1" w:styleId="BoldandUnderlineChar">
    <w:name w:val="Bold and Underline Char"/>
    <w:basedOn w:val="Normal"/>
    <w:next w:val="UnreadText"/>
    <w:qFormat/>
    <w:rsid w:val="000F58D2"/>
    <w:pPr>
      <w:spacing w:after="0" w:line="240" w:lineRule="auto"/>
    </w:pPr>
    <w:rPr>
      <w:rFonts w:cs="Calibri"/>
    </w:rPr>
  </w:style>
  <w:style w:type="paragraph" w:customStyle="1" w:styleId="CiteCardCharChar">
    <w:name w:val="Cite_Card Char Char"/>
    <w:autoRedefine/>
    <w:qFormat/>
    <w:rsid w:val="000F58D2"/>
    <w:pPr>
      <w:spacing w:after="200" w:line="276" w:lineRule="auto"/>
    </w:pPr>
  </w:style>
  <w:style w:type="character" w:customStyle="1" w:styleId="CiteCardCharCharCharChar">
    <w:name w:val="Cite_Card Char Char Char Char"/>
    <w:locked/>
    <w:rsid w:val="000F58D2"/>
  </w:style>
  <w:style w:type="paragraph" w:customStyle="1" w:styleId="CiteCardCharCharChar">
    <w:name w:val="Cite_Card Char Char Char"/>
    <w:qFormat/>
    <w:rsid w:val="000F58D2"/>
    <w:pPr>
      <w:spacing w:after="200" w:line="276" w:lineRule="auto"/>
    </w:pPr>
  </w:style>
  <w:style w:type="paragraph" w:customStyle="1" w:styleId="heading0">
    <w:name w:val="heading"/>
    <w:basedOn w:val="Normal"/>
    <w:next w:val="BoldandUnderlineChar"/>
    <w:qFormat/>
    <w:rsid w:val="000F58D2"/>
    <w:pPr>
      <w:spacing w:after="0" w:line="240" w:lineRule="auto"/>
    </w:pPr>
    <w:rPr>
      <w:rFonts w:cs="Calibri"/>
    </w:rPr>
  </w:style>
  <w:style w:type="character" w:customStyle="1" w:styleId="LittleChar">
    <w:name w:val="Little Char"/>
    <w:locked/>
    <w:rsid w:val="000F58D2"/>
  </w:style>
  <w:style w:type="paragraph" w:customStyle="1" w:styleId="Little">
    <w:name w:val="Little"/>
    <w:basedOn w:val="Normal"/>
    <w:qFormat/>
    <w:rsid w:val="000F58D2"/>
    <w:pPr>
      <w:spacing w:after="0" w:line="240" w:lineRule="auto"/>
    </w:pPr>
    <w:rPr>
      <w:rFonts w:cs="Calibri"/>
    </w:rPr>
  </w:style>
  <w:style w:type="character" w:customStyle="1" w:styleId="DebateHeaderChar">
    <w:name w:val="Debate Header Char"/>
    <w:locked/>
    <w:rsid w:val="000F58D2"/>
  </w:style>
  <w:style w:type="paragraph" w:customStyle="1" w:styleId="DebateHeader">
    <w:name w:val="Debate Header"/>
    <w:basedOn w:val="Normal"/>
    <w:next w:val="Normal"/>
    <w:autoRedefine/>
    <w:uiPriority w:val="99"/>
    <w:qFormat/>
    <w:rsid w:val="000F58D2"/>
    <w:pPr>
      <w:spacing w:after="0" w:line="240" w:lineRule="auto"/>
    </w:pPr>
    <w:rPr>
      <w:rFonts w:cs="Calibri"/>
    </w:rPr>
  </w:style>
  <w:style w:type="paragraph" w:customStyle="1" w:styleId="articletitle0">
    <w:name w:val="article_title"/>
    <w:basedOn w:val="Normal"/>
    <w:qFormat/>
    <w:rsid w:val="000F58D2"/>
    <w:pPr>
      <w:spacing w:after="0" w:line="240" w:lineRule="auto"/>
    </w:pPr>
    <w:rPr>
      <w:rFonts w:cs="Calibri"/>
    </w:rPr>
  </w:style>
  <w:style w:type="character" w:customStyle="1" w:styleId="UnhighlightedChar">
    <w:name w:val="Unhighlighted Char"/>
    <w:locked/>
    <w:rsid w:val="000F58D2"/>
  </w:style>
  <w:style w:type="paragraph" w:customStyle="1" w:styleId="Unhighlighted">
    <w:name w:val="Unhighlighted"/>
    <w:basedOn w:val="Normal"/>
    <w:next w:val="TagCite1"/>
    <w:autoRedefine/>
    <w:qFormat/>
    <w:rsid w:val="000F58D2"/>
    <w:pPr>
      <w:spacing w:after="0" w:line="240" w:lineRule="auto"/>
    </w:pPr>
    <w:rPr>
      <w:rFonts w:cs="Calibri"/>
    </w:rPr>
  </w:style>
  <w:style w:type="paragraph" w:customStyle="1" w:styleId="Caption1">
    <w:name w:val="Caption1"/>
    <w:basedOn w:val="Normal"/>
    <w:qFormat/>
    <w:rsid w:val="000F58D2"/>
    <w:pPr>
      <w:spacing w:after="0" w:line="240" w:lineRule="auto"/>
    </w:pPr>
    <w:rPr>
      <w:rFonts w:cs="Calibri"/>
    </w:rPr>
  </w:style>
  <w:style w:type="character" w:customStyle="1" w:styleId="StylecardUnderlineChar">
    <w:name w:val="Style card + Underline Char"/>
    <w:locked/>
    <w:rsid w:val="000F58D2"/>
  </w:style>
  <w:style w:type="paragraph" w:customStyle="1" w:styleId="StylecardUnderline">
    <w:name w:val="Style card + Underline"/>
    <w:basedOn w:val="CiteSpacing"/>
    <w:next w:val="Unhighlighted"/>
    <w:qFormat/>
    <w:rsid w:val="000F58D2"/>
    <w:pPr>
      <w:spacing w:line="240" w:lineRule="auto"/>
    </w:pPr>
  </w:style>
  <w:style w:type="paragraph" w:customStyle="1" w:styleId="TagF3">
    <w:name w:val="Tag (F3)"/>
    <w:next w:val="Caption1"/>
    <w:qFormat/>
    <w:rsid w:val="000F58D2"/>
    <w:pPr>
      <w:spacing w:after="200" w:line="276" w:lineRule="auto"/>
    </w:pPr>
  </w:style>
  <w:style w:type="paragraph" w:customStyle="1" w:styleId="i1">
    <w:name w:val="i1"/>
    <w:basedOn w:val="Normal"/>
    <w:uiPriority w:val="99"/>
    <w:qFormat/>
    <w:rsid w:val="000F58D2"/>
    <w:pPr>
      <w:spacing w:after="0" w:line="240" w:lineRule="auto"/>
    </w:pPr>
    <w:rPr>
      <w:rFonts w:cs="Calibri"/>
    </w:rPr>
  </w:style>
  <w:style w:type="paragraph" w:customStyle="1" w:styleId="style14">
    <w:name w:val="style14"/>
    <w:basedOn w:val="Normal"/>
    <w:next w:val="Heading1"/>
    <w:qFormat/>
    <w:rsid w:val="000F58D2"/>
    <w:pPr>
      <w:spacing w:after="0" w:line="240" w:lineRule="auto"/>
    </w:pPr>
    <w:rPr>
      <w:rFonts w:cs="Calibri"/>
    </w:rPr>
  </w:style>
  <w:style w:type="paragraph" w:customStyle="1" w:styleId="CardTagCite1Char">
    <w:name w:val="Card Tag + Cite #1 Char"/>
    <w:basedOn w:val="Normal"/>
    <w:qFormat/>
    <w:rsid w:val="000F58D2"/>
    <w:pPr>
      <w:spacing w:after="0" w:line="240" w:lineRule="auto"/>
    </w:pPr>
    <w:rPr>
      <w:rFonts w:cs="Calibri"/>
    </w:rPr>
  </w:style>
  <w:style w:type="paragraph" w:customStyle="1" w:styleId="articlebody">
    <w:name w:val="articlebody"/>
    <w:basedOn w:val="Normal"/>
    <w:next w:val="i1"/>
    <w:qFormat/>
    <w:rsid w:val="000F58D2"/>
    <w:pPr>
      <w:spacing w:after="0" w:line="240" w:lineRule="auto"/>
    </w:pPr>
    <w:rPr>
      <w:rFonts w:cs="Calibri"/>
    </w:rPr>
  </w:style>
  <w:style w:type="character" w:customStyle="1" w:styleId="CiteCardCharCharCharCharCharCharCharChar">
    <w:name w:val="Cite_Card Char Char Char Char Char Char Char Char"/>
    <w:locked/>
    <w:rsid w:val="000F58D2"/>
  </w:style>
  <w:style w:type="paragraph" w:customStyle="1" w:styleId="CiteCardCharCharCharCharCharCharChar">
    <w:name w:val="Cite_Card Char Char Char Char Char Char Char"/>
    <w:next w:val="CardTagCite1Char"/>
    <w:autoRedefine/>
    <w:qFormat/>
    <w:rsid w:val="000F58D2"/>
    <w:pPr>
      <w:spacing w:after="200" w:line="276" w:lineRule="auto"/>
    </w:pPr>
  </w:style>
  <w:style w:type="paragraph" w:customStyle="1" w:styleId="foldie">
    <w:name w:val="foldie"/>
    <w:basedOn w:val="BoldandUnderlineChar"/>
    <w:next w:val="HotRoute0"/>
    <w:qFormat/>
    <w:rsid w:val="000F58D2"/>
  </w:style>
  <w:style w:type="paragraph" w:customStyle="1" w:styleId="billtextsection">
    <w:name w:val="bill_text_section"/>
    <w:basedOn w:val="Normal"/>
    <w:next w:val="articlebody"/>
    <w:qFormat/>
    <w:rsid w:val="000F58D2"/>
    <w:pPr>
      <w:spacing w:after="0" w:line="240" w:lineRule="auto"/>
    </w:pPr>
    <w:rPr>
      <w:rFonts w:cs="Calibri"/>
    </w:rPr>
  </w:style>
  <w:style w:type="character" w:customStyle="1" w:styleId="CiteNormalChar">
    <w:name w:val="Cite Normal Char"/>
    <w:locked/>
    <w:rsid w:val="000F58D2"/>
  </w:style>
  <w:style w:type="paragraph" w:customStyle="1" w:styleId="Pa3">
    <w:name w:val="Pa3"/>
    <w:basedOn w:val="Normal"/>
    <w:uiPriority w:val="99"/>
    <w:qFormat/>
    <w:rsid w:val="000F58D2"/>
    <w:pPr>
      <w:spacing w:after="0" w:line="240" w:lineRule="auto"/>
    </w:pPr>
    <w:rPr>
      <w:rFonts w:cs="Calibri"/>
    </w:rPr>
  </w:style>
  <w:style w:type="character" w:customStyle="1" w:styleId="NormaltextCharChar">
    <w:name w:val="Normal text Char Char"/>
    <w:locked/>
    <w:rsid w:val="000F58D2"/>
  </w:style>
  <w:style w:type="paragraph" w:customStyle="1" w:styleId="Normaltext0">
    <w:name w:val="Normal text"/>
    <w:basedOn w:val="Normal"/>
    <w:autoRedefine/>
    <w:qFormat/>
    <w:rsid w:val="000F58D2"/>
    <w:pPr>
      <w:spacing w:after="0" w:line="240" w:lineRule="auto"/>
    </w:pPr>
    <w:rPr>
      <w:rFonts w:cs="Calibri"/>
    </w:rPr>
  </w:style>
  <w:style w:type="character" w:customStyle="1" w:styleId="underlinedcardChar1">
    <w:name w:val="underlined card Char"/>
    <w:locked/>
    <w:rsid w:val="000F58D2"/>
  </w:style>
  <w:style w:type="paragraph" w:customStyle="1" w:styleId="underlinedcard1">
    <w:name w:val="underlined card"/>
    <w:basedOn w:val="Normal"/>
    <w:next w:val="Pa3"/>
    <w:autoRedefine/>
    <w:qFormat/>
    <w:rsid w:val="000F58D2"/>
    <w:pPr>
      <w:spacing w:after="0" w:line="240" w:lineRule="auto"/>
    </w:pPr>
    <w:rPr>
      <w:rFonts w:cs="Calibri"/>
    </w:rPr>
  </w:style>
  <w:style w:type="character" w:customStyle="1" w:styleId="Debate-CardTagandCite-F6Char">
    <w:name w:val="Debate- Card Tag and Cite- F6 Char"/>
    <w:locked/>
    <w:rsid w:val="000F58D2"/>
  </w:style>
  <w:style w:type="paragraph" w:customStyle="1" w:styleId="Debate-CardTagandCite-F6">
    <w:name w:val="Debate- Card Tag and Cite- F6"/>
    <w:basedOn w:val="Normal"/>
    <w:next w:val="Normaltext0"/>
    <w:qFormat/>
    <w:rsid w:val="000F58D2"/>
    <w:pPr>
      <w:spacing w:after="0" w:line="240" w:lineRule="auto"/>
    </w:pPr>
    <w:rPr>
      <w:rFonts w:cs="Calibri"/>
    </w:rPr>
  </w:style>
  <w:style w:type="paragraph" w:customStyle="1" w:styleId="BLOCKTITLE3">
    <w:name w:val="BLOCK TITLE"/>
    <w:basedOn w:val="Normal"/>
    <w:uiPriority w:val="99"/>
    <w:qFormat/>
    <w:rsid w:val="000F58D2"/>
    <w:pPr>
      <w:spacing w:after="0" w:line="240" w:lineRule="auto"/>
    </w:pPr>
    <w:rPr>
      <w:rFonts w:cs="Calibri"/>
    </w:rPr>
  </w:style>
  <w:style w:type="paragraph" w:customStyle="1" w:styleId="StyleNormalWeb10pt">
    <w:name w:val="Style Normal (Web) + 10 pt"/>
    <w:basedOn w:val="Title"/>
    <w:next w:val="Boldunderline1"/>
    <w:qFormat/>
    <w:rsid w:val="000F58D2"/>
    <w:pPr>
      <w:pBdr>
        <w:bottom w:val="none" w:sz="0" w:space="0" w:color="auto"/>
      </w:pBdr>
      <w:spacing w:after="0" w:line="240" w:lineRule="auto"/>
      <w:contextualSpacing w:val="0"/>
    </w:pPr>
    <w:rPr>
      <w:rFonts w:ascii="Georgia" w:hAnsi="Georgia"/>
      <w:u w:val="none"/>
    </w:rPr>
  </w:style>
  <w:style w:type="character" w:customStyle="1" w:styleId="cardChar0">
    <w:name w:val="%card Char"/>
    <w:locked/>
    <w:rsid w:val="000F58D2"/>
  </w:style>
  <w:style w:type="paragraph" w:customStyle="1" w:styleId="card0">
    <w:name w:val="%card"/>
    <w:basedOn w:val="Normal"/>
    <w:next w:val="BLOCKTITLE3"/>
    <w:qFormat/>
    <w:rsid w:val="000F58D2"/>
    <w:pPr>
      <w:spacing w:after="0" w:line="240" w:lineRule="auto"/>
    </w:pPr>
    <w:rPr>
      <w:rFonts w:cs="Calibri"/>
    </w:rPr>
  </w:style>
  <w:style w:type="character" w:customStyle="1" w:styleId="UnunderlinedTextChar">
    <w:name w:val="Ununderlined Text Char"/>
    <w:locked/>
    <w:rsid w:val="000F58D2"/>
  </w:style>
  <w:style w:type="paragraph" w:customStyle="1" w:styleId="UnunderlinedText">
    <w:name w:val="Ununderlined Text"/>
    <w:basedOn w:val="Normal"/>
    <w:next w:val="card0"/>
    <w:autoRedefine/>
    <w:qFormat/>
    <w:rsid w:val="000F58D2"/>
    <w:pPr>
      <w:spacing w:after="0" w:line="240" w:lineRule="auto"/>
    </w:pPr>
    <w:rPr>
      <w:rFonts w:cs="Calibri"/>
    </w:rPr>
  </w:style>
  <w:style w:type="character" w:customStyle="1" w:styleId="ReallyfuckingsmallCharCharCharChar">
    <w:name w:val="Really fucking small Char Char Char Char"/>
    <w:locked/>
    <w:rsid w:val="000F58D2"/>
  </w:style>
  <w:style w:type="paragraph" w:customStyle="1" w:styleId="ReallyfuckingsmallCharCharChar">
    <w:name w:val="Really fucking small Char Char Char"/>
    <w:basedOn w:val="Normal"/>
    <w:next w:val="NoSpacing"/>
    <w:qFormat/>
    <w:rsid w:val="000F58D2"/>
    <w:pPr>
      <w:spacing w:after="0" w:line="240" w:lineRule="auto"/>
    </w:pPr>
    <w:rPr>
      <w:rFonts w:cs="Calibri"/>
    </w:rPr>
  </w:style>
  <w:style w:type="character" w:customStyle="1" w:styleId="CardDownx1Char">
    <w:name w:val="CardDown x1 Char"/>
    <w:locked/>
    <w:rsid w:val="000F58D2"/>
  </w:style>
  <w:style w:type="paragraph" w:customStyle="1" w:styleId="CardDownx1">
    <w:name w:val="CardDown x1"/>
    <w:basedOn w:val="Normal"/>
    <w:next w:val="Regular"/>
    <w:qFormat/>
    <w:rsid w:val="000F58D2"/>
    <w:pPr>
      <w:spacing w:after="0" w:line="240" w:lineRule="auto"/>
    </w:pPr>
    <w:rPr>
      <w:rFonts w:cs="Calibri"/>
    </w:rPr>
  </w:style>
  <w:style w:type="paragraph" w:customStyle="1" w:styleId="Reallyfuckingsmall">
    <w:name w:val="Really fucking small"/>
    <w:basedOn w:val="Normal"/>
    <w:qFormat/>
    <w:rsid w:val="000F58D2"/>
    <w:pPr>
      <w:spacing w:after="0" w:line="240" w:lineRule="auto"/>
    </w:pPr>
    <w:rPr>
      <w:rFonts w:cs="Calibri"/>
    </w:rPr>
  </w:style>
  <w:style w:type="character" w:customStyle="1" w:styleId="FullCiteChar">
    <w:name w:val="Full Cite Char"/>
    <w:locked/>
    <w:rsid w:val="000F58D2"/>
  </w:style>
  <w:style w:type="paragraph" w:customStyle="1" w:styleId="FullCite">
    <w:name w:val="Full Cite"/>
    <w:basedOn w:val="Normal"/>
    <w:next w:val="Normal"/>
    <w:qFormat/>
    <w:rsid w:val="000F58D2"/>
    <w:pPr>
      <w:spacing w:after="0" w:line="240" w:lineRule="auto"/>
    </w:pPr>
    <w:rPr>
      <w:rFonts w:cs="Calibri"/>
    </w:rPr>
  </w:style>
  <w:style w:type="paragraph" w:customStyle="1" w:styleId="CiteTag">
    <w:name w:val="Cite/Tag"/>
    <w:basedOn w:val="Normal"/>
    <w:uiPriority w:val="99"/>
    <w:qFormat/>
    <w:rsid w:val="000F58D2"/>
    <w:pPr>
      <w:spacing w:after="0" w:line="240" w:lineRule="auto"/>
    </w:pPr>
    <w:rPr>
      <w:rFonts w:cs="Calibri"/>
    </w:rPr>
  </w:style>
  <w:style w:type="paragraph" w:customStyle="1" w:styleId="cardtext4">
    <w:name w:val="cardtext"/>
    <w:basedOn w:val="Normal"/>
    <w:next w:val="Reallyfuckingsmall"/>
    <w:qFormat/>
    <w:rsid w:val="000F58D2"/>
    <w:pPr>
      <w:spacing w:after="0" w:line="240" w:lineRule="auto"/>
    </w:pPr>
    <w:rPr>
      <w:rFonts w:cs="Calibri"/>
    </w:rPr>
  </w:style>
  <w:style w:type="paragraph" w:customStyle="1" w:styleId="Heading5SizeDown">
    <w:name w:val="Heading 5 Size Down"/>
    <w:basedOn w:val="Normal"/>
    <w:autoRedefine/>
    <w:qFormat/>
    <w:rsid w:val="000F58D2"/>
    <w:pPr>
      <w:spacing w:after="0" w:line="240" w:lineRule="auto"/>
    </w:pPr>
    <w:rPr>
      <w:rFonts w:cs="Calibri"/>
    </w:rPr>
  </w:style>
  <w:style w:type="character" w:customStyle="1" w:styleId="evidencetextChar">
    <w:name w:val="evidence text Char"/>
    <w:locked/>
    <w:rsid w:val="000F58D2"/>
  </w:style>
  <w:style w:type="character" w:customStyle="1" w:styleId="StyleStyleArialNarrow9ptLeft-075ArialNarrowChar">
    <w:name w:val="Style Style Arial Narrow 9 pt Left:  -0.75&quot; + Arial Narrow Char"/>
    <w:locked/>
    <w:rsid w:val="000F58D2"/>
  </w:style>
  <w:style w:type="paragraph" w:customStyle="1" w:styleId="StyleStyleArialNarrow9ptLeft-075ArialNarrow">
    <w:name w:val="Style Style Arial Narrow 9 pt Left:  -0.75&quot; + Arial Narrow"/>
    <w:basedOn w:val="Normal"/>
    <w:next w:val="Heading5SizeDown"/>
    <w:qFormat/>
    <w:rsid w:val="000F58D2"/>
    <w:pPr>
      <w:spacing w:after="0" w:line="240" w:lineRule="auto"/>
    </w:pPr>
    <w:rPr>
      <w:rFonts w:cs="Calibri"/>
    </w:rPr>
  </w:style>
  <w:style w:type="character" w:customStyle="1" w:styleId="StyleStyleCardTextLeft-075Right0Char">
    <w:name w:val="Style Style Card Text + Left:  -0.75&quot; + Right:  0&quot; Char"/>
    <w:locked/>
    <w:rsid w:val="000F58D2"/>
  </w:style>
  <w:style w:type="paragraph" w:customStyle="1" w:styleId="StyleStyleCardTextLeft-075Right0">
    <w:name w:val="Style Style Card Text + Left:  -0.75&quot; + Right:  0&quot;"/>
    <w:basedOn w:val="Normal"/>
    <w:next w:val="evidencetext"/>
    <w:autoRedefine/>
    <w:qFormat/>
    <w:rsid w:val="000F58D2"/>
    <w:pPr>
      <w:spacing w:after="0" w:line="240" w:lineRule="auto"/>
    </w:pPr>
    <w:rPr>
      <w:rFonts w:cs="Calibri"/>
    </w:rPr>
  </w:style>
  <w:style w:type="paragraph" w:customStyle="1" w:styleId="ecxmsonormal">
    <w:name w:val="ecxmsonormal"/>
    <w:basedOn w:val="Normal"/>
    <w:qFormat/>
    <w:rsid w:val="000F58D2"/>
    <w:pPr>
      <w:spacing w:after="0" w:line="240" w:lineRule="auto"/>
    </w:pPr>
    <w:rPr>
      <w:rFonts w:cs="Calibri"/>
    </w:rPr>
  </w:style>
  <w:style w:type="character" w:customStyle="1" w:styleId="DebateUnderlineBoldChar">
    <w:name w:val="Debate Underline Bold Char"/>
    <w:locked/>
    <w:rsid w:val="000F58D2"/>
  </w:style>
  <w:style w:type="paragraph" w:customStyle="1" w:styleId="DebateUnderlineBold">
    <w:name w:val="Debate Underline Bold"/>
    <w:basedOn w:val="Cardtext0"/>
    <w:qFormat/>
    <w:rsid w:val="000F58D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0F58D2"/>
  </w:style>
  <w:style w:type="paragraph" w:customStyle="1" w:styleId="StyleArialNarrow12ptBoldLeft-075">
    <w:name w:val="Style Arial Narrow 12 pt Bold Left:  -0.75&quot;"/>
    <w:basedOn w:val="Normal"/>
    <w:next w:val="ecxmsonormal"/>
    <w:qFormat/>
    <w:rsid w:val="000F58D2"/>
    <w:pPr>
      <w:spacing w:after="0" w:line="240" w:lineRule="auto"/>
    </w:pPr>
    <w:rPr>
      <w:rFonts w:cs="Calibri"/>
    </w:rPr>
  </w:style>
  <w:style w:type="character" w:customStyle="1" w:styleId="StyleStyleevidencetextBorderSinglesolidlineAuto05Char">
    <w:name w:val="Style Style evidence text + Border: : (Single solid line Auto  0.5 ... Char"/>
    <w:locked/>
    <w:rsid w:val="000F58D2"/>
  </w:style>
  <w:style w:type="paragraph" w:customStyle="1" w:styleId="StyleStyleevidencetextBorderSinglesolidlineAuto05">
    <w:name w:val="Style Style evidence text + Border: : (Single solid line Auto  0.5 ..."/>
    <w:basedOn w:val="Normal"/>
    <w:next w:val="DebateUnderlineBold"/>
    <w:qFormat/>
    <w:rsid w:val="000F58D2"/>
    <w:pPr>
      <w:spacing w:after="0" w:line="240" w:lineRule="auto"/>
    </w:pPr>
    <w:rPr>
      <w:rFonts w:cs="Calibri"/>
    </w:rPr>
  </w:style>
  <w:style w:type="character" w:customStyle="1" w:styleId="StyleevidencetextBorderSinglesolidlineAuto05ptLChar">
    <w:name w:val="Style evidence text + Border: : (Single solid line Auto  0.5 pt L... Char"/>
    <w:locked/>
    <w:rsid w:val="000F58D2"/>
  </w:style>
  <w:style w:type="paragraph" w:customStyle="1" w:styleId="StyleevidencetextBorderSinglesolidlineAuto05ptL">
    <w:name w:val="Style evidence text + Border: : (Single solid line Auto  0.5 pt L..."/>
    <w:basedOn w:val="CiteTag"/>
    <w:next w:val="StyleArialNarrow12ptBoldLeft-075"/>
    <w:qFormat/>
    <w:rsid w:val="000F58D2"/>
  </w:style>
  <w:style w:type="character" w:customStyle="1" w:styleId="HighlightingChar">
    <w:name w:val="Highlighting Char"/>
    <w:locked/>
    <w:rsid w:val="000F58D2"/>
  </w:style>
  <w:style w:type="paragraph" w:customStyle="1" w:styleId="Highlighting">
    <w:name w:val="Highlighting"/>
    <w:basedOn w:val="Normal"/>
    <w:next w:val="StyleStyleevidencetextBorderSinglesolidlineAuto05"/>
    <w:autoRedefine/>
    <w:qFormat/>
    <w:rsid w:val="000F58D2"/>
    <w:pPr>
      <w:spacing w:after="0" w:line="240" w:lineRule="auto"/>
    </w:pPr>
    <w:rPr>
      <w:rFonts w:cs="Calibri"/>
    </w:rPr>
  </w:style>
  <w:style w:type="paragraph" w:customStyle="1" w:styleId="CiteCharCharCharChar">
    <w:name w:val="Cite Char Char Char Char"/>
    <w:basedOn w:val="Normal"/>
    <w:next w:val="Normal"/>
    <w:qFormat/>
    <w:rsid w:val="000F58D2"/>
    <w:pPr>
      <w:spacing w:after="0" w:line="240" w:lineRule="auto"/>
    </w:pPr>
    <w:rPr>
      <w:rFonts w:cs="Calibri"/>
    </w:rPr>
  </w:style>
  <w:style w:type="character" w:customStyle="1" w:styleId="UnderliningCharChar1CharCharChar">
    <w:name w:val="Underlining Char Char1 Char Char Char"/>
    <w:locked/>
    <w:rsid w:val="000F58D2"/>
  </w:style>
  <w:style w:type="paragraph" w:customStyle="1" w:styleId="UnderliningCharChar1CharChar">
    <w:name w:val="Underlining Char Char1 Char Char"/>
    <w:basedOn w:val="Normal"/>
    <w:next w:val="Normal"/>
    <w:qFormat/>
    <w:rsid w:val="000F58D2"/>
    <w:pPr>
      <w:spacing w:after="0" w:line="240" w:lineRule="auto"/>
    </w:pPr>
    <w:rPr>
      <w:rFonts w:cs="Calibri"/>
    </w:rPr>
  </w:style>
  <w:style w:type="character" w:customStyle="1" w:styleId="CiteCharCharCharCharCharChar">
    <w:name w:val="Cite Char Char Char Char Char Char"/>
    <w:locked/>
    <w:rsid w:val="000F58D2"/>
  </w:style>
  <w:style w:type="paragraph" w:customStyle="1" w:styleId="CiteCharCharCharCharChar">
    <w:name w:val="Cite Char Char Char Char Char"/>
    <w:basedOn w:val="Normal"/>
    <w:next w:val="Normal"/>
    <w:qFormat/>
    <w:rsid w:val="000F58D2"/>
    <w:pPr>
      <w:spacing w:after="0" w:line="240" w:lineRule="auto"/>
    </w:pPr>
    <w:rPr>
      <w:rFonts w:cs="Calibri"/>
    </w:rPr>
  </w:style>
  <w:style w:type="character" w:customStyle="1" w:styleId="UnderliningCharCharChar">
    <w:name w:val="Underlining Char Char Char"/>
    <w:locked/>
    <w:rsid w:val="000F58D2"/>
  </w:style>
  <w:style w:type="paragraph" w:customStyle="1" w:styleId="UnderliningCharChar">
    <w:name w:val="Underlining Char Char"/>
    <w:basedOn w:val="Normal"/>
    <w:next w:val="Normal"/>
    <w:qFormat/>
    <w:rsid w:val="000F58D2"/>
    <w:pPr>
      <w:spacing w:after="0" w:line="240" w:lineRule="auto"/>
    </w:pPr>
    <w:rPr>
      <w:rFonts w:cs="Calibri"/>
    </w:rPr>
  </w:style>
  <w:style w:type="paragraph" w:customStyle="1" w:styleId="Style120">
    <w:name w:val="Style 12"/>
    <w:qFormat/>
    <w:rsid w:val="000F58D2"/>
    <w:pPr>
      <w:spacing w:after="200" w:line="276" w:lineRule="auto"/>
    </w:pPr>
  </w:style>
  <w:style w:type="paragraph" w:customStyle="1" w:styleId="Style7">
    <w:name w:val="Style 7"/>
    <w:next w:val="CiteCharCharCharCharChar"/>
    <w:qFormat/>
    <w:rsid w:val="000F58D2"/>
    <w:pPr>
      <w:spacing w:after="200" w:line="276" w:lineRule="auto"/>
    </w:pPr>
  </w:style>
  <w:style w:type="paragraph" w:customStyle="1" w:styleId="Style9">
    <w:name w:val="Style 9"/>
    <w:qFormat/>
    <w:rsid w:val="000F58D2"/>
    <w:pPr>
      <w:spacing w:after="200" w:line="276" w:lineRule="auto"/>
    </w:pPr>
  </w:style>
  <w:style w:type="paragraph" w:customStyle="1" w:styleId="Emphasis3">
    <w:name w:val="Emphasis3"/>
    <w:next w:val="UnderliningCharChar"/>
    <w:qFormat/>
    <w:rsid w:val="000F58D2"/>
    <w:pPr>
      <w:spacing w:after="200" w:line="276" w:lineRule="auto"/>
    </w:pPr>
  </w:style>
  <w:style w:type="paragraph" w:customStyle="1" w:styleId="SmallCard">
    <w:name w:val="Small Card"/>
    <w:basedOn w:val="Normal"/>
    <w:next w:val="Style7"/>
    <w:uiPriority w:val="99"/>
    <w:qFormat/>
    <w:rsid w:val="000F58D2"/>
    <w:pPr>
      <w:spacing w:after="0" w:line="240" w:lineRule="auto"/>
    </w:pPr>
    <w:rPr>
      <w:rFonts w:cs="Calibri"/>
    </w:rPr>
  </w:style>
  <w:style w:type="paragraph" w:customStyle="1" w:styleId="BreifTitle">
    <w:name w:val="Breif Title"/>
    <w:basedOn w:val="Normal"/>
    <w:next w:val="Style9"/>
    <w:autoRedefine/>
    <w:uiPriority w:val="99"/>
    <w:qFormat/>
    <w:rsid w:val="000F58D2"/>
    <w:pPr>
      <w:spacing w:after="0" w:line="240" w:lineRule="auto"/>
    </w:pPr>
    <w:rPr>
      <w:rFonts w:cs="Calibri"/>
    </w:rPr>
  </w:style>
  <w:style w:type="paragraph" w:customStyle="1" w:styleId="Normal10pt">
    <w:name w:val="Normal + 10 pt"/>
    <w:basedOn w:val="Normal"/>
    <w:next w:val="Emphasis3"/>
    <w:uiPriority w:val="99"/>
    <w:qFormat/>
    <w:rsid w:val="000F58D2"/>
    <w:pPr>
      <w:spacing w:after="0" w:line="240" w:lineRule="auto"/>
    </w:pPr>
    <w:rPr>
      <w:rFonts w:cs="Calibri"/>
    </w:rPr>
  </w:style>
  <w:style w:type="paragraph" w:customStyle="1" w:styleId="formfldssel">
    <w:name w:val="formfldssel"/>
    <w:basedOn w:val="Normal"/>
    <w:qFormat/>
    <w:rsid w:val="000F58D2"/>
    <w:pPr>
      <w:spacing w:after="0" w:line="240" w:lineRule="auto"/>
    </w:pPr>
    <w:rPr>
      <w:rFonts w:cs="Calibri"/>
    </w:rPr>
  </w:style>
  <w:style w:type="paragraph" w:customStyle="1" w:styleId="hpleftlk">
    <w:name w:val="hpleftlk"/>
    <w:basedOn w:val="Normal"/>
    <w:next w:val="SmallCard"/>
    <w:qFormat/>
    <w:rsid w:val="000F58D2"/>
    <w:pPr>
      <w:spacing w:after="0" w:line="240" w:lineRule="auto"/>
    </w:pPr>
    <w:rPr>
      <w:rFonts w:cs="Calibri"/>
    </w:rPr>
  </w:style>
  <w:style w:type="paragraph" w:customStyle="1" w:styleId="lblu">
    <w:name w:val="lblu"/>
    <w:basedOn w:val="Normal"/>
    <w:next w:val="BreifTitle"/>
    <w:qFormat/>
    <w:rsid w:val="000F58D2"/>
    <w:pPr>
      <w:spacing w:after="0" w:line="240" w:lineRule="auto"/>
    </w:pPr>
    <w:rPr>
      <w:rFonts w:cs="Calibri"/>
    </w:rPr>
  </w:style>
  <w:style w:type="paragraph" w:customStyle="1" w:styleId="Underlinestyle">
    <w:name w:val="Underlinestyle"/>
    <w:basedOn w:val="Normal"/>
    <w:next w:val="Normal10pt"/>
    <w:qFormat/>
    <w:rsid w:val="000F58D2"/>
    <w:pPr>
      <w:spacing w:after="0" w:line="240" w:lineRule="auto"/>
    </w:pPr>
    <w:rPr>
      <w:rFonts w:cs="Calibri"/>
    </w:rPr>
  </w:style>
  <w:style w:type="paragraph" w:customStyle="1" w:styleId="DebateCiteCharChar">
    <w:name w:val="Debate Cite Char Char"/>
    <w:basedOn w:val="Normal"/>
    <w:next w:val="formfldssel"/>
    <w:autoRedefine/>
    <w:qFormat/>
    <w:rsid w:val="000F58D2"/>
    <w:pPr>
      <w:spacing w:after="0" w:line="240" w:lineRule="auto"/>
    </w:pPr>
    <w:rPr>
      <w:rFonts w:cs="Calibri"/>
    </w:rPr>
  </w:style>
  <w:style w:type="paragraph" w:customStyle="1" w:styleId="StyleTagandCiteFranklinGothicDemi">
    <w:name w:val="Style Tag and Cite + Franklin Gothic Demi"/>
    <w:basedOn w:val="HotRoute"/>
    <w:next w:val="lblu"/>
    <w:autoRedefine/>
    <w:uiPriority w:val="99"/>
    <w:qFormat/>
    <w:rsid w:val="000F58D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0F58D2"/>
  </w:style>
  <w:style w:type="paragraph" w:customStyle="1" w:styleId="CiteCard0">
    <w:name w:val="Cite/Card"/>
    <w:basedOn w:val="Normal"/>
    <w:next w:val="StyleTagandCiteFranklinGothicDemi"/>
    <w:qFormat/>
    <w:rsid w:val="000F58D2"/>
    <w:pPr>
      <w:spacing w:after="0" w:line="240" w:lineRule="auto"/>
    </w:pPr>
    <w:rPr>
      <w:rFonts w:cs="Calibri"/>
    </w:rPr>
  </w:style>
  <w:style w:type="paragraph" w:customStyle="1" w:styleId="tagCharCharCharCharCharCharChar">
    <w:name w:val="tag Char Char Char Char Char Char Char"/>
    <w:basedOn w:val="Normal"/>
    <w:next w:val="StyleStyleTagandCiteFranklinGothicDemi11pt"/>
    <w:uiPriority w:val="99"/>
    <w:qFormat/>
    <w:rsid w:val="000F58D2"/>
    <w:pPr>
      <w:spacing w:after="0" w:line="240" w:lineRule="auto"/>
    </w:pPr>
    <w:rPr>
      <w:rFonts w:cs="Calibri"/>
    </w:rPr>
  </w:style>
  <w:style w:type="paragraph" w:customStyle="1" w:styleId="title-bold-medium">
    <w:name w:val="title-bold-medium"/>
    <w:basedOn w:val="Normal"/>
    <w:next w:val="TagCite2"/>
    <w:uiPriority w:val="99"/>
    <w:qFormat/>
    <w:rsid w:val="000F58D2"/>
    <w:pPr>
      <w:spacing w:after="0" w:line="240" w:lineRule="auto"/>
    </w:pPr>
    <w:rPr>
      <w:rFonts w:cs="Calibri"/>
    </w:rPr>
  </w:style>
  <w:style w:type="paragraph" w:customStyle="1" w:styleId="lact">
    <w:name w:val="lact"/>
    <w:basedOn w:val="Normal"/>
    <w:next w:val="CiteCard0"/>
    <w:uiPriority w:val="99"/>
    <w:qFormat/>
    <w:rsid w:val="000F58D2"/>
    <w:pPr>
      <w:spacing w:after="0" w:line="240" w:lineRule="auto"/>
    </w:pPr>
    <w:rPr>
      <w:rFonts w:cs="Calibri"/>
    </w:rPr>
  </w:style>
  <w:style w:type="paragraph" w:customStyle="1" w:styleId="shellscontentions">
    <w:name w:val="shells/contentions"/>
    <w:basedOn w:val="DebateCiteCharChar"/>
    <w:next w:val="tagCharCharCharCharCharCharChar"/>
    <w:uiPriority w:val="99"/>
    <w:qFormat/>
    <w:rsid w:val="000F58D2"/>
  </w:style>
  <w:style w:type="paragraph" w:customStyle="1" w:styleId="BriefTitle1">
    <w:name w:val="Brief Title 1"/>
    <w:basedOn w:val="Normal"/>
    <w:next w:val="title-bold-medium"/>
    <w:uiPriority w:val="99"/>
    <w:qFormat/>
    <w:rsid w:val="000F58D2"/>
    <w:pPr>
      <w:spacing w:after="0" w:line="240" w:lineRule="auto"/>
    </w:pPr>
    <w:rPr>
      <w:rFonts w:cs="Calibri"/>
    </w:rPr>
  </w:style>
  <w:style w:type="paragraph" w:customStyle="1" w:styleId="ShellTitles">
    <w:name w:val="ShellTitles"/>
    <w:basedOn w:val="Normal"/>
    <w:next w:val="shellscontentions"/>
    <w:uiPriority w:val="99"/>
    <w:qFormat/>
    <w:rsid w:val="000F58D2"/>
    <w:pPr>
      <w:spacing w:after="0" w:line="240" w:lineRule="auto"/>
    </w:pPr>
    <w:rPr>
      <w:rFonts w:cs="Calibri"/>
    </w:rPr>
  </w:style>
  <w:style w:type="paragraph" w:customStyle="1" w:styleId="ToRead">
    <w:name w:val="To Read"/>
    <w:basedOn w:val="Normal"/>
    <w:uiPriority w:val="99"/>
    <w:qFormat/>
    <w:rsid w:val="000F58D2"/>
    <w:pPr>
      <w:spacing w:after="0" w:line="240" w:lineRule="auto"/>
    </w:pPr>
    <w:rPr>
      <w:rFonts w:cs="Calibri"/>
    </w:rPr>
  </w:style>
  <w:style w:type="paragraph" w:customStyle="1" w:styleId="Style21">
    <w:name w:val="Style 2"/>
    <w:basedOn w:val="Normal"/>
    <w:next w:val="ShellTitles"/>
    <w:uiPriority w:val="99"/>
    <w:qFormat/>
    <w:rsid w:val="000F58D2"/>
    <w:pPr>
      <w:spacing w:after="0" w:line="240" w:lineRule="auto"/>
    </w:pPr>
    <w:rPr>
      <w:rFonts w:cs="Calibri"/>
    </w:rPr>
  </w:style>
  <w:style w:type="paragraph" w:customStyle="1" w:styleId="Style40">
    <w:name w:val="Style 4"/>
    <w:basedOn w:val="Normal"/>
    <w:uiPriority w:val="99"/>
    <w:qFormat/>
    <w:rsid w:val="000F58D2"/>
    <w:pPr>
      <w:spacing w:after="0" w:line="240" w:lineRule="auto"/>
    </w:pPr>
    <w:rPr>
      <w:rFonts w:cs="Calibri"/>
    </w:rPr>
  </w:style>
  <w:style w:type="paragraph" w:customStyle="1" w:styleId="CM10">
    <w:name w:val="CM10"/>
    <w:basedOn w:val="Normal"/>
    <w:uiPriority w:val="99"/>
    <w:qFormat/>
    <w:rsid w:val="000F58D2"/>
    <w:pPr>
      <w:spacing w:after="0" w:line="240" w:lineRule="auto"/>
    </w:pPr>
    <w:rPr>
      <w:rFonts w:cs="Calibri"/>
    </w:rPr>
  </w:style>
  <w:style w:type="paragraph" w:customStyle="1" w:styleId="OffensiveLanguage">
    <w:name w:val="Offensive Language"/>
    <w:basedOn w:val="Normal"/>
    <w:next w:val="Normal"/>
    <w:qFormat/>
    <w:rsid w:val="000F58D2"/>
    <w:pPr>
      <w:spacing w:after="0" w:line="240" w:lineRule="auto"/>
    </w:pPr>
    <w:rPr>
      <w:rFonts w:cs="Calibri"/>
    </w:rPr>
  </w:style>
  <w:style w:type="paragraph" w:customStyle="1" w:styleId="clearformatting0">
    <w:name w:val="clear formatting"/>
    <w:basedOn w:val="Normal"/>
    <w:next w:val="Style40"/>
    <w:qFormat/>
    <w:rsid w:val="000F58D2"/>
    <w:pPr>
      <w:spacing w:after="0" w:line="240" w:lineRule="auto"/>
    </w:pPr>
    <w:rPr>
      <w:rFonts w:cs="Calibri"/>
    </w:rPr>
  </w:style>
  <w:style w:type="paragraph" w:customStyle="1" w:styleId="Style18">
    <w:name w:val="Style 18"/>
    <w:next w:val="CM10"/>
    <w:uiPriority w:val="99"/>
    <w:qFormat/>
    <w:rsid w:val="000F58D2"/>
    <w:pPr>
      <w:spacing w:after="200" w:line="276" w:lineRule="auto"/>
    </w:pPr>
  </w:style>
  <w:style w:type="paragraph" w:customStyle="1" w:styleId="formfld">
    <w:name w:val="formfld"/>
    <w:basedOn w:val="Normal"/>
    <w:next w:val="OffensiveLanguage"/>
    <w:qFormat/>
    <w:rsid w:val="000F58D2"/>
    <w:pPr>
      <w:spacing w:after="0" w:line="240" w:lineRule="auto"/>
    </w:pPr>
    <w:rPr>
      <w:rFonts w:cs="Calibri"/>
    </w:rPr>
  </w:style>
  <w:style w:type="paragraph" w:customStyle="1" w:styleId="Caption3">
    <w:name w:val="Caption3"/>
    <w:basedOn w:val="Normal"/>
    <w:next w:val="clearformatting0"/>
    <w:uiPriority w:val="99"/>
    <w:qFormat/>
    <w:rsid w:val="000F58D2"/>
    <w:pPr>
      <w:spacing w:after="0" w:line="240" w:lineRule="auto"/>
    </w:pPr>
    <w:rPr>
      <w:rFonts w:cs="Calibri"/>
    </w:rPr>
  </w:style>
  <w:style w:type="paragraph" w:customStyle="1" w:styleId="teaserpermalink">
    <w:name w:val="teaser_permalink"/>
    <w:basedOn w:val="Normal"/>
    <w:next w:val="Style18"/>
    <w:uiPriority w:val="99"/>
    <w:qFormat/>
    <w:rsid w:val="000F58D2"/>
    <w:pPr>
      <w:spacing w:after="0" w:line="240" w:lineRule="auto"/>
    </w:pPr>
    <w:rPr>
      <w:rFonts w:cs="Calibri"/>
    </w:rPr>
  </w:style>
  <w:style w:type="character" w:styleId="BookTitle">
    <w:name w:val="Book Title"/>
    <w:basedOn w:val="DefaultParagraphFont"/>
    <w:qFormat/>
    <w:rsid w:val="000F58D2"/>
    <w:rPr>
      <w:b/>
      <w:bCs/>
      <w:i/>
      <w:iCs/>
      <w:spacing w:val="5"/>
    </w:rPr>
  </w:style>
  <w:style w:type="character" w:customStyle="1" w:styleId="Heading7Char1">
    <w:name w:val="Heading 7 Char1"/>
    <w:basedOn w:val="DefaultParagraphFont"/>
    <w:semiHidden/>
    <w:rsid w:val="000F58D2"/>
  </w:style>
  <w:style w:type="character" w:customStyle="1" w:styleId="Heading8Char1">
    <w:name w:val="Heading 8 Char1"/>
    <w:basedOn w:val="DefaultParagraphFont"/>
    <w:semiHidden/>
    <w:rsid w:val="000F58D2"/>
  </w:style>
  <w:style w:type="character" w:customStyle="1" w:styleId="Heading9Char1">
    <w:name w:val="Heading 9 Char1"/>
    <w:basedOn w:val="DefaultParagraphFont"/>
    <w:semiHidden/>
    <w:rsid w:val="000F58D2"/>
  </w:style>
  <w:style w:type="character" w:customStyle="1" w:styleId="sup1">
    <w:name w:val="sup1"/>
    <w:rsid w:val="000F58D2"/>
  </w:style>
  <w:style w:type="character" w:customStyle="1" w:styleId="pgnum1">
    <w:name w:val="pgnum1"/>
    <w:rsid w:val="000F58D2"/>
  </w:style>
  <w:style w:type="character" w:customStyle="1" w:styleId="nw">
    <w:name w:val="nw"/>
    <w:rsid w:val="000F58D2"/>
  </w:style>
  <w:style w:type="character" w:customStyle="1" w:styleId="CardsHighlight">
    <w:name w:val="Cards Highlight"/>
    <w:uiPriority w:val="1"/>
    <w:rsid w:val="000F58D2"/>
  </w:style>
  <w:style w:type="character" w:customStyle="1" w:styleId="apple">
    <w:name w:val="apple"/>
    <w:rsid w:val="000F58D2"/>
  </w:style>
  <w:style w:type="character" w:customStyle="1" w:styleId="inhoud">
    <w:name w:val="inhoud"/>
    <w:rsid w:val="000F58D2"/>
  </w:style>
  <w:style w:type="character" w:customStyle="1" w:styleId="CardsUnderlined">
    <w:name w:val="Cards Underlined"/>
    <w:qFormat/>
    <w:rsid w:val="000F58D2"/>
  </w:style>
  <w:style w:type="character" w:customStyle="1" w:styleId="Cites-AuthorDate">
    <w:name w:val="Cites-Author/Date"/>
    <w:qFormat/>
    <w:rsid w:val="000F58D2"/>
  </w:style>
  <w:style w:type="character" w:customStyle="1" w:styleId="StyleCardtextChar10pt">
    <w:name w:val="Style Card text Char + 10 pt"/>
    <w:rsid w:val="000F58D2"/>
  </w:style>
  <w:style w:type="character" w:customStyle="1" w:styleId="UnderliningChar2">
    <w:name w:val="Underlining Char2"/>
    <w:rsid w:val="000F58D2"/>
  </w:style>
  <w:style w:type="character" w:customStyle="1" w:styleId="UnderliningChar1">
    <w:name w:val="Underlining Char1"/>
    <w:rsid w:val="000F58D2"/>
  </w:style>
  <w:style w:type="character" w:customStyle="1" w:styleId="smcaps">
    <w:name w:val="smcaps"/>
    <w:rsid w:val="000F58D2"/>
  </w:style>
  <w:style w:type="character" w:customStyle="1" w:styleId="Style1Char2">
    <w:name w:val="Style1 Char2"/>
    <w:rsid w:val="000F58D2"/>
  </w:style>
  <w:style w:type="character" w:customStyle="1" w:styleId="inside-head1">
    <w:name w:val="inside-head1"/>
    <w:rsid w:val="000F58D2"/>
  </w:style>
  <w:style w:type="character" w:customStyle="1" w:styleId="datestamp1">
    <w:name w:val="datestamp1"/>
    <w:rsid w:val="000F58D2"/>
  </w:style>
  <w:style w:type="character" w:customStyle="1" w:styleId="pagetools1">
    <w:name w:val="pagetools1"/>
    <w:rsid w:val="000F58D2"/>
  </w:style>
  <w:style w:type="character" w:customStyle="1" w:styleId="smallredtext">
    <w:name w:val="smallredtext"/>
    <w:rsid w:val="000F58D2"/>
  </w:style>
  <w:style w:type="character" w:customStyle="1" w:styleId="storyheading31">
    <w:name w:val="storyheading31"/>
    <w:rsid w:val="000F58D2"/>
  </w:style>
  <w:style w:type="character" w:customStyle="1" w:styleId="storydeck31">
    <w:name w:val="storydeck31"/>
    <w:rsid w:val="000F58D2"/>
  </w:style>
  <w:style w:type="character" w:customStyle="1" w:styleId="subtitle1">
    <w:name w:val="subtitle1"/>
    <w:rsid w:val="000F58D2"/>
  </w:style>
  <w:style w:type="character" w:customStyle="1" w:styleId="Title10">
    <w:name w:val="Title1"/>
    <w:rsid w:val="000F58D2"/>
  </w:style>
  <w:style w:type="character" w:customStyle="1" w:styleId="clsbiolink">
    <w:name w:val="clsbiolink"/>
    <w:rsid w:val="000F58D2"/>
  </w:style>
  <w:style w:type="character" w:customStyle="1" w:styleId="clssmaller">
    <w:name w:val="clssmaller"/>
    <w:rsid w:val="000F58D2"/>
  </w:style>
  <w:style w:type="character" w:customStyle="1" w:styleId="sm1">
    <w:name w:val="sm1"/>
    <w:rsid w:val="000F58D2"/>
  </w:style>
  <w:style w:type="character" w:customStyle="1" w:styleId="noindentChar">
    <w:name w:val="noindent Char"/>
    <w:rsid w:val="000F58D2"/>
  </w:style>
  <w:style w:type="character" w:customStyle="1" w:styleId="SmallChar1">
    <w:name w:val="Small Char1"/>
    <w:rsid w:val="000F58D2"/>
  </w:style>
  <w:style w:type="character" w:customStyle="1" w:styleId="fullcite0">
    <w:name w:val="fullcite"/>
    <w:rsid w:val="000F58D2"/>
  </w:style>
  <w:style w:type="character" w:customStyle="1" w:styleId="Style9ptThickunderline">
    <w:name w:val="Style 9 pt Thick underline"/>
    <w:rsid w:val="000F58D2"/>
  </w:style>
  <w:style w:type="character" w:customStyle="1" w:styleId="CardNotUnderlinedChar">
    <w:name w:val="Card Not Underlined Char"/>
    <w:rsid w:val="000F58D2"/>
  </w:style>
  <w:style w:type="character" w:customStyle="1" w:styleId="IndexHeadersCharChar">
    <w:name w:val="Index Headers Char Char"/>
    <w:rsid w:val="000F58D2"/>
  </w:style>
  <w:style w:type="character" w:customStyle="1" w:styleId="CircleChar1">
    <w:name w:val="Circle Char1"/>
    <w:rsid w:val="000F58D2"/>
  </w:style>
  <w:style w:type="character" w:customStyle="1" w:styleId="textmedium">
    <w:name w:val="textmedium"/>
    <w:rsid w:val="000F58D2"/>
  </w:style>
  <w:style w:type="character" w:customStyle="1" w:styleId="justify">
    <w:name w:val="justify"/>
    <w:rsid w:val="000F58D2"/>
  </w:style>
  <w:style w:type="character" w:customStyle="1" w:styleId="SmallCardTextChar">
    <w:name w:val="Small Card Text Char"/>
    <w:rsid w:val="000F58D2"/>
  </w:style>
  <w:style w:type="character" w:customStyle="1" w:styleId="tagChar30">
    <w:name w:val="tag Char3"/>
    <w:rsid w:val="000F58D2"/>
  </w:style>
  <w:style w:type="character" w:customStyle="1" w:styleId="medium-normal1">
    <w:name w:val="medium-normal1"/>
    <w:rsid w:val="000F58D2"/>
  </w:style>
  <w:style w:type="character" w:customStyle="1" w:styleId="inside-head">
    <w:name w:val="inside-head"/>
    <w:rsid w:val="000F58D2"/>
  </w:style>
  <w:style w:type="character" w:customStyle="1" w:styleId="awtw">
    <w:name w:val="awtw"/>
    <w:rsid w:val="000F58D2"/>
  </w:style>
  <w:style w:type="character" w:customStyle="1" w:styleId="CardText-Underlined">
    <w:name w:val="Card Text - Underlined"/>
    <w:rsid w:val="000F58D2"/>
  </w:style>
  <w:style w:type="character" w:customStyle="1" w:styleId="Citation-AuthorDate">
    <w:name w:val="Citation - Author/Date"/>
    <w:rsid w:val="000F58D2"/>
  </w:style>
  <w:style w:type="character" w:customStyle="1" w:styleId="ld3">
    <w:name w:val="ld3"/>
    <w:rsid w:val="000F58D2"/>
  </w:style>
  <w:style w:type="character" w:customStyle="1" w:styleId="5Notunderlined">
    <w:name w:val="5 Not underlined"/>
    <w:rsid w:val="000F58D2"/>
  </w:style>
  <w:style w:type="character" w:customStyle="1" w:styleId="postbody">
    <w:name w:val="postbody"/>
    <w:rsid w:val="000F58D2"/>
  </w:style>
  <w:style w:type="paragraph" w:styleId="EndnoteText">
    <w:name w:val="endnote text"/>
    <w:basedOn w:val="Normal"/>
    <w:link w:val="EndnoteTextChar1"/>
    <w:unhideWhenUsed/>
    <w:rsid w:val="000F58D2"/>
    <w:pPr>
      <w:spacing w:after="0" w:line="240" w:lineRule="auto"/>
    </w:pPr>
    <w:rPr>
      <w:rFonts w:cs="Calibri"/>
      <w:sz w:val="20"/>
      <w:szCs w:val="20"/>
    </w:rPr>
  </w:style>
  <w:style w:type="character" w:customStyle="1" w:styleId="EndnoteTextChar1">
    <w:name w:val="Endnote Text Char1"/>
    <w:basedOn w:val="DefaultParagraphFont"/>
    <w:link w:val="EndnoteText"/>
    <w:rsid w:val="000F58D2"/>
    <w:rPr>
      <w:rFonts w:ascii="Calibri" w:hAnsi="Calibri" w:cs="Calibri"/>
      <w:sz w:val="20"/>
      <w:szCs w:val="20"/>
    </w:rPr>
  </w:style>
  <w:style w:type="character" w:customStyle="1" w:styleId="ssl4">
    <w:name w:val="ss_l4"/>
    <w:rsid w:val="000F58D2"/>
  </w:style>
  <w:style w:type="character" w:customStyle="1" w:styleId="stylestylebold12pt">
    <w:name w:val="stylestylebold12pt"/>
    <w:rsid w:val="000F58D2"/>
  </w:style>
  <w:style w:type="character" w:customStyle="1" w:styleId="externaledithide">
    <w:name w:val="external_edit_hide"/>
    <w:rsid w:val="000F58D2"/>
  </w:style>
  <w:style w:type="character" w:customStyle="1" w:styleId="grey10">
    <w:name w:val="grey10"/>
    <w:rsid w:val="000F58D2"/>
  </w:style>
  <w:style w:type="character" w:customStyle="1" w:styleId="CharacterStyle20">
    <w:name w:val="Character Style 20"/>
    <w:rsid w:val="000F58D2"/>
  </w:style>
  <w:style w:type="character" w:customStyle="1" w:styleId="Style11ptUnderlineBorderSinglesolidlineAuto05pt">
    <w:name w:val="Style 11 pt Underline Border: : (Single solid line Auto  0.5 pt..."/>
    <w:rsid w:val="000F58D2"/>
  </w:style>
  <w:style w:type="character" w:customStyle="1" w:styleId="A9">
    <w:name w:val="A9"/>
    <w:uiPriority w:val="99"/>
    <w:rsid w:val="000F58D2"/>
  </w:style>
  <w:style w:type="character" w:customStyle="1" w:styleId="A5">
    <w:name w:val="A5"/>
    <w:uiPriority w:val="99"/>
    <w:rsid w:val="000F58D2"/>
  </w:style>
  <w:style w:type="character" w:customStyle="1" w:styleId="underline1">
    <w:name w:val="underline1"/>
    <w:rsid w:val="000F58D2"/>
  </w:style>
  <w:style w:type="character" w:customStyle="1" w:styleId="see">
    <w:name w:val="see"/>
    <w:rsid w:val="000F58D2"/>
  </w:style>
  <w:style w:type="character" w:customStyle="1" w:styleId="CharacterStyle2">
    <w:name w:val="Character Style 2"/>
    <w:uiPriority w:val="99"/>
    <w:rsid w:val="000F58D2"/>
  </w:style>
  <w:style w:type="character" w:customStyle="1" w:styleId="lightblue">
    <w:name w:val="lightblue"/>
    <w:rsid w:val="000F58D2"/>
  </w:style>
  <w:style w:type="character" w:customStyle="1" w:styleId="centerheadlines">
    <w:name w:val="centerheadlines"/>
    <w:rsid w:val="000F58D2"/>
  </w:style>
  <w:style w:type="character" w:customStyle="1" w:styleId="datetime">
    <w:name w:val="datetime"/>
    <w:rsid w:val="000F58D2"/>
  </w:style>
  <w:style w:type="character" w:customStyle="1" w:styleId="info">
    <w:name w:val="info"/>
    <w:rsid w:val="000F58D2"/>
  </w:style>
  <w:style w:type="character" w:customStyle="1" w:styleId="datestory">
    <w:name w:val="datestory"/>
    <w:rsid w:val="000F58D2"/>
  </w:style>
  <w:style w:type="character" w:customStyle="1" w:styleId="A1">
    <w:name w:val="A1"/>
    <w:uiPriority w:val="99"/>
    <w:rsid w:val="000F58D2"/>
  </w:style>
  <w:style w:type="character" w:customStyle="1" w:styleId="-SmallText-">
    <w:name w:val="-Small Text-"/>
    <w:rsid w:val="000F58D2"/>
  </w:style>
  <w:style w:type="character" w:customStyle="1" w:styleId="goohl1">
    <w:name w:val="goohl1"/>
    <w:rsid w:val="000F58D2"/>
  </w:style>
  <w:style w:type="character" w:customStyle="1" w:styleId="goohl2">
    <w:name w:val="goohl2"/>
    <w:rsid w:val="000F58D2"/>
  </w:style>
  <w:style w:type="character" w:customStyle="1" w:styleId="goohl0">
    <w:name w:val="goohl0"/>
    <w:rsid w:val="000F58D2"/>
  </w:style>
  <w:style w:type="character" w:customStyle="1" w:styleId="citeschar10">
    <w:name w:val="citeschar1"/>
    <w:basedOn w:val="DefaultParagraphFont"/>
    <w:rsid w:val="000F58D2"/>
  </w:style>
  <w:style w:type="character" w:customStyle="1" w:styleId="cardunderlinedchar0">
    <w:name w:val="cardunderlinedchar"/>
    <w:basedOn w:val="DefaultParagraphFont"/>
    <w:rsid w:val="000F58D2"/>
  </w:style>
  <w:style w:type="paragraph" w:customStyle="1" w:styleId="Style1CharChar">
    <w:name w:val="Style1 Char Char"/>
    <w:basedOn w:val="Normal"/>
    <w:qFormat/>
    <w:rsid w:val="000F58D2"/>
    <w:pPr>
      <w:spacing w:after="0" w:line="240" w:lineRule="auto"/>
    </w:pPr>
    <w:rPr>
      <w:rFonts w:cs="Calibri"/>
    </w:rPr>
  </w:style>
  <w:style w:type="character" w:customStyle="1" w:styleId="Style1CharCharChar">
    <w:name w:val="Style1 Char Char Char"/>
    <w:locked/>
    <w:rsid w:val="000F58D2"/>
  </w:style>
  <w:style w:type="character" w:customStyle="1" w:styleId="FootnoteTextChar1">
    <w:name w:val="Footnote Text Char1"/>
    <w:basedOn w:val="DefaultParagraphFont"/>
    <w:rsid w:val="000F58D2"/>
    <w:rPr>
      <w:rFonts w:ascii="Georgia" w:hAnsi="Georgia"/>
      <w:sz w:val="20"/>
      <w:szCs w:val="20"/>
    </w:rPr>
  </w:style>
  <w:style w:type="character" w:customStyle="1" w:styleId="headline">
    <w:name w:val="headline"/>
    <w:rsid w:val="000F58D2"/>
  </w:style>
  <w:style w:type="character" w:customStyle="1" w:styleId="provider">
    <w:name w:val="provider"/>
    <w:basedOn w:val="DefaultParagraphFont"/>
    <w:rsid w:val="000F58D2"/>
  </w:style>
  <w:style w:type="character" w:customStyle="1" w:styleId="ilad">
    <w:name w:val="il_ad"/>
    <w:rsid w:val="000F58D2"/>
  </w:style>
  <w:style w:type="character" w:customStyle="1" w:styleId="grame">
    <w:name w:val="grame"/>
    <w:rsid w:val="000F58D2"/>
  </w:style>
  <w:style w:type="character" w:customStyle="1" w:styleId="spelle">
    <w:name w:val="spelle"/>
    <w:rsid w:val="000F58D2"/>
  </w:style>
  <w:style w:type="character" w:customStyle="1" w:styleId="vitstorybyline">
    <w:name w:val="vitstorybyline"/>
    <w:rsid w:val="000F58D2"/>
  </w:style>
  <w:style w:type="character" w:customStyle="1" w:styleId="yahoobuzzbadge-form">
    <w:name w:val="yahoobuzzbadge-form"/>
    <w:rsid w:val="000F58D2"/>
  </w:style>
  <w:style w:type="character" w:customStyle="1" w:styleId="tickerlinx">
    <w:name w:val="tickerlinx"/>
    <w:rsid w:val="000F58D2"/>
  </w:style>
  <w:style w:type="character" w:customStyle="1" w:styleId="post-author">
    <w:name w:val="post-author"/>
    <w:rsid w:val="000F58D2"/>
  </w:style>
  <w:style w:type="character" w:customStyle="1" w:styleId="post-timestamp">
    <w:name w:val="post-timestamp"/>
    <w:rsid w:val="000F58D2"/>
  </w:style>
  <w:style w:type="character" w:customStyle="1" w:styleId="mw-headline">
    <w:name w:val="mw-headline"/>
    <w:rsid w:val="000F58D2"/>
  </w:style>
  <w:style w:type="character" w:customStyle="1" w:styleId="month">
    <w:name w:val="month"/>
    <w:rsid w:val="000F58D2"/>
  </w:style>
  <w:style w:type="character" w:customStyle="1" w:styleId="2xBoldUnderline">
    <w:name w:val="2x_Bold_Underline"/>
    <w:rsid w:val="000F58D2"/>
  </w:style>
  <w:style w:type="character" w:customStyle="1" w:styleId="texttitlebigred">
    <w:name w:val="texttitlebigred"/>
    <w:rsid w:val="000F58D2"/>
  </w:style>
  <w:style w:type="character" w:customStyle="1" w:styleId="subtitles">
    <w:name w:val="subtitles"/>
    <w:rsid w:val="000F58D2"/>
  </w:style>
  <w:style w:type="character" w:customStyle="1" w:styleId="UnderlineCharChar1">
    <w:name w:val="Underline Char Char1"/>
    <w:rsid w:val="000F58D2"/>
  </w:style>
  <w:style w:type="character" w:customStyle="1" w:styleId="CiteCardChar1">
    <w:name w:val="Cite_Card Char1"/>
    <w:rsid w:val="000F58D2"/>
  </w:style>
  <w:style w:type="character" w:customStyle="1" w:styleId="ptitleinside">
    <w:name w:val="p_title_inside"/>
    <w:rsid w:val="000F58D2"/>
  </w:style>
  <w:style w:type="character" w:customStyle="1" w:styleId="paramv">
    <w:name w:val="paramv"/>
    <w:rsid w:val="000F58D2"/>
  </w:style>
  <w:style w:type="character" w:customStyle="1" w:styleId="quotepeekbase">
    <w:name w:val="quotepeekbase"/>
    <w:rsid w:val="000F58D2"/>
  </w:style>
  <w:style w:type="character" w:customStyle="1" w:styleId="symbol">
    <w:name w:val="symbol"/>
    <w:rsid w:val="000F58D2"/>
  </w:style>
  <w:style w:type="character" w:customStyle="1" w:styleId="data">
    <w:name w:val="data"/>
    <w:rsid w:val="000F58D2"/>
  </w:style>
  <w:style w:type="character" w:customStyle="1" w:styleId="cross-head">
    <w:name w:val="cross-head"/>
    <w:rsid w:val="000F58D2"/>
  </w:style>
  <w:style w:type="character" w:customStyle="1" w:styleId="scaps">
    <w:name w:val="scaps"/>
    <w:rsid w:val="000F58D2"/>
  </w:style>
  <w:style w:type="character" w:customStyle="1" w:styleId="pub-date">
    <w:name w:val="pub-date"/>
    <w:rsid w:val="000F58D2"/>
  </w:style>
  <w:style w:type="character" w:customStyle="1" w:styleId="StyleTimesNewRoman12ptBold">
    <w:name w:val="Style Times New Roman 12 pt Bold"/>
    <w:rsid w:val="000F58D2"/>
  </w:style>
  <w:style w:type="character" w:customStyle="1" w:styleId="AuthorDateF4">
    <w:name w:val="Author Date (F4)"/>
    <w:rsid w:val="000F58D2"/>
  </w:style>
  <w:style w:type="character" w:customStyle="1" w:styleId="BoldUnderlineF6">
    <w:name w:val="Bold Underline (F6)"/>
    <w:rsid w:val="000F58D2"/>
  </w:style>
  <w:style w:type="character" w:customStyle="1" w:styleId="grouptext">
    <w:name w:val="group_text"/>
    <w:rsid w:val="000F58D2"/>
  </w:style>
  <w:style w:type="character" w:customStyle="1" w:styleId="authors">
    <w:name w:val="authors"/>
    <w:rsid w:val="000F58D2"/>
  </w:style>
  <w:style w:type="character" w:customStyle="1" w:styleId="StyleArial12ptBoldItalic">
    <w:name w:val="Style Arial 12 pt Bold Italic"/>
    <w:rsid w:val="000F58D2"/>
  </w:style>
  <w:style w:type="character" w:customStyle="1" w:styleId="verdana12grey1">
    <w:name w:val="verdana12grey1"/>
    <w:rsid w:val="000F58D2"/>
  </w:style>
  <w:style w:type="character" w:customStyle="1" w:styleId="verdana9grey1a">
    <w:name w:val="verdana9grey1a"/>
    <w:rsid w:val="000F58D2"/>
  </w:style>
  <w:style w:type="character" w:customStyle="1" w:styleId="nn-twttr-share-btn">
    <w:name w:val="nn-twttr-share-btn"/>
    <w:rsid w:val="000F58D2"/>
  </w:style>
  <w:style w:type="character" w:customStyle="1" w:styleId="count">
    <w:name w:val="count"/>
    <w:rsid w:val="000F58D2"/>
  </w:style>
  <w:style w:type="character" w:customStyle="1" w:styleId="fbbuttontext">
    <w:name w:val="fb_button_text"/>
    <w:rsid w:val="000F58D2"/>
  </w:style>
  <w:style w:type="character" w:customStyle="1" w:styleId="comment-count">
    <w:name w:val="comment-count"/>
    <w:rsid w:val="000F58D2"/>
  </w:style>
  <w:style w:type="character" w:customStyle="1" w:styleId="comment-count-text">
    <w:name w:val="comment-count-text"/>
    <w:rsid w:val="000F58D2"/>
  </w:style>
  <w:style w:type="character" w:customStyle="1" w:styleId="author-name">
    <w:name w:val="author-name"/>
    <w:rsid w:val="000F58D2"/>
  </w:style>
  <w:style w:type="character" w:customStyle="1" w:styleId="lightheader">
    <w:name w:val="lightheader"/>
    <w:rsid w:val="000F58D2"/>
  </w:style>
  <w:style w:type="character" w:customStyle="1" w:styleId="CiteCardCharCharCharCharChar">
    <w:name w:val="Cite_Card Char Char Char Char Char"/>
    <w:rsid w:val="000F58D2"/>
  </w:style>
  <w:style w:type="character" w:customStyle="1" w:styleId="CiteCardCharCharCharCharCharChar">
    <w:name w:val="Cite_Card Char Char Char Char Char Char"/>
    <w:rsid w:val="000F58D2"/>
  </w:style>
  <w:style w:type="character" w:customStyle="1" w:styleId="yahoobuzzbadge">
    <w:name w:val="yahoobuzzbadge"/>
    <w:rsid w:val="000F58D2"/>
  </w:style>
  <w:style w:type="character" w:customStyle="1" w:styleId="fbsharecountinner">
    <w:name w:val="fb_share_count_inner"/>
    <w:rsid w:val="000F58D2"/>
  </w:style>
  <w:style w:type="character" w:customStyle="1" w:styleId="fbconnectbuttontext">
    <w:name w:val="fbconnectbutton_text"/>
    <w:rsid w:val="000F58D2"/>
  </w:style>
  <w:style w:type="paragraph" w:customStyle="1" w:styleId="Sourcename">
    <w:name w:val="Source name"/>
    <w:basedOn w:val="Normal"/>
    <w:qFormat/>
    <w:rsid w:val="000F58D2"/>
    <w:pPr>
      <w:spacing w:after="0" w:line="240" w:lineRule="auto"/>
    </w:pPr>
    <w:rPr>
      <w:rFonts w:cs="Calibri"/>
    </w:rPr>
  </w:style>
  <w:style w:type="character" w:customStyle="1" w:styleId="SourcenameChar">
    <w:name w:val="Source name Char"/>
    <w:locked/>
    <w:rsid w:val="000F58D2"/>
  </w:style>
  <w:style w:type="character" w:customStyle="1" w:styleId="StrongEmphasis">
    <w:name w:val="Strong Emphasis"/>
    <w:rsid w:val="000F58D2"/>
  </w:style>
  <w:style w:type="character" w:customStyle="1" w:styleId="Caption2">
    <w:name w:val="Caption2"/>
    <w:rsid w:val="000F58D2"/>
  </w:style>
  <w:style w:type="character" w:customStyle="1" w:styleId="Style11ptItalicUnderline">
    <w:name w:val="Style 11 pt Italic Underline"/>
    <w:rsid w:val="000F58D2"/>
  </w:style>
  <w:style w:type="character" w:customStyle="1" w:styleId="Style11ptItalic">
    <w:name w:val="Style 11 pt Italic"/>
    <w:rsid w:val="000F58D2"/>
  </w:style>
  <w:style w:type="character" w:customStyle="1" w:styleId="Style6pt">
    <w:name w:val="Style 6 pt"/>
    <w:qFormat/>
    <w:rsid w:val="000F58D2"/>
  </w:style>
  <w:style w:type="character" w:customStyle="1" w:styleId="article-articlebody">
    <w:name w:val="article-articlebody"/>
    <w:basedOn w:val="DefaultParagraphFont"/>
    <w:rsid w:val="000F58D2"/>
  </w:style>
  <w:style w:type="character" w:customStyle="1" w:styleId="pageheader0">
    <w:name w:val="pageheader"/>
    <w:basedOn w:val="DefaultParagraphFont"/>
    <w:rsid w:val="000F58D2"/>
  </w:style>
  <w:style w:type="character" w:customStyle="1" w:styleId="AuthorCharChar">
    <w:name w:val="Author Char Char"/>
    <w:rsid w:val="000F58D2"/>
  </w:style>
  <w:style w:type="character" w:customStyle="1" w:styleId="smallchar2">
    <w:name w:val="smallchar"/>
    <w:basedOn w:val="DefaultParagraphFont"/>
    <w:rsid w:val="000F58D2"/>
  </w:style>
  <w:style w:type="character" w:customStyle="1" w:styleId="Shortcite">
    <w:name w:val="Shortcite"/>
    <w:rsid w:val="000F58D2"/>
  </w:style>
  <w:style w:type="character" w:customStyle="1" w:styleId="Longcite">
    <w:name w:val="Longcite"/>
    <w:rsid w:val="000F58D2"/>
  </w:style>
  <w:style w:type="character" w:customStyle="1" w:styleId="StyleStyle7pt8pt">
    <w:name w:val="Style Style 7 pt + 8 pt"/>
    <w:rsid w:val="000F58D2"/>
  </w:style>
  <w:style w:type="character" w:customStyle="1" w:styleId="StyleStyleThickunderlineBold1">
    <w:name w:val="Style Style Thick underline + Bold1"/>
    <w:rsid w:val="000F58D2"/>
  </w:style>
  <w:style w:type="character" w:customStyle="1" w:styleId="StyleUnderline2">
    <w:name w:val="Style Underline2"/>
    <w:rsid w:val="000F58D2"/>
  </w:style>
  <w:style w:type="character" w:customStyle="1" w:styleId="tagchar">
    <w:name w:val="tagchar"/>
    <w:basedOn w:val="DefaultParagraphFont"/>
    <w:rsid w:val="000F58D2"/>
  </w:style>
  <w:style w:type="character" w:customStyle="1" w:styleId="address">
    <w:name w:val="address"/>
    <w:rsid w:val="000F58D2"/>
  </w:style>
  <w:style w:type="character" w:customStyle="1" w:styleId="NormalizationChar">
    <w:name w:val="Normalization Char"/>
    <w:rsid w:val="000F58D2"/>
  </w:style>
  <w:style w:type="character" w:customStyle="1" w:styleId="maintextbldleft">
    <w:name w:val="maintextbldleft"/>
    <w:basedOn w:val="DefaultParagraphFont"/>
    <w:rsid w:val="000F58D2"/>
  </w:style>
  <w:style w:type="character" w:customStyle="1" w:styleId="maintextleft">
    <w:name w:val="maintextleft"/>
    <w:basedOn w:val="DefaultParagraphFont"/>
    <w:rsid w:val="000F58D2"/>
  </w:style>
  <w:style w:type="character" w:customStyle="1" w:styleId="highlight1">
    <w:name w:val="highlight"/>
    <w:rsid w:val="000F58D2"/>
  </w:style>
  <w:style w:type="character" w:customStyle="1" w:styleId="Shrinker">
    <w:name w:val="Shrinker"/>
    <w:rsid w:val="000F58D2"/>
  </w:style>
  <w:style w:type="character" w:customStyle="1" w:styleId="heading2char1">
    <w:name w:val="heading2char"/>
    <w:basedOn w:val="DefaultParagraphFont"/>
    <w:rsid w:val="000F58D2"/>
  </w:style>
  <w:style w:type="character" w:customStyle="1" w:styleId="heading3char1">
    <w:name w:val="heading3char1"/>
    <w:basedOn w:val="DefaultParagraphFont"/>
    <w:rsid w:val="000F58D2"/>
  </w:style>
  <w:style w:type="character" w:customStyle="1" w:styleId="underlinea">
    <w:name w:val="underlinea"/>
    <w:basedOn w:val="DefaultParagraphFont"/>
    <w:rsid w:val="000F58D2"/>
  </w:style>
  <w:style w:type="character" w:customStyle="1" w:styleId="StyleUnderlineChar9pt2">
    <w:name w:val="Style Underline Char + 9 pt2"/>
    <w:rsid w:val="000F58D2"/>
  </w:style>
  <w:style w:type="character" w:customStyle="1" w:styleId="StyleUnderlineChar9ptBold1">
    <w:name w:val="Style Underline Char + 9 pt Bold1"/>
    <w:rsid w:val="000F58D2"/>
  </w:style>
  <w:style w:type="character" w:customStyle="1" w:styleId="FontStyle329">
    <w:name w:val="Font Style329"/>
    <w:uiPriority w:val="99"/>
    <w:rsid w:val="000F58D2"/>
  </w:style>
  <w:style w:type="character" w:customStyle="1" w:styleId="styleboldunderline">
    <w:name w:val="styleboldunderline"/>
    <w:rsid w:val="000F58D2"/>
  </w:style>
  <w:style w:type="character" w:customStyle="1" w:styleId="FontStyle291">
    <w:name w:val="Font Style291"/>
    <w:uiPriority w:val="99"/>
    <w:rsid w:val="000F58D2"/>
  </w:style>
  <w:style w:type="character" w:customStyle="1" w:styleId="FontStyle232">
    <w:name w:val="Font Style232"/>
    <w:uiPriority w:val="99"/>
    <w:rsid w:val="000F58D2"/>
  </w:style>
  <w:style w:type="character" w:customStyle="1" w:styleId="MicroTextCharChar">
    <w:name w:val="MicroText Char Char"/>
    <w:rsid w:val="000F58D2"/>
  </w:style>
  <w:style w:type="character" w:customStyle="1" w:styleId="Hyperlink6">
    <w:name w:val="Hyperlink6"/>
    <w:rsid w:val="000F58D2"/>
  </w:style>
  <w:style w:type="character" w:customStyle="1" w:styleId="pmterms11">
    <w:name w:val="pmterms11"/>
    <w:rsid w:val="000F58D2"/>
  </w:style>
  <w:style w:type="character" w:customStyle="1" w:styleId="style61">
    <w:name w:val="style6"/>
    <w:rsid w:val="000F58D2"/>
  </w:style>
  <w:style w:type="character" w:customStyle="1" w:styleId="Title2">
    <w:name w:val="Title2"/>
    <w:basedOn w:val="DefaultParagraphFont"/>
    <w:rsid w:val="000F58D2"/>
  </w:style>
  <w:style w:type="character" w:customStyle="1" w:styleId="pmterms12">
    <w:name w:val="pmterms12"/>
    <w:basedOn w:val="DefaultParagraphFont"/>
    <w:rsid w:val="000F58D2"/>
  </w:style>
  <w:style w:type="character" w:customStyle="1" w:styleId="BoldandUnderlineChar1Char2Char">
    <w:name w:val="Bold and Underline Char1 Char2 Char"/>
    <w:basedOn w:val="DefaultParagraphFont"/>
    <w:rsid w:val="000F58D2"/>
  </w:style>
  <w:style w:type="character" w:customStyle="1" w:styleId="cardtextsmallCharCharCharCharCharCharCharCharCharCharCharChar">
    <w:name w:val="card text small Char Char Char Char Char Char Char Char Char Char Char Char"/>
    <w:basedOn w:val="DefaultParagraphFont"/>
    <w:rsid w:val="000F58D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0F58D2"/>
  </w:style>
  <w:style w:type="character" w:customStyle="1" w:styleId="pmterms2">
    <w:name w:val="pmterms2"/>
    <w:basedOn w:val="DefaultParagraphFont"/>
    <w:rsid w:val="000F58D2"/>
  </w:style>
  <w:style w:type="character" w:customStyle="1" w:styleId="BoldandUnderlineChar1Char2CharChar">
    <w:name w:val="Bold and Underline Char1 Char2 Char Char"/>
    <w:basedOn w:val="DefaultParagraphFont"/>
    <w:rsid w:val="000F58D2"/>
  </w:style>
  <w:style w:type="character" w:customStyle="1" w:styleId="UnderlineChar1Char1">
    <w:name w:val="Underline Char1 Char1"/>
    <w:basedOn w:val="DefaultParagraphFont"/>
    <w:rsid w:val="000F58D2"/>
  </w:style>
  <w:style w:type="character" w:customStyle="1" w:styleId="UnderlineChar6CharCharCharCharCharCharCharChar">
    <w:name w:val="Underline Char6 Char Char Char Char Char Char Char Char"/>
    <w:basedOn w:val="DefaultParagraphFont"/>
    <w:rsid w:val="000F58D2"/>
  </w:style>
  <w:style w:type="character" w:customStyle="1" w:styleId="BoldText12pt">
    <w:name w:val="Bold Text 12 pt"/>
    <w:autoRedefine/>
    <w:rsid w:val="000F58D2"/>
  </w:style>
  <w:style w:type="paragraph" w:styleId="BodyTextIndent2">
    <w:name w:val="Body Text Indent 2"/>
    <w:basedOn w:val="Normal"/>
    <w:link w:val="BodyTextIndent2Char1"/>
    <w:unhideWhenUsed/>
    <w:rsid w:val="000F58D2"/>
    <w:pPr>
      <w:spacing w:after="120" w:line="480" w:lineRule="auto"/>
      <w:ind w:left="360"/>
    </w:pPr>
    <w:rPr>
      <w:rFonts w:cs="Calibri"/>
    </w:rPr>
  </w:style>
  <w:style w:type="character" w:customStyle="1" w:styleId="BodyTextIndent2Char1">
    <w:name w:val="Body Text Indent 2 Char1"/>
    <w:basedOn w:val="DefaultParagraphFont"/>
    <w:link w:val="BodyTextIndent2"/>
    <w:rsid w:val="000F58D2"/>
    <w:rPr>
      <w:rFonts w:ascii="Calibri" w:hAnsi="Calibri" w:cs="Calibri"/>
    </w:rPr>
  </w:style>
  <w:style w:type="character" w:customStyle="1" w:styleId="Style2CharChar">
    <w:name w:val="Style2 Char Char"/>
    <w:basedOn w:val="DefaultParagraphFont"/>
    <w:rsid w:val="000F58D2"/>
  </w:style>
  <w:style w:type="character" w:customStyle="1" w:styleId="DebateCiteCharCharChar">
    <w:name w:val="Debate Cite Char Char Char"/>
    <w:basedOn w:val="DefaultParagraphFont"/>
    <w:rsid w:val="000F58D2"/>
  </w:style>
  <w:style w:type="paragraph" w:styleId="BodyTextFirstIndent">
    <w:name w:val="Body Text First Indent"/>
    <w:basedOn w:val="BodyText"/>
    <w:link w:val="BodyTextFirstIndentChar1"/>
    <w:rsid w:val="000F58D2"/>
    <w:pPr>
      <w:widowControl/>
      <w:suppressAutoHyphens w:val="0"/>
      <w:spacing w:after="0" w:line="240" w:lineRule="auto"/>
      <w:ind w:firstLine="360"/>
    </w:pPr>
    <w:rPr>
      <w:rFonts w:ascii="Georgia" w:eastAsiaTheme="minorHAnsi" w:hAnsi="Georgia" w:cstheme="minorBidi"/>
      <w:kern w:val="0"/>
      <w:lang w:val="en-US" w:eastAsia="en-US" w:bidi="ar-SA"/>
    </w:rPr>
  </w:style>
  <w:style w:type="character" w:customStyle="1" w:styleId="BodyTextFirstIndentChar1">
    <w:name w:val="Body Text First Indent Char1"/>
    <w:basedOn w:val="BodyTextChar"/>
    <w:link w:val="BodyTextFirstIndent"/>
    <w:rsid w:val="000F58D2"/>
    <w:rPr>
      <w:rFonts w:ascii="Georgia" w:eastAsia="SimSun" w:hAnsi="Georgia" w:cs="Mangal"/>
      <w:kern w:val="1"/>
      <w:lang w:val="en-GB" w:eastAsia="hi-IN" w:bidi="hi-IN"/>
    </w:rPr>
  </w:style>
  <w:style w:type="character" w:customStyle="1" w:styleId="Style10ptBold">
    <w:name w:val="Style 10 pt Bold"/>
    <w:basedOn w:val="DefaultParagraphFont"/>
    <w:rsid w:val="000F58D2"/>
  </w:style>
  <w:style w:type="character" w:customStyle="1" w:styleId="text9">
    <w:name w:val="text9"/>
    <w:basedOn w:val="DefaultParagraphFont"/>
    <w:rsid w:val="000F58D2"/>
  </w:style>
  <w:style w:type="character" w:customStyle="1" w:styleId="text21">
    <w:name w:val="text21"/>
    <w:basedOn w:val="DefaultParagraphFont"/>
    <w:rsid w:val="000F58D2"/>
  </w:style>
  <w:style w:type="character" w:customStyle="1" w:styleId="text19">
    <w:name w:val="text19"/>
    <w:basedOn w:val="DefaultParagraphFont"/>
    <w:rsid w:val="000F58D2"/>
  </w:style>
  <w:style w:type="character" w:customStyle="1" w:styleId="term2">
    <w:name w:val="term2"/>
    <w:basedOn w:val="DefaultParagraphFont"/>
    <w:rsid w:val="000F58D2"/>
  </w:style>
  <w:style w:type="character" w:customStyle="1" w:styleId="ToReadChar">
    <w:name w:val="To Read Char"/>
    <w:basedOn w:val="DefaultParagraphFont"/>
    <w:rsid w:val="000F58D2"/>
  </w:style>
  <w:style w:type="character" w:customStyle="1" w:styleId="ToReadCharChar">
    <w:name w:val="To Read Char Char"/>
    <w:basedOn w:val="DefaultParagraphFont"/>
    <w:rsid w:val="000F58D2"/>
  </w:style>
  <w:style w:type="character" w:customStyle="1" w:styleId="storytextstyle">
    <w:name w:val="storytextstyle"/>
    <w:basedOn w:val="DefaultParagraphFont"/>
    <w:rsid w:val="000F58D2"/>
  </w:style>
  <w:style w:type="character" w:customStyle="1" w:styleId="cardunderlinedCharChar">
    <w:name w:val="card underlined Char Char"/>
    <w:basedOn w:val="DefaultParagraphFont"/>
    <w:rsid w:val="000F58D2"/>
  </w:style>
  <w:style w:type="character" w:customStyle="1" w:styleId="articlehead21">
    <w:name w:val="articlehead21"/>
    <w:basedOn w:val="DefaultParagraphFont"/>
    <w:rsid w:val="000F58D2"/>
  </w:style>
  <w:style w:type="character" w:customStyle="1" w:styleId="BoldandUnderlineChar2Char1">
    <w:name w:val="Bold and Underline Char2 Char1"/>
    <w:basedOn w:val="DefaultParagraphFont"/>
    <w:rsid w:val="000F58D2"/>
  </w:style>
  <w:style w:type="character" w:customStyle="1" w:styleId="TagCiteChar10">
    <w:name w:val="Tag/Cite Char1"/>
    <w:basedOn w:val="DefaultParagraphFont"/>
    <w:rsid w:val="000F58D2"/>
  </w:style>
  <w:style w:type="character" w:customStyle="1" w:styleId="CardCharChar0">
    <w:name w:val="Card Char Char"/>
    <w:basedOn w:val="DefaultParagraphFont"/>
    <w:rsid w:val="000F58D2"/>
  </w:style>
  <w:style w:type="character" w:customStyle="1" w:styleId="BriefTitle1Char">
    <w:name w:val="Brief Title 1 Char"/>
    <w:basedOn w:val="DefaultParagraphFont"/>
    <w:rsid w:val="000F58D2"/>
  </w:style>
  <w:style w:type="character" w:customStyle="1" w:styleId="TagCiteCharChar">
    <w:name w:val="Tag/Cite Char Char"/>
    <w:basedOn w:val="DefaultParagraphFont"/>
    <w:rsid w:val="000F58D2"/>
  </w:style>
  <w:style w:type="character" w:customStyle="1" w:styleId="prodgeneral1">
    <w:name w:val="prodgeneral1"/>
    <w:basedOn w:val="DefaultParagraphFont"/>
    <w:rsid w:val="000F58D2"/>
  </w:style>
  <w:style w:type="character" w:customStyle="1" w:styleId="texto11">
    <w:name w:val="texto11"/>
    <w:basedOn w:val="DefaultParagraphFont"/>
    <w:rsid w:val="000F58D2"/>
  </w:style>
  <w:style w:type="character" w:customStyle="1" w:styleId="date10">
    <w:name w:val="date1"/>
    <w:basedOn w:val="DefaultParagraphFont"/>
    <w:rsid w:val="000F58D2"/>
  </w:style>
  <w:style w:type="character" w:customStyle="1" w:styleId="summary1">
    <w:name w:val="summary1"/>
    <w:basedOn w:val="DefaultParagraphFont"/>
    <w:rsid w:val="000F58D2"/>
  </w:style>
  <w:style w:type="character" w:customStyle="1" w:styleId="text3">
    <w:name w:val="text3"/>
    <w:basedOn w:val="DefaultParagraphFont"/>
    <w:rsid w:val="000F58D2"/>
  </w:style>
  <w:style w:type="character" w:customStyle="1" w:styleId="featurecontentgray1">
    <w:name w:val="featurecontentgray1"/>
    <w:basedOn w:val="DefaultParagraphFont"/>
    <w:rsid w:val="000F58D2"/>
  </w:style>
  <w:style w:type="character" w:customStyle="1" w:styleId="CardCharCharChar0">
    <w:name w:val="Card Char Char Char"/>
    <w:basedOn w:val="DefaultParagraphFont"/>
    <w:rsid w:val="000F58D2"/>
  </w:style>
  <w:style w:type="character" w:customStyle="1" w:styleId="big1">
    <w:name w:val="big1"/>
    <w:basedOn w:val="DefaultParagraphFont"/>
    <w:rsid w:val="000F58D2"/>
  </w:style>
  <w:style w:type="character" w:customStyle="1" w:styleId="articletitle1">
    <w:name w:val="articletitle1"/>
    <w:basedOn w:val="DefaultParagraphFont"/>
    <w:rsid w:val="000F58D2"/>
  </w:style>
  <w:style w:type="character" w:customStyle="1" w:styleId="prodgeneral">
    <w:name w:val="prodgeneral"/>
    <w:basedOn w:val="DefaultParagraphFont"/>
    <w:rsid w:val="000F58D2"/>
  </w:style>
  <w:style w:type="character" w:customStyle="1" w:styleId="Style10pt">
    <w:name w:val="Style 10 pt"/>
    <w:basedOn w:val="DefaultParagraphFont"/>
    <w:rsid w:val="000F58D2"/>
  </w:style>
  <w:style w:type="character" w:customStyle="1" w:styleId="StyleUnderlineChar0">
    <w:name w:val="Style Underline + Char"/>
    <w:basedOn w:val="DefaultParagraphFont"/>
    <w:rsid w:val="000F58D2"/>
  </w:style>
  <w:style w:type="character" w:customStyle="1" w:styleId="highlightChar">
    <w:name w:val="highlight Char"/>
    <w:basedOn w:val="DefaultParagraphFont"/>
    <w:rsid w:val="000F58D2"/>
  </w:style>
  <w:style w:type="character" w:customStyle="1" w:styleId="citeChar">
    <w:name w:val="cite Char"/>
    <w:basedOn w:val="DefaultParagraphFont"/>
    <w:rsid w:val="000F58D2"/>
  </w:style>
  <w:style w:type="character" w:customStyle="1" w:styleId="OffensiveLanguageChar">
    <w:name w:val="Offensive Language Char"/>
    <w:rsid w:val="000F58D2"/>
  </w:style>
  <w:style w:type="character" w:customStyle="1" w:styleId="yellowfadeinnerspan">
    <w:name w:val="yellowfadeinnerspan"/>
    <w:rsid w:val="000F58D2"/>
  </w:style>
  <w:style w:type="character" w:customStyle="1" w:styleId="ipa">
    <w:name w:val="ipa"/>
    <w:basedOn w:val="DefaultParagraphFont"/>
    <w:rsid w:val="000F58D2"/>
  </w:style>
  <w:style w:type="table" w:customStyle="1" w:styleId="TableGrid1">
    <w:name w:val="Table Grid1"/>
    <w:basedOn w:val="TableNormal"/>
    <w:rsid w:val="000F58D2"/>
    <w:pPr>
      <w:spacing w:after="200" w:line="276" w:lineRule="auto"/>
    </w:pPr>
    <w:tblPr/>
  </w:style>
  <w:style w:type="character" w:customStyle="1" w:styleId="StyleciteChar">
    <w:name w:val="Style cite + Char"/>
    <w:basedOn w:val="DefaultParagraphFont"/>
    <w:rsid w:val="000F58D2"/>
  </w:style>
  <w:style w:type="character" w:customStyle="1" w:styleId="H4TagChar1">
    <w:name w:val="H4 (Tag) Char1"/>
    <w:locked/>
    <w:rsid w:val="000F58D2"/>
  </w:style>
  <w:style w:type="paragraph" w:customStyle="1" w:styleId="description">
    <w:name w:val="description"/>
    <w:basedOn w:val="Normal"/>
    <w:uiPriority w:val="99"/>
    <w:qFormat/>
    <w:rsid w:val="000F58D2"/>
    <w:pPr>
      <w:spacing w:after="0" w:line="240" w:lineRule="auto"/>
    </w:pPr>
    <w:rPr>
      <w:rFonts w:cs="Calibri"/>
    </w:rPr>
  </w:style>
  <w:style w:type="paragraph" w:customStyle="1" w:styleId="credit">
    <w:name w:val="credit"/>
    <w:basedOn w:val="Normal"/>
    <w:next w:val="BodyText5"/>
    <w:qFormat/>
    <w:rsid w:val="000F58D2"/>
    <w:pPr>
      <w:spacing w:after="0" w:line="240" w:lineRule="auto"/>
    </w:pPr>
    <w:rPr>
      <w:rFonts w:cs="Calibri"/>
    </w:rPr>
  </w:style>
  <w:style w:type="character" w:customStyle="1" w:styleId="DebateUnderlinedChar">
    <w:name w:val="Debate Underlined Char"/>
    <w:locked/>
    <w:rsid w:val="000F58D2"/>
  </w:style>
  <w:style w:type="paragraph" w:customStyle="1" w:styleId="DebateUnderlined">
    <w:name w:val="Debate Underlined"/>
    <w:basedOn w:val="Normal"/>
    <w:next w:val="about"/>
    <w:qFormat/>
    <w:rsid w:val="000F58D2"/>
    <w:pPr>
      <w:spacing w:after="0" w:line="240" w:lineRule="auto"/>
    </w:pPr>
    <w:rPr>
      <w:rFonts w:cs="Calibri"/>
    </w:rPr>
  </w:style>
  <w:style w:type="character" w:customStyle="1" w:styleId="Card10f2Char">
    <w:name w:val="Card.10.f2 Char"/>
    <w:locked/>
    <w:rsid w:val="000F58D2"/>
  </w:style>
  <w:style w:type="paragraph" w:customStyle="1" w:styleId="Card10f2">
    <w:name w:val="Card.10.f2"/>
    <w:basedOn w:val="Normal"/>
    <w:next w:val="thumbnail"/>
    <w:autoRedefine/>
    <w:qFormat/>
    <w:rsid w:val="000F58D2"/>
    <w:pPr>
      <w:spacing w:after="0" w:line="240" w:lineRule="auto"/>
    </w:pPr>
    <w:rPr>
      <w:rFonts w:cs="Calibri"/>
    </w:rPr>
  </w:style>
  <w:style w:type="character" w:customStyle="1" w:styleId="Bodytext6">
    <w:name w:val="Body text_"/>
    <w:basedOn w:val="DefaultParagraphFont"/>
    <w:locked/>
    <w:rsid w:val="000F58D2"/>
    <w:rPr>
      <w:shd w:val="clear" w:color="auto" w:fill="FFFFFF"/>
    </w:rPr>
  </w:style>
  <w:style w:type="paragraph" w:customStyle="1" w:styleId="BodyText5">
    <w:name w:val="Body Text5"/>
    <w:basedOn w:val="Normal"/>
    <w:next w:val="wallacepara"/>
    <w:qFormat/>
    <w:rsid w:val="000F58D2"/>
    <w:pPr>
      <w:spacing w:after="0" w:line="240" w:lineRule="auto"/>
    </w:pPr>
    <w:rPr>
      <w:rFonts w:cs="Calibri"/>
    </w:rPr>
  </w:style>
  <w:style w:type="paragraph" w:customStyle="1" w:styleId="user">
    <w:name w:val="user"/>
    <w:basedOn w:val="Normal"/>
    <w:next w:val="morelink"/>
    <w:qFormat/>
    <w:rsid w:val="000F58D2"/>
    <w:pPr>
      <w:spacing w:after="0" w:line="240" w:lineRule="auto"/>
    </w:pPr>
    <w:rPr>
      <w:rFonts w:cs="Calibri"/>
    </w:rPr>
  </w:style>
  <w:style w:type="paragraph" w:customStyle="1" w:styleId="about">
    <w:name w:val="about"/>
    <w:basedOn w:val="Normal"/>
    <w:next w:val="audiolink"/>
    <w:qFormat/>
    <w:rsid w:val="000F58D2"/>
    <w:pPr>
      <w:spacing w:after="0" w:line="240" w:lineRule="auto"/>
    </w:pPr>
    <w:rPr>
      <w:rFonts w:cs="Calibri"/>
    </w:rPr>
  </w:style>
  <w:style w:type="paragraph" w:customStyle="1" w:styleId="t6">
    <w:name w:val="t6"/>
    <w:basedOn w:val="Normal"/>
    <w:next w:val="nav1"/>
    <w:qFormat/>
    <w:rsid w:val="000F58D2"/>
    <w:pPr>
      <w:spacing w:after="0" w:line="240" w:lineRule="auto"/>
    </w:pPr>
    <w:rPr>
      <w:rFonts w:cs="Calibri"/>
    </w:rPr>
  </w:style>
  <w:style w:type="paragraph" w:customStyle="1" w:styleId="thumbnail">
    <w:name w:val="thumbnail"/>
    <w:basedOn w:val="Normal"/>
    <w:next w:val="nav2"/>
    <w:qFormat/>
    <w:rsid w:val="000F58D2"/>
    <w:pPr>
      <w:spacing w:after="0" w:line="240" w:lineRule="auto"/>
    </w:pPr>
    <w:rPr>
      <w:rFonts w:cs="Calibri"/>
    </w:rPr>
  </w:style>
  <w:style w:type="paragraph" w:customStyle="1" w:styleId="stand-first-alone">
    <w:name w:val="stand-first-alone"/>
    <w:basedOn w:val="Normal"/>
    <w:next w:val="Pa0"/>
    <w:qFormat/>
    <w:rsid w:val="000F58D2"/>
    <w:pPr>
      <w:spacing w:after="0" w:line="240" w:lineRule="auto"/>
    </w:pPr>
    <w:rPr>
      <w:rFonts w:cs="Calibri"/>
    </w:rPr>
  </w:style>
  <w:style w:type="paragraph" w:customStyle="1" w:styleId="wallacepara">
    <w:name w:val="wallacepara"/>
    <w:basedOn w:val="Normal"/>
    <w:next w:val="CM45"/>
    <w:qFormat/>
    <w:rsid w:val="000F58D2"/>
    <w:pPr>
      <w:spacing w:after="0" w:line="240" w:lineRule="auto"/>
    </w:pPr>
    <w:rPr>
      <w:rFonts w:cs="Calibri"/>
    </w:rPr>
  </w:style>
  <w:style w:type="paragraph" w:customStyle="1" w:styleId="morelink">
    <w:name w:val="morelink"/>
    <w:basedOn w:val="Normal"/>
    <w:next w:val="CM46"/>
    <w:qFormat/>
    <w:rsid w:val="000F58D2"/>
    <w:pPr>
      <w:spacing w:after="0" w:line="240" w:lineRule="auto"/>
    </w:pPr>
    <w:rPr>
      <w:rFonts w:cs="Calibri"/>
    </w:rPr>
  </w:style>
  <w:style w:type="paragraph" w:customStyle="1" w:styleId="audiolink">
    <w:name w:val="audiolink"/>
    <w:basedOn w:val="Normal"/>
    <w:next w:val="F4-NormalText"/>
    <w:qFormat/>
    <w:rsid w:val="000F58D2"/>
    <w:pPr>
      <w:spacing w:after="0" w:line="240" w:lineRule="auto"/>
    </w:pPr>
    <w:rPr>
      <w:rFonts w:cs="Calibri"/>
    </w:rPr>
  </w:style>
  <w:style w:type="paragraph" w:customStyle="1" w:styleId="titlestyle1">
    <w:name w:val="titlestyle1"/>
    <w:basedOn w:val="Normal"/>
    <w:next w:val="FullText"/>
    <w:qFormat/>
    <w:rsid w:val="000F58D2"/>
    <w:pPr>
      <w:spacing w:after="0" w:line="240" w:lineRule="auto"/>
    </w:pPr>
    <w:rPr>
      <w:rFonts w:cs="Calibri"/>
    </w:rPr>
  </w:style>
  <w:style w:type="paragraph" w:customStyle="1" w:styleId="nav1">
    <w:name w:val="nav1"/>
    <w:basedOn w:val="Normal"/>
    <w:next w:val="TagLine0"/>
    <w:qFormat/>
    <w:rsid w:val="000F58D2"/>
    <w:pPr>
      <w:spacing w:after="0" w:line="240" w:lineRule="auto"/>
    </w:pPr>
    <w:rPr>
      <w:rFonts w:cs="Calibri"/>
    </w:rPr>
  </w:style>
  <w:style w:type="paragraph" w:customStyle="1" w:styleId="nav2">
    <w:name w:val="nav2"/>
    <w:basedOn w:val="Normal"/>
    <w:qFormat/>
    <w:rsid w:val="000F58D2"/>
    <w:pPr>
      <w:spacing w:after="0" w:line="240" w:lineRule="auto"/>
    </w:pPr>
    <w:rPr>
      <w:rFonts w:cs="Calibri"/>
    </w:rPr>
  </w:style>
  <w:style w:type="paragraph" w:customStyle="1" w:styleId="Pa0">
    <w:name w:val="Pa0"/>
    <w:basedOn w:val="Normal"/>
    <w:uiPriority w:val="99"/>
    <w:qFormat/>
    <w:rsid w:val="000F58D2"/>
    <w:pPr>
      <w:spacing w:after="0" w:line="240" w:lineRule="auto"/>
    </w:pPr>
    <w:rPr>
      <w:rFonts w:cs="Calibri"/>
    </w:rPr>
  </w:style>
  <w:style w:type="paragraph" w:customStyle="1" w:styleId="CM45">
    <w:name w:val="CM45"/>
    <w:basedOn w:val="Normal"/>
    <w:uiPriority w:val="99"/>
    <w:qFormat/>
    <w:rsid w:val="000F58D2"/>
    <w:pPr>
      <w:spacing w:after="0" w:line="240" w:lineRule="auto"/>
    </w:pPr>
    <w:rPr>
      <w:rFonts w:cs="Calibri"/>
    </w:rPr>
  </w:style>
  <w:style w:type="paragraph" w:customStyle="1" w:styleId="CM46">
    <w:name w:val="CM46"/>
    <w:basedOn w:val="Normal"/>
    <w:uiPriority w:val="99"/>
    <w:qFormat/>
    <w:rsid w:val="000F58D2"/>
    <w:pPr>
      <w:spacing w:after="0" w:line="240" w:lineRule="auto"/>
    </w:pPr>
    <w:rPr>
      <w:rFonts w:cs="Calibri"/>
    </w:rPr>
  </w:style>
  <w:style w:type="paragraph" w:customStyle="1" w:styleId="F4-NormalText">
    <w:name w:val="F4 - Normal Text"/>
    <w:basedOn w:val="Normal"/>
    <w:uiPriority w:val="99"/>
    <w:qFormat/>
    <w:rsid w:val="000F58D2"/>
    <w:pPr>
      <w:spacing w:after="0" w:line="240" w:lineRule="auto"/>
    </w:pPr>
    <w:rPr>
      <w:rFonts w:cs="Calibri"/>
    </w:rPr>
  </w:style>
  <w:style w:type="character" w:customStyle="1" w:styleId="Heading18">
    <w:name w:val="Heading #18_"/>
    <w:basedOn w:val="DefaultParagraphFont"/>
    <w:locked/>
    <w:rsid w:val="000F58D2"/>
  </w:style>
  <w:style w:type="paragraph" w:customStyle="1" w:styleId="Heading180">
    <w:name w:val="Heading #18"/>
    <w:basedOn w:val="Normal"/>
    <w:qFormat/>
    <w:rsid w:val="000F58D2"/>
    <w:pPr>
      <w:spacing w:after="0" w:line="240" w:lineRule="auto"/>
    </w:pPr>
    <w:rPr>
      <w:rFonts w:cs="Calibri"/>
    </w:rPr>
  </w:style>
  <w:style w:type="character" w:customStyle="1" w:styleId="Picturecaption2">
    <w:name w:val="Picture caption (2)_"/>
    <w:basedOn w:val="DefaultParagraphFont"/>
    <w:locked/>
    <w:rsid w:val="000F58D2"/>
  </w:style>
  <w:style w:type="paragraph" w:customStyle="1" w:styleId="Picturecaption20">
    <w:name w:val="Picture caption (2)"/>
    <w:basedOn w:val="Normal"/>
    <w:qFormat/>
    <w:rsid w:val="000F58D2"/>
    <w:pPr>
      <w:spacing w:after="0" w:line="240" w:lineRule="auto"/>
    </w:pPr>
    <w:rPr>
      <w:rFonts w:cs="Calibri"/>
    </w:rPr>
  </w:style>
  <w:style w:type="character" w:customStyle="1" w:styleId="Picturecaption">
    <w:name w:val="Picture caption_"/>
    <w:basedOn w:val="DefaultParagraphFont"/>
    <w:locked/>
    <w:rsid w:val="000F58D2"/>
  </w:style>
  <w:style w:type="paragraph" w:customStyle="1" w:styleId="Picturecaption0">
    <w:name w:val="Picture caption"/>
    <w:basedOn w:val="Normal"/>
    <w:qFormat/>
    <w:rsid w:val="000F58D2"/>
    <w:pPr>
      <w:spacing w:after="0" w:line="240" w:lineRule="auto"/>
    </w:pPr>
    <w:rPr>
      <w:rFonts w:cs="Calibri"/>
    </w:rPr>
  </w:style>
  <w:style w:type="character" w:customStyle="1" w:styleId="Bodytext31">
    <w:name w:val="Body text (31)_"/>
    <w:basedOn w:val="DefaultParagraphFont"/>
    <w:locked/>
    <w:rsid w:val="000F58D2"/>
  </w:style>
  <w:style w:type="paragraph" w:customStyle="1" w:styleId="Bodytext310">
    <w:name w:val="Body text (31)"/>
    <w:basedOn w:val="Normal"/>
    <w:qFormat/>
    <w:rsid w:val="000F58D2"/>
    <w:pPr>
      <w:spacing w:after="0" w:line="240" w:lineRule="auto"/>
    </w:pPr>
    <w:rPr>
      <w:rFonts w:cs="Calibri"/>
    </w:rPr>
  </w:style>
  <w:style w:type="character" w:customStyle="1" w:styleId="Heading22">
    <w:name w:val="Heading #22_"/>
    <w:basedOn w:val="DefaultParagraphFont"/>
    <w:locked/>
    <w:rsid w:val="000F58D2"/>
  </w:style>
  <w:style w:type="paragraph" w:customStyle="1" w:styleId="Heading220">
    <w:name w:val="Heading #22"/>
    <w:basedOn w:val="Normal"/>
    <w:qFormat/>
    <w:rsid w:val="000F58D2"/>
    <w:pPr>
      <w:spacing w:after="0" w:line="240" w:lineRule="auto"/>
    </w:pPr>
    <w:rPr>
      <w:rFonts w:cs="Calibri"/>
    </w:rPr>
  </w:style>
  <w:style w:type="character" w:customStyle="1" w:styleId="Bodytext131">
    <w:name w:val="Body text (131)_"/>
    <w:basedOn w:val="DefaultParagraphFont"/>
    <w:locked/>
    <w:rsid w:val="000F58D2"/>
  </w:style>
  <w:style w:type="paragraph" w:customStyle="1" w:styleId="Bodytext1310">
    <w:name w:val="Body text (131)"/>
    <w:basedOn w:val="Normal"/>
    <w:qFormat/>
    <w:rsid w:val="000F58D2"/>
    <w:pPr>
      <w:spacing w:after="0" w:line="240" w:lineRule="auto"/>
    </w:pPr>
    <w:rPr>
      <w:rFonts w:cs="Calibri"/>
    </w:rPr>
  </w:style>
  <w:style w:type="character" w:customStyle="1" w:styleId="Bodytext140">
    <w:name w:val="Body text (140)_"/>
    <w:basedOn w:val="DefaultParagraphFont"/>
    <w:locked/>
    <w:rsid w:val="000F58D2"/>
  </w:style>
  <w:style w:type="paragraph" w:customStyle="1" w:styleId="Bodytext1400">
    <w:name w:val="Body text (140)"/>
    <w:basedOn w:val="Normal"/>
    <w:qFormat/>
    <w:rsid w:val="000F58D2"/>
    <w:pPr>
      <w:spacing w:after="0" w:line="240" w:lineRule="auto"/>
    </w:pPr>
    <w:rPr>
      <w:rFonts w:cs="Calibri"/>
    </w:rPr>
  </w:style>
  <w:style w:type="character" w:customStyle="1" w:styleId="Bodytext141">
    <w:name w:val="Body text (141)_"/>
    <w:basedOn w:val="DefaultParagraphFont"/>
    <w:locked/>
    <w:rsid w:val="000F58D2"/>
  </w:style>
  <w:style w:type="paragraph" w:customStyle="1" w:styleId="Bodytext1410">
    <w:name w:val="Body text (141)"/>
    <w:basedOn w:val="Normal"/>
    <w:qFormat/>
    <w:rsid w:val="000F58D2"/>
    <w:pPr>
      <w:spacing w:after="0" w:line="240" w:lineRule="auto"/>
    </w:pPr>
    <w:rPr>
      <w:rFonts w:cs="Calibri"/>
    </w:rPr>
  </w:style>
  <w:style w:type="character" w:customStyle="1" w:styleId="Tableofcontents20">
    <w:name w:val="Table of contents (20)_"/>
    <w:basedOn w:val="DefaultParagraphFont"/>
    <w:locked/>
    <w:rsid w:val="000F58D2"/>
  </w:style>
  <w:style w:type="paragraph" w:customStyle="1" w:styleId="Tableofcontents200">
    <w:name w:val="Table of contents (20)"/>
    <w:basedOn w:val="Normal"/>
    <w:qFormat/>
    <w:rsid w:val="000F58D2"/>
    <w:pPr>
      <w:spacing w:after="0" w:line="240" w:lineRule="auto"/>
    </w:pPr>
    <w:rPr>
      <w:rFonts w:cs="Calibri"/>
    </w:rPr>
  </w:style>
  <w:style w:type="character" w:customStyle="1" w:styleId="Tableofcontents21">
    <w:name w:val="Table of contents (21)_"/>
    <w:basedOn w:val="DefaultParagraphFont"/>
    <w:locked/>
    <w:rsid w:val="000F58D2"/>
  </w:style>
  <w:style w:type="paragraph" w:customStyle="1" w:styleId="Tableofcontents210">
    <w:name w:val="Table of contents (21)"/>
    <w:basedOn w:val="Normal"/>
    <w:qFormat/>
    <w:rsid w:val="000F58D2"/>
    <w:pPr>
      <w:spacing w:after="0" w:line="240" w:lineRule="auto"/>
    </w:pPr>
    <w:rPr>
      <w:rFonts w:cs="Calibri"/>
    </w:rPr>
  </w:style>
  <w:style w:type="character" w:customStyle="1" w:styleId="Tableofcontents22">
    <w:name w:val="Table of contents (22)_"/>
    <w:basedOn w:val="DefaultParagraphFont"/>
    <w:locked/>
    <w:rsid w:val="000F58D2"/>
  </w:style>
  <w:style w:type="paragraph" w:customStyle="1" w:styleId="Tableofcontents220">
    <w:name w:val="Table of contents (22)"/>
    <w:basedOn w:val="Normal"/>
    <w:qFormat/>
    <w:rsid w:val="000F58D2"/>
    <w:pPr>
      <w:spacing w:after="0" w:line="240" w:lineRule="auto"/>
    </w:pPr>
    <w:rPr>
      <w:rFonts w:cs="Calibri"/>
    </w:rPr>
  </w:style>
  <w:style w:type="character" w:customStyle="1" w:styleId="Bodytext142">
    <w:name w:val="Body text (142)_"/>
    <w:basedOn w:val="DefaultParagraphFont"/>
    <w:locked/>
    <w:rsid w:val="000F58D2"/>
  </w:style>
  <w:style w:type="paragraph" w:customStyle="1" w:styleId="Bodytext1420">
    <w:name w:val="Body text (142)"/>
    <w:basedOn w:val="Normal"/>
    <w:qFormat/>
    <w:rsid w:val="000F58D2"/>
    <w:pPr>
      <w:spacing w:after="0" w:line="240" w:lineRule="auto"/>
    </w:pPr>
    <w:rPr>
      <w:rFonts w:cs="Calibri"/>
    </w:rPr>
  </w:style>
  <w:style w:type="character" w:customStyle="1" w:styleId="Bodytext143">
    <w:name w:val="Body text (143)_"/>
    <w:basedOn w:val="DefaultParagraphFont"/>
    <w:locked/>
    <w:rsid w:val="000F58D2"/>
  </w:style>
  <w:style w:type="paragraph" w:customStyle="1" w:styleId="Bodytext1430">
    <w:name w:val="Body text (143)"/>
    <w:basedOn w:val="Normal"/>
    <w:qFormat/>
    <w:rsid w:val="000F58D2"/>
    <w:pPr>
      <w:spacing w:after="0" w:line="240" w:lineRule="auto"/>
    </w:pPr>
    <w:rPr>
      <w:rFonts w:cs="Calibri"/>
    </w:rPr>
  </w:style>
  <w:style w:type="character" w:customStyle="1" w:styleId="Bodytext144Exact">
    <w:name w:val="Body text (144) Exact"/>
    <w:basedOn w:val="DefaultParagraphFont"/>
    <w:locked/>
    <w:rsid w:val="000F58D2"/>
  </w:style>
  <w:style w:type="paragraph" w:customStyle="1" w:styleId="Bodytext144">
    <w:name w:val="Body text (144)"/>
    <w:basedOn w:val="Normal"/>
    <w:qFormat/>
    <w:rsid w:val="000F58D2"/>
    <w:pPr>
      <w:spacing w:after="0" w:line="240" w:lineRule="auto"/>
    </w:pPr>
    <w:rPr>
      <w:rFonts w:cs="Calibri"/>
    </w:rPr>
  </w:style>
  <w:style w:type="character" w:customStyle="1" w:styleId="Bodytext145Exact">
    <w:name w:val="Body text (145) Exact"/>
    <w:basedOn w:val="DefaultParagraphFont"/>
    <w:locked/>
    <w:rsid w:val="000F58D2"/>
  </w:style>
  <w:style w:type="paragraph" w:customStyle="1" w:styleId="Bodytext145">
    <w:name w:val="Body text (145)"/>
    <w:basedOn w:val="Normal"/>
    <w:qFormat/>
    <w:rsid w:val="000F58D2"/>
    <w:pPr>
      <w:spacing w:after="0" w:line="240" w:lineRule="auto"/>
    </w:pPr>
    <w:rPr>
      <w:rFonts w:cs="Calibri"/>
    </w:rPr>
  </w:style>
  <w:style w:type="character" w:customStyle="1" w:styleId="Bodytext146">
    <w:name w:val="Body text (146)_"/>
    <w:basedOn w:val="DefaultParagraphFont"/>
    <w:locked/>
    <w:rsid w:val="000F58D2"/>
  </w:style>
  <w:style w:type="paragraph" w:customStyle="1" w:styleId="Bodytext1460">
    <w:name w:val="Body text (146)"/>
    <w:basedOn w:val="Normal"/>
    <w:qFormat/>
    <w:rsid w:val="000F58D2"/>
    <w:pPr>
      <w:spacing w:after="0" w:line="240" w:lineRule="auto"/>
    </w:pPr>
    <w:rPr>
      <w:rFonts w:cs="Calibri"/>
    </w:rPr>
  </w:style>
  <w:style w:type="character" w:customStyle="1" w:styleId="Heading23">
    <w:name w:val="Heading #23_"/>
    <w:basedOn w:val="DefaultParagraphFont"/>
    <w:locked/>
    <w:rsid w:val="000F58D2"/>
  </w:style>
  <w:style w:type="paragraph" w:customStyle="1" w:styleId="Heading230">
    <w:name w:val="Heading #23"/>
    <w:basedOn w:val="Normal"/>
    <w:qFormat/>
    <w:rsid w:val="000F58D2"/>
    <w:pPr>
      <w:spacing w:after="0" w:line="240" w:lineRule="auto"/>
    </w:pPr>
    <w:rPr>
      <w:rFonts w:cs="Calibri"/>
    </w:rPr>
  </w:style>
  <w:style w:type="character" w:customStyle="1" w:styleId="Picturecaption36">
    <w:name w:val="Picture caption (36)_"/>
    <w:basedOn w:val="DefaultParagraphFont"/>
    <w:locked/>
    <w:rsid w:val="000F58D2"/>
  </w:style>
  <w:style w:type="paragraph" w:customStyle="1" w:styleId="Picturecaption360">
    <w:name w:val="Picture caption (36)"/>
    <w:basedOn w:val="Normal"/>
    <w:qFormat/>
    <w:rsid w:val="000F58D2"/>
    <w:pPr>
      <w:spacing w:after="0" w:line="240" w:lineRule="auto"/>
    </w:pPr>
    <w:rPr>
      <w:rFonts w:cs="Calibri"/>
    </w:rPr>
  </w:style>
  <w:style w:type="character" w:customStyle="1" w:styleId="Picturecaption42">
    <w:name w:val="Picture caption (42)_"/>
    <w:basedOn w:val="DefaultParagraphFont"/>
    <w:locked/>
    <w:rsid w:val="000F58D2"/>
  </w:style>
  <w:style w:type="paragraph" w:customStyle="1" w:styleId="Picturecaption420">
    <w:name w:val="Picture caption (42)"/>
    <w:basedOn w:val="Normal"/>
    <w:qFormat/>
    <w:rsid w:val="000F58D2"/>
    <w:pPr>
      <w:spacing w:after="0" w:line="240" w:lineRule="auto"/>
    </w:pPr>
    <w:rPr>
      <w:rFonts w:cs="Calibri"/>
    </w:rPr>
  </w:style>
  <w:style w:type="character" w:customStyle="1" w:styleId="Bodytext154">
    <w:name w:val="Body text (154)_"/>
    <w:basedOn w:val="DefaultParagraphFont"/>
    <w:locked/>
    <w:rsid w:val="000F58D2"/>
  </w:style>
  <w:style w:type="paragraph" w:customStyle="1" w:styleId="Bodytext1540">
    <w:name w:val="Body text (154)"/>
    <w:basedOn w:val="Normal"/>
    <w:qFormat/>
    <w:rsid w:val="000F58D2"/>
    <w:pPr>
      <w:spacing w:after="0" w:line="240" w:lineRule="auto"/>
    </w:pPr>
    <w:rPr>
      <w:rFonts w:cs="Calibri"/>
    </w:rPr>
  </w:style>
  <w:style w:type="character" w:customStyle="1" w:styleId="Bodytext155">
    <w:name w:val="Body text (155)_"/>
    <w:basedOn w:val="DefaultParagraphFont"/>
    <w:locked/>
    <w:rsid w:val="000F58D2"/>
  </w:style>
  <w:style w:type="paragraph" w:customStyle="1" w:styleId="Bodytext1550">
    <w:name w:val="Body text (155)"/>
    <w:basedOn w:val="Normal"/>
    <w:qFormat/>
    <w:rsid w:val="000F58D2"/>
    <w:pPr>
      <w:spacing w:after="0" w:line="240" w:lineRule="auto"/>
    </w:pPr>
    <w:rPr>
      <w:rFonts w:cs="Calibri"/>
    </w:rPr>
  </w:style>
  <w:style w:type="character" w:customStyle="1" w:styleId="Bodytext156">
    <w:name w:val="Body text (156)_"/>
    <w:basedOn w:val="DefaultParagraphFont"/>
    <w:locked/>
    <w:rsid w:val="000F58D2"/>
  </w:style>
  <w:style w:type="paragraph" w:customStyle="1" w:styleId="Bodytext1560">
    <w:name w:val="Body text (156)"/>
    <w:basedOn w:val="Normal"/>
    <w:qFormat/>
    <w:rsid w:val="000F58D2"/>
    <w:pPr>
      <w:spacing w:after="0" w:line="240" w:lineRule="auto"/>
    </w:pPr>
    <w:rPr>
      <w:rFonts w:cs="Calibri"/>
    </w:rPr>
  </w:style>
  <w:style w:type="character" w:customStyle="1" w:styleId="Bodytext60">
    <w:name w:val="Body text (60)_"/>
    <w:basedOn w:val="DefaultParagraphFont"/>
    <w:locked/>
    <w:rsid w:val="000F58D2"/>
  </w:style>
  <w:style w:type="paragraph" w:customStyle="1" w:styleId="Bodytext600">
    <w:name w:val="Body text (60)"/>
    <w:basedOn w:val="Normal"/>
    <w:qFormat/>
    <w:rsid w:val="000F58D2"/>
    <w:pPr>
      <w:spacing w:after="0" w:line="240" w:lineRule="auto"/>
    </w:pPr>
    <w:rPr>
      <w:rFonts w:cs="Calibri"/>
    </w:rPr>
  </w:style>
  <w:style w:type="character" w:customStyle="1" w:styleId="Bodytext158">
    <w:name w:val="Body text (158)_"/>
    <w:basedOn w:val="DefaultParagraphFont"/>
    <w:locked/>
    <w:rsid w:val="000F58D2"/>
  </w:style>
  <w:style w:type="paragraph" w:customStyle="1" w:styleId="Bodytext1580">
    <w:name w:val="Body text (158)"/>
    <w:basedOn w:val="Normal"/>
    <w:qFormat/>
    <w:rsid w:val="000F58D2"/>
    <w:pPr>
      <w:spacing w:after="0" w:line="240" w:lineRule="auto"/>
    </w:pPr>
    <w:rPr>
      <w:rFonts w:cs="Calibri"/>
    </w:rPr>
  </w:style>
  <w:style w:type="character" w:customStyle="1" w:styleId="Bodytext159">
    <w:name w:val="Body text (159)_"/>
    <w:basedOn w:val="DefaultParagraphFont"/>
    <w:locked/>
    <w:rsid w:val="000F58D2"/>
  </w:style>
  <w:style w:type="paragraph" w:customStyle="1" w:styleId="Bodytext1590">
    <w:name w:val="Body text (159)"/>
    <w:basedOn w:val="Normal"/>
    <w:qFormat/>
    <w:rsid w:val="000F58D2"/>
    <w:pPr>
      <w:spacing w:after="0" w:line="240" w:lineRule="auto"/>
    </w:pPr>
    <w:rPr>
      <w:rFonts w:cs="Calibri"/>
    </w:rPr>
  </w:style>
  <w:style w:type="character" w:customStyle="1" w:styleId="Bodytext160">
    <w:name w:val="Body text (160)_"/>
    <w:basedOn w:val="DefaultParagraphFont"/>
    <w:locked/>
    <w:rsid w:val="000F58D2"/>
  </w:style>
  <w:style w:type="paragraph" w:customStyle="1" w:styleId="Bodytext1600">
    <w:name w:val="Body text (160)"/>
    <w:basedOn w:val="Normal"/>
    <w:qFormat/>
    <w:rsid w:val="000F58D2"/>
    <w:pPr>
      <w:spacing w:after="0" w:line="240" w:lineRule="auto"/>
    </w:pPr>
    <w:rPr>
      <w:rFonts w:cs="Calibri"/>
    </w:rPr>
  </w:style>
  <w:style w:type="character" w:customStyle="1" w:styleId="Picturecaption4">
    <w:name w:val="Picture caption (4)_"/>
    <w:basedOn w:val="DefaultParagraphFont"/>
    <w:locked/>
    <w:rsid w:val="000F58D2"/>
  </w:style>
  <w:style w:type="paragraph" w:customStyle="1" w:styleId="Picturecaption40">
    <w:name w:val="Picture caption (4)"/>
    <w:basedOn w:val="Normal"/>
    <w:qFormat/>
    <w:rsid w:val="000F58D2"/>
    <w:pPr>
      <w:spacing w:after="0" w:line="240" w:lineRule="auto"/>
    </w:pPr>
    <w:rPr>
      <w:rFonts w:cs="Calibri"/>
    </w:rPr>
  </w:style>
  <w:style w:type="character" w:customStyle="1" w:styleId="Heading10">
    <w:name w:val="Heading #10_"/>
    <w:basedOn w:val="DefaultParagraphFont"/>
    <w:locked/>
    <w:rsid w:val="000F58D2"/>
  </w:style>
  <w:style w:type="paragraph" w:customStyle="1" w:styleId="Heading100">
    <w:name w:val="Heading #10"/>
    <w:basedOn w:val="Normal"/>
    <w:qFormat/>
    <w:rsid w:val="000F58D2"/>
    <w:pPr>
      <w:spacing w:after="0" w:line="240" w:lineRule="auto"/>
    </w:pPr>
    <w:rPr>
      <w:rFonts w:cs="Calibri"/>
    </w:rPr>
  </w:style>
  <w:style w:type="character" w:customStyle="1" w:styleId="Picturecaption3">
    <w:name w:val="Picture caption (3)_"/>
    <w:basedOn w:val="DefaultParagraphFont"/>
    <w:locked/>
    <w:rsid w:val="000F58D2"/>
  </w:style>
  <w:style w:type="paragraph" w:customStyle="1" w:styleId="Picturecaption30">
    <w:name w:val="Picture caption (3)"/>
    <w:basedOn w:val="Normal"/>
    <w:qFormat/>
    <w:rsid w:val="000F58D2"/>
    <w:pPr>
      <w:spacing w:after="0" w:line="240" w:lineRule="auto"/>
    </w:pPr>
    <w:rPr>
      <w:rFonts w:cs="Calibri"/>
    </w:rPr>
  </w:style>
  <w:style w:type="character" w:customStyle="1" w:styleId="Heading13">
    <w:name w:val="Heading #13_"/>
    <w:basedOn w:val="DefaultParagraphFont"/>
    <w:locked/>
    <w:rsid w:val="000F58D2"/>
  </w:style>
  <w:style w:type="paragraph" w:customStyle="1" w:styleId="Heading130">
    <w:name w:val="Heading #13"/>
    <w:basedOn w:val="Normal"/>
    <w:qFormat/>
    <w:rsid w:val="000F58D2"/>
    <w:pPr>
      <w:spacing w:after="0" w:line="240" w:lineRule="auto"/>
    </w:pPr>
    <w:rPr>
      <w:rFonts w:cs="Calibri"/>
    </w:rPr>
  </w:style>
  <w:style w:type="character" w:customStyle="1" w:styleId="Heading92">
    <w:name w:val="Heading #9 (2)_"/>
    <w:basedOn w:val="DefaultParagraphFont"/>
    <w:locked/>
    <w:rsid w:val="000F58D2"/>
  </w:style>
  <w:style w:type="paragraph" w:customStyle="1" w:styleId="Heading920">
    <w:name w:val="Heading #9 (2)"/>
    <w:basedOn w:val="Normal"/>
    <w:qFormat/>
    <w:rsid w:val="000F58D2"/>
    <w:pPr>
      <w:spacing w:after="0" w:line="240" w:lineRule="auto"/>
    </w:pPr>
    <w:rPr>
      <w:rFonts w:cs="Calibri"/>
    </w:rPr>
  </w:style>
  <w:style w:type="character" w:customStyle="1" w:styleId="Heading15">
    <w:name w:val="Heading #15_"/>
    <w:basedOn w:val="DefaultParagraphFont"/>
    <w:locked/>
    <w:rsid w:val="000F58D2"/>
  </w:style>
  <w:style w:type="paragraph" w:customStyle="1" w:styleId="Heading150">
    <w:name w:val="Heading #15"/>
    <w:basedOn w:val="Normal"/>
    <w:qFormat/>
    <w:rsid w:val="000F58D2"/>
    <w:pPr>
      <w:spacing w:after="0" w:line="240" w:lineRule="auto"/>
    </w:pPr>
    <w:rPr>
      <w:rFonts w:cs="Calibri"/>
    </w:rPr>
  </w:style>
  <w:style w:type="character" w:customStyle="1" w:styleId="Bodytext38">
    <w:name w:val="Body text (38)_"/>
    <w:basedOn w:val="DefaultParagraphFont"/>
    <w:locked/>
    <w:rsid w:val="000F58D2"/>
  </w:style>
  <w:style w:type="paragraph" w:customStyle="1" w:styleId="Bodytext380">
    <w:name w:val="Body text (38)"/>
    <w:basedOn w:val="Normal"/>
    <w:qFormat/>
    <w:rsid w:val="000F58D2"/>
    <w:pPr>
      <w:spacing w:after="0" w:line="240" w:lineRule="auto"/>
    </w:pPr>
    <w:rPr>
      <w:rFonts w:cs="Calibri"/>
    </w:rPr>
  </w:style>
  <w:style w:type="character" w:customStyle="1" w:styleId="Heading17">
    <w:name w:val="Heading #17_"/>
    <w:basedOn w:val="DefaultParagraphFont"/>
    <w:locked/>
    <w:rsid w:val="000F58D2"/>
  </w:style>
  <w:style w:type="paragraph" w:customStyle="1" w:styleId="Heading170">
    <w:name w:val="Heading #17"/>
    <w:basedOn w:val="Normal"/>
    <w:qFormat/>
    <w:rsid w:val="000F58D2"/>
    <w:pPr>
      <w:spacing w:after="0" w:line="240" w:lineRule="auto"/>
    </w:pPr>
    <w:rPr>
      <w:rFonts w:cs="Calibri"/>
    </w:rPr>
  </w:style>
  <w:style w:type="character" w:customStyle="1" w:styleId="Bodytext97Exact">
    <w:name w:val="Body text (97) Exact"/>
    <w:basedOn w:val="DefaultParagraphFont"/>
    <w:locked/>
    <w:rsid w:val="000F58D2"/>
  </w:style>
  <w:style w:type="paragraph" w:customStyle="1" w:styleId="Bodytext97">
    <w:name w:val="Body text (97)"/>
    <w:basedOn w:val="Normal"/>
    <w:qFormat/>
    <w:rsid w:val="000F58D2"/>
    <w:pPr>
      <w:spacing w:after="0" w:line="240" w:lineRule="auto"/>
    </w:pPr>
    <w:rPr>
      <w:rFonts w:cs="Calibri"/>
    </w:rPr>
  </w:style>
  <w:style w:type="character" w:customStyle="1" w:styleId="Bodytext42">
    <w:name w:val="Body text (42)_"/>
    <w:basedOn w:val="DefaultParagraphFont"/>
    <w:locked/>
    <w:rsid w:val="000F58D2"/>
  </w:style>
  <w:style w:type="paragraph" w:customStyle="1" w:styleId="Bodytext420">
    <w:name w:val="Body text (42)"/>
    <w:basedOn w:val="Normal"/>
    <w:qFormat/>
    <w:rsid w:val="000F58D2"/>
    <w:pPr>
      <w:spacing w:after="0" w:line="240" w:lineRule="auto"/>
    </w:pPr>
    <w:rPr>
      <w:rFonts w:cs="Calibri"/>
    </w:rPr>
  </w:style>
  <w:style w:type="character" w:customStyle="1" w:styleId="Picturecaption9">
    <w:name w:val="Picture caption (9)_"/>
    <w:basedOn w:val="DefaultParagraphFont"/>
    <w:locked/>
    <w:rsid w:val="000F58D2"/>
  </w:style>
  <w:style w:type="paragraph" w:customStyle="1" w:styleId="Picturecaption90">
    <w:name w:val="Picture caption (9)"/>
    <w:basedOn w:val="Normal"/>
    <w:qFormat/>
    <w:rsid w:val="000F58D2"/>
    <w:pPr>
      <w:spacing w:after="0" w:line="240" w:lineRule="auto"/>
    </w:pPr>
    <w:rPr>
      <w:rFonts w:cs="Calibri"/>
    </w:rPr>
  </w:style>
  <w:style w:type="character" w:customStyle="1" w:styleId="Bodytext96Exact">
    <w:name w:val="Body text (96) Exact"/>
    <w:basedOn w:val="DefaultParagraphFont"/>
    <w:locked/>
    <w:rsid w:val="000F58D2"/>
  </w:style>
  <w:style w:type="paragraph" w:customStyle="1" w:styleId="Bodytext96">
    <w:name w:val="Body text (96)"/>
    <w:basedOn w:val="Normal"/>
    <w:qFormat/>
    <w:rsid w:val="000F58D2"/>
    <w:pPr>
      <w:spacing w:after="0" w:line="240" w:lineRule="auto"/>
    </w:pPr>
    <w:rPr>
      <w:rFonts w:cs="Calibri"/>
    </w:rPr>
  </w:style>
  <w:style w:type="character" w:customStyle="1" w:styleId="Heading142">
    <w:name w:val="Heading #14 (2)_"/>
    <w:basedOn w:val="DefaultParagraphFont"/>
    <w:locked/>
    <w:rsid w:val="000F58D2"/>
  </w:style>
  <w:style w:type="paragraph" w:customStyle="1" w:styleId="Heading1420">
    <w:name w:val="Heading #14 (2)"/>
    <w:basedOn w:val="Normal"/>
    <w:qFormat/>
    <w:rsid w:val="000F58D2"/>
    <w:pPr>
      <w:spacing w:after="0" w:line="240" w:lineRule="auto"/>
    </w:pPr>
    <w:rPr>
      <w:rFonts w:cs="Calibri"/>
    </w:rPr>
  </w:style>
  <w:style w:type="character" w:customStyle="1" w:styleId="Picturecaption31">
    <w:name w:val="Picture caption (31)_"/>
    <w:basedOn w:val="DefaultParagraphFont"/>
    <w:locked/>
    <w:rsid w:val="000F58D2"/>
  </w:style>
  <w:style w:type="paragraph" w:customStyle="1" w:styleId="Picturecaption310">
    <w:name w:val="Picture caption (31)"/>
    <w:basedOn w:val="Normal"/>
    <w:qFormat/>
    <w:rsid w:val="000F58D2"/>
    <w:pPr>
      <w:spacing w:after="0" w:line="240" w:lineRule="auto"/>
    </w:pPr>
    <w:rPr>
      <w:rFonts w:cs="Calibri"/>
    </w:rPr>
  </w:style>
  <w:style w:type="character" w:customStyle="1" w:styleId="Picturecaption27">
    <w:name w:val="Picture caption (27)_"/>
    <w:basedOn w:val="DefaultParagraphFont"/>
    <w:locked/>
    <w:rsid w:val="000F58D2"/>
  </w:style>
  <w:style w:type="paragraph" w:customStyle="1" w:styleId="Picturecaption270">
    <w:name w:val="Picture caption (27)"/>
    <w:basedOn w:val="Normal"/>
    <w:qFormat/>
    <w:rsid w:val="000F58D2"/>
    <w:pPr>
      <w:spacing w:after="0" w:line="240" w:lineRule="auto"/>
    </w:pPr>
    <w:rPr>
      <w:rFonts w:cs="Calibri"/>
    </w:rPr>
  </w:style>
  <w:style w:type="character" w:customStyle="1" w:styleId="Bodytext43Exact">
    <w:name w:val="Body text (43) Exact"/>
    <w:basedOn w:val="DefaultParagraphFont"/>
    <w:locked/>
    <w:rsid w:val="000F58D2"/>
  </w:style>
  <w:style w:type="paragraph" w:customStyle="1" w:styleId="Bodytext43">
    <w:name w:val="Body text (43)"/>
    <w:basedOn w:val="Normal"/>
    <w:qFormat/>
    <w:rsid w:val="000F58D2"/>
    <w:pPr>
      <w:spacing w:after="0" w:line="240" w:lineRule="auto"/>
    </w:pPr>
    <w:rPr>
      <w:rFonts w:cs="Calibri"/>
    </w:rPr>
  </w:style>
  <w:style w:type="character" w:customStyle="1" w:styleId="Bodytext109">
    <w:name w:val="Body text (109)_"/>
    <w:basedOn w:val="DefaultParagraphFont"/>
    <w:locked/>
    <w:rsid w:val="000F58D2"/>
  </w:style>
  <w:style w:type="paragraph" w:customStyle="1" w:styleId="Bodytext1090">
    <w:name w:val="Body text (109)"/>
    <w:basedOn w:val="Normal"/>
    <w:qFormat/>
    <w:rsid w:val="000F58D2"/>
    <w:pPr>
      <w:spacing w:after="0" w:line="240" w:lineRule="auto"/>
    </w:pPr>
    <w:rPr>
      <w:rFonts w:cs="Calibri"/>
    </w:rPr>
  </w:style>
  <w:style w:type="character" w:customStyle="1" w:styleId="Bodytext110">
    <w:name w:val="Body text (110)_"/>
    <w:basedOn w:val="DefaultParagraphFont"/>
    <w:locked/>
    <w:rsid w:val="000F58D2"/>
  </w:style>
  <w:style w:type="paragraph" w:customStyle="1" w:styleId="Bodytext1100">
    <w:name w:val="Body text (110)"/>
    <w:basedOn w:val="Normal"/>
    <w:qFormat/>
    <w:rsid w:val="000F58D2"/>
    <w:pPr>
      <w:spacing w:after="0" w:line="240" w:lineRule="auto"/>
    </w:pPr>
    <w:rPr>
      <w:rFonts w:cs="Calibri"/>
    </w:rPr>
  </w:style>
  <w:style w:type="character" w:customStyle="1" w:styleId="Bodytext111">
    <w:name w:val="Body text (111)_"/>
    <w:basedOn w:val="DefaultParagraphFont"/>
    <w:locked/>
    <w:rsid w:val="000F58D2"/>
  </w:style>
  <w:style w:type="paragraph" w:customStyle="1" w:styleId="Bodytext1110">
    <w:name w:val="Body text (111)"/>
    <w:basedOn w:val="Normal"/>
    <w:qFormat/>
    <w:rsid w:val="000F58D2"/>
    <w:pPr>
      <w:spacing w:after="0" w:line="240" w:lineRule="auto"/>
    </w:pPr>
    <w:rPr>
      <w:rFonts w:cs="Calibri"/>
    </w:rPr>
  </w:style>
  <w:style w:type="character" w:customStyle="1" w:styleId="Tablecaption7">
    <w:name w:val="Table caption (7)_"/>
    <w:basedOn w:val="DefaultParagraphFont"/>
    <w:locked/>
    <w:rsid w:val="000F58D2"/>
  </w:style>
  <w:style w:type="paragraph" w:customStyle="1" w:styleId="Tablecaption70">
    <w:name w:val="Table caption (7)"/>
    <w:basedOn w:val="Normal"/>
    <w:qFormat/>
    <w:rsid w:val="000F58D2"/>
    <w:pPr>
      <w:spacing w:after="0" w:line="240" w:lineRule="auto"/>
    </w:pPr>
    <w:rPr>
      <w:rFonts w:cs="Calibri"/>
    </w:rPr>
  </w:style>
  <w:style w:type="character" w:customStyle="1" w:styleId="Bodytext112">
    <w:name w:val="Body text (112)_"/>
    <w:basedOn w:val="DefaultParagraphFont"/>
    <w:locked/>
    <w:rsid w:val="000F58D2"/>
  </w:style>
  <w:style w:type="paragraph" w:customStyle="1" w:styleId="Bodytext1120">
    <w:name w:val="Body text (112)"/>
    <w:basedOn w:val="Normal"/>
    <w:qFormat/>
    <w:rsid w:val="000F58D2"/>
    <w:pPr>
      <w:spacing w:after="0" w:line="240" w:lineRule="auto"/>
    </w:pPr>
    <w:rPr>
      <w:rFonts w:cs="Calibri"/>
    </w:rPr>
  </w:style>
  <w:style w:type="character" w:customStyle="1" w:styleId="Bodytext113">
    <w:name w:val="Body text (113)_"/>
    <w:basedOn w:val="DefaultParagraphFont"/>
    <w:locked/>
    <w:rsid w:val="000F58D2"/>
  </w:style>
  <w:style w:type="paragraph" w:customStyle="1" w:styleId="Bodytext1130">
    <w:name w:val="Body text (113)"/>
    <w:basedOn w:val="Normal"/>
    <w:qFormat/>
    <w:rsid w:val="000F58D2"/>
    <w:pPr>
      <w:spacing w:after="0" w:line="240" w:lineRule="auto"/>
    </w:pPr>
    <w:rPr>
      <w:rFonts w:cs="Calibri"/>
    </w:rPr>
  </w:style>
  <w:style w:type="character" w:customStyle="1" w:styleId="Tableofcontents10">
    <w:name w:val="Table of contents (10)_"/>
    <w:basedOn w:val="DefaultParagraphFont"/>
    <w:locked/>
    <w:rsid w:val="000F58D2"/>
  </w:style>
  <w:style w:type="paragraph" w:customStyle="1" w:styleId="Tableofcontents100">
    <w:name w:val="Table of contents (10)"/>
    <w:basedOn w:val="Normal"/>
    <w:qFormat/>
    <w:rsid w:val="000F58D2"/>
    <w:pPr>
      <w:spacing w:after="0" w:line="240" w:lineRule="auto"/>
    </w:pPr>
    <w:rPr>
      <w:rFonts w:cs="Calibri"/>
    </w:rPr>
  </w:style>
  <w:style w:type="character" w:customStyle="1" w:styleId="Tableofcontents12">
    <w:name w:val="Table of contents (12)_"/>
    <w:basedOn w:val="DefaultParagraphFont"/>
    <w:locked/>
    <w:rsid w:val="000F58D2"/>
  </w:style>
  <w:style w:type="paragraph" w:customStyle="1" w:styleId="Tableofcontents120">
    <w:name w:val="Table of contents (12)"/>
    <w:basedOn w:val="Normal"/>
    <w:qFormat/>
    <w:rsid w:val="000F58D2"/>
    <w:pPr>
      <w:spacing w:after="0" w:line="240" w:lineRule="auto"/>
    </w:pPr>
    <w:rPr>
      <w:rFonts w:cs="Calibri"/>
    </w:rPr>
  </w:style>
  <w:style w:type="character" w:customStyle="1" w:styleId="Tableofcontents14">
    <w:name w:val="Table of contents (14)_"/>
    <w:basedOn w:val="DefaultParagraphFont"/>
    <w:locked/>
    <w:rsid w:val="000F58D2"/>
  </w:style>
  <w:style w:type="paragraph" w:customStyle="1" w:styleId="Tableofcontents140">
    <w:name w:val="Table of contents (14)"/>
    <w:basedOn w:val="Normal"/>
    <w:qFormat/>
    <w:rsid w:val="000F58D2"/>
    <w:pPr>
      <w:spacing w:after="0" w:line="240" w:lineRule="auto"/>
    </w:pPr>
    <w:rPr>
      <w:rFonts w:cs="Calibri"/>
    </w:rPr>
  </w:style>
  <w:style w:type="character" w:customStyle="1" w:styleId="Heading162">
    <w:name w:val="Heading #16 (2)_"/>
    <w:basedOn w:val="DefaultParagraphFont"/>
    <w:locked/>
    <w:rsid w:val="000F58D2"/>
  </w:style>
  <w:style w:type="paragraph" w:customStyle="1" w:styleId="Heading1620">
    <w:name w:val="Heading #16 (2)"/>
    <w:basedOn w:val="Normal"/>
    <w:qFormat/>
    <w:rsid w:val="000F58D2"/>
    <w:pPr>
      <w:spacing w:after="0" w:line="240" w:lineRule="auto"/>
    </w:pPr>
    <w:rPr>
      <w:rFonts w:cs="Calibri"/>
    </w:rPr>
  </w:style>
  <w:style w:type="character" w:customStyle="1" w:styleId="StyleStyle4LatinTimesNewRomanAsianSimSunChar">
    <w:name w:val="Style Style4 + (Latin) Times New Roman (Asian) SimSun Char"/>
    <w:locked/>
    <w:rsid w:val="000F58D2"/>
  </w:style>
  <w:style w:type="paragraph" w:customStyle="1" w:styleId="StyleStyle4LatinTimesNewRomanAsianSimSun">
    <w:name w:val="Style Style4 + (Latin) Times New Roman (Asian) SimSun"/>
    <w:basedOn w:val="medium-normal"/>
    <w:qFormat/>
    <w:rsid w:val="000F58D2"/>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0F58D2"/>
  </w:style>
  <w:style w:type="paragraph" w:customStyle="1" w:styleId="StyleUnderlineCharLatinTimesNewRomanAsianSimSun">
    <w:name w:val="Style Underline Char + (Latin) Times New Roman (Asian) SimSun"/>
    <w:basedOn w:val="Normal"/>
    <w:qFormat/>
    <w:rsid w:val="000F58D2"/>
    <w:pPr>
      <w:spacing w:after="0" w:line="240" w:lineRule="auto"/>
    </w:pPr>
    <w:rPr>
      <w:rFonts w:cs="Calibri"/>
    </w:rPr>
  </w:style>
  <w:style w:type="character" w:customStyle="1" w:styleId="StyleUnderlineCharLatinTimesNewRomanAsianSimSunBoldChar">
    <w:name w:val="Style Underline Char + (Latin) Times New Roman (Asian) SimSun Bold Char"/>
    <w:locked/>
    <w:rsid w:val="000F58D2"/>
  </w:style>
  <w:style w:type="paragraph" w:customStyle="1" w:styleId="StyleUnderlineCharLatinTimesNewRomanAsianSimSunBold">
    <w:name w:val="Style Underline Char + (Latin) Times New Roman (Asian) SimSun Bold"/>
    <w:basedOn w:val="Normal"/>
    <w:qFormat/>
    <w:rsid w:val="000F58D2"/>
    <w:pPr>
      <w:spacing w:after="0" w:line="240" w:lineRule="auto"/>
    </w:pPr>
    <w:rPr>
      <w:rFonts w:cs="Calibri"/>
    </w:rPr>
  </w:style>
  <w:style w:type="character" w:customStyle="1" w:styleId="StyleStyle1BoldChar">
    <w:name w:val="Style Style1 + Bold Char"/>
    <w:locked/>
    <w:rsid w:val="000F58D2"/>
  </w:style>
  <w:style w:type="paragraph" w:customStyle="1" w:styleId="StyleStyle1Bold">
    <w:name w:val="Style Style1 + Bold"/>
    <w:basedOn w:val="Cites"/>
    <w:qFormat/>
    <w:rsid w:val="000F58D2"/>
    <w:pPr>
      <w:widowControl/>
    </w:pPr>
    <w:rPr>
      <w:noProof/>
      <w:szCs w:val="20"/>
    </w:rPr>
  </w:style>
  <w:style w:type="character" w:customStyle="1" w:styleId="StyleBoldandUnderlineChar11ptChar">
    <w:name w:val="Style Bold and Underline Char + 11 pt Char"/>
    <w:locked/>
    <w:rsid w:val="000F58D2"/>
  </w:style>
  <w:style w:type="paragraph" w:customStyle="1" w:styleId="StyleBoldandUnderlineChar11pt">
    <w:name w:val="Style Bold and Underline Char + 11 pt"/>
    <w:basedOn w:val="UnreadText"/>
    <w:qFormat/>
    <w:rsid w:val="000F58D2"/>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0F58D2"/>
  </w:style>
  <w:style w:type="paragraph" w:customStyle="1" w:styleId="StyleStyleStyle4LatinTimesNewRomanAsianSimSunBold">
    <w:name w:val="Style Style Style4 + (Latin) Times New Roman (Asian) SimSun Bold +"/>
    <w:basedOn w:val="Normal"/>
    <w:qFormat/>
    <w:rsid w:val="000F58D2"/>
    <w:pPr>
      <w:spacing w:after="0" w:line="240" w:lineRule="auto"/>
    </w:pPr>
    <w:rPr>
      <w:rFonts w:cs="Calibri"/>
    </w:rPr>
  </w:style>
  <w:style w:type="character" w:customStyle="1" w:styleId="StyleStyle4BoldChar">
    <w:name w:val="Style Style4 + Bold Char"/>
    <w:locked/>
    <w:rsid w:val="000F58D2"/>
  </w:style>
  <w:style w:type="paragraph" w:customStyle="1" w:styleId="StyleStyle4Bold">
    <w:name w:val="Style Style4 + Bold"/>
    <w:basedOn w:val="medium-normal"/>
    <w:qFormat/>
    <w:rsid w:val="000F58D2"/>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0F58D2"/>
  </w:style>
  <w:style w:type="paragraph" w:customStyle="1" w:styleId="StyleStyle411ptBorderSinglesolidlineAuto05ptL">
    <w:name w:val="Style Style4 + 11 pt Border: : (Single solid line Auto  0.5 pt L..."/>
    <w:basedOn w:val="medium-normal"/>
    <w:qFormat/>
    <w:rsid w:val="000F58D2"/>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0F58D2"/>
  </w:style>
  <w:style w:type="paragraph" w:customStyle="1" w:styleId="StyleStyle49ptBoldBorderSinglesolidlineAuto05">
    <w:name w:val="Style Style4 + 9 pt Bold Border: : (Single solid line Auto  0.5..."/>
    <w:basedOn w:val="medium-normal"/>
    <w:qFormat/>
    <w:rsid w:val="000F58D2"/>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0F58D2"/>
  </w:style>
  <w:style w:type="paragraph" w:customStyle="1" w:styleId="StyleStyle49ptBorderSinglesolidlineAuto05ptLi">
    <w:name w:val="Style Style4 + 9 pt Border: : (Single solid line Auto  0.5 pt Li..."/>
    <w:basedOn w:val="medium-normal"/>
    <w:next w:val="hotroute1"/>
    <w:qFormat/>
    <w:rsid w:val="000F58D2"/>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0F58D2"/>
  </w:style>
  <w:style w:type="paragraph" w:customStyle="1" w:styleId="UnderlineCharCharCharCharChar">
    <w:name w:val="Underline Char Char Char Char Char"/>
    <w:basedOn w:val="Normal"/>
    <w:next w:val="BlockHeaderHidden"/>
    <w:qFormat/>
    <w:rsid w:val="000F58D2"/>
    <w:pPr>
      <w:spacing w:after="0" w:line="240" w:lineRule="auto"/>
    </w:pPr>
    <w:rPr>
      <w:rFonts w:cs="Calibri"/>
    </w:rPr>
  </w:style>
  <w:style w:type="character" w:customStyle="1" w:styleId="TextsmallChar">
    <w:name w:val="Textsmall Char"/>
    <w:locked/>
    <w:rsid w:val="000F58D2"/>
  </w:style>
  <w:style w:type="paragraph" w:customStyle="1" w:styleId="Textsmall0">
    <w:name w:val="Textsmall"/>
    <w:basedOn w:val="Normal"/>
    <w:next w:val="Normal"/>
    <w:qFormat/>
    <w:rsid w:val="000F58D2"/>
    <w:pPr>
      <w:spacing w:after="0" w:line="240" w:lineRule="auto"/>
    </w:pPr>
    <w:rPr>
      <w:rFonts w:cs="Calibri"/>
    </w:rPr>
  </w:style>
  <w:style w:type="paragraph" w:customStyle="1" w:styleId="hotroute1">
    <w:name w:val="hot route!"/>
    <w:basedOn w:val="Normal"/>
    <w:next w:val="UnderlinePara"/>
    <w:qFormat/>
    <w:rsid w:val="000F58D2"/>
    <w:pPr>
      <w:spacing w:after="0" w:line="240" w:lineRule="auto"/>
    </w:pPr>
    <w:rPr>
      <w:rFonts w:cs="Calibri"/>
    </w:rPr>
  </w:style>
  <w:style w:type="character" w:customStyle="1" w:styleId="BlockHeaderHiddenChar">
    <w:name w:val="Block Header Hidden Char"/>
    <w:basedOn w:val="DefaultParagraphFont"/>
    <w:locked/>
    <w:rsid w:val="000F58D2"/>
  </w:style>
  <w:style w:type="paragraph" w:customStyle="1" w:styleId="BlockHeaderHidden">
    <w:name w:val="Block Header Hidden"/>
    <w:basedOn w:val="Normal"/>
    <w:next w:val="Stylecardtext8pt"/>
    <w:autoRedefine/>
    <w:qFormat/>
    <w:rsid w:val="000F58D2"/>
    <w:pPr>
      <w:spacing w:after="0" w:line="240" w:lineRule="auto"/>
    </w:pPr>
    <w:rPr>
      <w:rFonts w:cs="Calibri"/>
    </w:rPr>
  </w:style>
  <w:style w:type="paragraph" w:customStyle="1" w:styleId="txgreen">
    <w:name w:val="txgreen"/>
    <w:basedOn w:val="Normal"/>
    <w:uiPriority w:val="99"/>
    <w:qFormat/>
    <w:rsid w:val="000F58D2"/>
    <w:pPr>
      <w:spacing w:after="0" w:line="240" w:lineRule="auto"/>
    </w:pPr>
    <w:rPr>
      <w:rFonts w:cs="Calibri"/>
    </w:rPr>
  </w:style>
  <w:style w:type="paragraph" w:customStyle="1" w:styleId="rtecenter">
    <w:name w:val="rtecenter"/>
    <w:basedOn w:val="Normal"/>
    <w:uiPriority w:val="99"/>
    <w:qFormat/>
    <w:rsid w:val="000F58D2"/>
    <w:pPr>
      <w:spacing w:after="0" w:line="240" w:lineRule="auto"/>
    </w:pPr>
    <w:rPr>
      <w:rFonts w:cs="Calibri"/>
    </w:rPr>
  </w:style>
  <w:style w:type="paragraph" w:customStyle="1" w:styleId="StyleHeading4TagBigcardNotBold">
    <w:name w:val="Style Heading 4TagBig card + Not Bold"/>
    <w:basedOn w:val="Heading4"/>
    <w:qFormat/>
    <w:rsid w:val="000F58D2"/>
    <w:pPr>
      <w:spacing w:before="200" w:line="240" w:lineRule="auto"/>
    </w:pPr>
    <w:rPr>
      <w:rFonts w:ascii="Cambria" w:hAnsi="Cambria"/>
      <w:iCs w:val="0"/>
      <w:sz w:val="22"/>
    </w:rPr>
  </w:style>
  <w:style w:type="paragraph" w:customStyle="1" w:styleId="Stylecardtext5pt">
    <w:name w:val="Style card text + 5 pt"/>
    <w:basedOn w:val="Normal"/>
    <w:qFormat/>
    <w:rsid w:val="000F58D2"/>
    <w:pPr>
      <w:spacing w:after="0" w:line="240" w:lineRule="auto"/>
    </w:pPr>
    <w:rPr>
      <w:rFonts w:cs="Calibri"/>
    </w:rPr>
  </w:style>
  <w:style w:type="character" w:customStyle="1" w:styleId="F7-SmallFont">
    <w:name w:val="F7 - Small Font"/>
    <w:rsid w:val="000F58D2"/>
  </w:style>
  <w:style w:type="character" w:customStyle="1" w:styleId="StyleLatinGaramond9ptUnderline">
    <w:name w:val="Style (Latin) Garamond 9 pt Underline"/>
    <w:rsid w:val="000F58D2"/>
  </w:style>
  <w:style w:type="character" w:customStyle="1" w:styleId="tkrname">
    <w:name w:val="tkrname"/>
    <w:basedOn w:val="DefaultParagraphFont"/>
    <w:rsid w:val="000F58D2"/>
  </w:style>
  <w:style w:type="character" w:customStyle="1" w:styleId="tkrchange">
    <w:name w:val="tkrchange"/>
    <w:basedOn w:val="DefaultParagraphFont"/>
    <w:rsid w:val="000F58D2"/>
  </w:style>
  <w:style w:type="character" w:customStyle="1" w:styleId="l9">
    <w:name w:val="l9"/>
    <w:basedOn w:val="DefaultParagraphFont"/>
    <w:rsid w:val="000F58D2"/>
  </w:style>
  <w:style w:type="character" w:customStyle="1" w:styleId="l8">
    <w:name w:val="l8"/>
    <w:basedOn w:val="DefaultParagraphFont"/>
    <w:rsid w:val="000F58D2"/>
  </w:style>
  <w:style w:type="character" w:customStyle="1" w:styleId="l6">
    <w:name w:val="l6"/>
    <w:basedOn w:val="DefaultParagraphFont"/>
    <w:rsid w:val="000F58D2"/>
  </w:style>
  <w:style w:type="character" w:customStyle="1" w:styleId="l7">
    <w:name w:val="l7"/>
    <w:basedOn w:val="DefaultParagraphFont"/>
    <w:rsid w:val="000F58D2"/>
  </w:style>
  <w:style w:type="character" w:customStyle="1" w:styleId="ellipsistext">
    <w:name w:val="ellipsis_text"/>
    <w:basedOn w:val="DefaultParagraphFont"/>
    <w:rsid w:val="000F58D2"/>
  </w:style>
  <w:style w:type="character" w:customStyle="1" w:styleId="referencediv">
    <w:name w:val="referencediv"/>
    <w:basedOn w:val="DefaultParagraphFont"/>
    <w:rsid w:val="000F58D2"/>
  </w:style>
  <w:style w:type="character" w:customStyle="1" w:styleId="A3">
    <w:name w:val="A3"/>
    <w:uiPriority w:val="99"/>
    <w:rsid w:val="000F58D2"/>
  </w:style>
  <w:style w:type="character" w:customStyle="1" w:styleId="cite0">
    <w:name w:val="cite0"/>
    <w:rsid w:val="000F58D2"/>
  </w:style>
  <w:style w:type="character" w:customStyle="1" w:styleId="hilite1">
    <w:name w:val="hilite1"/>
    <w:rsid w:val="000F58D2"/>
  </w:style>
  <w:style w:type="character" w:customStyle="1" w:styleId="Style8pt1">
    <w:name w:val="Style 8 pt1"/>
    <w:basedOn w:val="DefaultParagraphFont"/>
    <w:rsid w:val="000F58D2"/>
  </w:style>
  <w:style w:type="character" w:customStyle="1" w:styleId="qlabel">
    <w:name w:val="q_label"/>
    <w:rsid w:val="000F58D2"/>
  </w:style>
  <w:style w:type="character" w:customStyle="1" w:styleId="alabel">
    <w:name w:val="a_label"/>
    <w:rsid w:val="000F58D2"/>
  </w:style>
  <w:style w:type="character" w:customStyle="1" w:styleId="StyleStyle4CharTimesNewRoman11pt">
    <w:name w:val="Style Style4 Char + Times New Roman 11 pt"/>
    <w:rsid w:val="000F58D2"/>
  </w:style>
  <w:style w:type="character" w:customStyle="1" w:styleId="Aunderline">
    <w:name w:val="Aunderline"/>
    <w:qFormat/>
    <w:rsid w:val="000F58D2"/>
  </w:style>
  <w:style w:type="character" w:customStyle="1" w:styleId="desc">
    <w:name w:val="desc"/>
    <w:basedOn w:val="DefaultParagraphFont"/>
    <w:rsid w:val="000F58D2"/>
  </w:style>
  <w:style w:type="character" w:customStyle="1" w:styleId="titleauthoretc">
    <w:name w:val="titleauthoretc"/>
    <w:rsid w:val="000F58D2"/>
  </w:style>
  <w:style w:type="character" w:customStyle="1" w:styleId="in-top">
    <w:name w:val="in-top"/>
    <w:rsid w:val="000F58D2"/>
  </w:style>
  <w:style w:type="character" w:customStyle="1" w:styleId="nukeled">
    <w:name w:val="nukeled"/>
    <w:rsid w:val="000F58D2"/>
  </w:style>
  <w:style w:type="character" w:customStyle="1" w:styleId="contextlyrelated">
    <w:name w:val="contextly_related"/>
    <w:rsid w:val="000F58D2"/>
  </w:style>
  <w:style w:type="character" w:customStyle="1" w:styleId="in-right">
    <w:name w:val="in-right"/>
    <w:rsid w:val="000F58D2"/>
  </w:style>
  <w:style w:type="character" w:customStyle="1" w:styleId="adtext">
    <w:name w:val="ad_text"/>
    <w:rsid w:val="000F58D2"/>
  </w:style>
  <w:style w:type="character" w:customStyle="1" w:styleId="linkrow">
    <w:name w:val="link_row"/>
    <w:rsid w:val="000F58D2"/>
  </w:style>
  <w:style w:type="character" w:customStyle="1" w:styleId="revision-date">
    <w:name w:val="revision-date"/>
    <w:rsid w:val="000F58D2"/>
  </w:style>
  <w:style w:type="character" w:customStyle="1" w:styleId="facebook-share">
    <w:name w:val="facebook-share"/>
    <w:rsid w:val="000F58D2"/>
  </w:style>
  <w:style w:type="character" w:customStyle="1" w:styleId="facebook-share-label">
    <w:name w:val="facebook-share-label"/>
    <w:rsid w:val="000F58D2"/>
  </w:style>
  <w:style w:type="character" w:customStyle="1" w:styleId="cap">
    <w:name w:val="cap"/>
    <w:rsid w:val="000F58D2"/>
  </w:style>
  <w:style w:type="character" w:customStyle="1" w:styleId="share">
    <w:name w:val="share"/>
    <w:rsid w:val="000F58D2"/>
  </w:style>
  <w:style w:type="character" w:customStyle="1" w:styleId="ata11y">
    <w:name w:val="at_a11y"/>
    <w:rsid w:val="000F58D2"/>
  </w:style>
  <w:style w:type="character" w:customStyle="1" w:styleId="tpk">
    <w:name w:val="tpk"/>
    <w:rsid w:val="000F58D2"/>
  </w:style>
  <w:style w:type="character" w:customStyle="1" w:styleId="A24">
    <w:name w:val="A24"/>
    <w:uiPriority w:val="99"/>
    <w:rsid w:val="000F58D2"/>
  </w:style>
  <w:style w:type="character" w:customStyle="1" w:styleId="A25">
    <w:name w:val="A25"/>
    <w:uiPriority w:val="99"/>
    <w:rsid w:val="000F58D2"/>
  </w:style>
  <w:style w:type="character" w:customStyle="1" w:styleId="Headerorfooter">
    <w:name w:val="Header or footer_"/>
    <w:basedOn w:val="DefaultParagraphFont"/>
    <w:rsid w:val="000F58D2"/>
  </w:style>
  <w:style w:type="character" w:customStyle="1" w:styleId="Bodytext21">
    <w:name w:val="Body text (2)_"/>
    <w:basedOn w:val="DefaultParagraphFont"/>
    <w:rsid w:val="000F58D2"/>
  </w:style>
  <w:style w:type="character" w:customStyle="1" w:styleId="Bodytext22">
    <w:name w:val="Body text (2)"/>
    <w:basedOn w:val="Bodytext32"/>
    <w:rsid w:val="000F58D2"/>
  </w:style>
  <w:style w:type="character" w:customStyle="1" w:styleId="Headerorfooter0">
    <w:name w:val="Header or footer"/>
    <w:basedOn w:val="Bodytext100"/>
    <w:rsid w:val="000F58D2"/>
    <w:rPr>
      <w:shd w:val="clear" w:color="auto" w:fill="FFFFFF"/>
    </w:rPr>
  </w:style>
  <w:style w:type="character" w:customStyle="1" w:styleId="Bodytext33">
    <w:name w:val="Body text (3)_"/>
    <w:basedOn w:val="DefaultParagraphFont"/>
    <w:rsid w:val="000F58D2"/>
  </w:style>
  <w:style w:type="character" w:customStyle="1" w:styleId="Bodytext31Exact">
    <w:name w:val="Body text (31) Exact"/>
    <w:basedOn w:val="DefaultParagraphFont"/>
    <w:rsid w:val="000F58D2"/>
  </w:style>
  <w:style w:type="character" w:customStyle="1" w:styleId="Bodytext100">
    <w:name w:val="Body text (10)_"/>
    <w:basedOn w:val="DefaultParagraphFont"/>
    <w:link w:val="Bodytext101"/>
    <w:uiPriority w:val="99"/>
    <w:rsid w:val="000F58D2"/>
    <w:rPr>
      <w:shd w:val="clear" w:color="auto" w:fill="FFFFFF"/>
    </w:rPr>
  </w:style>
  <w:style w:type="character" w:customStyle="1" w:styleId="Bodytext32">
    <w:name w:val="Body text (3)"/>
    <w:basedOn w:val="Bodytext3Spacing0ptExact"/>
    <w:rsid w:val="000F58D2"/>
  </w:style>
  <w:style w:type="character" w:customStyle="1" w:styleId="Bodytext46">
    <w:name w:val="Body text (46)_"/>
    <w:basedOn w:val="DefaultParagraphFont"/>
    <w:rsid w:val="000F58D2"/>
  </w:style>
  <w:style w:type="character" w:customStyle="1" w:styleId="Bodytext51">
    <w:name w:val="Body text (51)_"/>
    <w:basedOn w:val="DefaultParagraphFont"/>
    <w:rsid w:val="000F58D2"/>
  </w:style>
  <w:style w:type="character" w:customStyle="1" w:styleId="Bodytext34">
    <w:name w:val="Body text (34)_"/>
    <w:basedOn w:val="DefaultParagraphFont"/>
    <w:rsid w:val="000F58D2"/>
  </w:style>
  <w:style w:type="character" w:customStyle="1" w:styleId="Bodytext3Spacing0ptExact">
    <w:name w:val="Body text (3) + Spacing 0 pt Exact"/>
    <w:rsid w:val="000F58D2"/>
  </w:style>
  <w:style w:type="character" w:customStyle="1" w:styleId="Bodytext82">
    <w:name w:val="Body text (82)_"/>
    <w:basedOn w:val="DefaultParagraphFont"/>
    <w:rsid w:val="000F58D2"/>
  </w:style>
  <w:style w:type="character" w:customStyle="1" w:styleId="PicturecaptionSpacing0ptExact">
    <w:name w:val="Picture caption + Spacing 0 pt Exact"/>
    <w:basedOn w:val="DefaultParagraphFont"/>
    <w:rsid w:val="000F58D2"/>
  </w:style>
  <w:style w:type="character" w:customStyle="1" w:styleId="Tableofcontents13">
    <w:name w:val="Table of contents (13)_"/>
    <w:basedOn w:val="DefaultParagraphFont"/>
    <w:rsid w:val="000F58D2"/>
  </w:style>
  <w:style w:type="character" w:customStyle="1" w:styleId="Bodytext114">
    <w:name w:val="Body text (114)_"/>
    <w:basedOn w:val="DefaultParagraphFont"/>
    <w:rsid w:val="000F58D2"/>
  </w:style>
  <w:style w:type="character" w:customStyle="1" w:styleId="Bodytext115">
    <w:name w:val="Body text (115)_"/>
    <w:basedOn w:val="DefaultParagraphFont"/>
    <w:rsid w:val="000F58D2"/>
  </w:style>
  <w:style w:type="character" w:customStyle="1" w:styleId="BodyText40">
    <w:name w:val="Body Text4"/>
    <w:basedOn w:val="DefaultParagraphFont"/>
    <w:rsid w:val="000F58D2"/>
  </w:style>
  <w:style w:type="character" w:customStyle="1" w:styleId="Bodytext1150">
    <w:name w:val="Body text (115)"/>
    <w:basedOn w:val="Picturecaption2Spacing0ptExact"/>
    <w:rsid w:val="000F58D2"/>
  </w:style>
  <w:style w:type="character" w:customStyle="1" w:styleId="Bodytext820">
    <w:name w:val="Body text (82)"/>
    <w:rsid w:val="000F58D2"/>
  </w:style>
  <w:style w:type="character" w:customStyle="1" w:styleId="Bodytext102">
    <w:name w:val="Body text (10)"/>
    <w:basedOn w:val="PicturecaptionSpacing0ptExact"/>
    <w:rsid w:val="000F58D2"/>
  </w:style>
  <w:style w:type="character" w:customStyle="1" w:styleId="Bodytext82Spacing0ptExact">
    <w:name w:val="Body text (82) + Spacing 0 pt Exact"/>
    <w:basedOn w:val="Bodytext820"/>
    <w:rsid w:val="000F58D2"/>
  </w:style>
  <w:style w:type="character" w:customStyle="1" w:styleId="Bodytext131Exact">
    <w:name w:val="Body text (131) Exact"/>
    <w:basedOn w:val="DefaultParagraphFont"/>
    <w:rsid w:val="000F58D2"/>
  </w:style>
  <w:style w:type="character" w:customStyle="1" w:styleId="Picturecaption2Spacing0ptExact">
    <w:name w:val="Picture caption (2) + Spacing 0 pt Exact"/>
    <w:basedOn w:val="DefaultParagraphFont"/>
    <w:rsid w:val="000F58D2"/>
  </w:style>
  <w:style w:type="character" w:customStyle="1" w:styleId="Bodytext114Exact">
    <w:name w:val="Body text (114) Exact"/>
    <w:basedOn w:val="Bodytext131Exact"/>
    <w:rsid w:val="000F58D2"/>
  </w:style>
  <w:style w:type="character" w:customStyle="1" w:styleId="Bodytext340">
    <w:name w:val="Body text (34)"/>
    <w:basedOn w:val="BodyText40"/>
    <w:rsid w:val="000F58D2"/>
  </w:style>
  <w:style w:type="character" w:customStyle="1" w:styleId="Bodytext1409pt">
    <w:name w:val="Body text (140) + 9 pt"/>
    <w:aliases w:val="Not Italic,Table of contents (12) + FrankRuehl,11 pt"/>
    <w:basedOn w:val="DefaultParagraphFont"/>
    <w:rsid w:val="000F58D2"/>
  </w:style>
  <w:style w:type="character" w:customStyle="1" w:styleId="Bodytext510">
    <w:name w:val="Body text (51)"/>
    <w:basedOn w:val="Bodytext115"/>
    <w:rsid w:val="000F58D2"/>
  </w:style>
  <w:style w:type="character" w:customStyle="1" w:styleId="Bodytext1140">
    <w:name w:val="Body text (114)"/>
    <w:basedOn w:val="Bodytext131Exact"/>
    <w:rsid w:val="000F58D2"/>
  </w:style>
  <w:style w:type="character" w:customStyle="1" w:styleId="Tableofcontents130">
    <w:name w:val="Table of contents (13)"/>
    <w:basedOn w:val="Bodytext82Spacing0ptExact"/>
    <w:rsid w:val="000F58D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0F58D2"/>
  </w:style>
  <w:style w:type="character" w:customStyle="1" w:styleId="Bodytext460">
    <w:name w:val="Body text (46)"/>
    <w:basedOn w:val="Bodytext114"/>
    <w:rsid w:val="000F58D2"/>
  </w:style>
  <w:style w:type="character" w:customStyle="1" w:styleId="Bodytext46NotBold">
    <w:name w:val="Body text (46) + Not Bold"/>
    <w:basedOn w:val="Bodytext114"/>
    <w:rsid w:val="000F58D2"/>
  </w:style>
  <w:style w:type="character" w:customStyle="1" w:styleId="Bodytext46SegoeUI">
    <w:name w:val="Body text (46) + Segoe UI"/>
    <w:basedOn w:val="Bodytext114"/>
    <w:rsid w:val="000F58D2"/>
  </w:style>
  <w:style w:type="character" w:customStyle="1" w:styleId="Bodytext115Spacing0ptExact">
    <w:name w:val="Body text (115) + Spacing 0 pt Exact"/>
    <w:basedOn w:val="Picturecaption2Spacing0ptExact"/>
    <w:rsid w:val="000F58D2"/>
  </w:style>
  <w:style w:type="character" w:customStyle="1" w:styleId="Picturecaption42SmallCaps">
    <w:name w:val="Picture caption (42) + Small Caps"/>
    <w:basedOn w:val="DefaultParagraphFont"/>
    <w:rsid w:val="000F58D2"/>
  </w:style>
  <w:style w:type="character" w:customStyle="1" w:styleId="Bodytext155Exact">
    <w:name w:val="Body text (155) Exact"/>
    <w:basedOn w:val="DefaultParagraphFont"/>
    <w:rsid w:val="000F58D2"/>
  </w:style>
  <w:style w:type="character" w:customStyle="1" w:styleId="Bodytext157">
    <w:name w:val="Body text (157)_"/>
    <w:basedOn w:val="DefaultParagraphFont"/>
    <w:rsid w:val="000F58D2"/>
  </w:style>
  <w:style w:type="character" w:customStyle="1" w:styleId="Bodytext157Spacing0pt">
    <w:name w:val="Body text (157) + Spacing 0 pt"/>
    <w:basedOn w:val="Bodytext39"/>
    <w:rsid w:val="000F58D2"/>
  </w:style>
  <w:style w:type="character" w:customStyle="1" w:styleId="Bodytext1570">
    <w:name w:val="Body text (157)"/>
    <w:basedOn w:val="Bodytext39"/>
    <w:rsid w:val="000F58D2"/>
  </w:style>
  <w:style w:type="character" w:customStyle="1" w:styleId="Heading2213pt">
    <w:name w:val="Heading #22 + 13 pt"/>
    <w:basedOn w:val="DefaultParagraphFont"/>
    <w:rsid w:val="000F58D2"/>
  </w:style>
  <w:style w:type="character" w:customStyle="1" w:styleId="Heading22125pt">
    <w:name w:val="Heading #22 + 12.5 pt"/>
    <w:basedOn w:val="DefaultParagraphFont"/>
    <w:rsid w:val="000F58D2"/>
  </w:style>
  <w:style w:type="character" w:customStyle="1" w:styleId="Bodytext300">
    <w:name w:val="Body text (30)_"/>
    <w:basedOn w:val="DefaultParagraphFont"/>
    <w:rsid w:val="000F58D2"/>
  </w:style>
  <w:style w:type="character" w:customStyle="1" w:styleId="Bodytext301">
    <w:name w:val="Body text (30)"/>
    <w:basedOn w:val="Bodytext3TimesNewRoman"/>
    <w:rsid w:val="000F58D2"/>
  </w:style>
  <w:style w:type="character" w:customStyle="1" w:styleId="Bodytext39">
    <w:name w:val="Body text (39)_"/>
    <w:basedOn w:val="DefaultParagraphFont"/>
    <w:rsid w:val="000F58D2"/>
  </w:style>
  <w:style w:type="character" w:customStyle="1" w:styleId="Bodytext390">
    <w:name w:val="Body text (39)"/>
    <w:basedOn w:val="BodytextExact"/>
    <w:rsid w:val="000F58D2"/>
  </w:style>
  <w:style w:type="character" w:customStyle="1" w:styleId="Bodytext159Exact">
    <w:name w:val="Body text (159) Exact"/>
    <w:basedOn w:val="DefaultParagraphFont"/>
    <w:rsid w:val="000F58D2"/>
  </w:style>
  <w:style w:type="character" w:customStyle="1" w:styleId="Bodytext60Spacing0pt">
    <w:name w:val="Body text (60) + Spacing 0 pt"/>
    <w:basedOn w:val="DefaultParagraphFont"/>
    <w:rsid w:val="000F58D2"/>
  </w:style>
  <w:style w:type="character" w:customStyle="1" w:styleId="Bodytext3Spacing-1pt">
    <w:name w:val="Body text (3) + Spacing -1 pt"/>
    <w:basedOn w:val="Bodytext3Spacing0ptExact"/>
    <w:rsid w:val="000F58D2"/>
  </w:style>
  <w:style w:type="character" w:customStyle="1" w:styleId="Bodytext3TimesNewRoman">
    <w:name w:val="Body text (3) + Times New Roman"/>
    <w:aliases w:val="11.5 pt"/>
    <w:basedOn w:val="Bodytext3Spacing0ptExact"/>
    <w:rsid w:val="000F58D2"/>
  </w:style>
  <w:style w:type="character" w:customStyle="1" w:styleId="Bodytext2NotBold">
    <w:name w:val="Body text (2) + Not Bold"/>
    <w:basedOn w:val="Bodytext32"/>
    <w:rsid w:val="000F58D2"/>
  </w:style>
  <w:style w:type="character" w:customStyle="1" w:styleId="BodytextExact">
    <w:name w:val="Body text Exact"/>
    <w:basedOn w:val="DefaultParagraphFont"/>
    <w:rsid w:val="000F58D2"/>
  </w:style>
  <w:style w:type="character" w:customStyle="1" w:styleId="Heading13Italic">
    <w:name w:val="Heading #13 + Italic"/>
    <w:basedOn w:val="DefaultParagraphFont"/>
    <w:rsid w:val="000F58D2"/>
  </w:style>
  <w:style w:type="character" w:customStyle="1" w:styleId="Heading92Spacing2pt">
    <w:name w:val="Heading #9 (2) + Spacing 2 pt"/>
    <w:basedOn w:val="DefaultParagraphFont"/>
    <w:rsid w:val="000F58D2"/>
  </w:style>
  <w:style w:type="character" w:customStyle="1" w:styleId="Bodytext38Spacing0pt">
    <w:name w:val="Body text (38) + Spacing 0 pt"/>
    <w:basedOn w:val="DefaultParagraphFont"/>
    <w:rsid w:val="000F58D2"/>
  </w:style>
  <w:style w:type="character" w:customStyle="1" w:styleId="Bodytext42Spacing-1pt">
    <w:name w:val="Body text (42) + Spacing -1 pt"/>
    <w:basedOn w:val="DefaultParagraphFont"/>
    <w:rsid w:val="000F58D2"/>
  </w:style>
  <w:style w:type="character" w:customStyle="1" w:styleId="Bodytext35">
    <w:name w:val="Body text (35)_"/>
    <w:basedOn w:val="DefaultParagraphFont"/>
    <w:rsid w:val="000F58D2"/>
  </w:style>
  <w:style w:type="character" w:customStyle="1" w:styleId="Picturecaption19">
    <w:name w:val="Picture caption (19)_"/>
    <w:basedOn w:val="DefaultParagraphFont"/>
    <w:rsid w:val="000F58D2"/>
  </w:style>
  <w:style w:type="character" w:customStyle="1" w:styleId="Picturecaption9Exact">
    <w:name w:val="Picture caption (9) Exact"/>
    <w:basedOn w:val="DefaultParagraphFont"/>
    <w:rsid w:val="000F58D2"/>
  </w:style>
  <w:style w:type="character" w:customStyle="1" w:styleId="Bodytext87">
    <w:name w:val="Body text (87)_"/>
    <w:basedOn w:val="DefaultParagraphFont"/>
    <w:rsid w:val="000F58D2"/>
  </w:style>
  <w:style w:type="character" w:customStyle="1" w:styleId="Bodytext61">
    <w:name w:val="Body text (6)_"/>
    <w:basedOn w:val="DefaultParagraphFont"/>
    <w:rsid w:val="000F58D2"/>
  </w:style>
  <w:style w:type="character" w:customStyle="1" w:styleId="Heading142SmallCaps">
    <w:name w:val="Heading #14 (2) + Small Caps"/>
    <w:basedOn w:val="DefaultParagraphFont"/>
    <w:rsid w:val="000F58D2"/>
  </w:style>
  <w:style w:type="character" w:customStyle="1" w:styleId="Bodytext350">
    <w:name w:val="Body text (35)"/>
    <w:basedOn w:val="Picturecaption190"/>
    <w:rsid w:val="000F58D2"/>
  </w:style>
  <w:style w:type="character" w:customStyle="1" w:styleId="Picturecaption190">
    <w:name w:val="Picture caption (19)"/>
    <w:basedOn w:val="Picturecaption27Spacing0pt"/>
    <w:rsid w:val="000F58D2"/>
  </w:style>
  <w:style w:type="character" w:customStyle="1" w:styleId="Picturecaption27Spacing0pt">
    <w:name w:val="Picture caption (27) + Spacing 0 pt"/>
    <w:basedOn w:val="DefaultParagraphFont"/>
    <w:rsid w:val="000F58D2"/>
  </w:style>
  <w:style w:type="character" w:customStyle="1" w:styleId="Bodytext43Spacing0ptExact">
    <w:name w:val="Body text (43) + Spacing 0 pt Exact"/>
    <w:basedOn w:val="DefaultParagraphFont"/>
    <w:rsid w:val="000F58D2"/>
  </w:style>
  <w:style w:type="character" w:customStyle="1" w:styleId="Bodytext62">
    <w:name w:val="Body text (6)"/>
    <w:basedOn w:val="Bodytext870"/>
    <w:rsid w:val="000F58D2"/>
  </w:style>
  <w:style w:type="character" w:customStyle="1" w:styleId="Bodytext870">
    <w:name w:val="Body text (87)"/>
    <w:basedOn w:val="DefaultParagraphFont"/>
    <w:rsid w:val="000F58D2"/>
  </w:style>
  <w:style w:type="character" w:customStyle="1" w:styleId="BodytextSegoeUI">
    <w:name w:val="Body text + Segoe UI"/>
    <w:aliases w:val="21.5 pt"/>
    <w:basedOn w:val="DefaultParagraphFont"/>
    <w:rsid w:val="000F58D2"/>
  </w:style>
  <w:style w:type="character" w:customStyle="1" w:styleId="Bodytext68">
    <w:name w:val="Body text (68)_"/>
    <w:basedOn w:val="DefaultParagraphFont"/>
    <w:rsid w:val="000F58D2"/>
  </w:style>
  <w:style w:type="character" w:customStyle="1" w:styleId="Bodytext112SmallCaps">
    <w:name w:val="Body text (112) + Small Caps"/>
    <w:basedOn w:val="DefaultParagraphFont"/>
    <w:rsid w:val="000F58D2"/>
  </w:style>
  <w:style w:type="character" w:customStyle="1" w:styleId="Bodytext680">
    <w:name w:val="Body text (68)"/>
    <w:basedOn w:val="Heading162SmallCaps"/>
    <w:rsid w:val="000F58D2"/>
  </w:style>
  <w:style w:type="character" w:customStyle="1" w:styleId="Tableofcontents11">
    <w:name w:val="Table of contents (11)_"/>
    <w:basedOn w:val="DefaultParagraphFont"/>
    <w:rsid w:val="000F58D2"/>
  </w:style>
  <w:style w:type="character" w:customStyle="1" w:styleId="Tableofcontents110">
    <w:name w:val="Table of contents (11)"/>
    <w:basedOn w:val="article-quote-right"/>
    <w:rsid w:val="000F58D2"/>
  </w:style>
  <w:style w:type="character" w:customStyle="1" w:styleId="Tableofcontents15">
    <w:name w:val="Table of contents (15)_"/>
    <w:basedOn w:val="DefaultParagraphFont"/>
    <w:rsid w:val="000F58D2"/>
  </w:style>
  <w:style w:type="character" w:customStyle="1" w:styleId="Tableofcontents150">
    <w:name w:val="Table of contents (15)"/>
    <w:basedOn w:val="StyleBox12pt"/>
    <w:rsid w:val="000F58D2"/>
  </w:style>
  <w:style w:type="character" w:customStyle="1" w:styleId="Heading162SmallCaps">
    <w:name w:val="Heading #16 (2) + Small Caps"/>
    <w:basedOn w:val="DefaultParagraphFont"/>
    <w:rsid w:val="000F58D2"/>
  </w:style>
  <w:style w:type="character" w:customStyle="1" w:styleId="ft6">
    <w:name w:val="ft6"/>
    <w:basedOn w:val="DefaultParagraphFont"/>
    <w:rsid w:val="000F58D2"/>
  </w:style>
  <w:style w:type="character" w:customStyle="1" w:styleId="amp">
    <w:name w:val="amp"/>
    <w:basedOn w:val="DefaultParagraphFont"/>
    <w:rsid w:val="000F58D2"/>
  </w:style>
  <w:style w:type="character" w:customStyle="1" w:styleId="article-quote-right">
    <w:name w:val="article-quote-right"/>
    <w:basedOn w:val="DefaultParagraphFont"/>
    <w:rsid w:val="000F58D2"/>
  </w:style>
  <w:style w:type="character" w:customStyle="1" w:styleId="StyleBox12ptBold">
    <w:name w:val="Style Box + 12 pt Bold"/>
    <w:basedOn w:val="DefaultParagraphFont"/>
    <w:rsid w:val="000F58D2"/>
  </w:style>
  <w:style w:type="character" w:customStyle="1" w:styleId="StyleBox12pt">
    <w:name w:val="Style Box + 12 pt"/>
    <w:basedOn w:val="DefaultParagraphFont"/>
    <w:rsid w:val="000F58D2"/>
  </w:style>
  <w:style w:type="character" w:customStyle="1" w:styleId="BoldandUnderlineCharCharCharChar">
    <w:name w:val="Bold and Underline Char Char Char Char"/>
    <w:rsid w:val="000F58D2"/>
  </w:style>
  <w:style w:type="character" w:customStyle="1" w:styleId="BoldandUnderlineCharChar">
    <w:name w:val="Bold and Underline Char Char"/>
    <w:rsid w:val="000F58D2"/>
  </w:style>
  <w:style w:type="character" w:customStyle="1" w:styleId="commentstext">
    <w:name w:val="commentstext"/>
    <w:rsid w:val="000F58D2"/>
  </w:style>
  <w:style w:type="character" w:customStyle="1" w:styleId="dd">
    <w:name w:val="dd"/>
    <w:rsid w:val="000F58D2"/>
  </w:style>
  <w:style w:type="character" w:customStyle="1" w:styleId="underLight">
    <w:name w:val="underLight"/>
    <w:uiPriority w:val="1"/>
    <w:qFormat/>
    <w:rsid w:val="000F58D2"/>
  </w:style>
  <w:style w:type="character" w:customStyle="1" w:styleId="author-rss">
    <w:name w:val="author-rss"/>
    <w:rsid w:val="000F58D2"/>
  </w:style>
  <w:style w:type="character" w:customStyle="1" w:styleId="at">
    <w:name w:val="at"/>
    <w:basedOn w:val="DefaultParagraphFont"/>
    <w:rsid w:val="000F58D2"/>
  </w:style>
  <w:style w:type="character" w:customStyle="1" w:styleId="source">
    <w:name w:val="source"/>
    <w:rsid w:val="000F58D2"/>
  </w:style>
  <w:style w:type="character" w:customStyle="1" w:styleId="bioline">
    <w:name w:val="bioline"/>
    <w:rsid w:val="000F58D2"/>
  </w:style>
  <w:style w:type="character" w:customStyle="1" w:styleId="wikicreatelink">
    <w:name w:val="wikicreatelink"/>
    <w:basedOn w:val="DefaultParagraphFont"/>
    <w:rsid w:val="000F58D2"/>
  </w:style>
  <w:style w:type="character" w:customStyle="1" w:styleId="facebook-share-count">
    <w:name w:val="facebook-share-count"/>
    <w:basedOn w:val="DefaultParagraphFont"/>
    <w:rsid w:val="000F58D2"/>
  </w:style>
  <w:style w:type="character" w:customStyle="1" w:styleId="tickerwrap">
    <w:name w:val="ticker_wrap"/>
    <w:basedOn w:val="DefaultParagraphFont"/>
    <w:rsid w:val="000F58D2"/>
  </w:style>
  <w:style w:type="character" w:customStyle="1" w:styleId="smallcaps0">
    <w:name w:val="small_caps"/>
    <w:basedOn w:val="DefaultParagraphFont"/>
    <w:rsid w:val="000F58D2"/>
  </w:style>
  <w:style w:type="character" w:customStyle="1" w:styleId="bodycopy">
    <w:name w:val="bodycopy"/>
    <w:basedOn w:val="DefaultParagraphFont"/>
    <w:rsid w:val="000F58D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0F58D2"/>
  </w:style>
  <w:style w:type="character" w:customStyle="1" w:styleId="StyleGaramondText1">
    <w:name w:val="Style Garamond Text 1"/>
    <w:basedOn w:val="DefaultParagraphFont"/>
    <w:rsid w:val="000F58D2"/>
  </w:style>
  <w:style w:type="character" w:customStyle="1" w:styleId="StyleGaramondText1Underline">
    <w:name w:val="Style Garamond Text 1 Underline"/>
    <w:basedOn w:val="DefaultParagraphFont"/>
    <w:rsid w:val="000F58D2"/>
  </w:style>
  <w:style w:type="character" w:customStyle="1" w:styleId="StyleBoldUnderlineBorderSinglesolidlineAuto05pt">
    <w:name w:val="Style Bold Underline Border: : (Single solid line Auto  0.5 pt ..."/>
    <w:basedOn w:val="DefaultParagraphFont"/>
    <w:rsid w:val="000F58D2"/>
  </w:style>
  <w:style w:type="character" w:customStyle="1" w:styleId="StyleStyleBoldUnderlineUnderlineIntenseEmphasisIntenseEmpha">
    <w:name w:val="Style Style Bold UnderlineUnderlineIntense EmphasisIntense Empha..."/>
    <w:basedOn w:val="DefaultParagraphFont"/>
    <w:rsid w:val="000F58D2"/>
  </w:style>
  <w:style w:type="character" w:customStyle="1" w:styleId="Style7ptBold">
    <w:name w:val="Style 7 pt Bold"/>
    <w:basedOn w:val="DefaultParagraphFont"/>
    <w:rsid w:val="000F58D2"/>
  </w:style>
  <w:style w:type="character" w:styleId="HTMLAcronym">
    <w:name w:val="HTML Acronym"/>
    <w:basedOn w:val="DefaultParagraphFont"/>
    <w:unhideWhenUsed/>
    <w:rsid w:val="000F58D2"/>
  </w:style>
  <w:style w:type="paragraph" w:styleId="BlockText">
    <w:name w:val="Block Text"/>
    <w:basedOn w:val="Normal"/>
    <w:unhideWhenUsed/>
    <w:rsid w:val="000F58D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cs="Calibri"/>
      <w:i/>
      <w:iCs/>
      <w:color w:val="5B9BD5" w:themeColor="accent1"/>
    </w:rPr>
  </w:style>
  <w:style w:type="paragraph" w:styleId="NormalIndent">
    <w:name w:val="Normal Indent"/>
    <w:basedOn w:val="Normal"/>
    <w:unhideWhenUsed/>
    <w:rsid w:val="000F58D2"/>
    <w:pPr>
      <w:spacing w:after="0" w:line="240" w:lineRule="auto"/>
      <w:ind w:left="720"/>
    </w:pPr>
    <w:rPr>
      <w:rFonts w:cs="Calibri"/>
    </w:rPr>
  </w:style>
  <w:style w:type="paragraph" w:styleId="EnvelopeReturn">
    <w:name w:val="envelope return"/>
    <w:basedOn w:val="Normal"/>
    <w:unhideWhenUsed/>
    <w:rsid w:val="000F58D2"/>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0F58D2"/>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0F58D2"/>
    <w:pPr>
      <w:spacing w:after="0" w:line="240" w:lineRule="auto"/>
    </w:pPr>
    <w:rPr>
      <w:rFonts w:cs="Calibri"/>
      <w:i/>
      <w:iCs/>
    </w:rPr>
  </w:style>
  <w:style w:type="character" w:customStyle="1" w:styleId="HTMLAddressChar">
    <w:name w:val="HTML Address Char"/>
    <w:basedOn w:val="DefaultParagraphFont"/>
    <w:link w:val="HTMLAddress"/>
    <w:uiPriority w:val="99"/>
    <w:rsid w:val="000F58D2"/>
    <w:rPr>
      <w:rFonts w:ascii="Calibri" w:hAnsi="Calibri" w:cs="Calibri"/>
      <w:i/>
      <w:iCs/>
    </w:rPr>
  </w:style>
  <w:style w:type="paragraph" w:styleId="Index1">
    <w:name w:val="index 1"/>
    <w:basedOn w:val="Normal"/>
    <w:next w:val="Normal"/>
    <w:autoRedefine/>
    <w:unhideWhenUsed/>
    <w:rsid w:val="000F58D2"/>
    <w:pPr>
      <w:spacing w:after="0" w:line="240" w:lineRule="auto"/>
      <w:ind w:left="220" w:hanging="220"/>
    </w:pPr>
    <w:rPr>
      <w:rFonts w:cs="Calibri"/>
    </w:rPr>
  </w:style>
  <w:style w:type="character" w:customStyle="1" w:styleId="BodyTextIndent3Char">
    <w:name w:val="Body Text Indent 3 Char"/>
    <w:basedOn w:val="DefaultParagraphFont"/>
    <w:uiPriority w:val="99"/>
    <w:locked/>
    <w:rsid w:val="000F58D2"/>
  </w:style>
  <w:style w:type="character" w:customStyle="1" w:styleId="cardunderlineChar">
    <w:name w:val="card underline Char"/>
    <w:locked/>
    <w:rsid w:val="000F58D2"/>
  </w:style>
  <w:style w:type="paragraph" w:customStyle="1" w:styleId="cardunderline">
    <w:name w:val="card underline"/>
    <w:basedOn w:val="Normal"/>
    <w:next w:val="GAUnderline"/>
    <w:qFormat/>
    <w:rsid w:val="000F58D2"/>
    <w:pPr>
      <w:spacing w:after="0" w:line="240" w:lineRule="auto"/>
    </w:pPr>
    <w:rPr>
      <w:rFonts w:cs="Calibri"/>
    </w:rPr>
  </w:style>
  <w:style w:type="character" w:customStyle="1" w:styleId="StyleHeading4UnderlinedsmalltextGaramondChar">
    <w:name w:val="Style Heading 4Underlinedsmall text + Garamond Char"/>
    <w:locked/>
    <w:rsid w:val="000F58D2"/>
  </w:style>
  <w:style w:type="paragraph" w:customStyle="1" w:styleId="StyleHeading4UnderlinedsmalltextGaramond">
    <w:name w:val="Style Heading 4Underlinedsmall text + Garamond"/>
    <w:basedOn w:val="Heading4"/>
    <w:qFormat/>
    <w:rsid w:val="000F58D2"/>
    <w:pPr>
      <w:spacing w:before="200" w:line="240" w:lineRule="auto"/>
    </w:pPr>
    <w:rPr>
      <w:rFonts w:ascii="Cambria" w:hAnsi="Cambria"/>
      <w:iCs w:val="0"/>
      <w:sz w:val="22"/>
    </w:rPr>
  </w:style>
  <w:style w:type="paragraph" w:customStyle="1" w:styleId="Heading2-NotBold">
    <w:name w:val="Heading 2 - Not Bold"/>
    <w:basedOn w:val="Heading2"/>
    <w:autoRedefine/>
    <w:uiPriority w:val="99"/>
    <w:qFormat/>
    <w:rsid w:val="000F58D2"/>
    <w:pPr>
      <w:spacing w:before="480" w:line="240" w:lineRule="auto"/>
    </w:pPr>
    <w:rPr>
      <w:rFonts w:ascii="Cambria" w:hAnsi="Cambria"/>
    </w:rPr>
  </w:style>
  <w:style w:type="paragraph" w:customStyle="1" w:styleId="Heading2-Bold">
    <w:name w:val="Heading 2 - Bold"/>
    <w:basedOn w:val="Normal"/>
    <w:next w:val="Micro"/>
    <w:autoRedefine/>
    <w:uiPriority w:val="99"/>
    <w:qFormat/>
    <w:rsid w:val="000F58D2"/>
    <w:pPr>
      <w:spacing w:after="0" w:line="240" w:lineRule="auto"/>
    </w:pPr>
    <w:rPr>
      <w:rFonts w:cs="Calibri"/>
    </w:rPr>
  </w:style>
  <w:style w:type="paragraph" w:customStyle="1" w:styleId="tag">
    <w:name w:val="%tag"/>
    <w:basedOn w:val="Normal"/>
    <w:next w:val="Normal"/>
    <w:link w:val="tagChar0"/>
    <w:uiPriority w:val="99"/>
    <w:qFormat/>
    <w:rsid w:val="000F58D2"/>
    <w:pPr>
      <w:spacing w:after="0" w:line="240" w:lineRule="auto"/>
    </w:pPr>
    <w:rPr>
      <w:rFonts w:cs="Calibri"/>
    </w:rPr>
  </w:style>
  <w:style w:type="character" w:customStyle="1" w:styleId="Style2Char0">
    <w:name w:val="Style 2 Char"/>
    <w:uiPriority w:val="99"/>
    <w:locked/>
    <w:rsid w:val="000F58D2"/>
  </w:style>
  <w:style w:type="character" w:customStyle="1" w:styleId="GAUnderlineChar">
    <w:name w:val="GA Underline Char"/>
    <w:locked/>
    <w:rsid w:val="000F58D2"/>
  </w:style>
  <w:style w:type="paragraph" w:customStyle="1" w:styleId="GAUnderline">
    <w:name w:val="GA Underline"/>
    <w:basedOn w:val="Normal"/>
    <w:next w:val="StyleHeading2TagHEADING2TagCite11pt"/>
    <w:qFormat/>
    <w:rsid w:val="000F58D2"/>
    <w:pPr>
      <w:spacing w:after="0" w:line="240" w:lineRule="auto"/>
    </w:pPr>
    <w:rPr>
      <w:rFonts w:cs="Calibri"/>
    </w:rPr>
  </w:style>
  <w:style w:type="character" w:customStyle="1" w:styleId="textsmallChar0">
    <w:name w:val="textsmall Char"/>
    <w:locked/>
    <w:rsid w:val="000F58D2"/>
  </w:style>
  <w:style w:type="character" w:customStyle="1" w:styleId="cardtextChar3">
    <w:name w:val="cardtext Char"/>
    <w:locked/>
    <w:rsid w:val="000F58D2"/>
  </w:style>
  <w:style w:type="paragraph" w:customStyle="1" w:styleId="h-lead">
    <w:name w:val="h-lead"/>
    <w:basedOn w:val="Normal"/>
    <w:next w:val="Brief"/>
    <w:uiPriority w:val="99"/>
    <w:qFormat/>
    <w:rsid w:val="000F58D2"/>
    <w:pPr>
      <w:spacing w:after="0" w:line="240" w:lineRule="auto"/>
    </w:pPr>
    <w:rPr>
      <w:rFonts w:cs="Calibri"/>
    </w:rPr>
  </w:style>
  <w:style w:type="paragraph" w:customStyle="1" w:styleId="intro">
    <w:name w:val="intro"/>
    <w:basedOn w:val="Normal"/>
    <w:next w:val="CM2"/>
    <w:uiPriority w:val="99"/>
    <w:qFormat/>
    <w:rsid w:val="000F58D2"/>
    <w:pPr>
      <w:spacing w:after="0" w:line="240" w:lineRule="auto"/>
    </w:pPr>
    <w:rPr>
      <w:rFonts w:cs="Calibri"/>
    </w:rPr>
  </w:style>
  <w:style w:type="character" w:customStyle="1" w:styleId="StyleHeading2TagHEADING2TagCite11ptChar">
    <w:name w:val="Style Heading 2TagHEADING 2Tag&amp;Cite + 11 pt Char"/>
    <w:locked/>
    <w:rsid w:val="000F58D2"/>
  </w:style>
  <w:style w:type="paragraph" w:customStyle="1" w:styleId="StyleHeading2TagHEADING2TagCite11pt">
    <w:name w:val="Style Heading 2TagHEADING 2Tag&amp;Cite + 11 pt"/>
    <w:basedOn w:val="Heading2"/>
    <w:next w:val="CM16"/>
    <w:qFormat/>
    <w:rsid w:val="000F58D2"/>
    <w:pPr>
      <w:spacing w:before="480" w:line="240" w:lineRule="auto"/>
    </w:pPr>
    <w:rPr>
      <w:rFonts w:ascii="Cambria" w:hAnsi="Cambria"/>
    </w:rPr>
  </w:style>
  <w:style w:type="paragraph" w:customStyle="1" w:styleId="F3-TagAuthor">
    <w:name w:val="F3 - Tag/Author"/>
    <w:basedOn w:val="Normal"/>
    <w:next w:val="CM19"/>
    <w:uiPriority w:val="99"/>
    <w:qFormat/>
    <w:rsid w:val="000F58D2"/>
    <w:pPr>
      <w:spacing w:after="0" w:line="240" w:lineRule="auto"/>
    </w:pPr>
    <w:rPr>
      <w:rFonts w:cs="Calibri"/>
    </w:rPr>
  </w:style>
  <w:style w:type="paragraph" w:customStyle="1" w:styleId="F5-UnderlineNormal">
    <w:name w:val="F5 - Underline Normal"/>
    <w:basedOn w:val="Normal"/>
    <w:next w:val="CM34"/>
    <w:uiPriority w:val="99"/>
    <w:qFormat/>
    <w:rsid w:val="000F58D2"/>
    <w:pPr>
      <w:spacing w:after="0" w:line="240" w:lineRule="auto"/>
    </w:pPr>
    <w:rPr>
      <w:rFonts w:cs="Calibri"/>
    </w:rPr>
  </w:style>
  <w:style w:type="paragraph" w:customStyle="1" w:styleId="Brief-PrimarySource">
    <w:name w:val="Brief - Primary Source"/>
    <w:basedOn w:val="Normal"/>
    <w:next w:val="CM56"/>
    <w:uiPriority w:val="99"/>
    <w:qFormat/>
    <w:rsid w:val="000F58D2"/>
    <w:pPr>
      <w:spacing w:after="0" w:line="240" w:lineRule="auto"/>
    </w:pPr>
    <w:rPr>
      <w:rFonts w:cs="Calibri"/>
    </w:rPr>
  </w:style>
  <w:style w:type="paragraph" w:customStyle="1" w:styleId="Brief-Underline">
    <w:name w:val="Brief - Underline"/>
    <w:basedOn w:val="Normal"/>
    <w:next w:val="CM58"/>
    <w:uiPriority w:val="99"/>
    <w:qFormat/>
    <w:rsid w:val="000F58D2"/>
    <w:pPr>
      <w:spacing w:after="0" w:line="240" w:lineRule="auto"/>
    </w:pPr>
    <w:rPr>
      <w:rFonts w:cs="Calibri"/>
    </w:rPr>
  </w:style>
  <w:style w:type="paragraph" w:customStyle="1" w:styleId="Brief">
    <w:name w:val="Brief"/>
    <w:basedOn w:val="CM56"/>
    <w:next w:val="CM57"/>
    <w:uiPriority w:val="99"/>
    <w:qFormat/>
    <w:rsid w:val="000F58D2"/>
  </w:style>
  <w:style w:type="paragraph" w:customStyle="1" w:styleId="CM2">
    <w:name w:val="CM2"/>
    <w:basedOn w:val="Normal"/>
    <w:next w:val="Normal"/>
    <w:uiPriority w:val="99"/>
    <w:qFormat/>
    <w:rsid w:val="000F58D2"/>
    <w:pPr>
      <w:spacing w:after="0" w:line="240" w:lineRule="auto"/>
    </w:pPr>
    <w:rPr>
      <w:rFonts w:cs="Calibri"/>
    </w:rPr>
  </w:style>
  <w:style w:type="paragraph" w:customStyle="1" w:styleId="CM11">
    <w:name w:val="CM11"/>
    <w:basedOn w:val="Normal"/>
    <w:next w:val="Normal"/>
    <w:uiPriority w:val="99"/>
    <w:qFormat/>
    <w:rsid w:val="000F58D2"/>
    <w:pPr>
      <w:spacing w:after="0" w:line="240" w:lineRule="auto"/>
    </w:pPr>
    <w:rPr>
      <w:rFonts w:cs="Calibri"/>
    </w:rPr>
  </w:style>
  <w:style w:type="paragraph" w:customStyle="1" w:styleId="CM16">
    <w:name w:val="CM16"/>
    <w:basedOn w:val="Normal"/>
    <w:next w:val="Normal"/>
    <w:uiPriority w:val="99"/>
    <w:qFormat/>
    <w:rsid w:val="000F58D2"/>
    <w:pPr>
      <w:spacing w:after="0" w:line="240" w:lineRule="auto"/>
    </w:pPr>
    <w:rPr>
      <w:rFonts w:cs="Calibri"/>
    </w:rPr>
  </w:style>
  <w:style w:type="paragraph" w:customStyle="1" w:styleId="CM19">
    <w:name w:val="CM19"/>
    <w:basedOn w:val="Normal"/>
    <w:uiPriority w:val="99"/>
    <w:qFormat/>
    <w:rsid w:val="000F58D2"/>
    <w:pPr>
      <w:spacing w:after="0" w:line="240" w:lineRule="auto"/>
    </w:pPr>
    <w:rPr>
      <w:rFonts w:cs="Calibri"/>
    </w:rPr>
  </w:style>
  <w:style w:type="paragraph" w:customStyle="1" w:styleId="CM34">
    <w:name w:val="CM34"/>
    <w:basedOn w:val="Normal"/>
    <w:uiPriority w:val="99"/>
    <w:qFormat/>
    <w:rsid w:val="000F58D2"/>
    <w:pPr>
      <w:spacing w:after="0" w:line="240" w:lineRule="auto"/>
    </w:pPr>
    <w:rPr>
      <w:rFonts w:cs="Calibri"/>
    </w:rPr>
  </w:style>
  <w:style w:type="paragraph" w:customStyle="1" w:styleId="CM56">
    <w:name w:val="CM56"/>
    <w:basedOn w:val="Normal"/>
    <w:uiPriority w:val="99"/>
    <w:qFormat/>
    <w:rsid w:val="000F58D2"/>
    <w:pPr>
      <w:spacing w:after="0" w:line="240" w:lineRule="auto"/>
    </w:pPr>
    <w:rPr>
      <w:rFonts w:cs="Calibri"/>
    </w:rPr>
  </w:style>
  <w:style w:type="paragraph" w:customStyle="1" w:styleId="CM58">
    <w:name w:val="CM58"/>
    <w:basedOn w:val="Normal"/>
    <w:uiPriority w:val="99"/>
    <w:qFormat/>
    <w:rsid w:val="000F58D2"/>
    <w:pPr>
      <w:spacing w:after="0" w:line="240" w:lineRule="auto"/>
    </w:pPr>
    <w:rPr>
      <w:rFonts w:cs="Calibri"/>
    </w:rPr>
  </w:style>
  <w:style w:type="paragraph" w:customStyle="1" w:styleId="CM57">
    <w:name w:val="CM57"/>
    <w:basedOn w:val="Normal"/>
    <w:uiPriority w:val="99"/>
    <w:qFormat/>
    <w:rsid w:val="000F58D2"/>
    <w:pPr>
      <w:spacing w:after="0" w:line="240" w:lineRule="auto"/>
    </w:pPr>
    <w:rPr>
      <w:rFonts w:cs="Calibri"/>
    </w:rPr>
  </w:style>
  <w:style w:type="paragraph" w:customStyle="1" w:styleId="CM1">
    <w:name w:val="CM1"/>
    <w:basedOn w:val="Normal"/>
    <w:uiPriority w:val="99"/>
    <w:qFormat/>
    <w:rsid w:val="000F58D2"/>
    <w:pPr>
      <w:spacing w:after="0" w:line="240" w:lineRule="auto"/>
    </w:pPr>
    <w:rPr>
      <w:rFonts w:cs="Calibri"/>
    </w:rPr>
  </w:style>
  <w:style w:type="paragraph" w:customStyle="1" w:styleId="CM49">
    <w:name w:val="CM49"/>
    <w:basedOn w:val="Normal"/>
    <w:uiPriority w:val="99"/>
    <w:qFormat/>
    <w:rsid w:val="000F58D2"/>
    <w:pPr>
      <w:spacing w:after="0" w:line="240" w:lineRule="auto"/>
    </w:pPr>
    <w:rPr>
      <w:rFonts w:cs="Calibri"/>
    </w:rPr>
  </w:style>
  <w:style w:type="paragraph" w:customStyle="1" w:styleId="CM41">
    <w:name w:val="CM41"/>
    <w:basedOn w:val="Normal"/>
    <w:uiPriority w:val="99"/>
    <w:qFormat/>
    <w:rsid w:val="000F58D2"/>
    <w:pPr>
      <w:spacing w:after="0" w:line="240" w:lineRule="auto"/>
    </w:pPr>
    <w:rPr>
      <w:rFonts w:cs="Calibri"/>
    </w:rPr>
  </w:style>
  <w:style w:type="paragraph" w:customStyle="1" w:styleId="3rdOrderPara">
    <w:name w:val="3rd Order Para"/>
    <w:basedOn w:val="Normal"/>
    <w:qFormat/>
    <w:rsid w:val="000F58D2"/>
    <w:pPr>
      <w:spacing w:after="0" w:line="240" w:lineRule="auto"/>
    </w:pPr>
    <w:rPr>
      <w:rFonts w:cs="Calibri"/>
    </w:rPr>
  </w:style>
  <w:style w:type="paragraph" w:customStyle="1" w:styleId="2ndOrderPara">
    <w:name w:val="2nd Order Para"/>
    <w:basedOn w:val="Normal"/>
    <w:qFormat/>
    <w:rsid w:val="000F58D2"/>
    <w:pPr>
      <w:spacing w:after="0" w:line="240" w:lineRule="auto"/>
    </w:pPr>
    <w:rPr>
      <w:rFonts w:cs="Calibri"/>
    </w:rPr>
  </w:style>
  <w:style w:type="paragraph" w:customStyle="1" w:styleId="Normal-SIGN2">
    <w:name w:val="Normal-SIGN2"/>
    <w:basedOn w:val="Normal"/>
    <w:qFormat/>
    <w:rsid w:val="000F58D2"/>
    <w:pPr>
      <w:spacing w:after="0" w:line="240" w:lineRule="auto"/>
    </w:pPr>
    <w:rPr>
      <w:rFonts w:cs="Calibri"/>
    </w:rPr>
  </w:style>
  <w:style w:type="paragraph" w:customStyle="1" w:styleId="Normal-SIGN1">
    <w:name w:val="Normal-SIGN1"/>
    <w:basedOn w:val="Normal"/>
    <w:uiPriority w:val="99"/>
    <w:qFormat/>
    <w:rsid w:val="000F58D2"/>
    <w:pPr>
      <w:spacing w:after="0" w:line="240" w:lineRule="auto"/>
    </w:pPr>
    <w:rPr>
      <w:rFonts w:cs="Calibri"/>
    </w:rPr>
  </w:style>
  <w:style w:type="paragraph" w:customStyle="1" w:styleId="CM3">
    <w:name w:val="CM3"/>
    <w:basedOn w:val="Normal"/>
    <w:uiPriority w:val="99"/>
    <w:qFormat/>
    <w:rsid w:val="000F58D2"/>
    <w:pPr>
      <w:spacing w:after="0" w:line="240" w:lineRule="auto"/>
    </w:pPr>
    <w:rPr>
      <w:rFonts w:cs="Calibri"/>
    </w:rPr>
  </w:style>
  <w:style w:type="paragraph" w:customStyle="1" w:styleId="CM33">
    <w:name w:val="CM33"/>
    <w:basedOn w:val="Normal"/>
    <w:uiPriority w:val="99"/>
    <w:qFormat/>
    <w:rsid w:val="000F58D2"/>
    <w:pPr>
      <w:spacing w:after="0" w:line="240" w:lineRule="auto"/>
    </w:pPr>
    <w:rPr>
      <w:rFonts w:cs="Calibri"/>
    </w:rPr>
  </w:style>
  <w:style w:type="paragraph" w:customStyle="1" w:styleId="CM37">
    <w:name w:val="CM37"/>
    <w:basedOn w:val="Normal"/>
    <w:uiPriority w:val="99"/>
    <w:qFormat/>
    <w:rsid w:val="000F58D2"/>
    <w:pPr>
      <w:spacing w:after="0" w:line="240" w:lineRule="auto"/>
    </w:pPr>
    <w:rPr>
      <w:rFonts w:cs="Calibri"/>
    </w:rPr>
  </w:style>
  <w:style w:type="paragraph" w:customStyle="1" w:styleId="CM7">
    <w:name w:val="CM7"/>
    <w:basedOn w:val="Normal"/>
    <w:uiPriority w:val="99"/>
    <w:qFormat/>
    <w:rsid w:val="000F58D2"/>
    <w:pPr>
      <w:spacing w:after="0" w:line="240" w:lineRule="auto"/>
    </w:pPr>
    <w:rPr>
      <w:rFonts w:cs="Calibri"/>
    </w:rPr>
  </w:style>
  <w:style w:type="paragraph" w:customStyle="1" w:styleId="Brief-SecondarySource">
    <w:name w:val="Brief - Secondary Source"/>
    <w:basedOn w:val="Normal"/>
    <w:next w:val="ReportDate"/>
    <w:qFormat/>
    <w:rsid w:val="000F58D2"/>
    <w:pPr>
      <w:spacing w:after="0" w:line="240" w:lineRule="auto"/>
    </w:pPr>
    <w:rPr>
      <w:rFonts w:cs="Calibri"/>
    </w:rPr>
  </w:style>
  <w:style w:type="paragraph" w:customStyle="1" w:styleId="Brief-Card">
    <w:name w:val="Brief - Card"/>
    <w:basedOn w:val="Normal"/>
    <w:next w:val="Pa11"/>
    <w:uiPriority w:val="99"/>
    <w:qFormat/>
    <w:rsid w:val="000F58D2"/>
    <w:pPr>
      <w:spacing w:after="0" w:line="240" w:lineRule="auto"/>
    </w:pPr>
    <w:rPr>
      <w:rFonts w:cs="Calibri"/>
    </w:rPr>
  </w:style>
  <w:style w:type="paragraph" w:customStyle="1" w:styleId="Normal3">
    <w:name w:val="Normal+3"/>
    <w:basedOn w:val="Normal"/>
    <w:next w:val="Normal"/>
    <w:uiPriority w:val="99"/>
    <w:qFormat/>
    <w:rsid w:val="000F58D2"/>
    <w:pPr>
      <w:spacing w:after="0" w:line="240" w:lineRule="auto"/>
    </w:pPr>
    <w:rPr>
      <w:rFonts w:cs="Calibri"/>
    </w:rPr>
  </w:style>
  <w:style w:type="paragraph" w:customStyle="1" w:styleId="Normal11">
    <w:name w:val="Normal+1"/>
    <w:basedOn w:val="Normal"/>
    <w:next w:val="Normal"/>
    <w:uiPriority w:val="99"/>
    <w:qFormat/>
    <w:rsid w:val="000F58D2"/>
    <w:pPr>
      <w:spacing w:after="0" w:line="240" w:lineRule="auto"/>
    </w:pPr>
    <w:rPr>
      <w:rFonts w:cs="Calibri"/>
    </w:rPr>
  </w:style>
  <w:style w:type="paragraph" w:customStyle="1" w:styleId="Heading231">
    <w:name w:val="Heading 2+3"/>
    <w:basedOn w:val="Normal"/>
    <w:next w:val="Normal"/>
    <w:uiPriority w:val="99"/>
    <w:qFormat/>
    <w:rsid w:val="000F58D2"/>
    <w:pPr>
      <w:spacing w:after="0" w:line="240" w:lineRule="auto"/>
    </w:pPr>
    <w:rPr>
      <w:rFonts w:cs="Calibri"/>
    </w:rPr>
  </w:style>
  <w:style w:type="paragraph" w:customStyle="1" w:styleId="Normal5">
    <w:name w:val="Normal+5"/>
    <w:basedOn w:val="Normal"/>
    <w:uiPriority w:val="99"/>
    <w:qFormat/>
    <w:rsid w:val="000F58D2"/>
    <w:pPr>
      <w:spacing w:after="0" w:line="240" w:lineRule="auto"/>
    </w:pPr>
    <w:rPr>
      <w:rFonts w:cs="Calibri"/>
    </w:rPr>
  </w:style>
  <w:style w:type="paragraph" w:customStyle="1" w:styleId="Cover1">
    <w:name w:val="Cover 1"/>
    <w:basedOn w:val="Normal"/>
    <w:next w:val="Normal"/>
    <w:uiPriority w:val="99"/>
    <w:qFormat/>
    <w:rsid w:val="000F58D2"/>
    <w:pPr>
      <w:spacing w:after="0" w:line="240" w:lineRule="auto"/>
    </w:pPr>
    <w:rPr>
      <w:rFonts w:cs="Calibri"/>
    </w:rPr>
  </w:style>
  <w:style w:type="paragraph" w:customStyle="1" w:styleId="Cover2">
    <w:name w:val="Cover 2"/>
    <w:basedOn w:val="Normal"/>
    <w:next w:val="Normal"/>
    <w:uiPriority w:val="99"/>
    <w:qFormat/>
    <w:rsid w:val="000F58D2"/>
    <w:pPr>
      <w:spacing w:after="0" w:line="240" w:lineRule="auto"/>
    </w:pPr>
    <w:rPr>
      <w:rFonts w:cs="Calibri"/>
    </w:rPr>
  </w:style>
  <w:style w:type="paragraph" w:customStyle="1" w:styleId="ReportDate">
    <w:name w:val="ReportDate"/>
    <w:basedOn w:val="Normal"/>
    <w:uiPriority w:val="99"/>
    <w:qFormat/>
    <w:rsid w:val="000F58D2"/>
    <w:pPr>
      <w:spacing w:after="0" w:line="240" w:lineRule="auto"/>
    </w:pPr>
    <w:rPr>
      <w:rFonts w:cs="Calibri"/>
    </w:rPr>
  </w:style>
  <w:style w:type="paragraph" w:customStyle="1" w:styleId="Pa11">
    <w:name w:val="Pa11"/>
    <w:basedOn w:val="Normal"/>
    <w:next w:val="Normal"/>
    <w:uiPriority w:val="99"/>
    <w:qFormat/>
    <w:rsid w:val="000F58D2"/>
    <w:pPr>
      <w:spacing w:after="0" w:line="240" w:lineRule="auto"/>
    </w:pPr>
    <w:rPr>
      <w:rFonts w:cs="Calibri"/>
    </w:rPr>
  </w:style>
  <w:style w:type="paragraph" w:customStyle="1" w:styleId="CM30">
    <w:name w:val="CM30"/>
    <w:basedOn w:val="Normal"/>
    <w:uiPriority w:val="99"/>
    <w:qFormat/>
    <w:rsid w:val="000F58D2"/>
    <w:pPr>
      <w:spacing w:after="0" w:line="240" w:lineRule="auto"/>
    </w:pPr>
    <w:rPr>
      <w:rFonts w:cs="Calibri"/>
    </w:rPr>
  </w:style>
  <w:style w:type="paragraph" w:customStyle="1" w:styleId="CM28">
    <w:name w:val="CM28"/>
    <w:basedOn w:val="Normal"/>
    <w:uiPriority w:val="99"/>
    <w:qFormat/>
    <w:rsid w:val="000F58D2"/>
    <w:pPr>
      <w:spacing w:after="0" w:line="240" w:lineRule="auto"/>
    </w:pPr>
    <w:rPr>
      <w:rFonts w:cs="Calibri"/>
    </w:rPr>
  </w:style>
  <w:style w:type="paragraph" w:customStyle="1" w:styleId="CM8">
    <w:name w:val="CM8"/>
    <w:basedOn w:val="Normal"/>
    <w:uiPriority w:val="99"/>
    <w:qFormat/>
    <w:rsid w:val="000F58D2"/>
    <w:pPr>
      <w:spacing w:after="0" w:line="240" w:lineRule="auto"/>
    </w:pPr>
    <w:rPr>
      <w:rFonts w:cs="Calibri"/>
    </w:rPr>
  </w:style>
  <w:style w:type="paragraph" w:customStyle="1" w:styleId="DoubleUnderlined">
    <w:name w:val="Double Underlined"/>
    <w:basedOn w:val="Heading2"/>
    <w:next w:val="StyleUnderliningTimesNewRomanBoldNounderlineKernat161"/>
    <w:autoRedefine/>
    <w:uiPriority w:val="99"/>
    <w:qFormat/>
    <w:rsid w:val="000F58D2"/>
    <w:pPr>
      <w:spacing w:before="480" w:line="240" w:lineRule="auto"/>
    </w:pPr>
    <w:rPr>
      <w:rFonts w:ascii="Cambria" w:hAnsi="Cambria"/>
    </w:rPr>
  </w:style>
  <w:style w:type="paragraph" w:customStyle="1" w:styleId="IndexFixer">
    <w:name w:val="Index Fixer"/>
    <w:basedOn w:val="Heading1"/>
    <w:next w:val="StyleBoldUnderliningKernat16pt"/>
    <w:uiPriority w:val="99"/>
    <w:qFormat/>
    <w:rsid w:val="000F58D2"/>
    <w:pPr>
      <w:spacing w:before="480" w:line="240" w:lineRule="auto"/>
    </w:pPr>
    <w:rPr>
      <w:rFonts w:ascii="Cambria" w:hAnsi="Cambria"/>
    </w:rPr>
  </w:style>
  <w:style w:type="paragraph" w:customStyle="1" w:styleId="StyleLeft025Right025TopSinglesolidlineAuto">
    <w:name w:val="Style Left:  0.25&quot; Right:  0.25&quot; Top: (Single solid line Auto  ..."/>
    <w:basedOn w:val="Normal"/>
    <w:next w:val="boldy"/>
    <w:uiPriority w:val="99"/>
    <w:qFormat/>
    <w:rsid w:val="000F58D2"/>
    <w:pPr>
      <w:spacing w:after="0" w:line="240" w:lineRule="auto"/>
    </w:pPr>
    <w:rPr>
      <w:rFonts w:cs="Calibri"/>
    </w:rPr>
  </w:style>
  <w:style w:type="paragraph" w:customStyle="1" w:styleId="PageHeader-Underline18pt">
    <w:name w:val="Page Header - Underline 18 pt"/>
    <w:next w:val="TxBr6p1"/>
    <w:uiPriority w:val="99"/>
    <w:qFormat/>
    <w:rsid w:val="000F58D2"/>
    <w:pPr>
      <w:spacing w:after="200" w:line="276" w:lineRule="auto"/>
    </w:pPr>
  </w:style>
  <w:style w:type="paragraph" w:customStyle="1" w:styleId="ArgumentTags">
    <w:name w:val="Argument Tags"/>
    <w:basedOn w:val="Heading2"/>
    <w:next w:val="cardCharCharCharCharCharCharCharCharCharCharCharCharCharCharChar"/>
    <w:uiPriority w:val="99"/>
    <w:qFormat/>
    <w:rsid w:val="000F58D2"/>
    <w:pPr>
      <w:spacing w:before="480" w:line="240" w:lineRule="auto"/>
    </w:pPr>
    <w:rPr>
      <w:rFonts w:ascii="Cambria" w:hAnsi="Cambria"/>
    </w:rPr>
  </w:style>
  <w:style w:type="paragraph" w:customStyle="1" w:styleId="subhead">
    <w:name w:val="subhead"/>
    <w:basedOn w:val="Normal"/>
    <w:qFormat/>
    <w:rsid w:val="000F58D2"/>
    <w:pPr>
      <w:spacing w:after="0" w:line="240" w:lineRule="auto"/>
    </w:pPr>
    <w:rPr>
      <w:rFonts w:cs="Calibri"/>
    </w:rPr>
  </w:style>
  <w:style w:type="paragraph" w:customStyle="1" w:styleId="boldy">
    <w:name w:val="boldy"/>
    <w:basedOn w:val="Heading2"/>
    <w:next w:val="Card1"/>
    <w:uiPriority w:val="99"/>
    <w:qFormat/>
    <w:rsid w:val="000F58D2"/>
    <w:pPr>
      <w:spacing w:before="480" w:line="240" w:lineRule="auto"/>
    </w:pPr>
    <w:rPr>
      <w:rFonts w:ascii="Cambria" w:hAnsi="Cambria"/>
    </w:rPr>
  </w:style>
  <w:style w:type="paragraph" w:customStyle="1" w:styleId="TxBr6p1">
    <w:name w:val="TxBr_6p1"/>
    <w:basedOn w:val="Normal"/>
    <w:next w:val="Cite21"/>
    <w:uiPriority w:val="99"/>
    <w:qFormat/>
    <w:rsid w:val="000F58D2"/>
    <w:pPr>
      <w:spacing w:after="0" w:line="240" w:lineRule="auto"/>
    </w:pPr>
    <w:rPr>
      <w:rFonts w:cs="Calibri"/>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0F58D2"/>
    <w:pPr>
      <w:spacing w:after="0" w:line="240" w:lineRule="auto"/>
    </w:pPr>
    <w:rPr>
      <w:rFonts w:cs="Calibri"/>
    </w:rPr>
  </w:style>
  <w:style w:type="paragraph" w:customStyle="1" w:styleId="Normalization">
    <w:name w:val="Normalization"/>
    <w:basedOn w:val="Normal"/>
    <w:next w:val="articletext"/>
    <w:uiPriority w:val="99"/>
    <w:qFormat/>
    <w:rsid w:val="000F58D2"/>
    <w:pPr>
      <w:spacing w:after="0" w:line="240" w:lineRule="auto"/>
    </w:pPr>
    <w:rPr>
      <w:rFonts w:cs="Calibri"/>
    </w:rPr>
  </w:style>
  <w:style w:type="paragraph" w:customStyle="1" w:styleId="listlevel1">
    <w:name w:val="list level 1"/>
    <w:basedOn w:val="Normal"/>
    <w:next w:val="cardtextsmall"/>
    <w:uiPriority w:val="99"/>
    <w:qFormat/>
    <w:rsid w:val="000F58D2"/>
    <w:pPr>
      <w:spacing w:after="0" w:line="240" w:lineRule="auto"/>
    </w:pPr>
    <w:rPr>
      <w:rFonts w:cs="Calibri"/>
    </w:rPr>
  </w:style>
  <w:style w:type="paragraph" w:customStyle="1" w:styleId="listlevel2">
    <w:name w:val="list level 2"/>
    <w:basedOn w:val="Normal"/>
    <w:next w:val="CaseListNormal"/>
    <w:uiPriority w:val="99"/>
    <w:qFormat/>
    <w:rsid w:val="000F58D2"/>
    <w:pPr>
      <w:spacing w:after="0" w:line="240" w:lineRule="auto"/>
    </w:pPr>
    <w:rPr>
      <w:rFonts w:cs="Calibri"/>
    </w:rPr>
  </w:style>
  <w:style w:type="paragraph" w:customStyle="1" w:styleId="listlevel3">
    <w:name w:val="list level 3"/>
    <w:basedOn w:val="CaseListNormal"/>
    <w:next w:val="Body"/>
    <w:uiPriority w:val="99"/>
    <w:qFormat/>
    <w:rsid w:val="000F58D2"/>
  </w:style>
  <w:style w:type="paragraph" w:customStyle="1" w:styleId="PageNumber1">
    <w:name w:val="Page Number1"/>
    <w:basedOn w:val="Normal"/>
    <w:next w:val="Normal"/>
    <w:uiPriority w:val="99"/>
    <w:qFormat/>
    <w:rsid w:val="000F58D2"/>
    <w:pPr>
      <w:spacing w:after="0" w:line="240" w:lineRule="auto"/>
    </w:pPr>
    <w:rPr>
      <w:rFonts w:cs="Calibri"/>
    </w:rPr>
  </w:style>
  <w:style w:type="paragraph" w:customStyle="1" w:styleId="Card1">
    <w:name w:val="Card1"/>
    <w:next w:val="TimesNewRoman12"/>
    <w:uiPriority w:val="99"/>
    <w:qFormat/>
    <w:rsid w:val="000F58D2"/>
    <w:pPr>
      <w:spacing w:after="200" w:line="276" w:lineRule="auto"/>
    </w:pPr>
  </w:style>
  <w:style w:type="paragraph" w:customStyle="1" w:styleId="Cite21">
    <w:name w:val="Cite2"/>
    <w:next w:val="htmlbody"/>
    <w:uiPriority w:val="99"/>
    <w:qFormat/>
    <w:rsid w:val="000F58D2"/>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0F58D2"/>
    <w:pPr>
      <w:spacing w:after="0" w:line="240" w:lineRule="auto"/>
    </w:pPr>
    <w:rPr>
      <w:rFonts w:cs="Calibri"/>
    </w:rPr>
  </w:style>
  <w:style w:type="paragraph" w:customStyle="1" w:styleId="articletext">
    <w:name w:val="articletext"/>
    <w:basedOn w:val="Normal"/>
    <w:next w:val="story-headline"/>
    <w:qFormat/>
    <w:rsid w:val="000F58D2"/>
    <w:pPr>
      <w:spacing w:after="0" w:line="240" w:lineRule="auto"/>
    </w:pPr>
    <w:rPr>
      <w:rFonts w:cs="Calibri"/>
    </w:rPr>
  </w:style>
  <w:style w:type="paragraph" w:customStyle="1" w:styleId="cardtextsmall">
    <w:name w:val="card text small"/>
    <w:basedOn w:val="Normal"/>
    <w:next w:val="story-body"/>
    <w:qFormat/>
    <w:rsid w:val="000F58D2"/>
    <w:pPr>
      <w:spacing w:after="0" w:line="240" w:lineRule="auto"/>
    </w:pPr>
    <w:rPr>
      <w:rFonts w:cs="Calibri"/>
    </w:rPr>
  </w:style>
  <w:style w:type="paragraph" w:customStyle="1" w:styleId="CaseListNormal">
    <w:name w:val="Case List Normal"/>
    <w:basedOn w:val="Normal"/>
    <w:next w:val="story-dateline"/>
    <w:uiPriority w:val="99"/>
    <w:qFormat/>
    <w:rsid w:val="000F58D2"/>
    <w:pPr>
      <w:spacing w:after="0" w:line="240" w:lineRule="auto"/>
    </w:pPr>
    <w:rPr>
      <w:rFonts w:cs="Calibri"/>
    </w:rPr>
  </w:style>
  <w:style w:type="paragraph" w:customStyle="1" w:styleId="3text">
    <w:name w:val="3text"/>
    <w:basedOn w:val="Normal"/>
    <w:next w:val="Corpotesto"/>
    <w:uiPriority w:val="99"/>
    <w:qFormat/>
    <w:rsid w:val="000F58D2"/>
    <w:pPr>
      <w:spacing w:after="0" w:line="240" w:lineRule="auto"/>
    </w:pPr>
    <w:rPr>
      <w:rFonts w:cs="Calibri"/>
    </w:rPr>
  </w:style>
  <w:style w:type="paragraph" w:customStyle="1" w:styleId="TimesNewRoman12">
    <w:name w:val="TimesNewRoman12"/>
    <w:next w:val="tagCharChar1Char"/>
    <w:uiPriority w:val="99"/>
    <w:qFormat/>
    <w:rsid w:val="000F58D2"/>
    <w:pPr>
      <w:spacing w:after="200" w:line="276" w:lineRule="auto"/>
    </w:pPr>
  </w:style>
  <w:style w:type="paragraph" w:customStyle="1" w:styleId="htmlbody">
    <w:name w:val="htmlbody"/>
    <w:basedOn w:val="Normal"/>
    <w:next w:val="OmniPage1"/>
    <w:uiPriority w:val="99"/>
    <w:qFormat/>
    <w:rsid w:val="000F58D2"/>
    <w:pPr>
      <w:spacing w:after="0" w:line="240" w:lineRule="auto"/>
    </w:pPr>
    <w:rPr>
      <w:rFonts w:cs="Calibri"/>
    </w:rPr>
  </w:style>
  <w:style w:type="paragraph" w:customStyle="1" w:styleId="textChar">
    <w:name w:val="text Char"/>
    <w:basedOn w:val="Normal"/>
    <w:next w:val="TitlePageCenter"/>
    <w:autoRedefine/>
    <w:uiPriority w:val="99"/>
    <w:qFormat/>
    <w:rsid w:val="000F58D2"/>
    <w:pPr>
      <w:spacing w:after="0" w:line="240" w:lineRule="auto"/>
    </w:pPr>
    <w:rPr>
      <w:rFonts w:cs="Calibri"/>
    </w:rPr>
  </w:style>
  <w:style w:type="paragraph" w:customStyle="1" w:styleId="story-headline">
    <w:name w:val="story-headline"/>
    <w:basedOn w:val="Normal"/>
    <w:next w:val="ProjectTitleLine"/>
    <w:uiPriority w:val="99"/>
    <w:qFormat/>
    <w:rsid w:val="000F58D2"/>
    <w:pPr>
      <w:spacing w:after="0" w:line="240" w:lineRule="auto"/>
    </w:pPr>
    <w:rPr>
      <w:rFonts w:cs="Calibri"/>
    </w:rPr>
  </w:style>
  <w:style w:type="paragraph" w:customStyle="1" w:styleId="story-dateline">
    <w:name w:val="story-dateline"/>
    <w:basedOn w:val="Normal"/>
    <w:next w:val="cardChar1Char"/>
    <w:uiPriority w:val="99"/>
    <w:qFormat/>
    <w:rsid w:val="000F58D2"/>
    <w:pPr>
      <w:spacing w:after="0" w:line="240" w:lineRule="auto"/>
    </w:pPr>
    <w:rPr>
      <w:rFonts w:cs="Calibri"/>
    </w:rPr>
  </w:style>
  <w:style w:type="paragraph" w:customStyle="1" w:styleId="TextofCards">
    <w:name w:val="Text of Cards"/>
    <w:basedOn w:val="Normal"/>
    <w:next w:val="CM12"/>
    <w:uiPriority w:val="99"/>
    <w:qFormat/>
    <w:rsid w:val="000F58D2"/>
    <w:pPr>
      <w:spacing w:after="0" w:line="240" w:lineRule="auto"/>
    </w:pPr>
    <w:rPr>
      <w:rFonts w:cs="Calibri"/>
    </w:rPr>
  </w:style>
  <w:style w:type="paragraph" w:customStyle="1" w:styleId="Corpotesto">
    <w:name w:val="Corpo testo"/>
    <w:basedOn w:val="Normal"/>
    <w:next w:val="CM44"/>
    <w:uiPriority w:val="99"/>
    <w:qFormat/>
    <w:rsid w:val="000F58D2"/>
    <w:pPr>
      <w:spacing w:after="0" w:line="240" w:lineRule="auto"/>
    </w:pPr>
    <w:rPr>
      <w:rFonts w:cs="Calibri"/>
    </w:rPr>
  </w:style>
  <w:style w:type="paragraph" w:customStyle="1" w:styleId="tagCharChar1Char">
    <w:name w:val="tag Char Char1 Char"/>
    <w:uiPriority w:val="99"/>
    <w:qFormat/>
    <w:rsid w:val="000F58D2"/>
    <w:pPr>
      <w:spacing w:after="200" w:line="276" w:lineRule="auto"/>
    </w:pPr>
  </w:style>
  <w:style w:type="paragraph" w:customStyle="1" w:styleId="OmniPage1">
    <w:name w:val="OmniPage #1"/>
    <w:basedOn w:val="Normal"/>
    <w:next w:val="StrikeThrough"/>
    <w:uiPriority w:val="99"/>
    <w:qFormat/>
    <w:rsid w:val="000F58D2"/>
    <w:pPr>
      <w:spacing w:after="0" w:line="240" w:lineRule="auto"/>
    </w:pPr>
    <w:rPr>
      <w:rFonts w:cs="Calibri"/>
    </w:rPr>
  </w:style>
  <w:style w:type="paragraph" w:customStyle="1" w:styleId="TitlePageCenter">
    <w:name w:val="Title Page Center"/>
    <w:basedOn w:val="Normal"/>
    <w:next w:val="textbodyblack"/>
    <w:autoRedefine/>
    <w:uiPriority w:val="99"/>
    <w:qFormat/>
    <w:rsid w:val="000F58D2"/>
    <w:pPr>
      <w:spacing w:after="0" w:line="240" w:lineRule="auto"/>
    </w:pPr>
    <w:rPr>
      <w:rFonts w:cs="Calibri"/>
    </w:rPr>
  </w:style>
  <w:style w:type="paragraph" w:customStyle="1" w:styleId="TitlePageBy">
    <w:name w:val="Title Page By"/>
    <w:basedOn w:val="textbodyblack"/>
    <w:next w:val="Normal"/>
    <w:autoRedefine/>
    <w:uiPriority w:val="99"/>
    <w:qFormat/>
    <w:rsid w:val="000F58D2"/>
  </w:style>
  <w:style w:type="paragraph" w:customStyle="1" w:styleId="ProjectTitleLine">
    <w:name w:val="Project Title Line"/>
    <w:basedOn w:val="Normal"/>
    <w:next w:val="Normal"/>
    <w:autoRedefine/>
    <w:uiPriority w:val="99"/>
    <w:qFormat/>
    <w:rsid w:val="000F58D2"/>
    <w:pPr>
      <w:spacing w:after="0" w:line="240" w:lineRule="auto"/>
    </w:pPr>
    <w:rPr>
      <w:rFonts w:cs="Calibri"/>
    </w:rPr>
  </w:style>
  <w:style w:type="paragraph" w:customStyle="1" w:styleId="NormalVerdana">
    <w:name w:val="Normal + Verdana"/>
    <w:aliases w:val="White,Normal + Arial,10 pt"/>
    <w:basedOn w:val="Normal"/>
    <w:next w:val="CiteCorrected"/>
    <w:uiPriority w:val="99"/>
    <w:qFormat/>
    <w:rsid w:val="000F58D2"/>
    <w:pPr>
      <w:spacing w:after="0" w:line="240" w:lineRule="auto"/>
    </w:pPr>
    <w:rPr>
      <w:rFonts w:cs="Calibri"/>
    </w:rPr>
  </w:style>
  <w:style w:type="paragraph" w:customStyle="1" w:styleId="cardChar1Char">
    <w:name w:val="card Char1 Char"/>
    <w:basedOn w:val="Normal"/>
    <w:next w:val="StyleLeft02"/>
    <w:uiPriority w:val="99"/>
    <w:qFormat/>
    <w:rsid w:val="000F58D2"/>
    <w:pPr>
      <w:spacing w:after="0" w:line="240" w:lineRule="auto"/>
    </w:pPr>
    <w:rPr>
      <w:rFonts w:cs="Calibri"/>
    </w:rPr>
  </w:style>
  <w:style w:type="paragraph" w:customStyle="1" w:styleId="CM12">
    <w:name w:val="CM12"/>
    <w:basedOn w:val="Normal"/>
    <w:uiPriority w:val="99"/>
    <w:qFormat/>
    <w:rsid w:val="000F58D2"/>
    <w:pPr>
      <w:spacing w:after="0" w:line="240" w:lineRule="auto"/>
    </w:pPr>
    <w:rPr>
      <w:rFonts w:cs="Calibri"/>
    </w:rPr>
  </w:style>
  <w:style w:type="paragraph" w:customStyle="1" w:styleId="CM44">
    <w:name w:val="CM44"/>
    <w:basedOn w:val="Normal"/>
    <w:uiPriority w:val="99"/>
    <w:qFormat/>
    <w:rsid w:val="000F58D2"/>
    <w:pPr>
      <w:spacing w:after="0" w:line="240" w:lineRule="auto"/>
    </w:pPr>
    <w:rPr>
      <w:rFonts w:cs="Calibri"/>
    </w:rPr>
  </w:style>
  <w:style w:type="paragraph" w:customStyle="1" w:styleId="StrikeThrough">
    <w:name w:val="Strike Through"/>
    <w:basedOn w:val="Normal"/>
    <w:next w:val="Normal"/>
    <w:uiPriority w:val="99"/>
    <w:qFormat/>
    <w:rsid w:val="000F58D2"/>
    <w:pPr>
      <w:spacing w:after="0" w:line="240" w:lineRule="auto"/>
    </w:pPr>
    <w:rPr>
      <w:rFonts w:cs="Calibri"/>
    </w:rPr>
  </w:style>
  <w:style w:type="paragraph" w:customStyle="1" w:styleId="textbodyblack">
    <w:name w:val="textbodyblack"/>
    <w:basedOn w:val="Normal"/>
    <w:next w:val="Pa5"/>
    <w:uiPriority w:val="99"/>
    <w:qFormat/>
    <w:rsid w:val="000F58D2"/>
    <w:pPr>
      <w:spacing w:after="0" w:line="240" w:lineRule="auto"/>
    </w:pPr>
    <w:rPr>
      <w:rFonts w:cs="Calibri"/>
    </w:rPr>
  </w:style>
  <w:style w:type="character" w:customStyle="1" w:styleId="CiteCorrectedChar">
    <w:name w:val="Cite Corrected Char"/>
    <w:locked/>
    <w:rsid w:val="000F58D2"/>
  </w:style>
  <w:style w:type="paragraph" w:customStyle="1" w:styleId="CiteCorrected">
    <w:name w:val="Cite Corrected"/>
    <w:basedOn w:val="Normal"/>
    <w:next w:val="tagline1"/>
    <w:qFormat/>
    <w:rsid w:val="000F58D2"/>
    <w:pPr>
      <w:spacing w:after="0" w:line="240" w:lineRule="auto"/>
    </w:pPr>
    <w:rPr>
      <w:rFonts w:cs="Calibri"/>
    </w:rPr>
  </w:style>
  <w:style w:type="paragraph" w:customStyle="1" w:styleId="StyleLeft02">
    <w:name w:val="Style Left:  0.2&quot;"/>
    <w:basedOn w:val="Normal"/>
    <w:next w:val="Block1"/>
    <w:uiPriority w:val="99"/>
    <w:qFormat/>
    <w:rsid w:val="000F58D2"/>
    <w:pPr>
      <w:spacing w:after="0" w:line="240" w:lineRule="auto"/>
    </w:pPr>
    <w:rPr>
      <w:rFonts w:cs="Calibri"/>
    </w:rPr>
  </w:style>
  <w:style w:type="paragraph" w:customStyle="1" w:styleId="Hat1">
    <w:name w:val="Hat1"/>
    <w:basedOn w:val="Normal"/>
    <w:next w:val="Normal"/>
    <w:uiPriority w:val="2"/>
    <w:qFormat/>
    <w:rsid w:val="000F58D2"/>
    <w:pPr>
      <w:spacing w:after="0" w:line="240" w:lineRule="auto"/>
    </w:pPr>
    <w:rPr>
      <w:rFonts w:cs="Calibri"/>
    </w:rPr>
  </w:style>
  <w:style w:type="paragraph" w:customStyle="1" w:styleId="post-subtitle">
    <w:name w:val="post-subtitle"/>
    <w:basedOn w:val="Normal"/>
    <w:qFormat/>
    <w:rsid w:val="000F58D2"/>
    <w:pPr>
      <w:spacing w:after="0" w:line="240" w:lineRule="auto"/>
    </w:pPr>
    <w:rPr>
      <w:rFonts w:cs="Calibri"/>
    </w:rPr>
  </w:style>
  <w:style w:type="paragraph" w:customStyle="1" w:styleId="Pa5">
    <w:name w:val="Pa5"/>
    <w:basedOn w:val="Normal"/>
    <w:uiPriority w:val="99"/>
    <w:qFormat/>
    <w:rsid w:val="000F58D2"/>
    <w:pPr>
      <w:spacing w:after="0" w:line="240" w:lineRule="auto"/>
    </w:pPr>
    <w:rPr>
      <w:rFonts w:cs="Calibri"/>
    </w:rPr>
  </w:style>
  <w:style w:type="paragraph" w:customStyle="1" w:styleId="Pa6">
    <w:name w:val="Pa6"/>
    <w:basedOn w:val="Normal"/>
    <w:uiPriority w:val="99"/>
    <w:qFormat/>
    <w:rsid w:val="000F58D2"/>
    <w:pPr>
      <w:spacing w:after="0" w:line="240" w:lineRule="auto"/>
    </w:pPr>
    <w:rPr>
      <w:rFonts w:cs="Calibri"/>
    </w:rPr>
  </w:style>
  <w:style w:type="paragraph" w:customStyle="1" w:styleId="noindent0">
    <w:name w:val="no_indent"/>
    <w:basedOn w:val="Normal"/>
    <w:next w:val="NormalWeb3"/>
    <w:qFormat/>
    <w:rsid w:val="000F58D2"/>
    <w:pPr>
      <w:spacing w:after="0" w:line="240" w:lineRule="auto"/>
    </w:pPr>
    <w:rPr>
      <w:rFonts w:cs="Calibri"/>
    </w:rPr>
  </w:style>
  <w:style w:type="paragraph" w:customStyle="1" w:styleId="tagline1">
    <w:name w:val="tagline"/>
    <w:basedOn w:val="Normal"/>
    <w:next w:val="cardCharCharCharCharChar"/>
    <w:qFormat/>
    <w:rsid w:val="000F58D2"/>
    <w:pPr>
      <w:spacing w:after="0" w:line="240" w:lineRule="auto"/>
    </w:pPr>
    <w:rPr>
      <w:rFonts w:cs="Calibri"/>
    </w:rPr>
  </w:style>
  <w:style w:type="paragraph" w:customStyle="1" w:styleId="Block1">
    <w:name w:val="Block1"/>
    <w:basedOn w:val="Normal"/>
    <w:next w:val="Normal"/>
    <w:uiPriority w:val="3"/>
    <w:qFormat/>
    <w:rsid w:val="000F58D2"/>
    <w:pPr>
      <w:spacing w:after="0" w:line="240" w:lineRule="auto"/>
    </w:pPr>
    <w:rPr>
      <w:rFonts w:cs="Calibri"/>
    </w:rPr>
  </w:style>
  <w:style w:type="paragraph" w:customStyle="1" w:styleId="TOCHeading1">
    <w:name w:val="TOC Heading1"/>
    <w:basedOn w:val="Heading1"/>
    <w:next w:val="Normal"/>
    <w:uiPriority w:val="39"/>
    <w:qFormat/>
    <w:rsid w:val="000F58D2"/>
    <w:pPr>
      <w:spacing w:before="480" w:line="240" w:lineRule="auto"/>
    </w:pPr>
    <w:rPr>
      <w:rFonts w:ascii="Cambria" w:hAnsi="Cambria"/>
    </w:rPr>
  </w:style>
  <w:style w:type="paragraph" w:customStyle="1" w:styleId="NoteLevel11">
    <w:name w:val="Note Level 11"/>
    <w:basedOn w:val="Normal"/>
    <w:next w:val="HeaderFooter"/>
    <w:uiPriority w:val="99"/>
    <w:qFormat/>
    <w:rsid w:val="000F58D2"/>
    <w:pPr>
      <w:spacing w:after="0" w:line="240" w:lineRule="auto"/>
    </w:pPr>
    <w:rPr>
      <w:rFonts w:cs="Calibri"/>
    </w:rPr>
  </w:style>
  <w:style w:type="character" w:customStyle="1" w:styleId="ReallySamllTextChar">
    <w:name w:val="ReallySamllText Char"/>
    <w:locked/>
    <w:rsid w:val="000F58D2"/>
  </w:style>
  <w:style w:type="paragraph" w:customStyle="1" w:styleId="ReallySamllText">
    <w:name w:val="ReallySamllText"/>
    <w:basedOn w:val="Normal"/>
    <w:next w:val="CardTextUnderlined"/>
    <w:autoRedefine/>
    <w:qFormat/>
    <w:rsid w:val="000F58D2"/>
    <w:pPr>
      <w:spacing w:after="0" w:line="240" w:lineRule="auto"/>
    </w:pPr>
    <w:rPr>
      <w:rFonts w:cs="Calibri"/>
    </w:rPr>
  </w:style>
  <w:style w:type="paragraph" w:customStyle="1" w:styleId="Card6pt">
    <w:name w:val="Card 6pt"/>
    <w:basedOn w:val="Normal"/>
    <w:next w:val="HeaderDebate"/>
    <w:uiPriority w:val="99"/>
    <w:qFormat/>
    <w:rsid w:val="000F58D2"/>
    <w:pPr>
      <w:spacing w:after="0" w:line="240" w:lineRule="auto"/>
    </w:pPr>
    <w:rPr>
      <w:rFonts w:cs="Calibri"/>
    </w:rPr>
  </w:style>
  <w:style w:type="paragraph" w:customStyle="1" w:styleId="NormalWeb3">
    <w:name w:val="Normal (Web)3"/>
    <w:basedOn w:val="Normal"/>
    <w:next w:val="CardTagCharChar"/>
    <w:qFormat/>
    <w:rsid w:val="000F58D2"/>
    <w:pPr>
      <w:spacing w:after="0" w:line="240" w:lineRule="auto"/>
    </w:pPr>
    <w:rPr>
      <w:rFonts w:cs="Calibri"/>
    </w:rPr>
  </w:style>
  <w:style w:type="paragraph" w:customStyle="1" w:styleId="cardCharCharCharCharChar">
    <w:name w:val="card Char Char Char Char Char"/>
    <w:basedOn w:val="Normal"/>
    <w:next w:val="fixed"/>
    <w:qFormat/>
    <w:rsid w:val="000F58D2"/>
    <w:pPr>
      <w:spacing w:after="0" w:line="240" w:lineRule="auto"/>
    </w:pPr>
    <w:rPr>
      <w:rFonts w:cs="Calibri"/>
    </w:rPr>
  </w:style>
  <w:style w:type="paragraph" w:customStyle="1" w:styleId="TagCiteChar2">
    <w:name w:val="Tag / Cite Char"/>
    <w:basedOn w:val="Normal"/>
    <w:next w:val="textonormal"/>
    <w:qFormat/>
    <w:rsid w:val="000F58D2"/>
    <w:pPr>
      <w:spacing w:after="0" w:line="240" w:lineRule="auto"/>
    </w:pPr>
    <w:rPr>
      <w:rFonts w:cs="Calibri"/>
    </w:rPr>
  </w:style>
  <w:style w:type="paragraph" w:customStyle="1" w:styleId="PageNumber2">
    <w:name w:val="Page Number2"/>
    <w:basedOn w:val="Normal"/>
    <w:next w:val="Normal"/>
    <w:qFormat/>
    <w:rsid w:val="000F58D2"/>
    <w:pPr>
      <w:spacing w:after="0" w:line="240" w:lineRule="auto"/>
    </w:pPr>
    <w:rPr>
      <w:rFonts w:cs="Calibri"/>
    </w:rPr>
  </w:style>
  <w:style w:type="paragraph" w:customStyle="1" w:styleId="HeaderFooter">
    <w:name w:val="Header &amp; Footer"/>
    <w:next w:val="ExecutiveSummarytext"/>
    <w:qFormat/>
    <w:rsid w:val="000F58D2"/>
    <w:pPr>
      <w:spacing w:after="200" w:line="276" w:lineRule="auto"/>
    </w:pPr>
  </w:style>
  <w:style w:type="paragraph" w:customStyle="1" w:styleId="CardTextSmall0">
    <w:name w:val="Card Text Small"/>
    <w:basedOn w:val="Normal"/>
    <w:qFormat/>
    <w:rsid w:val="000F58D2"/>
    <w:pPr>
      <w:spacing w:after="0" w:line="240" w:lineRule="auto"/>
    </w:pPr>
    <w:rPr>
      <w:rFonts w:cs="Calibri"/>
    </w:rPr>
  </w:style>
  <w:style w:type="paragraph" w:customStyle="1" w:styleId="CardTextUnderlined">
    <w:name w:val="Card Text Underlined"/>
    <w:basedOn w:val="Normal"/>
    <w:next w:val="NormalUnderline"/>
    <w:qFormat/>
    <w:rsid w:val="000F58D2"/>
    <w:pPr>
      <w:spacing w:after="0" w:line="240" w:lineRule="auto"/>
    </w:pPr>
    <w:rPr>
      <w:rFonts w:cs="Calibri"/>
    </w:rPr>
  </w:style>
  <w:style w:type="paragraph" w:customStyle="1" w:styleId="HeaderDebate">
    <w:name w:val="Header Debate"/>
    <w:basedOn w:val="Normal"/>
    <w:next w:val="byline1"/>
    <w:qFormat/>
    <w:rsid w:val="000F58D2"/>
    <w:pPr>
      <w:spacing w:after="0" w:line="240" w:lineRule="auto"/>
    </w:pPr>
    <w:rPr>
      <w:rFonts w:cs="Calibri"/>
    </w:rPr>
  </w:style>
  <w:style w:type="paragraph" w:customStyle="1" w:styleId="NormalWeb1">
    <w:name w:val="Normal (Web)1"/>
    <w:basedOn w:val="Normal"/>
    <w:next w:val="PlaceholderText1"/>
    <w:qFormat/>
    <w:rsid w:val="000F58D2"/>
    <w:pPr>
      <w:spacing w:after="0" w:line="240" w:lineRule="auto"/>
    </w:pPr>
    <w:rPr>
      <w:rFonts w:cs="Calibri"/>
    </w:rPr>
  </w:style>
  <w:style w:type="paragraph" w:customStyle="1" w:styleId="CardTagCharChar">
    <w:name w:val="Card Tag Char Char"/>
    <w:basedOn w:val="Normal"/>
    <w:next w:val="NoteLevel31"/>
    <w:qFormat/>
    <w:rsid w:val="000F58D2"/>
    <w:pPr>
      <w:spacing w:after="0" w:line="240" w:lineRule="auto"/>
    </w:pPr>
    <w:rPr>
      <w:rFonts w:cs="Calibri"/>
    </w:rPr>
  </w:style>
  <w:style w:type="paragraph" w:customStyle="1" w:styleId="fixed">
    <w:name w:val="fixed"/>
    <w:basedOn w:val="Normal"/>
    <w:next w:val="NoteLevel41"/>
    <w:qFormat/>
    <w:rsid w:val="000F58D2"/>
    <w:pPr>
      <w:spacing w:after="0" w:line="240" w:lineRule="auto"/>
    </w:pPr>
    <w:rPr>
      <w:rFonts w:cs="Calibri"/>
    </w:rPr>
  </w:style>
  <w:style w:type="paragraph" w:customStyle="1" w:styleId="textonormal">
    <w:name w:val="textonormal"/>
    <w:basedOn w:val="Normal"/>
    <w:next w:val="NoteLevel51"/>
    <w:qFormat/>
    <w:rsid w:val="000F58D2"/>
    <w:pPr>
      <w:spacing w:after="0" w:line="240" w:lineRule="auto"/>
    </w:pPr>
    <w:rPr>
      <w:rFonts w:cs="Calibri"/>
    </w:rPr>
  </w:style>
  <w:style w:type="paragraph" w:customStyle="1" w:styleId="Subtitle10">
    <w:name w:val="Subtitle1"/>
    <w:basedOn w:val="Normal"/>
    <w:next w:val="NoteLevel61"/>
    <w:uiPriority w:val="11"/>
    <w:qFormat/>
    <w:rsid w:val="000F58D2"/>
    <w:pPr>
      <w:spacing w:after="0" w:line="240" w:lineRule="auto"/>
    </w:pPr>
    <w:rPr>
      <w:rFonts w:cs="Calibri"/>
    </w:rPr>
  </w:style>
  <w:style w:type="paragraph" w:customStyle="1" w:styleId="ExecutiveSummarytext">
    <w:name w:val="Executive Summary text"/>
    <w:basedOn w:val="Normal"/>
    <w:next w:val="Normal"/>
    <w:qFormat/>
    <w:rsid w:val="000F58D2"/>
    <w:pPr>
      <w:spacing w:after="0" w:line="240" w:lineRule="auto"/>
    </w:pPr>
    <w:rPr>
      <w:rFonts w:cs="Calibri"/>
    </w:rPr>
  </w:style>
  <w:style w:type="character" w:customStyle="1" w:styleId="NormalUnderlineChar1">
    <w:name w:val="Normal Underline Char1"/>
    <w:locked/>
    <w:rsid w:val="000F58D2"/>
  </w:style>
  <w:style w:type="paragraph" w:customStyle="1" w:styleId="NormalUnderline">
    <w:name w:val="Normal Underline"/>
    <w:basedOn w:val="Normal"/>
    <w:next w:val="NoteLevel91"/>
    <w:qFormat/>
    <w:rsid w:val="000F58D2"/>
    <w:pPr>
      <w:spacing w:after="0" w:line="240" w:lineRule="auto"/>
    </w:pPr>
    <w:rPr>
      <w:rFonts w:cs="Calibri"/>
    </w:rPr>
  </w:style>
  <w:style w:type="paragraph" w:customStyle="1" w:styleId="byline1">
    <w:name w:val="byline1"/>
    <w:basedOn w:val="Normal"/>
    <w:qFormat/>
    <w:rsid w:val="000F58D2"/>
    <w:pPr>
      <w:spacing w:after="0" w:line="240" w:lineRule="auto"/>
    </w:pPr>
    <w:rPr>
      <w:rFonts w:cs="Calibri"/>
    </w:rPr>
  </w:style>
  <w:style w:type="paragraph" w:customStyle="1" w:styleId="PlaceholderText1">
    <w:name w:val="Placeholder Text1"/>
    <w:basedOn w:val="Normal"/>
    <w:next w:val="ImportantText"/>
    <w:qFormat/>
    <w:rsid w:val="000F58D2"/>
    <w:pPr>
      <w:spacing w:after="0" w:line="240" w:lineRule="auto"/>
    </w:pPr>
    <w:rPr>
      <w:rFonts w:cs="Calibri"/>
    </w:rPr>
  </w:style>
  <w:style w:type="paragraph" w:customStyle="1" w:styleId="NoteLevel31">
    <w:name w:val="Note Level 31"/>
    <w:basedOn w:val="Normal"/>
    <w:qFormat/>
    <w:rsid w:val="000F58D2"/>
    <w:pPr>
      <w:spacing w:after="0" w:line="240" w:lineRule="auto"/>
    </w:pPr>
    <w:rPr>
      <w:rFonts w:cs="Calibri"/>
    </w:rPr>
  </w:style>
  <w:style w:type="paragraph" w:customStyle="1" w:styleId="NoteLevel41">
    <w:name w:val="Note Level 41"/>
    <w:basedOn w:val="Normal"/>
    <w:next w:val="StyleBodyText11ptBlackUnderline"/>
    <w:qFormat/>
    <w:rsid w:val="000F58D2"/>
    <w:pPr>
      <w:spacing w:after="0" w:line="240" w:lineRule="auto"/>
    </w:pPr>
    <w:rPr>
      <w:rFonts w:cs="Calibri"/>
    </w:rPr>
  </w:style>
  <w:style w:type="paragraph" w:customStyle="1" w:styleId="NoteLevel51">
    <w:name w:val="Note Level 51"/>
    <w:basedOn w:val="Normal"/>
    <w:qFormat/>
    <w:rsid w:val="000F58D2"/>
    <w:pPr>
      <w:spacing w:after="0" w:line="240" w:lineRule="auto"/>
    </w:pPr>
    <w:rPr>
      <w:rFonts w:cs="Calibri"/>
    </w:rPr>
  </w:style>
  <w:style w:type="paragraph" w:customStyle="1" w:styleId="NoteLevel61">
    <w:name w:val="Note Level 61"/>
    <w:basedOn w:val="Normal"/>
    <w:next w:val="StyleBodyText11ptBoldBlack"/>
    <w:qFormat/>
    <w:rsid w:val="000F58D2"/>
    <w:pPr>
      <w:spacing w:after="0" w:line="240" w:lineRule="auto"/>
    </w:pPr>
    <w:rPr>
      <w:rFonts w:cs="Calibri"/>
    </w:rPr>
  </w:style>
  <w:style w:type="paragraph" w:customStyle="1" w:styleId="NoteLevel71">
    <w:name w:val="Note Level 71"/>
    <w:basedOn w:val="Normal"/>
    <w:qFormat/>
    <w:rsid w:val="000F58D2"/>
    <w:pPr>
      <w:spacing w:after="0" w:line="240" w:lineRule="auto"/>
    </w:pPr>
    <w:rPr>
      <w:rFonts w:cs="Calibri"/>
    </w:rPr>
  </w:style>
  <w:style w:type="paragraph" w:customStyle="1" w:styleId="NoteLevel81">
    <w:name w:val="Note Level 81"/>
    <w:basedOn w:val="Normal"/>
    <w:next w:val="StyletinyBold"/>
    <w:qFormat/>
    <w:rsid w:val="000F58D2"/>
    <w:pPr>
      <w:spacing w:after="0" w:line="240" w:lineRule="auto"/>
    </w:pPr>
    <w:rPr>
      <w:rFonts w:cs="Calibri"/>
    </w:rPr>
  </w:style>
  <w:style w:type="paragraph" w:customStyle="1" w:styleId="NoteLevel91">
    <w:name w:val="Note Level 91"/>
    <w:basedOn w:val="Normal"/>
    <w:qFormat/>
    <w:rsid w:val="000F58D2"/>
    <w:pPr>
      <w:spacing w:after="0" w:line="240" w:lineRule="auto"/>
    </w:pPr>
    <w:rPr>
      <w:rFonts w:cs="Calibri"/>
    </w:rPr>
  </w:style>
  <w:style w:type="character" w:customStyle="1" w:styleId="ImportantTextChar">
    <w:name w:val="Important Text Char"/>
    <w:locked/>
    <w:rsid w:val="000F58D2"/>
  </w:style>
  <w:style w:type="paragraph" w:customStyle="1" w:styleId="ImportantText">
    <w:name w:val="Important Text"/>
    <w:basedOn w:val="Normal"/>
    <w:next w:val="Normal"/>
    <w:qFormat/>
    <w:rsid w:val="000F58D2"/>
    <w:pPr>
      <w:spacing w:after="0" w:line="240" w:lineRule="auto"/>
    </w:pPr>
    <w:rPr>
      <w:rFonts w:cs="Calibri"/>
    </w:rPr>
  </w:style>
  <w:style w:type="character" w:customStyle="1" w:styleId="StyleBodyText11ptBlackUnderlineChar">
    <w:name w:val="Style Body Text + 11 pt Black Underline Char"/>
    <w:locked/>
    <w:rsid w:val="000F58D2"/>
  </w:style>
  <w:style w:type="paragraph" w:customStyle="1" w:styleId="StyleBodyText11ptBlackUnderline">
    <w:name w:val="Style Body Text + 11 pt Black Underline"/>
    <w:basedOn w:val="Normal"/>
    <w:next w:val="ListContents"/>
    <w:qFormat/>
    <w:rsid w:val="000F58D2"/>
    <w:pPr>
      <w:spacing w:after="0" w:line="240" w:lineRule="auto"/>
    </w:pPr>
    <w:rPr>
      <w:rFonts w:cs="Calibri"/>
    </w:rPr>
  </w:style>
  <w:style w:type="character" w:customStyle="1" w:styleId="StyleBodyText11ptBoldBlackChar">
    <w:name w:val="Style Body Text + 11 pt Bold Black Char"/>
    <w:locked/>
    <w:rsid w:val="000F58D2"/>
  </w:style>
  <w:style w:type="paragraph" w:customStyle="1" w:styleId="StyleBodyText11ptBoldBlack">
    <w:name w:val="Style Body Text + 11 pt Bold Black"/>
    <w:basedOn w:val="Normal"/>
    <w:next w:val="StyleListContents11ptCustomColorRGB353132Underline"/>
    <w:qFormat/>
    <w:rsid w:val="000F58D2"/>
    <w:pPr>
      <w:spacing w:after="0" w:line="240" w:lineRule="auto"/>
    </w:pPr>
    <w:rPr>
      <w:rFonts w:cs="Calibri"/>
    </w:rPr>
  </w:style>
  <w:style w:type="character" w:customStyle="1" w:styleId="StyletinyBoldChar">
    <w:name w:val="Style tiny + Bold Char"/>
    <w:locked/>
    <w:rsid w:val="000F58D2"/>
  </w:style>
  <w:style w:type="paragraph" w:customStyle="1" w:styleId="StyletinyBold">
    <w:name w:val="Style tiny + Bold"/>
    <w:basedOn w:val="TagF3"/>
    <w:qFormat/>
    <w:rsid w:val="000F58D2"/>
  </w:style>
  <w:style w:type="character" w:customStyle="1" w:styleId="Heading5SizeDownChar">
    <w:name w:val="Heading 5 Size Down Char"/>
    <w:locked/>
    <w:rsid w:val="000F58D2"/>
  </w:style>
  <w:style w:type="character" w:customStyle="1" w:styleId="Normal2BoldChar">
    <w:name w:val="Normal2 + Bold Char"/>
    <w:locked/>
    <w:rsid w:val="000F58D2"/>
  </w:style>
  <w:style w:type="paragraph" w:customStyle="1" w:styleId="Normal2Bold">
    <w:name w:val="Normal2 + Bold"/>
    <w:basedOn w:val="Normal"/>
    <w:next w:val="Unimportant"/>
    <w:qFormat/>
    <w:rsid w:val="000F58D2"/>
    <w:pPr>
      <w:spacing w:after="0" w:line="240" w:lineRule="auto"/>
    </w:pPr>
    <w:rPr>
      <w:rFonts w:cs="Calibri"/>
    </w:rPr>
  </w:style>
  <w:style w:type="character" w:customStyle="1" w:styleId="ListContentsChar">
    <w:name w:val="List Contents Char"/>
    <w:locked/>
    <w:rsid w:val="000F58D2"/>
  </w:style>
  <w:style w:type="paragraph" w:customStyle="1" w:styleId="ListContents">
    <w:name w:val="List Contents"/>
    <w:basedOn w:val="Normal"/>
    <w:next w:val="Ununderlined"/>
    <w:qFormat/>
    <w:rsid w:val="000F58D2"/>
    <w:pPr>
      <w:spacing w:after="0" w:line="240" w:lineRule="auto"/>
    </w:pPr>
    <w:rPr>
      <w:rFonts w:cs="Calibri"/>
    </w:rPr>
  </w:style>
  <w:style w:type="character" w:customStyle="1" w:styleId="StyleListContents11ptCustomColorRGB353132UnderlineChar">
    <w:name w:val="Style List Contents + 11 pt Custom Color(RGB(353132)) Underline Char"/>
    <w:locked/>
    <w:rsid w:val="000F58D2"/>
  </w:style>
  <w:style w:type="paragraph" w:customStyle="1" w:styleId="StyleListContents11ptCustomColorRGB353132Underline">
    <w:name w:val="Style List Contents + 11 pt Custom Color(RGB(353132)) Underline"/>
    <w:basedOn w:val="Ununderlined"/>
    <w:qFormat/>
    <w:rsid w:val="000F58D2"/>
  </w:style>
  <w:style w:type="character" w:customStyle="1" w:styleId="StyleCards12ptThickunderlineChar2">
    <w:name w:val="Style Cards + 12 pt Thick underline Char2"/>
    <w:locked/>
    <w:rsid w:val="000F58D2"/>
  </w:style>
  <w:style w:type="paragraph" w:customStyle="1" w:styleId="StyleCards12ptThickunderline">
    <w:name w:val="Style Cards + 12 pt Thick underline"/>
    <w:basedOn w:val="Normal"/>
    <w:qFormat/>
    <w:rsid w:val="000F58D2"/>
    <w:pPr>
      <w:spacing w:after="0" w:line="240" w:lineRule="auto"/>
    </w:pPr>
    <w:rPr>
      <w:rFonts w:cs="Calibri"/>
    </w:rPr>
  </w:style>
  <w:style w:type="character" w:customStyle="1" w:styleId="UnimportantCharChar">
    <w:name w:val="Unimportant Char Char"/>
    <w:locked/>
    <w:rsid w:val="000F58D2"/>
  </w:style>
  <w:style w:type="paragraph" w:customStyle="1" w:styleId="Unimportant">
    <w:name w:val="Unimportant"/>
    <w:basedOn w:val="Normal"/>
    <w:next w:val="DebateCite"/>
    <w:qFormat/>
    <w:rsid w:val="000F58D2"/>
    <w:pPr>
      <w:spacing w:after="0" w:line="240" w:lineRule="auto"/>
    </w:pPr>
    <w:rPr>
      <w:rFonts w:cs="Calibri"/>
    </w:rPr>
  </w:style>
  <w:style w:type="character" w:customStyle="1" w:styleId="UnunderlinedChar">
    <w:name w:val="Ununderlined Char"/>
    <w:locked/>
    <w:rsid w:val="000F58D2"/>
  </w:style>
  <w:style w:type="paragraph" w:customStyle="1" w:styleId="Ununderlined">
    <w:name w:val="Ununderlined"/>
    <w:basedOn w:val="Normal"/>
    <w:next w:val="PreformattedText"/>
    <w:qFormat/>
    <w:rsid w:val="000F58D2"/>
    <w:pPr>
      <w:spacing w:after="0" w:line="240" w:lineRule="auto"/>
    </w:pPr>
    <w:rPr>
      <w:rFonts w:cs="Calibri"/>
    </w:rPr>
  </w:style>
  <w:style w:type="paragraph" w:customStyle="1" w:styleId="StyleHeading1Justified">
    <w:name w:val="Style Heading 1 + Justified"/>
    <w:basedOn w:val="Normal"/>
    <w:next w:val="Normal"/>
    <w:qFormat/>
    <w:rsid w:val="000F58D2"/>
    <w:pPr>
      <w:spacing w:after="0" w:line="240" w:lineRule="auto"/>
    </w:pPr>
    <w:rPr>
      <w:rFonts w:cs="Calibri"/>
    </w:rPr>
  </w:style>
  <w:style w:type="character" w:customStyle="1" w:styleId="textunderlineChar0">
    <w:name w:val="text underline Char"/>
    <w:locked/>
    <w:rsid w:val="000F58D2"/>
  </w:style>
  <w:style w:type="paragraph" w:customStyle="1" w:styleId="textunderline0">
    <w:name w:val="text underline"/>
    <w:basedOn w:val="Normal"/>
    <w:next w:val="Heading4Cite"/>
    <w:autoRedefine/>
    <w:qFormat/>
    <w:rsid w:val="000F58D2"/>
    <w:pPr>
      <w:spacing w:after="0" w:line="240" w:lineRule="auto"/>
    </w:pPr>
    <w:rPr>
      <w:rFonts w:cs="Calibri"/>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0F58D2"/>
  </w:style>
  <w:style w:type="paragraph" w:customStyle="1" w:styleId="DebateTag">
    <w:name w:val="Debate Tag"/>
    <w:basedOn w:val="Normal"/>
    <w:autoRedefine/>
    <w:qFormat/>
    <w:rsid w:val="000F58D2"/>
    <w:pPr>
      <w:spacing w:after="0" w:line="240" w:lineRule="auto"/>
    </w:pPr>
    <w:rPr>
      <w:rFonts w:cs="Calibri"/>
    </w:rPr>
  </w:style>
  <w:style w:type="paragraph" w:customStyle="1" w:styleId="DebateCite">
    <w:name w:val="Debate Cite"/>
    <w:basedOn w:val="Normal"/>
    <w:next w:val="Normaltag"/>
    <w:autoRedefine/>
    <w:qFormat/>
    <w:rsid w:val="000F58D2"/>
    <w:pPr>
      <w:spacing w:after="0" w:line="240" w:lineRule="auto"/>
    </w:pPr>
    <w:rPr>
      <w:rFonts w:cs="Calibri"/>
    </w:rPr>
  </w:style>
  <w:style w:type="paragraph" w:customStyle="1" w:styleId="PreformattedText">
    <w:name w:val="Preformatted Text"/>
    <w:basedOn w:val="Normal"/>
    <w:next w:val="Cardnon-underlined"/>
    <w:qFormat/>
    <w:rsid w:val="000F58D2"/>
    <w:pPr>
      <w:spacing w:after="0" w:line="240" w:lineRule="auto"/>
    </w:pPr>
    <w:rPr>
      <w:rFonts w:cs="Calibri"/>
    </w:rPr>
  </w:style>
  <w:style w:type="paragraph" w:customStyle="1" w:styleId="MaggieTag">
    <w:name w:val="MaggieTag"/>
    <w:basedOn w:val="Heading2"/>
    <w:next w:val="BlockTitle4"/>
    <w:qFormat/>
    <w:rsid w:val="000F58D2"/>
    <w:pPr>
      <w:spacing w:before="480" w:line="240" w:lineRule="auto"/>
    </w:pPr>
    <w:rPr>
      <w:rFonts w:ascii="Cambria" w:hAnsi="Cambria"/>
    </w:rPr>
  </w:style>
  <w:style w:type="paragraph" w:customStyle="1" w:styleId="NoteLevel21">
    <w:name w:val="Note Level 21"/>
    <w:basedOn w:val="Normal"/>
    <w:next w:val="CARD2"/>
    <w:uiPriority w:val="99"/>
    <w:qFormat/>
    <w:rsid w:val="000F58D2"/>
    <w:pPr>
      <w:spacing w:after="0" w:line="240" w:lineRule="auto"/>
    </w:pPr>
    <w:rPr>
      <w:rFonts w:cs="Calibri"/>
    </w:rPr>
  </w:style>
  <w:style w:type="paragraph" w:customStyle="1" w:styleId="4">
    <w:name w:val="4"/>
    <w:basedOn w:val="Normal"/>
    <w:next w:val="DottedUnderline0"/>
    <w:qFormat/>
    <w:rsid w:val="000F58D2"/>
    <w:pPr>
      <w:spacing w:after="0" w:line="240" w:lineRule="auto"/>
    </w:pPr>
    <w:rPr>
      <w:rFonts w:cs="Calibri"/>
    </w:rPr>
  </w:style>
  <w:style w:type="character" w:customStyle="1" w:styleId="Cardnon-underlinedChar">
    <w:name w:val="Card non-underlined Char"/>
    <w:uiPriority w:val="99"/>
    <w:locked/>
    <w:rsid w:val="000F58D2"/>
  </w:style>
  <w:style w:type="paragraph" w:customStyle="1" w:styleId="BlockTitle4">
    <w:name w:val="%Block Title"/>
    <w:basedOn w:val="Heading1"/>
    <w:next w:val="PageNumber4"/>
    <w:qFormat/>
    <w:rsid w:val="000F58D2"/>
    <w:pPr>
      <w:spacing w:before="480" w:line="240" w:lineRule="auto"/>
    </w:pPr>
    <w:rPr>
      <w:rFonts w:ascii="Cambria" w:hAnsi="Cambria"/>
    </w:rPr>
  </w:style>
  <w:style w:type="paragraph" w:customStyle="1" w:styleId="CARD2">
    <w:name w:val="CARD"/>
    <w:basedOn w:val="Normal"/>
    <w:next w:val="PageNumber5"/>
    <w:link w:val="CARDChar2"/>
    <w:qFormat/>
    <w:rsid w:val="000F58D2"/>
    <w:pPr>
      <w:spacing w:after="0" w:line="240" w:lineRule="auto"/>
    </w:pPr>
    <w:rPr>
      <w:rFonts w:cs="Calibri"/>
    </w:rPr>
  </w:style>
  <w:style w:type="paragraph" w:customStyle="1" w:styleId="HiddenBlockHeader">
    <w:name w:val="Hidden Block Header"/>
    <w:basedOn w:val="Normal"/>
    <w:next w:val="Cardtext0"/>
    <w:link w:val="HiddenBlockHeaderChar"/>
    <w:qFormat/>
    <w:rsid w:val="000F58D2"/>
    <w:pPr>
      <w:spacing w:after="0" w:line="240" w:lineRule="auto"/>
    </w:pPr>
    <w:rPr>
      <w:rFonts w:cs="Calibri"/>
    </w:rPr>
  </w:style>
  <w:style w:type="paragraph" w:customStyle="1" w:styleId="ThickUnderline">
    <w:name w:val="ThickUnderline"/>
    <w:qFormat/>
    <w:rsid w:val="000F58D2"/>
    <w:pPr>
      <w:spacing w:after="200" w:line="276" w:lineRule="auto"/>
    </w:pPr>
  </w:style>
  <w:style w:type="paragraph" w:customStyle="1" w:styleId="DottedUnderline0">
    <w:name w:val="DottedUnderline"/>
    <w:basedOn w:val="Normal"/>
    <w:qFormat/>
    <w:rsid w:val="000F58D2"/>
    <w:pPr>
      <w:spacing w:after="0" w:line="240" w:lineRule="auto"/>
    </w:pPr>
    <w:rPr>
      <w:rFonts w:cs="Calibri"/>
    </w:rPr>
  </w:style>
  <w:style w:type="paragraph" w:customStyle="1" w:styleId="AAAcard">
    <w:name w:val="AAAcard"/>
    <w:basedOn w:val="Normal"/>
    <w:next w:val="citeunread"/>
    <w:link w:val="AAAcardChar"/>
    <w:uiPriority w:val="99"/>
    <w:qFormat/>
    <w:rsid w:val="000F58D2"/>
    <w:pPr>
      <w:spacing w:after="0" w:line="240" w:lineRule="auto"/>
    </w:pPr>
    <w:rPr>
      <w:rFonts w:cs="Calibri"/>
    </w:rPr>
  </w:style>
  <w:style w:type="character" w:customStyle="1" w:styleId="Card-UnderlineChar">
    <w:name w:val="Card-Underline Char"/>
    <w:locked/>
    <w:rsid w:val="000F58D2"/>
  </w:style>
  <w:style w:type="paragraph" w:customStyle="1" w:styleId="Card-Underline">
    <w:name w:val="Card-Underline"/>
    <w:basedOn w:val="Normal"/>
    <w:next w:val="read"/>
    <w:qFormat/>
    <w:rsid w:val="000F58D2"/>
    <w:pPr>
      <w:spacing w:after="0" w:line="240" w:lineRule="auto"/>
    </w:pPr>
    <w:rPr>
      <w:rFonts w:cs="Calibri"/>
    </w:rPr>
  </w:style>
  <w:style w:type="paragraph" w:customStyle="1" w:styleId="PageNumber3">
    <w:name w:val="Page Number3"/>
    <w:basedOn w:val="Normal"/>
    <w:next w:val="Normal"/>
    <w:qFormat/>
    <w:rsid w:val="000F58D2"/>
    <w:pPr>
      <w:spacing w:after="0" w:line="240" w:lineRule="auto"/>
    </w:pPr>
    <w:rPr>
      <w:rFonts w:cs="Calibri"/>
    </w:rPr>
  </w:style>
  <w:style w:type="paragraph" w:customStyle="1" w:styleId="PageNumber4">
    <w:name w:val="Page Number4"/>
    <w:basedOn w:val="Normal"/>
    <w:next w:val="Normal"/>
    <w:qFormat/>
    <w:rsid w:val="000F58D2"/>
    <w:pPr>
      <w:spacing w:after="0" w:line="240" w:lineRule="auto"/>
    </w:pPr>
    <w:rPr>
      <w:rFonts w:cs="Calibri"/>
    </w:rPr>
  </w:style>
  <w:style w:type="paragraph" w:customStyle="1" w:styleId="PageNumber5">
    <w:name w:val="Page Number5"/>
    <w:basedOn w:val="Normal"/>
    <w:next w:val="Normal"/>
    <w:qFormat/>
    <w:rsid w:val="000F58D2"/>
    <w:pPr>
      <w:spacing w:after="0" w:line="240" w:lineRule="auto"/>
    </w:pPr>
    <w:rPr>
      <w:rFonts w:cs="Calibri"/>
    </w:rPr>
  </w:style>
  <w:style w:type="paragraph" w:customStyle="1" w:styleId="smalltext1">
    <w:name w:val="small text1"/>
    <w:basedOn w:val="Normal"/>
    <w:next w:val="Normal"/>
    <w:uiPriority w:val="4"/>
    <w:qFormat/>
    <w:rsid w:val="000F58D2"/>
    <w:pPr>
      <w:spacing w:after="0" w:line="240" w:lineRule="auto"/>
    </w:pPr>
    <w:rPr>
      <w:rFonts w:cs="Calibri"/>
    </w:rPr>
  </w:style>
  <w:style w:type="character" w:customStyle="1" w:styleId="CircleChar">
    <w:name w:val="Circle Char"/>
    <w:locked/>
    <w:rsid w:val="000F58D2"/>
  </w:style>
  <w:style w:type="character" w:customStyle="1" w:styleId="citeunreadChar">
    <w:name w:val="cite unread Char"/>
    <w:locked/>
    <w:rsid w:val="000F58D2"/>
  </w:style>
  <w:style w:type="paragraph" w:customStyle="1" w:styleId="citeunread">
    <w:name w:val="cite unread"/>
    <w:basedOn w:val="Normal"/>
    <w:next w:val="StyleStyle16pt"/>
    <w:qFormat/>
    <w:rsid w:val="000F58D2"/>
    <w:pPr>
      <w:spacing w:after="0" w:line="240" w:lineRule="auto"/>
    </w:pPr>
    <w:rPr>
      <w:rFonts w:cs="Calibri"/>
    </w:rPr>
  </w:style>
  <w:style w:type="character" w:customStyle="1" w:styleId="readCharChar">
    <w:name w:val="read Char Char"/>
    <w:locked/>
    <w:rsid w:val="000F58D2"/>
  </w:style>
  <w:style w:type="paragraph" w:customStyle="1" w:styleId="read">
    <w:name w:val="read"/>
    <w:basedOn w:val="Normal"/>
    <w:next w:val="Normal"/>
    <w:qFormat/>
    <w:rsid w:val="000F58D2"/>
    <w:pPr>
      <w:spacing w:after="0" w:line="240" w:lineRule="auto"/>
    </w:pPr>
    <w:rPr>
      <w:rFonts w:cs="Calibri"/>
    </w:rPr>
  </w:style>
  <w:style w:type="paragraph" w:customStyle="1" w:styleId="CiteReal0">
    <w:name w:val="Cite Real"/>
    <w:basedOn w:val="Normal"/>
    <w:next w:val="Normal"/>
    <w:qFormat/>
    <w:rsid w:val="000F58D2"/>
    <w:pPr>
      <w:spacing w:after="0" w:line="240" w:lineRule="auto"/>
    </w:pPr>
    <w:rPr>
      <w:rFonts w:cs="Calibri"/>
    </w:rPr>
  </w:style>
  <w:style w:type="paragraph" w:customStyle="1" w:styleId="PageNumber6">
    <w:name w:val="Page Number6"/>
    <w:basedOn w:val="Normal"/>
    <w:next w:val="Normal"/>
    <w:qFormat/>
    <w:rsid w:val="000F58D2"/>
    <w:pPr>
      <w:spacing w:after="0" w:line="240" w:lineRule="auto"/>
    </w:pPr>
    <w:rPr>
      <w:rFonts w:cs="Calibri"/>
    </w:rPr>
  </w:style>
  <w:style w:type="paragraph" w:customStyle="1" w:styleId="lastupdated">
    <w:name w:val="lastupdated"/>
    <w:basedOn w:val="Normal"/>
    <w:next w:val="Subtitle2"/>
    <w:qFormat/>
    <w:rsid w:val="000F58D2"/>
    <w:pPr>
      <w:spacing w:after="0" w:line="240" w:lineRule="auto"/>
    </w:pPr>
    <w:rPr>
      <w:rFonts w:cs="Calibri"/>
    </w:rPr>
  </w:style>
  <w:style w:type="paragraph" w:customStyle="1" w:styleId="hn-byline">
    <w:name w:val="hn-byline"/>
    <w:basedOn w:val="Normal"/>
    <w:next w:val="bodyintro"/>
    <w:qFormat/>
    <w:rsid w:val="000F58D2"/>
    <w:pPr>
      <w:spacing w:after="0" w:line="240" w:lineRule="auto"/>
    </w:pPr>
    <w:rPr>
      <w:rFonts w:cs="Calibri"/>
    </w:rPr>
  </w:style>
  <w:style w:type="paragraph" w:customStyle="1" w:styleId="articleinfo">
    <w:name w:val="articleinfo"/>
    <w:basedOn w:val="Normal"/>
    <w:next w:val="indent"/>
    <w:qFormat/>
    <w:rsid w:val="000F58D2"/>
    <w:pPr>
      <w:spacing w:after="0" w:line="240" w:lineRule="auto"/>
    </w:pPr>
    <w:rPr>
      <w:rFonts w:cs="Calibri"/>
    </w:rPr>
  </w:style>
  <w:style w:type="character" w:customStyle="1" w:styleId="StyleStyle16ptChar">
    <w:name w:val="Style Style1 + 6 pt Char"/>
    <w:locked/>
    <w:rsid w:val="000F58D2"/>
  </w:style>
  <w:style w:type="paragraph" w:customStyle="1" w:styleId="StyleStyle16pt">
    <w:name w:val="Style Style1 + 6 pt"/>
    <w:basedOn w:val="Normal"/>
    <w:qFormat/>
    <w:rsid w:val="000F58D2"/>
    <w:pPr>
      <w:spacing w:after="0" w:line="240" w:lineRule="auto"/>
    </w:pPr>
    <w:rPr>
      <w:rFonts w:cs="Calibri"/>
    </w:rPr>
  </w:style>
  <w:style w:type="paragraph" w:customStyle="1" w:styleId="PageNumber7">
    <w:name w:val="Page Number7"/>
    <w:basedOn w:val="Normal"/>
    <w:next w:val="Normal"/>
    <w:qFormat/>
    <w:rsid w:val="000F58D2"/>
    <w:pPr>
      <w:spacing w:after="0" w:line="240" w:lineRule="auto"/>
    </w:pPr>
    <w:rPr>
      <w:rFonts w:cs="Calibri"/>
    </w:rPr>
  </w:style>
  <w:style w:type="paragraph" w:customStyle="1" w:styleId="OmniPage4">
    <w:name w:val="OmniPage #4"/>
    <w:basedOn w:val="Normal"/>
    <w:qFormat/>
    <w:rsid w:val="000F58D2"/>
    <w:pPr>
      <w:spacing w:after="0" w:line="240" w:lineRule="auto"/>
    </w:pPr>
    <w:rPr>
      <w:rFonts w:cs="Calibri"/>
    </w:rPr>
  </w:style>
  <w:style w:type="paragraph" w:customStyle="1" w:styleId="OmniPage10">
    <w:name w:val="OmniPage #10"/>
    <w:basedOn w:val="Normal"/>
    <w:qFormat/>
    <w:rsid w:val="000F58D2"/>
    <w:pPr>
      <w:spacing w:after="0" w:line="240" w:lineRule="auto"/>
    </w:pPr>
    <w:rPr>
      <w:rFonts w:cs="Calibri"/>
    </w:rPr>
  </w:style>
  <w:style w:type="paragraph" w:customStyle="1" w:styleId="PageNumber8">
    <w:name w:val="Page Number8"/>
    <w:basedOn w:val="Normal"/>
    <w:next w:val="Normal"/>
    <w:uiPriority w:val="99"/>
    <w:qFormat/>
    <w:rsid w:val="000F58D2"/>
    <w:pPr>
      <w:spacing w:after="0" w:line="240" w:lineRule="auto"/>
    </w:pPr>
    <w:rPr>
      <w:rFonts w:cs="Calibri"/>
    </w:rPr>
  </w:style>
  <w:style w:type="paragraph" w:customStyle="1" w:styleId="Subtitle2">
    <w:name w:val="Subtitle2"/>
    <w:basedOn w:val="Normal"/>
    <w:qFormat/>
    <w:rsid w:val="000F58D2"/>
    <w:pPr>
      <w:spacing w:after="0" w:line="240" w:lineRule="auto"/>
    </w:pPr>
    <w:rPr>
      <w:rFonts w:cs="Calibri"/>
    </w:rPr>
  </w:style>
  <w:style w:type="paragraph" w:customStyle="1" w:styleId="bodyintro">
    <w:name w:val="bodyintro"/>
    <w:basedOn w:val="Normal"/>
    <w:uiPriority w:val="99"/>
    <w:qFormat/>
    <w:rsid w:val="000F58D2"/>
    <w:pPr>
      <w:spacing w:after="0" w:line="240" w:lineRule="auto"/>
    </w:pPr>
    <w:rPr>
      <w:rFonts w:cs="Calibri"/>
    </w:rPr>
  </w:style>
  <w:style w:type="paragraph" w:customStyle="1" w:styleId="indent">
    <w:name w:val="indent"/>
    <w:basedOn w:val="Normal"/>
    <w:qFormat/>
    <w:rsid w:val="000F58D2"/>
    <w:pPr>
      <w:spacing w:after="0" w:line="240" w:lineRule="auto"/>
    </w:pPr>
    <w:rPr>
      <w:rFonts w:cs="Calibri"/>
    </w:rPr>
  </w:style>
  <w:style w:type="paragraph" w:customStyle="1" w:styleId="center">
    <w:name w:val="center"/>
    <w:basedOn w:val="Normal"/>
    <w:uiPriority w:val="99"/>
    <w:qFormat/>
    <w:rsid w:val="000F58D2"/>
    <w:pPr>
      <w:spacing w:after="0" w:line="240" w:lineRule="auto"/>
    </w:pPr>
    <w:rPr>
      <w:rFonts w:cs="Calibri"/>
    </w:rPr>
  </w:style>
  <w:style w:type="character" w:customStyle="1" w:styleId="tagChar2">
    <w:name w:val="tag Char2"/>
    <w:qFormat/>
    <w:rsid w:val="000F58D2"/>
  </w:style>
  <w:style w:type="character" w:customStyle="1" w:styleId="cardchar00">
    <w:name w:val="cardchar0"/>
    <w:basedOn w:val="DefaultParagraphFont"/>
    <w:rsid w:val="000F58D2"/>
  </w:style>
  <w:style w:type="character" w:customStyle="1" w:styleId="UnderlineNon-bold">
    <w:name w:val="Underline Non - bold"/>
    <w:rsid w:val="000F58D2"/>
  </w:style>
  <w:style w:type="character" w:customStyle="1" w:styleId="UnderlineBold0">
    <w:name w:val="Underline Bold"/>
    <w:uiPriority w:val="6"/>
    <w:qFormat/>
    <w:rsid w:val="000F58D2"/>
  </w:style>
  <w:style w:type="character" w:customStyle="1" w:styleId="Heading5Char2">
    <w:name w:val="Heading 5 Char2"/>
    <w:rsid w:val="000F58D2"/>
  </w:style>
  <w:style w:type="character" w:customStyle="1" w:styleId="underlinechar0">
    <w:name w:val="underlinechar"/>
    <w:rsid w:val="000F58D2"/>
  </w:style>
  <w:style w:type="character" w:customStyle="1" w:styleId="authordate2">
    <w:name w:val="authordate"/>
    <w:rsid w:val="000F58D2"/>
  </w:style>
  <w:style w:type="character" w:customStyle="1" w:styleId="underline4">
    <w:name w:val="%underline"/>
    <w:qFormat/>
    <w:rsid w:val="000F58D2"/>
  </w:style>
  <w:style w:type="character" w:customStyle="1" w:styleId="AUNDERLINE0">
    <w:name w:val="AUNDERLINE"/>
    <w:qFormat/>
    <w:rsid w:val="000F58D2"/>
  </w:style>
  <w:style w:type="character" w:customStyle="1" w:styleId="slug-doi">
    <w:name w:val="slug-doi"/>
    <w:basedOn w:val="DefaultParagraphFont"/>
    <w:rsid w:val="000F58D2"/>
  </w:style>
  <w:style w:type="character" w:customStyle="1" w:styleId="af">
    <w:name w:val="af"/>
    <w:basedOn w:val="DefaultParagraphFont"/>
    <w:rsid w:val="000F58D2"/>
  </w:style>
  <w:style w:type="character" w:customStyle="1" w:styleId="ab">
    <w:name w:val="ab"/>
    <w:basedOn w:val="DefaultParagraphFont"/>
    <w:rsid w:val="000F58D2"/>
  </w:style>
  <w:style w:type="character" w:customStyle="1" w:styleId="em">
    <w:name w:val="em"/>
    <w:basedOn w:val="DefaultParagraphFont"/>
    <w:rsid w:val="000F58D2"/>
  </w:style>
  <w:style w:type="character" w:customStyle="1" w:styleId="au">
    <w:name w:val="au"/>
    <w:basedOn w:val="DefaultParagraphFont"/>
    <w:rsid w:val="000F58D2"/>
  </w:style>
  <w:style w:type="character" w:customStyle="1" w:styleId="ti">
    <w:name w:val="ti"/>
    <w:basedOn w:val="DefaultParagraphFont"/>
    <w:rsid w:val="000F58D2"/>
  </w:style>
  <w:style w:type="character" w:customStyle="1" w:styleId="subheadblue">
    <w:name w:val="subhead_blue"/>
    <w:basedOn w:val="DefaultParagraphFont"/>
    <w:rsid w:val="000F58D2"/>
  </w:style>
  <w:style w:type="character" w:customStyle="1" w:styleId="affiliation">
    <w:name w:val="affiliation"/>
    <w:basedOn w:val="DefaultParagraphFont"/>
    <w:rsid w:val="000F58D2"/>
  </w:style>
  <w:style w:type="character" w:customStyle="1" w:styleId="slug-doi-wrapper">
    <w:name w:val="slug-doi-wrapper"/>
    <w:basedOn w:val="DefaultParagraphFont"/>
    <w:rsid w:val="000F58D2"/>
  </w:style>
  <w:style w:type="character" w:customStyle="1" w:styleId="slug-metadata-noteahead-of-print">
    <w:name w:val="slug-metadata-note ahead-of-print"/>
    <w:basedOn w:val="DefaultParagraphFont"/>
    <w:rsid w:val="000F58D2"/>
  </w:style>
  <w:style w:type="character" w:customStyle="1" w:styleId="slug-ahead-of-print-date">
    <w:name w:val="slug-ahead-of-print-date"/>
    <w:basedOn w:val="DefaultParagraphFont"/>
    <w:rsid w:val="000F58D2"/>
  </w:style>
  <w:style w:type="character" w:customStyle="1" w:styleId="medium-bold">
    <w:name w:val="medium-bold"/>
    <w:basedOn w:val="DefaultParagraphFont"/>
    <w:rsid w:val="000F58D2"/>
  </w:style>
  <w:style w:type="character" w:customStyle="1" w:styleId="updated-short-citation">
    <w:name w:val="updated-short-citation"/>
    <w:basedOn w:val="DefaultParagraphFont"/>
    <w:rsid w:val="000F58D2"/>
  </w:style>
  <w:style w:type="character" w:customStyle="1" w:styleId="TagCharChar1">
    <w:name w:val="Tag Char Char1"/>
    <w:rsid w:val="000F58D2"/>
  </w:style>
  <w:style w:type="character" w:customStyle="1" w:styleId="berief">
    <w:name w:val="berief"/>
    <w:rsid w:val="000F58D2"/>
  </w:style>
  <w:style w:type="character" w:customStyle="1" w:styleId="Brief-Smalltext">
    <w:name w:val="Brief - Small text"/>
    <w:rsid w:val="000F58D2"/>
  </w:style>
  <w:style w:type="character" w:customStyle="1" w:styleId="F8-UnderlineBold">
    <w:name w:val="F8 - Underline/Bold"/>
    <w:rsid w:val="000F58D2"/>
  </w:style>
  <w:style w:type="character" w:customStyle="1" w:styleId="Brief-Bold">
    <w:name w:val="Brief - Bold"/>
    <w:rsid w:val="000F58D2"/>
  </w:style>
  <w:style w:type="character" w:customStyle="1" w:styleId="Card-Underline0">
    <w:name w:val="Card - Underline"/>
    <w:rsid w:val="000F58D2"/>
  </w:style>
  <w:style w:type="character" w:customStyle="1" w:styleId="beriefunderline">
    <w:name w:val="berief = underline"/>
    <w:rsid w:val="000F58D2"/>
  </w:style>
  <w:style w:type="character" w:customStyle="1" w:styleId="BoldText10pt">
    <w:name w:val="Bold Text 10 pt"/>
    <w:rsid w:val="000F58D2"/>
  </w:style>
  <w:style w:type="character" w:customStyle="1" w:styleId="eoeaheader">
    <w:name w:val="eoea_header"/>
    <w:basedOn w:val="DefaultParagraphFont"/>
    <w:rsid w:val="000F58D2"/>
  </w:style>
  <w:style w:type="character" w:customStyle="1" w:styleId="SC4208902">
    <w:name w:val="SC.4.208902"/>
    <w:rsid w:val="000F58D2"/>
  </w:style>
  <w:style w:type="character" w:customStyle="1" w:styleId="SC4208915">
    <w:name w:val="SC.4.208915"/>
    <w:rsid w:val="000F58D2"/>
  </w:style>
  <w:style w:type="character" w:customStyle="1" w:styleId="SC273764">
    <w:name w:val="SC.2.73764"/>
    <w:rsid w:val="000F58D2"/>
  </w:style>
  <w:style w:type="character" w:customStyle="1" w:styleId="SC273779">
    <w:name w:val="SC.2.73779"/>
    <w:rsid w:val="000F58D2"/>
  </w:style>
  <w:style w:type="character" w:customStyle="1" w:styleId="SC273763">
    <w:name w:val="SC.2.73763"/>
    <w:rsid w:val="000F58D2"/>
  </w:style>
  <w:style w:type="character" w:customStyle="1" w:styleId="SC4208910">
    <w:name w:val="SC.4.208910"/>
    <w:rsid w:val="000F58D2"/>
  </w:style>
  <w:style w:type="character" w:customStyle="1" w:styleId="SC4208911">
    <w:name w:val="SC.4.208911"/>
    <w:rsid w:val="000F58D2"/>
  </w:style>
  <w:style w:type="character" w:customStyle="1" w:styleId="articlesubtitle">
    <w:name w:val="article_sub_title"/>
    <w:basedOn w:val="DefaultParagraphFont"/>
    <w:rsid w:val="000F58D2"/>
  </w:style>
  <w:style w:type="character" w:customStyle="1" w:styleId="newsdate2">
    <w:name w:val="news_date2"/>
    <w:basedOn w:val="DefaultParagraphFont"/>
    <w:rsid w:val="000F58D2"/>
  </w:style>
  <w:style w:type="character" w:customStyle="1" w:styleId="readarticleheader">
    <w:name w:val="readarticleheader"/>
    <w:basedOn w:val="DefaultParagraphFont"/>
    <w:rsid w:val="000F58D2"/>
  </w:style>
  <w:style w:type="character" w:customStyle="1" w:styleId="char">
    <w:name w:val="char"/>
    <w:basedOn w:val="DefaultParagraphFont"/>
    <w:rsid w:val="000F58D2"/>
  </w:style>
  <w:style w:type="character" w:customStyle="1" w:styleId="hdr">
    <w:name w:val="hdr"/>
    <w:basedOn w:val="DefaultParagraphFont"/>
    <w:rsid w:val="000F58D2"/>
  </w:style>
  <w:style w:type="character" w:customStyle="1" w:styleId="bolding1">
    <w:name w:val="bolding1"/>
    <w:rsid w:val="000F58D2"/>
  </w:style>
  <w:style w:type="character" w:customStyle="1" w:styleId="bookoptions1">
    <w:name w:val="book_options1"/>
    <w:rsid w:val="000F58D2"/>
  </w:style>
  <w:style w:type="character" w:customStyle="1" w:styleId="descriptionblock">
    <w:name w:val="description block"/>
    <w:basedOn w:val="DefaultParagraphFont"/>
    <w:rsid w:val="000F58D2"/>
  </w:style>
  <w:style w:type="character" w:customStyle="1" w:styleId="detailsboxblock">
    <w:name w:val="detailsbox block"/>
    <w:basedOn w:val="DefaultParagraphFont"/>
    <w:rsid w:val="000F58D2"/>
  </w:style>
  <w:style w:type="character" w:customStyle="1" w:styleId="CardTextUnderlinedChar">
    <w:name w:val="Card Text Underlined Char"/>
    <w:rsid w:val="000F58D2"/>
  </w:style>
  <w:style w:type="character" w:customStyle="1" w:styleId="cardtextsmallChar">
    <w:name w:val="card text small Char"/>
    <w:rsid w:val="000F58D2"/>
  </w:style>
  <w:style w:type="character" w:customStyle="1" w:styleId="countrytitle1">
    <w:name w:val="countrytitle1"/>
    <w:rsid w:val="000F58D2"/>
  </w:style>
  <w:style w:type="character" w:customStyle="1" w:styleId="storyheader1">
    <w:name w:val="storyheader1"/>
    <w:rsid w:val="000F58D2"/>
  </w:style>
  <w:style w:type="character" w:customStyle="1" w:styleId="cardunderlinedChar1">
    <w:name w:val="card underlined Char"/>
    <w:rsid w:val="000F58D2"/>
  </w:style>
  <w:style w:type="character" w:customStyle="1" w:styleId="article1">
    <w:name w:val="article1"/>
    <w:rsid w:val="000F58D2"/>
  </w:style>
  <w:style w:type="character" w:customStyle="1" w:styleId="story-posted-date1">
    <w:name w:val="story-posted-date1"/>
    <w:rsid w:val="000F58D2"/>
  </w:style>
  <w:style w:type="character" w:customStyle="1" w:styleId="Heading2CharCharCharCharCharCharCharCharCharCharCharCharCharChar">
    <w:name w:val="Heading 2 Char Char Char Char Char Char Char Char Char Char Char Char Char Char"/>
    <w:rsid w:val="000F58D2"/>
  </w:style>
  <w:style w:type="character" w:customStyle="1" w:styleId="citation1">
    <w:name w:val="citation1"/>
    <w:rsid w:val="000F58D2"/>
  </w:style>
  <w:style w:type="character" w:customStyle="1" w:styleId="hithighlite">
    <w:name w:val="hithighlite"/>
    <w:basedOn w:val="DefaultParagraphFont"/>
    <w:rsid w:val="000F58D2"/>
  </w:style>
  <w:style w:type="character" w:customStyle="1" w:styleId="articlecontent">
    <w:name w:val="articlecontent"/>
    <w:basedOn w:val="DefaultParagraphFont"/>
    <w:rsid w:val="000F58D2"/>
  </w:style>
  <w:style w:type="character" w:customStyle="1" w:styleId="fource1">
    <w:name w:val="fource1"/>
    <w:rsid w:val="000F58D2"/>
  </w:style>
  <w:style w:type="character" w:customStyle="1" w:styleId="ds">
    <w:name w:val="ds"/>
    <w:basedOn w:val="DefaultParagraphFont"/>
    <w:rsid w:val="000F58D2"/>
  </w:style>
  <w:style w:type="character" w:customStyle="1" w:styleId="MicroTextChar1">
    <w:name w:val="MicroText Char1"/>
    <w:rsid w:val="000F58D2"/>
  </w:style>
  <w:style w:type="character" w:customStyle="1" w:styleId="DefaultPara">
    <w:name w:val="Default Para"/>
    <w:rsid w:val="000F58D2"/>
  </w:style>
  <w:style w:type="character" w:customStyle="1" w:styleId="SYSHYPERTEXT">
    <w:name w:val="SYS_HYPERTEXT"/>
    <w:rsid w:val="000F58D2"/>
  </w:style>
  <w:style w:type="character" w:customStyle="1" w:styleId="BlockHeading1Char">
    <w:name w:val="Block Heading 1 Char"/>
    <w:rsid w:val="000F58D2"/>
  </w:style>
  <w:style w:type="character" w:customStyle="1" w:styleId="StyleTagTimesNewRomanChar">
    <w:name w:val="Style Tag + Times New Roman Char"/>
    <w:rsid w:val="000F58D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F58D2"/>
  </w:style>
  <w:style w:type="character" w:customStyle="1" w:styleId="StyleArialNarrow12ptBold">
    <w:name w:val="Style Arial Narrow 12 pt Bold"/>
    <w:rsid w:val="000F58D2"/>
  </w:style>
  <w:style w:type="character" w:customStyle="1" w:styleId="UnderlinedCharChar1">
    <w:name w:val="Underlined Char Char1"/>
    <w:rsid w:val="000F58D2"/>
  </w:style>
  <w:style w:type="character" w:customStyle="1" w:styleId="Heading2CharChar2">
    <w:name w:val="Heading 2 Char Char2"/>
    <w:rsid w:val="000F58D2"/>
  </w:style>
  <w:style w:type="character" w:customStyle="1" w:styleId="doctitle">
    <w:name w:val="doctitle"/>
    <w:rsid w:val="000F58D2"/>
  </w:style>
  <w:style w:type="character" w:customStyle="1" w:styleId="cardtext-underlined0">
    <w:name w:val="card text- underlined"/>
    <w:rsid w:val="000F58D2"/>
  </w:style>
  <w:style w:type="character" w:customStyle="1" w:styleId="Style8ptChar">
    <w:name w:val="Style 8 pt Char"/>
    <w:rsid w:val="000F58D2"/>
  </w:style>
  <w:style w:type="character" w:customStyle="1" w:styleId="message-item">
    <w:name w:val="message-item"/>
    <w:rsid w:val="000F58D2"/>
  </w:style>
  <w:style w:type="character" w:customStyle="1" w:styleId="A0">
    <w:name w:val="A0"/>
    <w:uiPriority w:val="99"/>
    <w:rsid w:val="000F58D2"/>
  </w:style>
  <w:style w:type="character" w:customStyle="1" w:styleId="datestamp">
    <w:name w:val="datestamp"/>
    <w:rsid w:val="000F58D2"/>
  </w:style>
  <w:style w:type="character" w:customStyle="1" w:styleId="i">
    <w:name w:val="i"/>
    <w:uiPriority w:val="99"/>
    <w:rsid w:val="000F58D2"/>
  </w:style>
  <w:style w:type="character" w:customStyle="1" w:styleId="name">
    <w:name w:val="name"/>
    <w:rsid w:val="000F58D2"/>
  </w:style>
  <w:style w:type="character" w:customStyle="1" w:styleId="forenames">
    <w:name w:val="forenames"/>
    <w:rsid w:val="000F58D2"/>
  </w:style>
  <w:style w:type="character" w:customStyle="1" w:styleId="surname">
    <w:name w:val="surname"/>
    <w:rsid w:val="000F58D2"/>
  </w:style>
  <w:style w:type="character" w:customStyle="1" w:styleId="sifr-alternate">
    <w:name w:val="sifr-alternate"/>
    <w:rsid w:val="000F58D2"/>
  </w:style>
  <w:style w:type="character" w:customStyle="1" w:styleId="medium-font">
    <w:name w:val="medium-font"/>
    <w:rsid w:val="000F58D2"/>
  </w:style>
  <w:style w:type="character" w:customStyle="1" w:styleId="title-link-wrapper">
    <w:name w:val="title-link-wrapper"/>
    <w:rsid w:val="000F58D2"/>
  </w:style>
  <w:style w:type="character" w:customStyle="1" w:styleId="A7">
    <w:name w:val="A7"/>
    <w:uiPriority w:val="99"/>
    <w:rsid w:val="000F58D2"/>
  </w:style>
  <w:style w:type="character" w:customStyle="1" w:styleId="refpreview">
    <w:name w:val="refpreview"/>
    <w:rsid w:val="000F58D2"/>
  </w:style>
  <w:style w:type="character" w:customStyle="1" w:styleId="loose1">
    <w:name w:val="loose1"/>
    <w:rsid w:val="000F58D2"/>
  </w:style>
  <w:style w:type="character" w:customStyle="1" w:styleId="email">
    <w:name w:val="email"/>
    <w:rsid w:val="000F58D2"/>
  </w:style>
  <w:style w:type="character" w:customStyle="1" w:styleId="gsa">
    <w:name w:val="gs_a"/>
    <w:rsid w:val="000F58D2"/>
  </w:style>
  <w:style w:type="character" w:customStyle="1" w:styleId="mainarttitle">
    <w:name w:val="mainarttitle"/>
    <w:rsid w:val="000F58D2"/>
  </w:style>
  <w:style w:type="character" w:customStyle="1" w:styleId="mainartauthor">
    <w:name w:val="mainartauthor"/>
    <w:rsid w:val="000F58D2"/>
  </w:style>
  <w:style w:type="character" w:customStyle="1" w:styleId="mainartdate">
    <w:name w:val="mainartdate"/>
    <w:rsid w:val="000F58D2"/>
  </w:style>
  <w:style w:type="character" w:customStyle="1" w:styleId="gsggs">
    <w:name w:val="gs_ggs"/>
    <w:rsid w:val="000F58D2"/>
  </w:style>
  <w:style w:type="character" w:customStyle="1" w:styleId="ahead">
    <w:name w:val="a_head"/>
    <w:rsid w:val="000F58D2"/>
  </w:style>
  <w:style w:type="character" w:customStyle="1" w:styleId="footnote1">
    <w:name w:val="footnote"/>
    <w:rsid w:val="000F58D2"/>
  </w:style>
  <w:style w:type="character" w:customStyle="1" w:styleId="docbody">
    <w:name w:val="docbody"/>
    <w:rsid w:val="000F58D2"/>
  </w:style>
  <w:style w:type="paragraph" w:styleId="BodyTextIndent3">
    <w:name w:val="Body Text Indent 3"/>
    <w:basedOn w:val="Normal"/>
    <w:link w:val="BodyTextIndent3Char1"/>
    <w:uiPriority w:val="99"/>
    <w:unhideWhenUsed/>
    <w:rsid w:val="000F58D2"/>
    <w:pPr>
      <w:spacing w:after="120" w:line="240" w:lineRule="auto"/>
      <w:ind w:left="360"/>
    </w:pPr>
    <w:rPr>
      <w:rFonts w:cs="Calibri"/>
      <w:szCs w:val="16"/>
    </w:rPr>
  </w:style>
  <w:style w:type="character" w:customStyle="1" w:styleId="BodyTextIndent3Char1">
    <w:name w:val="Body Text Indent 3 Char1"/>
    <w:basedOn w:val="DefaultParagraphFont"/>
    <w:link w:val="BodyTextIndent3"/>
    <w:uiPriority w:val="99"/>
    <w:rsid w:val="000F58D2"/>
    <w:rPr>
      <w:rFonts w:ascii="Calibri" w:hAnsi="Calibri" w:cs="Calibri"/>
      <w:szCs w:val="16"/>
    </w:rPr>
  </w:style>
  <w:style w:type="character" w:customStyle="1" w:styleId="superscript">
    <w:name w:val="superscript"/>
    <w:rsid w:val="000F58D2"/>
  </w:style>
  <w:style w:type="character" w:customStyle="1" w:styleId="bwxsm">
    <w:name w:val="b w xsm"/>
    <w:rsid w:val="000F58D2"/>
  </w:style>
  <w:style w:type="character" w:customStyle="1" w:styleId="fstd">
    <w:name w:val="f std"/>
    <w:rsid w:val="000F58D2"/>
  </w:style>
  <w:style w:type="character" w:customStyle="1" w:styleId="gl">
    <w:name w:val="gl"/>
    <w:rsid w:val="000F58D2"/>
  </w:style>
  <w:style w:type="character" w:customStyle="1" w:styleId="bio1">
    <w:name w:val="bio1"/>
    <w:rsid w:val="000F58D2"/>
  </w:style>
  <w:style w:type="character" w:customStyle="1" w:styleId="BoldChar">
    <w:name w:val="Bold Char"/>
    <w:rsid w:val="000F58D2"/>
  </w:style>
  <w:style w:type="character" w:customStyle="1" w:styleId="cardCharCharCharCharCharChar">
    <w:name w:val="card Char Char Char Char Char Char"/>
    <w:rsid w:val="000F58D2"/>
  </w:style>
  <w:style w:type="character" w:customStyle="1" w:styleId="Style24ptBoldUnderlineCenteredCharChar">
    <w:name w:val="Style 24 pt Bold Underline Centered Char Char"/>
    <w:rsid w:val="000F58D2"/>
  </w:style>
  <w:style w:type="character" w:customStyle="1" w:styleId="TagCiteCharChar0">
    <w:name w:val="Tag / Cite Char Char"/>
    <w:rsid w:val="000F58D2"/>
  </w:style>
  <w:style w:type="character" w:customStyle="1" w:styleId="CardTextChar10">
    <w:name w:val="Card Text Char1"/>
    <w:rsid w:val="000F58D2"/>
  </w:style>
  <w:style w:type="character" w:customStyle="1" w:styleId="CardTextUnderlinedCharChar">
    <w:name w:val="Card Text Underlined Char Char"/>
    <w:rsid w:val="000F58D2"/>
  </w:style>
  <w:style w:type="character" w:customStyle="1" w:styleId="CardTagCharCharChar">
    <w:name w:val="Card Tag Char Char Char"/>
    <w:rsid w:val="000F58D2"/>
  </w:style>
  <w:style w:type="character" w:customStyle="1" w:styleId="mainbody">
    <w:name w:val="mainbody"/>
    <w:basedOn w:val="DefaultParagraphFont"/>
    <w:rsid w:val="000F58D2"/>
  </w:style>
  <w:style w:type="character" w:customStyle="1" w:styleId="UnderlineStyleChar2">
    <w:name w:val="Underline Style Char2"/>
    <w:rsid w:val="000F58D2"/>
  </w:style>
  <w:style w:type="character" w:customStyle="1" w:styleId="t13">
    <w:name w:val="t13"/>
    <w:basedOn w:val="DefaultParagraphFont"/>
    <w:rsid w:val="000F58D2"/>
  </w:style>
  <w:style w:type="character" w:customStyle="1" w:styleId="SmallFont7pt">
    <w:name w:val="Small Font (7 pt)"/>
    <w:qFormat/>
    <w:rsid w:val="000F58D2"/>
  </w:style>
  <w:style w:type="character" w:customStyle="1" w:styleId="timestamp">
    <w:name w:val="timestamp"/>
    <w:basedOn w:val="DefaultParagraphFont"/>
    <w:rsid w:val="000F58D2"/>
  </w:style>
  <w:style w:type="character" w:customStyle="1" w:styleId="CharChar17">
    <w:name w:val="Char Char17"/>
    <w:locked/>
    <w:rsid w:val="000F58D2"/>
  </w:style>
  <w:style w:type="character" w:customStyle="1" w:styleId="ilspan">
    <w:name w:val="il_span"/>
    <w:basedOn w:val="DefaultParagraphFont"/>
    <w:rsid w:val="000F58D2"/>
  </w:style>
  <w:style w:type="character" w:customStyle="1" w:styleId="leftidx1">
    <w:name w:val="leftidx1"/>
    <w:rsid w:val="000F58D2"/>
  </w:style>
  <w:style w:type="character" w:customStyle="1" w:styleId="blue1">
    <w:name w:val="blue1"/>
    <w:rsid w:val="000F58D2"/>
  </w:style>
  <w:style w:type="character" w:customStyle="1" w:styleId="author-link1">
    <w:name w:val="author-link1"/>
    <w:rsid w:val="000F58D2"/>
  </w:style>
  <w:style w:type="character" w:customStyle="1" w:styleId="black1">
    <w:name w:val="black1"/>
    <w:rsid w:val="000F58D2"/>
  </w:style>
  <w:style w:type="character" w:customStyle="1" w:styleId="StyleunderlinedCharBold">
    <w:name w:val="Style underlined Char + Bold"/>
    <w:rsid w:val="000F58D2"/>
  </w:style>
  <w:style w:type="character" w:customStyle="1" w:styleId="CardUnderline0">
    <w:name w:val="Card Underline"/>
    <w:rsid w:val="000F58D2"/>
  </w:style>
  <w:style w:type="character" w:customStyle="1" w:styleId="lingoregion">
    <w:name w:val="lingo_region"/>
    <w:basedOn w:val="DefaultParagraphFont"/>
    <w:rsid w:val="000F58D2"/>
  </w:style>
  <w:style w:type="character" w:customStyle="1" w:styleId="cite">
    <w:name w:val="%cite"/>
    <w:rsid w:val="000F58D2"/>
  </w:style>
  <w:style w:type="character" w:customStyle="1" w:styleId="Emphasis21">
    <w:name w:val="%Emphasis2"/>
    <w:rsid w:val="000F58D2"/>
  </w:style>
  <w:style w:type="character" w:customStyle="1" w:styleId="bodycontentlink">
    <w:name w:val="bodycontentlink"/>
    <w:basedOn w:val="DefaultParagraphFont"/>
    <w:rsid w:val="000F58D2"/>
  </w:style>
  <w:style w:type="character" w:customStyle="1" w:styleId="AAAcite">
    <w:name w:val="AAAcite"/>
    <w:rsid w:val="000F58D2"/>
  </w:style>
  <w:style w:type="character" w:customStyle="1" w:styleId="tmplheaderlink">
    <w:name w:val="tmplheaderlink"/>
    <w:rsid w:val="000F58D2"/>
  </w:style>
  <w:style w:type="character" w:customStyle="1" w:styleId="SubtleEmphasis1">
    <w:name w:val="Subtle Emphasis1"/>
    <w:uiPriority w:val="19"/>
    <w:qFormat/>
    <w:rsid w:val="000F58D2"/>
  </w:style>
  <w:style w:type="table" w:styleId="ColorfulGrid-Accent1">
    <w:name w:val="Colorful Grid Accent 1"/>
    <w:basedOn w:val="TableNormal"/>
    <w:uiPriority w:val="29"/>
    <w:unhideWhenUsed/>
    <w:rsid w:val="000F58D2"/>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0F58D2"/>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0F58D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F58D2"/>
    <w:rPr>
      <w:b w:val="0"/>
      <w:sz w:val="24"/>
      <w:u w:val="single"/>
      <w:bdr w:val="none" w:sz="0" w:space="0" w:color="auto"/>
    </w:rPr>
  </w:style>
  <w:style w:type="character" w:customStyle="1" w:styleId="Bodytext11">
    <w:name w:val="Body text (11)"/>
    <w:rsid w:val="000F58D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F58D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F58D2"/>
  </w:style>
  <w:style w:type="paragraph" w:customStyle="1" w:styleId="Style5">
    <w:name w:val="Style5"/>
    <w:basedOn w:val="Normal"/>
    <w:link w:val="Style5Char"/>
    <w:uiPriority w:val="4"/>
    <w:qFormat/>
    <w:rsid w:val="000F58D2"/>
    <w:pPr>
      <w:spacing w:after="0" w:line="240" w:lineRule="auto"/>
      <w:ind w:left="432" w:right="432"/>
      <w:jc w:val="both"/>
    </w:pPr>
    <w:rPr>
      <w:rFonts w:eastAsia="Times New Roman" w:cs="Calibri"/>
      <w:sz w:val="20"/>
    </w:rPr>
  </w:style>
  <w:style w:type="character" w:customStyle="1" w:styleId="Style5Char">
    <w:name w:val="Style5 Char"/>
    <w:link w:val="Style5"/>
    <w:uiPriority w:val="4"/>
    <w:rsid w:val="000F58D2"/>
    <w:rPr>
      <w:rFonts w:ascii="Calibri" w:eastAsia="Times New Roman" w:hAnsi="Calibri" w:cs="Calibri"/>
      <w:sz w:val="20"/>
    </w:rPr>
  </w:style>
  <w:style w:type="paragraph" w:customStyle="1" w:styleId="Style100">
    <w:name w:val="Style10"/>
    <w:basedOn w:val="Normal"/>
    <w:link w:val="Style10Char"/>
    <w:qFormat/>
    <w:rsid w:val="000F58D2"/>
    <w:pPr>
      <w:spacing w:after="0" w:line="240" w:lineRule="auto"/>
      <w:ind w:right="432"/>
    </w:pPr>
    <w:rPr>
      <w:rFonts w:eastAsia="Times New Roman" w:cs="Calibri"/>
      <w:b/>
      <w:sz w:val="24"/>
    </w:rPr>
  </w:style>
  <w:style w:type="character" w:customStyle="1" w:styleId="Style10Char">
    <w:name w:val="Style10 Char"/>
    <w:link w:val="Style100"/>
    <w:rsid w:val="000F58D2"/>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0F58D2"/>
    <w:rPr>
      <w:b w:val="0"/>
      <w:bCs w:val="0"/>
      <w:sz w:val="22"/>
      <w:u w:val="single"/>
      <w:bdr w:val="none" w:sz="0" w:space="0" w:color="auto"/>
    </w:rPr>
  </w:style>
  <w:style w:type="paragraph" w:customStyle="1" w:styleId="UnderlinedEv">
    <w:name w:val="Underlined Ev"/>
    <w:basedOn w:val="Normal"/>
    <w:next w:val="Normal"/>
    <w:link w:val="UnderlinedEvChar"/>
    <w:qFormat/>
    <w:rsid w:val="000F58D2"/>
    <w:pPr>
      <w:spacing w:after="0" w:line="240" w:lineRule="auto"/>
    </w:pPr>
    <w:rPr>
      <w:rFonts w:ascii="Garamond" w:eastAsia="Calibri" w:hAnsi="Garamond" w:cs="Calibri"/>
      <w:szCs w:val="20"/>
      <w:u w:val="single"/>
    </w:rPr>
  </w:style>
  <w:style w:type="character" w:customStyle="1" w:styleId="UnderlinedEvChar">
    <w:name w:val="Underlined Ev Char"/>
    <w:basedOn w:val="DefaultParagraphFont"/>
    <w:link w:val="UnderlinedEv"/>
    <w:rsid w:val="000F58D2"/>
    <w:rPr>
      <w:rFonts w:ascii="Garamond" w:eastAsia="Calibri" w:hAnsi="Garamond" w:cs="Calibri"/>
      <w:szCs w:val="20"/>
      <w:u w:val="single"/>
    </w:rPr>
  </w:style>
  <w:style w:type="character" w:customStyle="1" w:styleId="StyleUnderlineBorderSinglesolidlineAuto225ptLine">
    <w:name w:val="Style Underline Border: : (Single solid line Auto  2.25 pt Line ..."/>
    <w:basedOn w:val="DefaultParagraphFont"/>
    <w:rsid w:val="000F58D2"/>
    <w:rPr>
      <w:u w:val="single"/>
      <w:bdr w:val="none" w:sz="0" w:space="0" w:color="auto"/>
    </w:rPr>
  </w:style>
  <w:style w:type="character" w:customStyle="1" w:styleId="ColorfulGrid-Accent1Char">
    <w:name w:val="Colorful Grid - Accent 1 Char"/>
    <w:aliases w:val="quote Char"/>
    <w:uiPriority w:val="29"/>
    <w:locked/>
    <w:rsid w:val="000F58D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0F58D2"/>
    <w:rPr>
      <w:rFonts w:ascii="Verdana" w:hAnsi="Verdana" w:hint="default"/>
      <w:sz w:val="21"/>
      <w:szCs w:val="21"/>
      <w:u w:val="thick"/>
      <w:lang w:val="en-US" w:eastAsia="en-US" w:bidi="ar-SA"/>
    </w:rPr>
  </w:style>
  <w:style w:type="character" w:customStyle="1" w:styleId="role">
    <w:name w:val="role"/>
    <w:rsid w:val="000F58D2"/>
  </w:style>
  <w:style w:type="character" w:customStyle="1" w:styleId="pagination0">
    <w:name w:val="pagination"/>
    <w:basedOn w:val="DefaultParagraphFont"/>
    <w:rsid w:val="000F58D2"/>
  </w:style>
  <w:style w:type="character" w:customStyle="1" w:styleId="doi">
    <w:name w:val="doi"/>
    <w:basedOn w:val="DefaultParagraphFont"/>
    <w:rsid w:val="000F58D2"/>
  </w:style>
  <w:style w:type="character" w:customStyle="1" w:styleId="bodycontents">
    <w:name w:val="bodycontents"/>
    <w:basedOn w:val="DefaultParagraphFont"/>
    <w:rsid w:val="000F58D2"/>
  </w:style>
  <w:style w:type="character" w:customStyle="1" w:styleId="comma">
    <w:name w:val="comma"/>
    <w:basedOn w:val="DefaultParagraphFont"/>
    <w:rsid w:val="000F58D2"/>
  </w:style>
  <w:style w:type="character" w:customStyle="1" w:styleId="pad5right">
    <w:name w:val="pad5right"/>
    <w:basedOn w:val="DefaultParagraphFont"/>
    <w:rsid w:val="000F58D2"/>
  </w:style>
  <w:style w:type="character" w:customStyle="1" w:styleId="pnumber">
    <w:name w:val="pnumber"/>
    <w:rsid w:val="000F58D2"/>
  </w:style>
  <w:style w:type="character" w:customStyle="1" w:styleId="ital">
    <w:name w:val="ital"/>
    <w:rsid w:val="000F58D2"/>
  </w:style>
  <w:style w:type="character" w:customStyle="1" w:styleId="orgdiv">
    <w:name w:val="orgdiv"/>
    <w:rsid w:val="000F58D2"/>
  </w:style>
  <w:style w:type="character" w:customStyle="1" w:styleId="orgname">
    <w:name w:val="orgname"/>
    <w:rsid w:val="000F58D2"/>
  </w:style>
  <w:style w:type="character" w:customStyle="1" w:styleId="city">
    <w:name w:val="city"/>
    <w:rsid w:val="000F58D2"/>
  </w:style>
  <w:style w:type="character" w:customStyle="1" w:styleId="state">
    <w:name w:val="state"/>
    <w:rsid w:val="000F58D2"/>
  </w:style>
  <w:style w:type="character" w:customStyle="1" w:styleId="country">
    <w:name w:val="country"/>
    <w:rsid w:val="000F58D2"/>
  </w:style>
  <w:style w:type="character" w:customStyle="1" w:styleId="readChar">
    <w:name w:val="read Char"/>
    <w:rsid w:val="000F58D2"/>
    <w:rPr>
      <w:szCs w:val="22"/>
      <w:u w:val="single"/>
      <w:lang w:val="en-US" w:eastAsia="en-US" w:bidi="ar-SA"/>
    </w:rPr>
  </w:style>
  <w:style w:type="character" w:customStyle="1" w:styleId="divider">
    <w:name w:val="divider"/>
    <w:basedOn w:val="DefaultParagraphFont"/>
    <w:rsid w:val="000F58D2"/>
  </w:style>
  <w:style w:type="character" w:customStyle="1" w:styleId="blogdate">
    <w:name w:val="blogdate"/>
    <w:basedOn w:val="DefaultParagraphFont"/>
    <w:rsid w:val="000F58D2"/>
  </w:style>
  <w:style w:type="character" w:customStyle="1" w:styleId="ticker">
    <w:name w:val="ticker"/>
    <w:basedOn w:val="DefaultParagraphFont"/>
    <w:rsid w:val="000F58D2"/>
  </w:style>
  <w:style w:type="character" w:customStyle="1" w:styleId="posted">
    <w:name w:val="posted"/>
    <w:basedOn w:val="DefaultParagraphFont"/>
    <w:rsid w:val="000F58D2"/>
  </w:style>
  <w:style w:type="character" w:customStyle="1" w:styleId="time">
    <w:name w:val="time"/>
    <w:basedOn w:val="DefaultParagraphFont"/>
    <w:rsid w:val="000F58D2"/>
  </w:style>
  <w:style w:type="character" w:customStyle="1" w:styleId="dot">
    <w:name w:val="dot"/>
    <w:basedOn w:val="DefaultParagraphFont"/>
    <w:rsid w:val="000F58D2"/>
  </w:style>
  <w:style w:type="character" w:customStyle="1" w:styleId="hn-date">
    <w:name w:val="hn-date"/>
    <w:basedOn w:val="DefaultParagraphFont"/>
    <w:rsid w:val="000F58D2"/>
  </w:style>
  <w:style w:type="character" w:customStyle="1" w:styleId="location">
    <w:name w:val="location"/>
    <w:basedOn w:val="DefaultParagraphFont"/>
    <w:rsid w:val="000F58D2"/>
  </w:style>
  <w:style w:type="character" w:customStyle="1" w:styleId="dropcap-letter">
    <w:name w:val="dropcap-letter"/>
    <w:basedOn w:val="DefaultParagraphFont"/>
    <w:rsid w:val="000F58D2"/>
  </w:style>
  <w:style w:type="character" w:customStyle="1" w:styleId="offscreen">
    <w:name w:val="offscreen"/>
    <w:basedOn w:val="DefaultParagraphFont"/>
    <w:rsid w:val="000F58D2"/>
  </w:style>
  <w:style w:type="character" w:customStyle="1" w:styleId="linked-in">
    <w:name w:val="linked-in"/>
    <w:basedOn w:val="DefaultParagraphFont"/>
    <w:rsid w:val="000F58D2"/>
  </w:style>
  <w:style w:type="character" w:customStyle="1" w:styleId="divs">
    <w:name w:val="divs"/>
    <w:basedOn w:val="DefaultParagraphFont"/>
    <w:rsid w:val="000F58D2"/>
  </w:style>
  <w:style w:type="character" w:customStyle="1" w:styleId="CardUnderlineChar0">
    <w:name w:val="Card Underline Char"/>
    <w:locked/>
    <w:rsid w:val="000F58D2"/>
    <w:rPr>
      <w:szCs w:val="24"/>
      <w:u w:val="single"/>
    </w:rPr>
  </w:style>
  <w:style w:type="character" w:customStyle="1" w:styleId="h4">
    <w:name w:val="h4"/>
    <w:rsid w:val="000F58D2"/>
  </w:style>
  <w:style w:type="character" w:customStyle="1" w:styleId="Date2">
    <w:name w:val="Date2"/>
    <w:rsid w:val="000F58D2"/>
  </w:style>
  <w:style w:type="character" w:customStyle="1" w:styleId="entry-title">
    <w:name w:val="entry-title"/>
    <w:basedOn w:val="DefaultParagraphFont"/>
    <w:rsid w:val="000F58D2"/>
  </w:style>
  <w:style w:type="character" w:customStyle="1" w:styleId="postheader">
    <w:name w:val="postheader"/>
    <w:basedOn w:val="DefaultParagraphFont"/>
    <w:rsid w:val="000F58D2"/>
  </w:style>
  <w:style w:type="numbering" w:customStyle="1" w:styleId="1ai1">
    <w:name w:val="1 / a / i1"/>
    <w:rsid w:val="000F58D2"/>
    <w:pPr>
      <w:numPr>
        <w:numId w:val="24"/>
      </w:numPr>
    </w:pPr>
  </w:style>
  <w:style w:type="numbering" w:styleId="1ai">
    <w:name w:val="Outline List 1"/>
    <w:basedOn w:val="NoList"/>
    <w:unhideWhenUsed/>
    <w:rsid w:val="000F58D2"/>
    <w:pPr>
      <w:numPr>
        <w:numId w:val="25"/>
      </w:numPr>
    </w:pPr>
  </w:style>
  <w:style w:type="numbering" w:customStyle="1" w:styleId="NoList6">
    <w:name w:val="No List6"/>
    <w:next w:val="NoList"/>
    <w:uiPriority w:val="99"/>
    <w:semiHidden/>
    <w:unhideWhenUsed/>
    <w:rsid w:val="000F58D2"/>
  </w:style>
  <w:style w:type="numbering" w:customStyle="1" w:styleId="NoList7">
    <w:name w:val="No List7"/>
    <w:next w:val="NoList"/>
    <w:uiPriority w:val="99"/>
    <w:semiHidden/>
    <w:unhideWhenUsed/>
    <w:rsid w:val="000F58D2"/>
  </w:style>
  <w:style w:type="paragraph" w:styleId="Index2">
    <w:name w:val="index 2"/>
    <w:basedOn w:val="Normal"/>
    <w:next w:val="Normal"/>
    <w:autoRedefine/>
    <w:rsid w:val="000F58D2"/>
    <w:pPr>
      <w:spacing w:after="200" w:line="276" w:lineRule="auto"/>
      <w:ind w:left="400" w:hanging="200"/>
    </w:pPr>
    <w:rPr>
      <w:rFonts w:cs="Calibri"/>
      <w:bCs/>
    </w:rPr>
  </w:style>
  <w:style w:type="paragraph" w:styleId="Index3">
    <w:name w:val="index 3"/>
    <w:basedOn w:val="Normal"/>
    <w:next w:val="Normal"/>
    <w:autoRedefine/>
    <w:rsid w:val="000F58D2"/>
    <w:pPr>
      <w:spacing w:after="200" w:line="276" w:lineRule="auto"/>
      <w:ind w:left="600" w:hanging="200"/>
    </w:pPr>
    <w:rPr>
      <w:rFonts w:cs="Calibri"/>
      <w:bCs/>
    </w:rPr>
  </w:style>
  <w:style w:type="paragraph" w:styleId="Index4">
    <w:name w:val="index 4"/>
    <w:basedOn w:val="Normal"/>
    <w:next w:val="Normal"/>
    <w:autoRedefine/>
    <w:rsid w:val="000F58D2"/>
    <w:pPr>
      <w:spacing w:after="200" w:line="276" w:lineRule="auto"/>
      <w:ind w:left="800" w:hanging="200"/>
    </w:pPr>
    <w:rPr>
      <w:rFonts w:cs="Calibri"/>
      <w:bCs/>
    </w:rPr>
  </w:style>
  <w:style w:type="paragraph" w:styleId="Index5">
    <w:name w:val="index 5"/>
    <w:basedOn w:val="Normal"/>
    <w:next w:val="Normal"/>
    <w:autoRedefine/>
    <w:rsid w:val="000F58D2"/>
    <w:pPr>
      <w:spacing w:after="200" w:line="276" w:lineRule="auto"/>
      <w:ind w:left="1000" w:hanging="200"/>
    </w:pPr>
    <w:rPr>
      <w:rFonts w:cs="Calibri"/>
      <w:bCs/>
    </w:rPr>
  </w:style>
  <w:style w:type="paragraph" w:styleId="Index6">
    <w:name w:val="index 6"/>
    <w:basedOn w:val="Normal"/>
    <w:next w:val="Normal"/>
    <w:autoRedefine/>
    <w:rsid w:val="000F58D2"/>
    <w:pPr>
      <w:spacing w:after="200" w:line="276" w:lineRule="auto"/>
      <w:ind w:left="1200" w:hanging="200"/>
    </w:pPr>
    <w:rPr>
      <w:rFonts w:cs="Calibri"/>
      <w:bCs/>
    </w:rPr>
  </w:style>
  <w:style w:type="paragraph" w:styleId="Index7">
    <w:name w:val="index 7"/>
    <w:basedOn w:val="Normal"/>
    <w:next w:val="Normal"/>
    <w:autoRedefine/>
    <w:rsid w:val="000F58D2"/>
    <w:pPr>
      <w:spacing w:after="200" w:line="276" w:lineRule="auto"/>
      <w:ind w:left="1400" w:hanging="200"/>
    </w:pPr>
    <w:rPr>
      <w:rFonts w:cs="Calibri"/>
      <w:bCs/>
    </w:rPr>
  </w:style>
  <w:style w:type="paragraph" w:styleId="Index8">
    <w:name w:val="index 8"/>
    <w:basedOn w:val="Normal"/>
    <w:next w:val="Normal"/>
    <w:autoRedefine/>
    <w:rsid w:val="000F58D2"/>
    <w:pPr>
      <w:spacing w:after="200" w:line="276" w:lineRule="auto"/>
      <w:ind w:left="1600" w:hanging="200"/>
    </w:pPr>
    <w:rPr>
      <w:rFonts w:cs="Calibri"/>
      <w:bCs/>
    </w:rPr>
  </w:style>
  <w:style w:type="paragraph" w:styleId="Index9">
    <w:name w:val="index 9"/>
    <w:basedOn w:val="Normal"/>
    <w:next w:val="Normal"/>
    <w:autoRedefine/>
    <w:rsid w:val="000F58D2"/>
    <w:pPr>
      <w:spacing w:after="200" w:line="276" w:lineRule="auto"/>
      <w:ind w:left="1800" w:hanging="200"/>
    </w:pPr>
    <w:rPr>
      <w:rFonts w:cs="Calibri"/>
      <w:bCs/>
    </w:rPr>
  </w:style>
  <w:style w:type="paragraph" w:styleId="IndexHeading">
    <w:name w:val="index heading"/>
    <w:basedOn w:val="Normal"/>
    <w:next w:val="Index1"/>
    <w:rsid w:val="000F58D2"/>
    <w:pPr>
      <w:spacing w:after="200" w:line="276" w:lineRule="auto"/>
    </w:pPr>
    <w:rPr>
      <w:rFonts w:cs="Calibri"/>
      <w:bCs/>
    </w:rPr>
  </w:style>
  <w:style w:type="numbering" w:customStyle="1" w:styleId="NoList8">
    <w:name w:val="No List8"/>
    <w:next w:val="NoList"/>
    <w:uiPriority w:val="99"/>
    <w:semiHidden/>
    <w:unhideWhenUsed/>
    <w:rsid w:val="000F58D2"/>
  </w:style>
  <w:style w:type="numbering" w:customStyle="1" w:styleId="NoList9">
    <w:name w:val="No List9"/>
    <w:next w:val="NoList"/>
    <w:uiPriority w:val="99"/>
    <w:semiHidden/>
    <w:unhideWhenUsed/>
    <w:rsid w:val="000F58D2"/>
  </w:style>
  <w:style w:type="numbering" w:customStyle="1" w:styleId="NoList10">
    <w:name w:val="No List10"/>
    <w:next w:val="NoList"/>
    <w:uiPriority w:val="99"/>
    <w:semiHidden/>
    <w:unhideWhenUsed/>
    <w:rsid w:val="000F58D2"/>
  </w:style>
  <w:style w:type="numbering" w:customStyle="1" w:styleId="NoList13">
    <w:name w:val="No List13"/>
    <w:next w:val="NoList"/>
    <w:uiPriority w:val="99"/>
    <w:semiHidden/>
    <w:unhideWhenUsed/>
    <w:rsid w:val="000F58D2"/>
  </w:style>
  <w:style w:type="numbering" w:customStyle="1" w:styleId="NoList14">
    <w:name w:val="No List14"/>
    <w:next w:val="NoList"/>
    <w:uiPriority w:val="99"/>
    <w:semiHidden/>
    <w:unhideWhenUsed/>
    <w:rsid w:val="000F58D2"/>
  </w:style>
  <w:style w:type="numbering" w:customStyle="1" w:styleId="NoList15">
    <w:name w:val="No List15"/>
    <w:next w:val="NoList"/>
    <w:uiPriority w:val="99"/>
    <w:semiHidden/>
    <w:unhideWhenUsed/>
    <w:rsid w:val="000F58D2"/>
  </w:style>
  <w:style w:type="numbering" w:customStyle="1" w:styleId="NoList16">
    <w:name w:val="No List16"/>
    <w:next w:val="NoList"/>
    <w:uiPriority w:val="99"/>
    <w:semiHidden/>
    <w:unhideWhenUsed/>
    <w:rsid w:val="000F58D2"/>
  </w:style>
  <w:style w:type="numbering" w:customStyle="1" w:styleId="NoList17">
    <w:name w:val="No List17"/>
    <w:next w:val="NoList"/>
    <w:uiPriority w:val="99"/>
    <w:semiHidden/>
    <w:unhideWhenUsed/>
    <w:rsid w:val="000F58D2"/>
  </w:style>
  <w:style w:type="numbering" w:customStyle="1" w:styleId="NoList18">
    <w:name w:val="No List18"/>
    <w:next w:val="NoList"/>
    <w:uiPriority w:val="99"/>
    <w:semiHidden/>
    <w:unhideWhenUsed/>
    <w:rsid w:val="000F58D2"/>
  </w:style>
  <w:style w:type="numbering" w:customStyle="1" w:styleId="NoList19">
    <w:name w:val="No List19"/>
    <w:next w:val="NoList"/>
    <w:uiPriority w:val="99"/>
    <w:semiHidden/>
    <w:unhideWhenUsed/>
    <w:rsid w:val="000F58D2"/>
  </w:style>
  <w:style w:type="numbering" w:customStyle="1" w:styleId="NoList20">
    <w:name w:val="No List20"/>
    <w:next w:val="NoList"/>
    <w:uiPriority w:val="99"/>
    <w:semiHidden/>
    <w:unhideWhenUsed/>
    <w:rsid w:val="000F58D2"/>
  </w:style>
  <w:style w:type="numbering" w:customStyle="1" w:styleId="NoList31">
    <w:name w:val="No List31"/>
    <w:next w:val="NoList"/>
    <w:semiHidden/>
    <w:unhideWhenUsed/>
    <w:rsid w:val="000F58D2"/>
  </w:style>
  <w:style w:type="numbering" w:customStyle="1" w:styleId="NoList41">
    <w:name w:val="No List41"/>
    <w:next w:val="NoList"/>
    <w:semiHidden/>
    <w:unhideWhenUsed/>
    <w:rsid w:val="000F58D2"/>
  </w:style>
  <w:style w:type="numbering" w:customStyle="1" w:styleId="NoList51">
    <w:name w:val="No List51"/>
    <w:next w:val="NoList"/>
    <w:semiHidden/>
    <w:unhideWhenUsed/>
    <w:rsid w:val="000F58D2"/>
  </w:style>
  <w:style w:type="numbering" w:customStyle="1" w:styleId="NoList61">
    <w:name w:val="No List61"/>
    <w:next w:val="NoList"/>
    <w:semiHidden/>
    <w:unhideWhenUsed/>
    <w:rsid w:val="000F58D2"/>
  </w:style>
  <w:style w:type="numbering" w:customStyle="1" w:styleId="NoList71">
    <w:name w:val="No List71"/>
    <w:next w:val="NoList"/>
    <w:semiHidden/>
    <w:unhideWhenUsed/>
    <w:rsid w:val="000F58D2"/>
  </w:style>
  <w:style w:type="numbering" w:customStyle="1" w:styleId="NoList81">
    <w:name w:val="No List81"/>
    <w:next w:val="NoList"/>
    <w:semiHidden/>
    <w:unhideWhenUsed/>
    <w:rsid w:val="000F58D2"/>
  </w:style>
  <w:style w:type="numbering" w:customStyle="1" w:styleId="NoList91">
    <w:name w:val="No List91"/>
    <w:next w:val="NoList"/>
    <w:semiHidden/>
    <w:unhideWhenUsed/>
    <w:rsid w:val="000F58D2"/>
  </w:style>
  <w:style w:type="numbering" w:customStyle="1" w:styleId="NoList101">
    <w:name w:val="No List101"/>
    <w:next w:val="NoList"/>
    <w:uiPriority w:val="99"/>
    <w:semiHidden/>
    <w:unhideWhenUsed/>
    <w:rsid w:val="000F58D2"/>
  </w:style>
  <w:style w:type="numbering" w:customStyle="1" w:styleId="NoList121">
    <w:name w:val="No List121"/>
    <w:next w:val="NoList"/>
    <w:semiHidden/>
    <w:unhideWhenUsed/>
    <w:rsid w:val="000F58D2"/>
  </w:style>
  <w:style w:type="numbering" w:customStyle="1" w:styleId="NoList131">
    <w:name w:val="No List131"/>
    <w:next w:val="NoList"/>
    <w:semiHidden/>
    <w:unhideWhenUsed/>
    <w:rsid w:val="000F58D2"/>
  </w:style>
  <w:style w:type="numbering" w:customStyle="1" w:styleId="NoList141">
    <w:name w:val="No List141"/>
    <w:next w:val="NoList"/>
    <w:semiHidden/>
    <w:unhideWhenUsed/>
    <w:rsid w:val="000F58D2"/>
  </w:style>
  <w:style w:type="paragraph" w:customStyle="1" w:styleId="Quote20">
    <w:name w:val="Quote2"/>
    <w:basedOn w:val="Default"/>
    <w:next w:val="Default"/>
    <w:qFormat/>
    <w:rsid w:val="000F58D2"/>
    <w:rPr>
      <w:rFonts w:eastAsia="Calibri"/>
      <w:color w:val="auto"/>
      <w:szCs w:val="22"/>
    </w:rPr>
  </w:style>
  <w:style w:type="character" w:customStyle="1" w:styleId="StyleLatinBaskervilleUnderline">
    <w:name w:val="Style (Latin) Baskerville Underline"/>
    <w:rsid w:val="000F58D2"/>
    <w:rPr>
      <w:rFonts w:ascii="Baskerville" w:hAnsi="Baskerville"/>
      <w:sz w:val="26"/>
      <w:u w:val="single"/>
    </w:rPr>
  </w:style>
  <w:style w:type="numbering" w:customStyle="1" w:styleId="NoList22">
    <w:name w:val="No List22"/>
    <w:next w:val="NoList"/>
    <w:uiPriority w:val="99"/>
    <w:semiHidden/>
    <w:unhideWhenUsed/>
    <w:rsid w:val="000F58D2"/>
  </w:style>
  <w:style w:type="numbering" w:customStyle="1" w:styleId="NoList23">
    <w:name w:val="No List23"/>
    <w:next w:val="NoList"/>
    <w:semiHidden/>
    <w:unhideWhenUsed/>
    <w:rsid w:val="000F58D2"/>
  </w:style>
  <w:style w:type="numbering" w:customStyle="1" w:styleId="NoList24">
    <w:name w:val="No List24"/>
    <w:next w:val="NoList"/>
    <w:semiHidden/>
    <w:unhideWhenUsed/>
    <w:rsid w:val="000F58D2"/>
  </w:style>
  <w:style w:type="numbering" w:customStyle="1" w:styleId="NoList25">
    <w:name w:val="No List25"/>
    <w:next w:val="NoList"/>
    <w:semiHidden/>
    <w:unhideWhenUsed/>
    <w:rsid w:val="000F58D2"/>
  </w:style>
  <w:style w:type="character" w:customStyle="1" w:styleId="StyleStyleUnderline411pt">
    <w:name w:val="Style Style Underline4 + 11 pt"/>
    <w:basedOn w:val="DefaultParagraphFont"/>
    <w:rsid w:val="000F58D2"/>
    <w:rPr>
      <w:sz w:val="20"/>
      <w:u w:val="single"/>
    </w:rPr>
  </w:style>
  <w:style w:type="character" w:customStyle="1" w:styleId="StyleStyleUnderline411ptBold">
    <w:name w:val="Style Style Underline4 + 11 pt Bold"/>
    <w:basedOn w:val="DefaultParagraphFont"/>
    <w:rsid w:val="000F58D2"/>
    <w:rPr>
      <w:b/>
      <w:bCs/>
      <w:sz w:val="20"/>
      <w:u w:val="single"/>
    </w:rPr>
  </w:style>
  <w:style w:type="character" w:customStyle="1" w:styleId="StyleStyleUnderline311pt">
    <w:name w:val="Style Style Underline3 + 11 pt"/>
    <w:basedOn w:val="DefaultParagraphFont"/>
    <w:rsid w:val="000F58D2"/>
    <w:rPr>
      <w:sz w:val="20"/>
      <w:u w:val="single"/>
    </w:rPr>
  </w:style>
  <w:style w:type="character" w:customStyle="1" w:styleId="StyleStyleUnderline311ptBold">
    <w:name w:val="Style Style Underline3 + 11 pt Bold"/>
    <w:basedOn w:val="DefaultParagraphFont"/>
    <w:rsid w:val="000F58D2"/>
    <w:rPr>
      <w:b/>
      <w:bCs/>
      <w:sz w:val="20"/>
      <w:u w:val="single"/>
    </w:rPr>
  </w:style>
  <w:style w:type="character" w:customStyle="1" w:styleId="dropcap1">
    <w:name w:val="dropcap1"/>
    <w:rsid w:val="000F58D2"/>
  </w:style>
  <w:style w:type="character" w:customStyle="1" w:styleId="HighlightedUnderlineEmphasis">
    <w:name w:val="Highlighted Underline Emphasis"/>
    <w:rsid w:val="000F58D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F58D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F58D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F58D2"/>
    <w:rPr>
      <w:rFonts w:ascii="Georgia" w:hAnsi="Georgia"/>
      <w:u w:val="single"/>
    </w:rPr>
  </w:style>
  <w:style w:type="paragraph" w:customStyle="1" w:styleId="StyleCardsGeorgia12ptBoldThickunderlineBorderSin">
    <w:name w:val="Style Cards + Georgia 12 pt Bold Thick underline Border: : (Sin..."/>
    <w:basedOn w:val="Normal"/>
    <w:qFormat/>
    <w:rsid w:val="000F58D2"/>
    <w:pPr>
      <w:autoSpaceDE w:val="0"/>
      <w:autoSpaceDN w:val="0"/>
      <w:adjustRightInd w:val="0"/>
      <w:spacing w:after="0" w:line="240" w:lineRule="auto"/>
      <w:ind w:left="432" w:right="432"/>
      <w:jc w:val="both"/>
    </w:pPr>
    <w:rPr>
      <w:rFonts w:cs="Calibri"/>
      <w:b/>
      <w:bCs/>
      <w:sz w:val="24"/>
      <w:szCs w:val="20"/>
      <w:u w:val="single"/>
      <w:bdr w:val="single" w:sz="4" w:space="0" w:color="auto"/>
    </w:rPr>
  </w:style>
  <w:style w:type="character" w:customStyle="1" w:styleId="StyleGeorgia12ptThickunderline">
    <w:name w:val="Style Georgia 12 pt Thick underline"/>
    <w:basedOn w:val="DefaultParagraphFont"/>
    <w:rsid w:val="000F58D2"/>
    <w:rPr>
      <w:rFonts w:ascii="Georgia" w:hAnsi="Georgia"/>
      <w:sz w:val="24"/>
      <w:u w:val="single"/>
    </w:rPr>
  </w:style>
  <w:style w:type="paragraph" w:customStyle="1" w:styleId="StyleCardsGeorgia">
    <w:name w:val="Style Cards + Georgia"/>
    <w:basedOn w:val="Normal"/>
    <w:qFormat/>
    <w:rsid w:val="000F58D2"/>
    <w:pPr>
      <w:autoSpaceDE w:val="0"/>
      <w:autoSpaceDN w:val="0"/>
      <w:adjustRightInd w:val="0"/>
      <w:spacing w:after="0" w:line="240" w:lineRule="auto"/>
      <w:ind w:left="432" w:right="432"/>
    </w:pPr>
    <w:rPr>
      <w:rFonts w:cs="Calibri"/>
      <w:sz w:val="20"/>
      <w:szCs w:val="20"/>
    </w:rPr>
  </w:style>
  <w:style w:type="paragraph" w:customStyle="1" w:styleId="StyleunderlinedLatinGeorgiaBoldThickunderlineBorder">
    <w:name w:val="Style underlined + (Latin) Georgia Bold Thick underline Border: ..."/>
    <w:qFormat/>
    <w:rsid w:val="000F58D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0F58D2"/>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0F58D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0F58D2"/>
    <w:rPr>
      <w:b w:val="0"/>
      <w:bCs w:val="0"/>
      <w:sz w:val="22"/>
      <w:u w:val="single"/>
      <w:bdr w:val="none" w:sz="0" w:space="0" w:color="auto"/>
    </w:rPr>
  </w:style>
  <w:style w:type="character" w:customStyle="1" w:styleId="maintitle">
    <w:name w:val="maintitle"/>
    <w:basedOn w:val="DefaultParagraphFont"/>
    <w:rsid w:val="000F58D2"/>
  </w:style>
  <w:style w:type="character" w:customStyle="1" w:styleId="cit-title">
    <w:name w:val="cit-title"/>
    <w:basedOn w:val="DefaultParagraphFont"/>
    <w:rsid w:val="000F58D2"/>
  </w:style>
  <w:style w:type="paragraph" w:customStyle="1" w:styleId="txttitle">
    <w:name w:val="txttitle"/>
    <w:basedOn w:val="Normal"/>
    <w:rsid w:val="000F58D2"/>
    <w:pPr>
      <w:spacing w:before="100" w:beforeAutospacing="1" w:after="100" w:afterAutospacing="1" w:line="240" w:lineRule="auto"/>
    </w:pPr>
    <w:rPr>
      <w:rFonts w:cs="Calibri"/>
      <w:sz w:val="24"/>
    </w:rPr>
  </w:style>
  <w:style w:type="character" w:customStyle="1" w:styleId="volume">
    <w:name w:val="volume"/>
    <w:basedOn w:val="DefaultParagraphFont"/>
    <w:rsid w:val="000F58D2"/>
  </w:style>
  <w:style w:type="character" w:customStyle="1" w:styleId="z3988">
    <w:name w:val="z3988"/>
    <w:basedOn w:val="DefaultParagraphFont"/>
    <w:rsid w:val="000F58D2"/>
  </w:style>
  <w:style w:type="paragraph" w:customStyle="1" w:styleId="SmallCards">
    <w:name w:val="Small Cards"/>
    <w:basedOn w:val="Normal"/>
    <w:autoRedefine/>
    <w:rsid w:val="000F58D2"/>
    <w:pPr>
      <w:spacing w:after="0" w:line="240" w:lineRule="auto"/>
    </w:pPr>
    <w:rPr>
      <w:rFonts w:eastAsia="Times New Roman" w:cs="Calibri"/>
      <w:szCs w:val="20"/>
    </w:rPr>
  </w:style>
  <w:style w:type="character" w:customStyle="1" w:styleId="freeaccess">
    <w:name w:val="freeaccess"/>
    <w:basedOn w:val="DefaultParagraphFont"/>
    <w:rsid w:val="000F58D2"/>
  </w:style>
  <w:style w:type="character" w:customStyle="1" w:styleId="person-name">
    <w:name w:val="person-name"/>
    <w:basedOn w:val="DefaultParagraphFont"/>
    <w:rsid w:val="000F58D2"/>
  </w:style>
  <w:style w:type="character" w:customStyle="1" w:styleId="articoloinside">
    <w:name w:val="articolo_inside"/>
    <w:rsid w:val="000F58D2"/>
  </w:style>
  <w:style w:type="paragraph" w:customStyle="1" w:styleId="pagetools">
    <w:name w:val="pagetools"/>
    <w:basedOn w:val="Normal"/>
    <w:qFormat/>
    <w:rsid w:val="000F58D2"/>
    <w:pPr>
      <w:spacing w:before="100" w:beforeAutospacing="1" w:after="100" w:afterAutospacing="1" w:line="240" w:lineRule="auto"/>
    </w:pPr>
    <w:rPr>
      <w:rFonts w:eastAsia="Times New Roman" w:cs="Calibri"/>
      <w:sz w:val="24"/>
    </w:rPr>
  </w:style>
  <w:style w:type="character" w:customStyle="1" w:styleId="job">
    <w:name w:val="job"/>
    <w:basedOn w:val="DefaultParagraphFont"/>
    <w:rsid w:val="000F58D2"/>
  </w:style>
  <w:style w:type="character" w:customStyle="1" w:styleId="company">
    <w:name w:val="company"/>
    <w:basedOn w:val="DefaultParagraphFont"/>
    <w:rsid w:val="000F58D2"/>
  </w:style>
  <w:style w:type="character" w:customStyle="1" w:styleId="publisher">
    <w:name w:val="publisher"/>
    <w:basedOn w:val="DefaultParagraphFont"/>
    <w:rsid w:val="000F58D2"/>
  </w:style>
  <w:style w:type="character" w:customStyle="1" w:styleId="pubyear">
    <w:name w:val="pubyear"/>
    <w:basedOn w:val="DefaultParagraphFont"/>
    <w:rsid w:val="000F58D2"/>
  </w:style>
  <w:style w:type="character" w:customStyle="1" w:styleId="pubcity">
    <w:name w:val="pubcity"/>
    <w:basedOn w:val="DefaultParagraphFont"/>
    <w:rsid w:val="000F58D2"/>
  </w:style>
  <w:style w:type="paragraph" w:customStyle="1" w:styleId="C-Text">
    <w:name w:val="C-Text"/>
    <w:basedOn w:val="Normal"/>
    <w:qFormat/>
    <w:rsid w:val="000F58D2"/>
    <w:pPr>
      <w:tabs>
        <w:tab w:val="num" w:pos="720"/>
      </w:tabs>
      <w:spacing w:after="0" w:line="240" w:lineRule="auto"/>
      <w:ind w:left="720" w:hanging="360"/>
    </w:pPr>
    <w:rPr>
      <w:rFonts w:ascii="Garamond" w:hAnsi="Garamond" w:cs="Calibri"/>
      <w:sz w:val="24"/>
    </w:rPr>
  </w:style>
  <w:style w:type="paragraph" w:customStyle="1" w:styleId="times">
    <w:name w:val="times"/>
    <w:basedOn w:val="Normal"/>
    <w:qFormat/>
    <w:rsid w:val="000F58D2"/>
    <w:pPr>
      <w:spacing w:before="100" w:beforeAutospacing="1" w:after="100" w:afterAutospacing="1" w:line="240" w:lineRule="auto"/>
    </w:pPr>
    <w:rPr>
      <w:rFonts w:cs="Calibri"/>
      <w:sz w:val="24"/>
    </w:rPr>
  </w:style>
  <w:style w:type="character" w:customStyle="1" w:styleId="ecdate">
    <w:name w:val="ec_date"/>
    <w:basedOn w:val="DefaultParagraphFont"/>
    <w:rsid w:val="000F58D2"/>
    <w:rPr>
      <w:rFonts w:ascii="Verdana" w:hAnsi="Verdana" w:hint="default"/>
      <w:sz w:val="20"/>
      <w:szCs w:val="20"/>
      <w:shd w:val="clear" w:color="auto" w:fill="FFFFFF"/>
    </w:rPr>
  </w:style>
  <w:style w:type="paragraph" w:customStyle="1" w:styleId="ecmsonormal">
    <w:name w:val="ec_msonormal"/>
    <w:basedOn w:val="Normal"/>
    <w:qFormat/>
    <w:rsid w:val="000F58D2"/>
    <w:pPr>
      <w:shd w:val="clear" w:color="auto" w:fill="FFFFFF"/>
      <w:spacing w:before="100" w:beforeAutospacing="1" w:after="100" w:afterAutospacing="1" w:line="240" w:lineRule="auto"/>
      <w:textAlignment w:val="top"/>
    </w:pPr>
    <w:rPr>
      <w:rFonts w:ascii="Verdana" w:hAnsi="Verdana" w:cs="Calibri"/>
    </w:rPr>
  </w:style>
  <w:style w:type="character" w:customStyle="1" w:styleId="articletext0">
    <w:name w:val="article_text"/>
    <w:basedOn w:val="DefaultParagraphFont"/>
    <w:rsid w:val="000F58D2"/>
  </w:style>
  <w:style w:type="character" w:customStyle="1" w:styleId="hittermhilite">
    <w:name w:val="hittermhilite"/>
    <w:basedOn w:val="DefaultParagraphFont"/>
    <w:rsid w:val="000F58D2"/>
  </w:style>
  <w:style w:type="character" w:customStyle="1" w:styleId="articleheadline">
    <w:name w:val="articleheadline"/>
    <w:basedOn w:val="DefaultParagraphFont"/>
    <w:rsid w:val="000F58D2"/>
  </w:style>
  <w:style w:type="paragraph" w:customStyle="1" w:styleId="u-intro">
    <w:name w:val="u-intro"/>
    <w:basedOn w:val="Normal"/>
    <w:qFormat/>
    <w:rsid w:val="000F58D2"/>
    <w:pPr>
      <w:spacing w:before="100" w:beforeAutospacing="1" w:after="100" w:afterAutospacing="1" w:line="240" w:lineRule="auto"/>
    </w:pPr>
    <w:rPr>
      <w:rFonts w:cs="Calibri"/>
      <w:sz w:val="24"/>
    </w:rPr>
  </w:style>
  <w:style w:type="character" w:customStyle="1" w:styleId="u-byline">
    <w:name w:val="u-byline"/>
    <w:basedOn w:val="DefaultParagraphFont"/>
    <w:rsid w:val="000F58D2"/>
  </w:style>
  <w:style w:type="character" w:customStyle="1" w:styleId="articlebya">
    <w:name w:val="articleby_a"/>
    <w:basedOn w:val="DefaultParagraphFont"/>
    <w:rsid w:val="000F58D2"/>
  </w:style>
  <w:style w:type="character" w:customStyle="1" w:styleId="popupwinby">
    <w:name w:val="popupwinby"/>
    <w:basedOn w:val="DefaultParagraphFont"/>
    <w:rsid w:val="000F58D2"/>
  </w:style>
  <w:style w:type="character" w:customStyle="1" w:styleId="storyheader">
    <w:name w:val="storyheader"/>
    <w:basedOn w:val="DefaultParagraphFont"/>
    <w:rsid w:val="000F58D2"/>
  </w:style>
  <w:style w:type="character" w:customStyle="1" w:styleId="marron">
    <w:name w:val="marron"/>
    <w:basedOn w:val="DefaultParagraphFont"/>
    <w:rsid w:val="000F58D2"/>
  </w:style>
  <w:style w:type="character" w:customStyle="1" w:styleId="UnderlineChar4Char">
    <w:name w:val="Underline Char4 Char"/>
    <w:basedOn w:val="DefaultParagraphFont"/>
    <w:link w:val="UnderlineChar4"/>
    <w:rsid w:val="000F58D2"/>
    <w:rPr>
      <w:u w:val="single"/>
    </w:rPr>
  </w:style>
  <w:style w:type="character" w:customStyle="1" w:styleId="BoldandUnderlineChar3Char2">
    <w:name w:val="Bold and Underline Char3 Char2"/>
    <w:basedOn w:val="DefaultParagraphFont"/>
    <w:link w:val="BoldandUnderlineChar3"/>
    <w:rsid w:val="000F58D2"/>
    <w:rPr>
      <w:b/>
      <w:u w:val="single"/>
    </w:rPr>
  </w:style>
  <w:style w:type="character" w:customStyle="1" w:styleId="LanguageChar">
    <w:name w:val="Language Char"/>
    <w:basedOn w:val="DefaultParagraphFont"/>
    <w:link w:val="Language"/>
    <w:rsid w:val="000F58D2"/>
    <w:rPr>
      <w:strike/>
      <w:sz w:val="16"/>
      <w:szCs w:val="16"/>
    </w:rPr>
  </w:style>
  <w:style w:type="character" w:customStyle="1" w:styleId="StyleNormalWeb10ptChar">
    <w:name w:val="Style Normal (Web) + 10 pt Char"/>
    <w:basedOn w:val="DefaultParagraphFont"/>
    <w:rsid w:val="000F58D2"/>
    <w:rPr>
      <w:szCs w:val="24"/>
      <w:lang w:val="en-US" w:eastAsia="en-US" w:bidi="ar-SA"/>
    </w:rPr>
  </w:style>
  <w:style w:type="paragraph" w:customStyle="1" w:styleId="TagCiteShells">
    <w:name w:val="Tag/Cite/Shells"/>
    <w:basedOn w:val="Normal"/>
    <w:qFormat/>
    <w:rsid w:val="000F58D2"/>
    <w:pPr>
      <w:spacing w:after="0" w:line="240" w:lineRule="auto"/>
    </w:pPr>
    <w:rPr>
      <w:rFonts w:cs="Calibri"/>
      <w:b/>
    </w:rPr>
  </w:style>
  <w:style w:type="paragraph" w:customStyle="1" w:styleId="DefinitionTerm">
    <w:name w:val="Definition Term"/>
    <w:basedOn w:val="Normal"/>
    <w:next w:val="Normal"/>
    <w:qFormat/>
    <w:rsid w:val="000F58D2"/>
    <w:pPr>
      <w:spacing w:after="0" w:line="240" w:lineRule="auto"/>
    </w:pPr>
    <w:rPr>
      <w:rFonts w:cs="Calibri"/>
      <w:snapToGrid w:val="0"/>
      <w:sz w:val="24"/>
    </w:rPr>
  </w:style>
  <w:style w:type="character" w:customStyle="1" w:styleId="Style3CharChar">
    <w:name w:val="Style3 Char Char"/>
    <w:basedOn w:val="DefaultParagraphFont"/>
    <w:rsid w:val="000F58D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0F58D2"/>
    <w:pPr>
      <w:spacing w:before="480" w:after="60" w:line="240" w:lineRule="auto"/>
    </w:pPr>
    <w:rPr>
      <w:rFonts w:ascii="Cambria" w:eastAsia="SimSun" w:hAnsi="Cambria" w:cs="Times New Roman"/>
      <w:caps/>
      <w:sz w:val="20"/>
      <w:lang w:eastAsia="zh-CN"/>
    </w:rPr>
  </w:style>
  <w:style w:type="character" w:customStyle="1" w:styleId="NormalChar">
    <w:name w:val="Normal Char"/>
    <w:basedOn w:val="DefaultParagraphFont"/>
    <w:rsid w:val="000F58D2"/>
    <w:rPr>
      <w:lang w:eastAsia="en-US"/>
    </w:rPr>
  </w:style>
  <w:style w:type="character" w:customStyle="1" w:styleId="BoldUnderlineChar3">
    <w:name w:val="Bold + Underline Char"/>
    <w:basedOn w:val="DefaultParagraphFont"/>
    <w:rsid w:val="000F58D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0F58D2"/>
  </w:style>
  <w:style w:type="character" w:customStyle="1" w:styleId="CharacterStyle7">
    <w:name w:val="Character Style 7"/>
    <w:rsid w:val="000F58D2"/>
    <w:rPr>
      <w:rFonts w:ascii="Arial Narrow" w:hAnsi="Arial Narrow" w:cs="Arial Narrow"/>
      <w:sz w:val="20"/>
      <w:szCs w:val="20"/>
      <w:u w:val="single"/>
    </w:rPr>
  </w:style>
  <w:style w:type="character" w:customStyle="1" w:styleId="StyleStyle4Char">
    <w:name w:val="Style Style4 + Char"/>
    <w:basedOn w:val="DefaultParagraphFont"/>
    <w:rsid w:val="000F58D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F58D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0F58D2"/>
    <w:pPr>
      <w:spacing w:after="0" w:line="240" w:lineRule="auto"/>
    </w:pPr>
    <w:rPr>
      <w:rFonts w:ascii="Verdana" w:hAnsi="Verdana" w:cs="Calibri"/>
      <w:sz w:val="21"/>
      <w:szCs w:val="21"/>
      <w:u w:val="thick"/>
    </w:rPr>
  </w:style>
  <w:style w:type="character" w:styleId="PlaceholderText">
    <w:name w:val="Placeholder Text"/>
    <w:basedOn w:val="DefaultParagraphFont"/>
    <w:uiPriority w:val="99"/>
    <w:rsid w:val="000F58D2"/>
    <w:rPr>
      <w:color w:val="808080"/>
    </w:rPr>
  </w:style>
  <w:style w:type="paragraph" w:customStyle="1" w:styleId="Cite8">
    <w:name w:val="Cite8"/>
    <w:basedOn w:val="Normal"/>
    <w:autoRedefine/>
    <w:qFormat/>
    <w:rsid w:val="000F58D2"/>
    <w:pPr>
      <w:spacing w:after="0" w:line="240" w:lineRule="auto"/>
    </w:pPr>
    <w:rPr>
      <w:rFonts w:ascii="Arial Narrow" w:eastAsia="Calibri" w:hAnsi="Arial Narrow" w:cs="Calibri"/>
    </w:rPr>
  </w:style>
  <w:style w:type="character" w:customStyle="1" w:styleId="BoxX2">
    <w:name w:val="BoxX2"/>
    <w:qFormat/>
    <w:rsid w:val="000F58D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0F58D2"/>
    <w:rPr>
      <w:rFonts w:ascii="Garamond" w:hAnsi="Garamond" w:hint="default"/>
      <w:sz w:val="16"/>
    </w:rPr>
  </w:style>
  <w:style w:type="paragraph" w:customStyle="1" w:styleId="StyleStyle49pt9">
    <w:name w:val="Style Style4 + 9 pt9"/>
    <w:basedOn w:val="Style4"/>
    <w:link w:val="StyleStyle49pt9Char"/>
    <w:rsid w:val="000F58D2"/>
    <w:pPr>
      <w:numPr>
        <w:numId w:val="0"/>
      </w:numPr>
    </w:pPr>
    <w:rPr>
      <w:rFonts w:eastAsia="SimSun"/>
      <w:lang w:eastAsia="zh-CN"/>
    </w:rPr>
  </w:style>
  <w:style w:type="character" w:customStyle="1" w:styleId="StyleStyle49pt9Char">
    <w:name w:val="Style Style4 + 9 pt9 Char"/>
    <w:link w:val="StyleStyle49pt9"/>
    <w:rsid w:val="000F58D2"/>
    <w:rPr>
      <w:rFonts w:ascii="Arial Narrow" w:eastAsia="SimSun" w:hAnsi="Arial Narrow"/>
      <w:u w:val="single"/>
      <w:lang w:eastAsia="zh-CN"/>
    </w:rPr>
  </w:style>
  <w:style w:type="character" w:customStyle="1" w:styleId="UnderlineCard1">
    <w:name w:val="Underline Card"/>
    <w:uiPriority w:val="6"/>
    <w:qFormat/>
    <w:rsid w:val="000F58D2"/>
    <w:rPr>
      <w:rFonts w:ascii="Arial" w:hAnsi="Arial"/>
      <w:b w:val="0"/>
      <w:bCs/>
      <w:sz w:val="20"/>
      <w:u w:val="single"/>
    </w:rPr>
  </w:style>
  <w:style w:type="paragraph" w:customStyle="1" w:styleId="2ndLevel-TAG">
    <w:name w:val="2nd Level - TAG"/>
    <w:basedOn w:val="Normal"/>
    <w:next w:val="Normal"/>
    <w:uiPriority w:val="99"/>
    <w:qFormat/>
    <w:rsid w:val="000F58D2"/>
    <w:pPr>
      <w:spacing w:after="0" w:line="240" w:lineRule="auto"/>
    </w:pPr>
    <w:rPr>
      <w:rFonts w:cs="Calibri"/>
    </w:rPr>
  </w:style>
  <w:style w:type="character" w:customStyle="1" w:styleId="underlining0">
    <w:name w:val="underlining"/>
    <w:rsid w:val="000F58D2"/>
  </w:style>
  <w:style w:type="character" w:customStyle="1" w:styleId="btitle">
    <w:name w:val="btitle"/>
    <w:rsid w:val="000F58D2"/>
  </w:style>
  <w:style w:type="character" w:customStyle="1" w:styleId="green">
    <w:name w:val="green"/>
    <w:rsid w:val="000F58D2"/>
  </w:style>
  <w:style w:type="paragraph" w:customStyle="1" w:styleId="CM14">
    <w:name w:val="CM14"/>
    <w:basedOn w:val="Normal"/>
    <w:uiPriority w:val="99"/>
    <w:qFormat/>
    <w:rsid w:val="000F58D2"/>
    <w:pPr>
      <w:spacing w:after="0" w:line="240" w:lineRule="auto"/>
    </w:pPr>
    <w:rPr>
      <w:rFonts w:cs="Calibri"/>
    </w:rPr>
  </w:style>
  <w:style w:type="paragraph" w:customStyle="1" w:styleId="DebateBlocking">
    <w:name w:val="DebateBlocking"/>
    <w:basedOn w:val="Normal"/>
    <w:next w:val="Nothing"/>
    <w:uiPriority w:val="99"/>
    <w:qFormat/>
    <w:rsid w:val="000F58D2"/>
    <w:pPr>
      <w:spacing w:after="0" w:line="240" w:lineRule="auto"/>
    </w:pPr>
    <w:rPr>
      <w:rFonts w:cs="Calibri"/>
    </w:rPr>
  </w:style>
  <w:style w:type="character" w:customStyle="1" w:styleId="BodytextItalic1">
    <w:name w:val="Body text + Italic1"/>
    <w:aliases w:val="Spacing 0 pt1"/>
    <w:uiPriority w:val="99"/>
    <w:rsid w:val="000F58D2"/>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0F58D2"/>
    <w:pPr>
      <w:spacing w:after="0" w:line="240" w:lineRule="auto"/>
    </w:pPr>
    <w:rPr>
      <w:rFonts w:cs="Calibri"/>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F58D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0F58D2"/>
    <w:pPr>
      <w:spacing w:before="100" w:beforeAutospacing="1" w:after="100" w:afterAutospacing="1" w:line="240" w:lineRule="auto"/>
    </w:pPr>
    <w:rPr>
      <w:rFonts w:eastAsia="Times New Roman" w:cs="Calibri"/>
      <w:sz w:val="24"/>
    </w:rPr>
  </w:style>
  <w:style w:type="character" w:customStyle="1" w:styleId="created">
    <w:name w:val="created"/>
    <w:basedOn w:val="DefaultParagraphFont"/>
    <w:rsid w:val="000F58D2"/>
  </w:style>
  <w:style w:type="paragraph" w:customStyle="1" w:styleId="8font">
    <w:name w:val="8font"/>
    <w:basedOn w:val="Normal"/>
    <w:next w:val="Normal"/>
    <w:autoRedefine/>
    <w:qFormat/>
    <w:rsid w:val="000F58D2"/>
    <w:pPr>
      <w:spacing w:after="0" w:line="240" w:lineRule="auto"/>
    </w:pPr>
    <w:rPr>
      <w:rFonts w:eastAsia="Cambria" w:cs="Calibri"/>
      <w:szCs w:val="16"/>
    </w:rPr>
  </w:style>
  <w:style w:type="paragraph" w:customStyle="1" w:styleId="CiteLittle">
    <w:name w:val="Cite Little"/>
    <w:next w:val="Normal"/>
    <w:qFormat/>
    <w:rsid w:val="000F58D2"/>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0F58D2"/>
    <w:rPr>
      <w:rFonts w:ascii="Times New Roman" w:eastAsia="MS Mincho" w:hAnsi="Times New Roman"/>
      <w:b/>
      <w:bCs/>
      <w:u w:val="thick"/>
    </w:rPr>
  </w:style>
  <w:style w:type="character" w:customStyle="1" w:styleId="StyleAsianMSMincho">
    <w:name w:val="Style (Asian) MS Mincho"/>
    <w:rsid w:val="000F58D2"/>
    <w:rPr>
      <w:rFonts w:ascii="Times New Roman" w:eastAsia="MS Mincho" w:hAnsi="Times New Roman"/>
      <w:u w:val="thick"/>
    </w:rPr>
  </w:style>
  <w:style w:type="paragraph" w:customStyle="1" w:styleId="docheader">
    <w:name w:val="doc header"/>
    <w:autoRedefine/>
    <w:qFormat/>
    <w:rsid w:val="000F58D2"/>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0F58D2"/>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0F58D2"/>
  </w:style>
  <w:style w:type="character" w:customStyle="1" w:styleId="CardCharChar1">
    <w:name w:val="Card Char Char1"/>
    <w:rsid w:val="000F58D2"/>
    <w:rPr>
      <w:b/>
      <w:bCs/>
      <w:sz w:val="28"/>
      <w:szCs w:val="28"/>
    </w:rPr>
  </w:style>
  <w:style w:type="character" w:customStyle="1" w:styleId="CharacterStyle3">
    <w:name w:val="Character Style 3"/>
    <w:uiPriority w:val="99"/>
    <w:rsid w:val="000F58D2"/>
    <w:rPr>
      <w:sz w:val="18"/>
      <w:szCs w:val="18"/>
    </w:rPr>
  </w:style>
  <w:style w:type="paragraph" w:customStyle="1" w:styleId="bloctitles">
    <w:name w:val="bloc titles"/>
    <w:basedOn w:val="Heading1"/>
    <w:next w:val="Normal"/>
    <w:link w:val="bloctitlesChar"/>
    <w:autoRedefine/>
    <w:qFormat/>
    <w:rsid w:val="000F58D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Cambria" w:eastAsia="Times New Roman" w:hAnsi="Cambria" w:cs="Times New Roman"/>
      <w:sz w:val="28"/>
      <w:u w:val="single"/>
    </w:rPr>
  </w:style>
  <w:style w:type="character" w:customStyle="1" w:styleId="bloctitlesChar">
    <w:name w:val="bloc titles Char"/>
    <w:link w:val="bloctitles"/>
    <w:rsid w:val="000F58D2"/>
    <w:rPr>
      <w:rFonts w:ascii="Cambria" w:eastAsia="Times New Roman" w:hAnsi="Cambria" w:cs="Times New Roman"/>
      <w:b/>
      <w:sz w:val="28"/>
      <w:szCs w:val="32"/>
      <w:u w:val="single"/>
    </w:rPr>
  </w:style>
  <w:style w:type="paragraph" w:customStyle="1" w:styleId="blocorganizer">
    <w:name w:val="bloc organizer"/>
    <w:basedOn w:val="Heading1"/>
    <w:next w:val="bloctitles"/>
    <w:link w:val="blocorganizerChar"/>
    <w:autoRedefine/>
    <w:qFormat/>
    <w:rsid w:val="000F58D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Cambria" w:eastAsia="Times New Roman" w:hAnsi="Cambria" w:cs="Times New Roman"/>
      <w:sz w:val="4"/>
      <w:u w:val="single"/>
    </w:rPr>
  </w:style>
  <w:style w:type="character" w:customStyle="1" w:styleId="blocorganizerChar">
    <w:name w:val="bloc organizer Char"/>
    <w:link w:val="blocorganizer"/>
    <w:rsid w:val="000F58D2"/>
    <w:rPr>
      <w:rFonts w:ascii="Cambria" w:eastAsia="Times New Roman" w:hAnsi="Cambria" w:cs="Times New Roman"/>
      <w:b/>
      <w:sz w:val="4"/>
      <w:szCs w:val="32"/>
      <w:u w:val="single"/>
    </w:rPr>
  </w:style>
  <w:style w:type="character" w:customStyle="1" w:styleId="UnderlineBoldChar">
    <w:name w:val="Underline Bold Char"/>
    <w:locked/>
    <w:rsid w:val="000F58D2"/>
    <w:rPr>
      <w:rFonts w:ascii="Times New Roman" w:eastAsia="Times New Roman" w:hAnsi="Times New Roman" w:cs="Calibri"/>
      <w:b/>
      <w:sz w:val="24"/>
      <w:szCs w:val="20"/>
      <w:u w:val="single"/>
    </w:rPr>
  </w:style>
  <w:style w:type="character" w:customStyle="1" w:styleId="tagChar0">
    <w:name w:val="%tag Char"/>
    <w:link w:val="tag"/>
    <w:uiPriority w:val="99"/>
    <w:rsid w:val="000F58D2"/>
    <w:rPr>
      <w:rFonts w:ascii="Calibri" w:hAnsi="Calibri" w:cs="Calibri"/>
    </w:rPr>
  </w:style>
  <w:style w:type="character" w:customStyle="1" w:styleId="AAAcardChar">
    <w:name w:val="AAAcard Char"/>
    <w:link w:val="AAAcard"/>
    <w:uiPriority w:val="99"/>
    <w:rsid w:val="000F58D2"/>
    <w:rPr>
      <w:rFonts w:ascii="Calibri" w:hAnsi="Calibri" w:cs="Calibri"/>
    </w:rPr>
  </w:style>
  <w:style w:type="character" w:customStyle="1" w:styleId="underlineCharChar0">
    <w:name w:val="underline Char Char"/>
    <w:rsid w:val="000F58D2"/>
    <w:rPr>
      <w:rFonts w:ascii="Arial Narrow" w:eastAsia="Times New Roman" w:hAnsi="Arial Narrow" w:cs="Calibri"/>
      <w:sz w:val="24"/>
      <w:u w:val="single"/>
    </w:rPr>
  </w:style>
  <w:style w:type="paragraph" w:customStyle="1" w:styleId="tagstyle0">
    <w:name w:val="tagstyle"/>
    <w:basedOn w:val="Normal"/>
    <w:rsid w:val="000F58D2"/>
    <w:pPr>
      <w:spacing w:before="100" w:beforeAutospacing="1" w:after="100" w:afterAutospacing="1" w:line="240" w:lineRule="auto"/>
    </w:pPr>
    <w:rPr>
      <w:rFonts w:eastAsia="Times New Roman" w:cs="Calibri"/>
      <w:sz w:val="24"/>
    </w:rPr>
  </w:style>
  <w:style w:type="character" w:customStyle="1" w:styleId="newsstorytitle">
    <w:name w:val="news_story_title"/>
    <w:rsid w:val="000F58D2"/>
  </w:style>
  <w:style w:type="character" w:customStyle="1" w:styleId="yqlink">
    <w:name w:val="yqlink"/>
    <w:rsid w:val="000F58D2"/>
  </w:style>
  <w:style w:type="character" w:customStyle="1" w:styleId="clbody">
    <w:name w:val="clbody"/>
    <w:rsid w:val="000F58D2"/>
  </w:style>
  <w:style w:type="character" w:customStyle="1" w:styleId="Boxing">
    <w:name w:val="Boxing"/>
    <w:rsid w:val="000F58D2"/>
    <w:rPr>
      <w:rFonts w:ascii="Arial Narrow" w:hAnsi="Arial Narrow"/>
      <w:dstrike w:val="0"/>
      <w:sz w:val="20"/>
      <w:bdr w:val="single" w:sz="2" w:space="0" w:color="auto"/>
      <w:vertAlign w:val="baseline"/>
    </w:rPr>
  </w:style>
  <w:style w:type="paragraph" w:customStyle="1" w:styleId="Analyticals">
    <w:name w:val="Analyticals"/>
    <w:basedOn w:val="Normal"/>
    <w:rsid w:val="000F58D2"/>
    <w:pPr>
      <w:spacing w:after="0" w:line="240" w:lineRule="auto"/>
    </w:pPr>
    <w:rPr>
      <w:rFonts w:eastAsia="Times New Roman" w:cs="Calibri"/>
      <w:sz w:val="24"/>
    </w:rPr>
  </w:style>
  <w:style w:type="character" w:customStyle="1" w:styleId="norm">
    <w:name w:val="norm"/>
    <w:rsid w:val="000F58D2"/>
  </w:style>
  <w:style w:type="character" w:customStyle="1" w:styleId="boldandunderlinecharcharcharcharcharcharcharcharcharcharcharcharcharcharcharchar0">
    <w:name w:val="boldandunderlinecharcharcharcharcharcharcharcharcharcharcharcharcharcharcharchar"/>
    <w:rsid w:val="000F58D2"/>
  </w:style>
  <w:style w:type="character" w:customStyle="1" w:styleId="underlinecharcharcharcharcharcharcharcharcharcharcharcharcharchar0">
    <w:name w:val="underlinecharcharcharcharcharcharcharcharcharcharcharcharcharchar"/>
    <w:rsid w:val="000F58D2"/>
  </w:style>
  <w:style w:type="character" w:customStyle="1" w:styleId="CharCharCharCharCharChar1Char">
    <w:name w:val="Char Char Char Char Char Char1 Char"/>
    <w:rsid w:val="000F58D2"/>
    <w:rPr>
      <w:rFonts w:ascii="Times New Roman" w:eastAsia="Times New Roman" w:hAnsi="Times New Roman" w:cs="Times New Roman"/>
      <w:b/>
      <w:sz w:val="24"/>
      <w:szCs w:val="24"/>
    </w:rPr>
  </w:style>
  <w:style w:type="character" w:customStyle="1" w:styleId="Taggin-New">
    <w:name w:val="Taggin - New"/>
    <w:rsid w:val="000F58D2"/>
    <w:rPr>
      <w:rFonts w:ascii="Arial Narrow" w:hAnsi="Arial Narrow"/>
      <w:b/>
      <w:sz w:val="22"/>
    </w:rPr>
  </w:style>
  <w:style w:type="character" w:customStyle="1" w:styleId="emphasis22">
    <w:name w:val="emphasis2"/>
    <w:rsid w:val="000F58D2"/>
  </w:style>
  <w:style w:type="character" w:customStyle="1" w:styleId="citechar0">
    <w:name w:val="citechar"/>
    <w:rsid w:val="000F58D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0F58D2"/>
    <w:rPr>
      <w:sz w:val="24"/>
      <w:szCs w:val="24"/>
      <w:lang w:val="en-US" w:eastAsia="en-US" w:bidi="ar-SA"/>
    </w:rPr>
  </w:style>
  <w:style w:type="character" w:customStyle="1" w:styleId="NewTag">
    <w:name w:val="NewTag"/>
    <w:uiPriority w:val="1"/>
    <w:qFormat/>
    <w:rsid w:val="000F58D2"/>
    <w:rPr>
      <w:rFonts w:ascii="Georgia" w:hAnsi="Georgia"/>
      <w:b/>
      <w:sz w:val="24"/>
    </w:rPr>
  </w:style>
  <w:style w:type="character" w:customStyle="1" w:styleId="searchtools-record-title">
    <w:name w:val="searchtools-record-title"/>
    <w:basedOn w:val="DefaultParagraphFont"/>
    <w:rsid w:val="000F58D2"/>
  </w:style>
  <w:style w:type="character" w:customStyle="1" w:styleId="HighlightedUnderline0">
    <w:name w:val="Highlighted Underline"/>
    <w:basedOn w:val="DefaultParagraphFont"/>
    <w:uiPriority w:val="1"/>
    <w:qFormat/>
    <w:rsid w:val="000F58D2"/>
    <w:rPr>
      <w:rFonts w:ascii="Arial Narrow" w:hAnsi="Arial Narrow"/>
      <w:b w:val="0"/>
      <w:sz w:val="22"/>
      <w:u w:val="single"/>
      <w:bdr w:val="none" w:sz="0" w:space="0" w:color="auto"/>
      <w:shd w:val="clear" w:color="auto" w:fill="C76361"/>
    </w:rPr>
  </w:style>
  <w:style w:type="character" w:customStyle="1" w:styleId="rightside">
    <w:name w:val="rightside"/>
    <w:rsid w:val="000F58D2"/>
  </w:style>
  <w:style w:type="character" w:customStyle="1" w:styleId="flourish">
    <w:name w:val="flourish"/>
    <w:rsid w:val="000F58D2"/>
  </w:style>
  <w:style w:type="character" w:customStyle="1" w:styleId="style150">
    <w:name w:val="style150"/>
    <w:rsid w:val="000F58D2"/>
  </w:style>
  <w:style w:type="character" w:customStyle="1" w:styleId="head">
    <w:name w:val="head"/>
    <w:rsid w:val="000F58D2"/>
  </w:style>
  <w:style w:type="character" w:customStyle="1" w:styleId="first-letter">
    <w:name w:val="first-letter"/>
    <w:rsid w:val="000F58D2"/>
  </w:style>
  <w:style w:type="character" w:customStyle="1" w:styleId="focusparagraph">
    <w:name w:val="focusparagraph"/>
    <w:rsid w:val="000F58D2"/>
  </w:style>
  <w:style w:type="character" w:customStyle="1" w:styleId="StyleUnderlineCharChar111pt">
    <w:name w:val="Style Underline Char Char1 + 11 pt"/>
    <w:rsid w:val="000F58D2"/>
    <w:rPr>
      <w:rFonts w:ascii="Times New Roman" w:hAnsi="Times New Roman"/>
      <w:sz w:val="20"/>
      <w:u w:val="single"/>
      <w:lang w:val="en-US" w:eastAsia="en-US" w:bidi="ar-SA"/>
    </w:rPr>
  </w:style>
  <w:style w:type="character" w:customStyle="1" w:styleId="CharChar31">
    <w:name w:val="Char Char31"/>
    <w:rsid w:val="000F58D2"/>
    <w:rPr>
      <w:rFonts w:cs="Arial"/>
      <w:b/>
      <w:bCs/>
      <w:szCs w:val="32"/>
      <w:lang w:val="en-US" w:eastAsia="en-US" w:bidi="ar-SA"/>
    </w:rPr>
  </w:style>
  <w:style w:type="character" w:customStyle="1" w:styleId="citationgenerated">
    <w:name w:val="citation generated"/>
    <w:rsid w:val="000F58D2"/>
  </w:style>
  <w:style w:type="character" w:customStyle="1" w:styleId="commentstext0">
    <w:name w:val="comments_text"/>
    <w:uiPriority w:val="99"/>
    <w:rsid w:val="000F58D2"/>
    <w:rPr>
      <w:rFonts w:cs="Times New Roman"/>
    </w:rPr>
  </w:style>
  <w:style w:type="paragraph" w:customStyle="1" w:styleId="CM25">
    <w:name w:val="CM25"/>
    <w:basedOn w:val="Default"/>
    <w:next w:val="Default"/>
    <w:qFormat/>
    <w:rsid w:val="000F58D2"/>
    <w:pPr>
      <w:spacing w:after="233" w:line="276" w:lineRule="auto"/>
    </w:pPr>
    <w:rPr>
      <w:rFonts w:ascii="Georgia" w:eastAsia="Calibri" w:hAnsi="Georgia"/>
      <w:color w:val="auto"/>
      <w:sz w:val="22"/>
    </w:rPr>
  </w:style>
  <w:style w:type="character" w:customStyle="1" w:styleId="FontStyle29">
    <w:name w:val="Font Style29"/>
    <w:uiPriority w:val="99"/>
    <w:rsid w:val="000F58D2"/>
    <w:rPr>
      <w:rFonts w:ascii="Arial" w:hAnsi="Arial" w:cs="Arial"/>
      <w:sz w:val="14"/>
      <w:szCs w:val="14"/>
    </w:rPr>
  </w:style>
  <w:style w:type="character" w:customStyle="1" w:styleId="A8">
    <w:name w:val="A8"/>
    <w:rsid w:val="000F58D2"/>
    <w:rPr>
      <w:color w:val="000000"/>
      <w:sz w:val="12"/>
      <w:szCs w:val="12"/>
    </w:rPr>
  </w:style>
  <w:style w:type="character" w:customStyle="1" w:styleId="apturelink">
    <w:name w:val="apturelink"/>
    <w:rsid w:val="000F58D2"/>
  </w:style>
  <w:style w:type="character" w:customStyle="1" w:styleId="apturelinkicon">
    <w:name w:val="apturelinkicon"/>
    <w:rsid w:val="000F58D2"/>
  </w:style>
  <w:style w:type="character" w:customStyle="1" w:styleId="titletxt">
    <w:name w:val="titletxt"/>
    <w:rsid w:val="000F58D2"/>
  </w:style>
  <w:style w:type="character" w:customStyle="1" w:styleId="colbcopy">
    <w:name w:val="colbcopy"/>
    <w:rsid w:val="000F58D2"/>
  </w:style>
  <w:style w:type="character" w:customStyle="1" w:styleId="hcard">
    <w:name w:val="hcard"/>
    <w:rsid w:val="000F58D2"/>
  </w:style>
  <w:style w:type="table" w:styleId="MediumGrid2">
    <w:name w:val="Medium Grid 2"/>
    <w:basedOn w:val="TableNormal"/>
    <w:uiPriority w:val="68"/>
    <w:rsid w:val="000F58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0F58D2"/>
    <w:rPr>
      <w:rFonts w:ascii="Courier" w:eastAsia="Cambria" w:hAnsi="Courier"/>
      <w:sz w:val="21"/>
      <w:szCs w:val="21"/>
    </w:rPr>
  </w:style>
  <w:style w:type="paragraph" w:customStyle="1" w:styleId="hotroute2">
    <w:name w:val="hotroute"/>
    <w:basedOn w:val="Normal"/>
    <w:qFormat/>
    <w:rsid w:val="000F58D2"/>
    <w:pPr>
      <w:spacing w:after="0" w:line="240" w:lineRule="auto"/>
      <w:ind w:left="288"/>
    </w:pPr>
    <w:rPr>
      <w:rFonts w:cs="Calibri"/>
    </w:rPr>
  </w:style>
  <w:style w:type="paragraph" w:customStyle="1" w:styleId="DeleteAnalytics">
    <w:name w:val="Delete Analytics"/>
    <w:basedOn w:val="Heading4"/>
    <w:qFormat/>
    <w:rsid w:val="000F58D2"/>
    <w:pPr>
      <w:spacing w:before="200" w:line="240" w:lineRule="auto"/>
    </w:pPr>
    <w:rPr>
      <w:rFonts w:ascii="Cambria" w:hAnsi="Cambria"/>
      <w:iCs w:val="0"/>
      <w:color w:val="800000"/>
      <w:sz w:val="22"/>
    </w:rPr>
  </w:style>
  <w:style w:type="paragraph" w:customStyle="1" w:styleId="ReallyFuckingSmall0">
    <w:name w:val="Really Fucking Small"/>
    <w:basedOn w:val="Normal"/>
    <w:link w:val="ReallyFuckingSmallChar0"/>
    <w:rsid w:val="000F58D2"/>
    <w:pPr>
      <w:spacing w:after="0" w:line="240" w:lineRule="auto"/>
      <w:ind w:left="144"/>
    </w:pPr>
    <w:rPr>
      <w:rFonts w:eastAsia="Times New Roman" w:cs="Calibri"/>
      <w:sz w:val="12"/>
    </w:rPr>
  </w:style>
  <w:style w:type="character" w:customStyle="1" w:styleId="ReallyFuckingSmallChar0">
    <w:name w:val="Really Fucking Small Char"/>
    <w:link w:val="ReallyFuckingSmall0"/>
    <w:rsid w:val="000F58D2"/>
    <w:rPr>
      <w:rFonts w:ascii="Calibri" w:eastAsia="Times New Roman" w:hAnsi="Calibri" w:cs="Calibri"/>
      <w:sz w:val="12"/>
    </w:rPr>
  </w:style>
  <w:style w:type="paragraph" w:customStyle="1" w:styleId="Boxempahsis">
    <w:name w:val="Box empahsis"/>
    <w:basedOn w:val="Normal"/>
    <w:link w:val="BoxempahsisChar"/>
    <w:qFormat/>
    <w:rsid w:val="000F58D2"/>
    <w:pPr>
      <w:spacing w:after="0" w:line="240" w:lineRule="auto"/>
    </w:pPr>
    <w:rPr>
      <w:rFonts w:ascii="Franklin Gothic Heavy" w:hAnsi="Franklin Gothic Heavy" w:cs="Calibri"/>
      <w:sz w:val="24"/>
      <w:u w:val="single"/>
      <w:bdr w:val="single" w:sz="4" w:space="0" w:color="auto"/>
    </w:rPr>
  </w:style>
  <w:style w:type="character" w:customStyle="1" w:styleId="BoxempahsisChar">
    <w:name w:val="Box empahsis Char"/>
    <w:basedOn w:val="DefaultParagraphFont"/>
    <w:link w:val="Boxempahsis"/>
    <w:rsid w:val="000F58D2"/>
    <w:rPr>
      <w:rFonts w:ascii="Franklin Gothic Heavy" w:hAnsi="Franklin Gothic Heavy" w:cs="Calibri"/>
      <w:sz w:val="24"/>
      <w:u w:val="single"/>
      <w:bdr w:val="single" w:sz="4" w:space="0" w:color="auto"/>
    </w:rPr>
  </w:style>
  <w:style w:type="character" w:customStyle="1" w:styleId="Qualified">
    <w:name w:val="Qualified"/>
    <w:rsid w:val="000F58D2"/>
    <w:rPr>
      <w:rFonts w:asciiTheme="majorHAnsi" w:hAnsiTheme="majorHAnsi"/>
      <w:b/>
      <w:bCs/>
      <w:sz w:val="16"/>
    </w:rPr>
  </w:style>
  <w:style w:type="character" w:customStyle="1" w:styleId="Underline-Highlighted-WFU">
    <w:name w:val="Underline-Highlighted-WFU"/>
    <w:basedOn w:val="DefaultParagraphFont"/>
    <w:uiPriority w:val="1"/>
    <w:qFormat/>
    <w:rsid w:val="000F58D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F58D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F58D2"/>
    <w:rPr>
      <w:rFonts w:ascii="Arial" w:eastAsia="Times New Roman" w:hAnsi="Arial" w:cs="Arial"/>
      <w:b/>
      <w:bCs/>
      <w:kern w:val="32"/>
      <w:sz w:val="28"/>
      <w:szCs w:val="32"/>
    </w:rPr>
  </w:style>
  <w:style w:type="character" w:customStyle="1" w:styleId="columntexthead">
    <w:name w:val="columntexthead"/>
    <w:rsid w:val="000F58D2"/>
  </w:style>
  <w:style w:type="character" w:customStyle="1" w:styleId="instruction">
    <w:name w:val="instruction"/>
    <w:rsid w:val="000F58D2"/>
  </w:style>
  <w:style w:type="character" w:customStyle="1" w:styleId="listpipe">
    <w:name w:val="listpipe"/>
    <w:rsid w:val="000F58D2"/>
  </w:style>
  <w:style w:type="character" w:customStyle="1" w:styleId="imagelink">
    <w:name w:val="imagelink"/>
    <w:rsid w:val="000F58D2"/>
  </w:style>
  <w:style w:type="character" w:customStyle="1" w:styleId="leadin">
    <w:name w:val="leadin"/>
    <w:rsid w:val="000F58D2"/>
  </w:style>
  <w:style w:type="character" w:customStyle="1" w:styleId="A4">
    <w:name w:val="A4"/>
    <w:uiPriority w:val="99"/>
    <w:rsid w:val="000F58D2"/>
    <w:rPr>
      <w:rFonts w:ascii="Baskerville" w:hAnsi="Baskerville" w:cs="Baskerville"/>
      <w:b/>
      <w:bCs/>
      <w:color w:val="000000"/>
      <w:sz w:val="22"/>
      <w:szCs w:val="22"/>
    </w:rPr>
  </w:style>
  <w:style w:type="character" w:customStyle="1" w:styleId="noticiabyline">
    <w:name w:val="noticia_byline"/>
    <w:rsid w:val="000F58D2"/>
  </w:style>
  <w:style w:type="character" w:customStyle="1" w:styleId="sep">
    <w:name w:val="sep"/>
    <w:rsid w:val="000F58D2"/>
  </w:style>
  <w:style w:type="character" w:customStyle="1" w:styleId="rightnowyahoo">
    <w:name w:val="right_now_yahoo"/>
    <w:rsid w:val="000F58D2"/>
  </w:style>
  <w:style w:type="character" w:customStyle="1" w:styleId="submittedmeta">
    <w:name w:val="submitted meta"/>
    <w:rsid w:val="000F58D2"/>
  </w:style>
  <w:style w:type="character" w:customStyle="1" w:styleId="A10">
    <w:name w:val="A10"/>
    <w:uiPriority w:val="99"/>
    <w:rsid w:val="000F58D2"/>
    <w:rPr>
      <w:color w:val="000000"/>
      <w:sz w:val="12"/>
      <w:szCs w:val="12"/>
    </w:rPr>
  </w:style>
  <w:style w:type="paragraph" w:customStyle="1" w:styleId="Pa7">
    <w:name w:val="Pa7"/>
    <w:basedOn w:val="Default"/>
    <w:next w:val="Default"/>
    <w:uiPriority w:val="99"/>
    <w:qFormat/>
    <w:rsid w:val="000F58D2"/>
    <w:pPr>
      <w:spacing w:before="280" w:line="221" w:lineRule="atLeast"/>
    </w:pPr>
    <w:rPr>
      <w:rFonts w:ascii="Baskerville" w:eastAsia="Times New Roman" w:hAnsi="Baskerville"/>
      <w:color w:val="auto"/>
    </w:rPr>
  </w:style>
  <w:style w:type="character" w:customStyle="1" w:styleId="AAAunderline">
    <w:name w:val="AAAunderline"/>
    <w:qFormat/>
    <w:rsid w:val="000F58D2"/>
    <w:rPr>
      <w:b/>
      <w:u w:val="single"/>
    </w:rPr>
  </w:style>
  <w:style w:type="paragraph" w:customStyle="1" w:styleId="IndexHeader">
    <w:name w:val="Index Header"/>
    <w:basedOn w:val="Normal"/>
    <w:rsid w:val="000F58D2"/>
    <w:pPr>
      <w:spacing w:after="0" w:line="240" w:lineRule="auto"/>
      <w:ind w:left="-720"/>
      <w:outlineLvl w:val="0"/>
    </w:pPr>
    <w:rPr>
      <w:rFonts w:eastAsia="Times New Roman" w:cs="Calibri"/>
      <w:b/>
      <w:bCs/>
      <w:sz w:val="36"/>
      <w:szCs w:val="20"/>
    </w:rPr>
  </w:style>
  <w:style w:type="character" w:customStyle="1" w:styleId="IndexHeaderChar">
    <w:name w:val="Index Header Char"/>
    <w:rsid w:val="000F58D2"/>
    <w:rPr>
      <w:rFonts w:ascii="Times New Roman" w:eastAsia="Times New Roman" w:hAnsi="Times New Roman"/>
      <w:b/>
      <w:bCs/>
      <w:sz w:val="36"/>
    </w:rPr>
  </w:style>
  <w:style w:type="paragraph" w:customStyle="1" w:styleId="CardRead">
    <w:name w:val="Card_Read"/>
    <w:basedOn w:val="Normal"/>
    <w:rsid w:val="000F58D2"/>
    <w:pPr>
      <w:spacing w:after="0" w:line="240" w:lineRule="auto"/>
    </w:pPr>
    <w:rPr>
      <w:rFonts w:ascii="Times" w:eastAsia="Times" w:hAnsi="Times" w:cs="Calibri"/>
      <w:szCs w:val="20"/>
    </w:rPr>
  </w:style>
  <w:style w:type="paragraph" w:customStyle="1" w:styleId="CardNU">
    <w:name w:val="CardNU"/>
    <w:basedOn w:val="Normal"/>
    <w:rsid w:val="000F58D2"/>
    <w:pPr>
      <w:spacing w:after="0" w:line="240" w:lineRule="auto"/>
    </w:pPr>
    <w:rPr>
      <w:rFonts w:ascii="Times" w:eastAsia="Times" w:hAnsi="Times" w:cs="Calibri"/>
      <w:sz w:val="14"/>
      <w:szCs w:val="20"/>
    </w:rPr>
  </w:style>
  <w:style w:type="paragraph" w:customStyle="1" w:styleId="StyleHeading310pt">
    <w:name w:val="Style Heading 3 + 10 pt"/>
    <w:basedOn w:val="Heading3"/>
    <w:rsid w:val="000F58D2"/>
    <w:pPr>
      <w:keepLines w:val="0"/>
      <w:pageBreakBefore w:val="0"/>
      <w:spacing w:before="200" w:line="240" w:lineRule="auto"/>
      <w:ind w:left="576"/>
      <w:jc w:val="left"/>
    </w:pPr>
    <w:rPr>
      <w:rFonts w:ascii="Cambria" w:eastAsia="Times New Roman" w:hAnsi="Cambria" w:cs="Arial"/>
      <w:b w:val="0"/>
      <w:bCs/>
      <w:sz w:val="20"/>
      <w:szCs w:val="26"/>
      <w:u w:val="none"/>
    </w:rPr>
  </w:style>
  <w:style w:type="character" w:customStyle="1" w:styleId="StyleHeading310ptChar">
    <w:name w:val="Style Heading 3 + 10 pt Char"/>
    <w:rsid w:val="000F58D2"/>
    <w:rPr>
      <w:rFonts w:ascii="Times New Roman" w:eastAsia="Times New Roman" w:hAnsi="Times New Roman" w:cs="Arial"/>
      <w:b/>
      <w:bCs/>
      <w:sz w:val="26"/>
      <w:szCs w:val="26"/>
    </w:rPr>
  </w:style>
  <w:style w:type="paragraph" w:customStyle="1" w:styleId="Style30">
    <w:name w:val="Style 3"/>
    <w:basedOn w:val="Normal"/>
    <w:rsid w:val="000F58D2"/>
    <w:pPr>
      <w:autoSpaceDE w:val="0"/>
      <w:autoSpaceDN w:val="0"/>
      <w:spacing w:after="0" w:line="326" w:lineRule="auto"/>
      <w:ind w:firstLine="216"/>
      <w:jc w:val="both"/>
    </w:pPr>
    <w:rPr>
      <w:rFonts w:eastAsia="Times New Roman" w:cs="Calibri"/>
      <w:sz w:val="6"/>
      <w:szCs w:val="6"/>
    </w:rPr>
  </w:style>
  <w:style w:type="character" w:customStyle="1" w:styleId="BoldUnderlineChar10">
    <w:name w:val="BoldUnderline Char1"/>
    <w:rsid w:val="000F58D2"/>
    <w:rPr>
      <w:b/>
      <w:sz w:val="22"/>
      <w:szCs w:val="24"/>
      <w:u w:val="single"/>
      <w:lang w:val="en-US" w:eastAsia="en-US" w:bidi="ar-SA"/>
    </w:rPr>
  </w:style>
  <w:style w:type="paragraph" w:customStyle="1" w:styleId="CardText-NotUnderlined">
    <w:name w:val="Card Text - Not Underlined"/>
    <w:basedOn w:val="Normal"/>
    <w:rsid w:val="000F58D2"/>
    <w:pPr>
      <w:spacing w:after="60" w:line="240" w:lineRule="auto"/>
    </w:pPr>
    <w:rPr>
      <w:rFonts w:eastAsia="Times New Roman" w:cs="Calibri"/>
      <w:sz w:val="18"/>
    </w:rPr>
  </w:style>
  <w:style w:type="paragraph" w:customStyle="1" w:styleId="OmniPage8">
    <w:name w:val="OmniPage #8"/>
    <w:basedOn w:val="Normal"/>
    <w:rsid w:val="000F58D2"/>
    <w:pPr>
      <w:spacing w:after="0" w:line="240" w:lineRule="auto"/>
    </w:pPr>
    <w:rPr>
      <w:rFonts w:eastAsia="Times New Roman" w:cs="Calibri"/>
      <w:color w:val="000000"/>
      <w:sz w:val="20"/>
      <w:szCs w:val="20"/>
    </w:rPr>
  </w:style>
  <w:style w:type="paragraph" w:customStyle="1" w:styleId="OmniPage2">
    <w:name w:val="OmniPage #2"/>
    <w:basedOn w:val="Normal"/>
    <w:rsid w:val="000F58D2"/>
    <w:pPr>
      <w:spacing w:after="0" w:line="240" w:lineRule="auto"/>
    </w:pPr>
    <w:rPr>
      <w:rFonts w:eastAsia="Times New Roman" w:cs="Calibri"/>
      <w:color w:val="000000"/>
      <w:sz w:val="20"/>
      <w:szCs w:val="20"/>
    </w:rPr>
  </w:style>
  <w:style w:type="paragraph" w:customStyle="1" w:styleId="OmniPage6">
    <w:name w:val="OmniPage #6"/>
    <w:basedOn w:val="Normal"/>
    <w:rsid w:val="000F58D2"/>
    <w:pPr>
      <w:spacing w:after="0" w:line="240" w:lineRule="auto"/>
    </w:pPr>
    <w:rPr>
      <w:rFonts w:eastAsia="Times New Roman" w:cs="Calibri"/>
      <w:color w:val="000000"/>
      <w:sz w:val="20"/>
      <w:szCs w:val="20"/>
    </w:rPr>
  </w:style>
  <w:style w:type="paragraph" w:customStyle="1" w:styleId="OmniPage7">
    <w:name w:val="OmniPage #7"/>
    <w:basedOn w:val="Normal"/>
    <w:rsid w:val="000F58D2"/>
    <w:pPr>
      <w:spacing w:after="0" w:line="240" w:lineRule="auto"/>
    </w:pPr>
    <w:rPr>
      <w:rFonts w:eastAsia="Times New Roman" w:cs="Calibri"/>
      <w:color w:val="000000"/>
      <w:sz w:val="20"/>
      <w:szCs w:val="20"/>
    </w:rPr>
  </w:style>
  <w:style w:type="paragraph" w:customStyle="1" w:styleId="OmniPage11">
    <w:name w:val="OmniPage #11"/>
    <w:basedOn w:val="Normal"/>
    <w:rsid w:val="000F58D2"/>
    <w:pPr>
      <w:spacing w:after="0" w:line="240" w:lineRule="auto"/>
    </w:pPr>
    <w:rPr>
      <w:rFonts w:eastAsia="Times New Roman" w:cs="Calibri"/>
      <w:color w:val="000000"/>
      <w:sz w:val="20"/>
      <w:szCs w:val="20"/>
    </w:rPr>
  </w:style>
  <w:style w:type="paragraph" w:customStyle="1" w:styleId="OmniPage12">
    <w:name w:val="OmniPage #12"/>
    <w:basedOn w:val="Normal"/>
    <w:rsid w:val="000F58D2"/>
    <w:pPr>
      <w:spacing w:after="0" w:line="240" w:lineRule="auto"/>
    </w:pPr>
    <w:rPr>
      <w:rFonts w:eastAsia="Times New Roman" w:cs="Calibri"/>
      <w:color w:val="000000"/>
      <w:sz w:val="20"/>
      <w:szCs w:val="20"/>
    </w:rPr>
  </w:style>
  <w:style w:type="paragraph" w:customStyle="1" w:styleId="OmniPage13">
    <w:name w:val="OmniPage #13"/>
    <w:basedOn w:val="Normal"/>
    <w:rsid w:val="000F58D2"/>
    <w:pPr>
      <w:spacing w:after="0" w:line="240" w:lineRule="auto"/>
    </w:pPr>
    <w:rPr>
      <w:rFonts w:eastAsia="Times New Roman" w:cs="Calibri"/>
      <w:color w:val="000000"/>
      <w:sz w:val="20"/>
      <w:szCs w:val="20"/>
    </w:rPr>
  </w:style>
  <w:style w:type="paragraph" w:customStyle="1" w:styleId="OmniPage14">
    <w:name w:val="OmniPage #14"/>
    <w:basedOn w:val="Normal"/>
    <w:rsid w:val="000F58D2"/>
    <w:pPr>
      <w:spacing w:after="0" w:line="240" w:lineRule="auto"/>
    </w:pPr>
    <w:rPr>
      <w:rFonts w:eastAsia="Times New Roman" w:cs="Calibri"/>
      <w:color w:val="000000"/>
      <w:sz w:val="20"/>
      <w:szCs w:val="20"/>
    </w:rPr>
  </w:style>
  <w:style w:type="paragraph" w:customStyle="1" w:styleId="OmniPage15">
    <w:name w:val="OmniPage #15"/>
    <w:basedOn w:val="Normal"/>
    <w:rsid w:val="000F58D2"/>
    <w:pPr>
      <w:spacing w:after="0" w:line="240" w:lineRule="auto"/>
    </w:pPr>
    <w:rPr>
      <w:rFonts w:eastAsia="Times New Roman" w:cs="Calibri"/>
      <w:color w:val="000000"/>
      <w:sz w:val="20"/>
      <w:szCs w:val="20"/>
    </w:rPr>
  </w:style>
  <w:style w:type="paragraph" w:customStyle="1" w:styleId="OmniPage17">
    <w:name w:val="OmniPage #17"/>
    <w:basedOn w:val="Normal"/>
    <w:rsid w:val="000F58D2"/>
    <w:pPr>
      <w:spacing w:after="0" w:line="240" w:lineRule="auto"/>
    </w:pPr>
    <w:rPr>
      <w:rFonts w:eastAsia="Times New Roman" w:cs="Calibri"/>
      <w:color w:val="000000"/>
      <w:sz w:val="20"/>
      <w:szCs w:val="20"/>
    </w:rPr>
  </w:style>
  <w:style w:type="paragraph" w:customStyle="1" w:styleId="OmniPage19">
    <w:name w:val="OmniPage #19"/>
    <w:basedOn w:val="Normal"/>
    <w:rsid w:val="000F58D2"/>
    <w:pPr>
      <w:spacing w:after="0" w:line="240" w:lineRule="auto"/>
    </w:pPr>
    <w:rPr>
      <w:rFonts w:eastAsia="Times New Roman" w:cs="Calibri"/>
      <w:color w:val="000000"/>
      <w:sz w:val="20"/>
      <w:szCs w:val="20"/>
    </w:rPr>
  </w:style>
  <w:style w:type="paragraph" w:customStyle="1" w:styleId="OmniPage20">
    <w:name w:val="OmniPage #20"/>
    <w:basedOn w:val="Normal"/>
    <w:rsid w:val="000F58D2"/>
    <w:pPr>
      <w:spacing w:after="0" w:line="240" w:lineRule="auto"/>
    </w:pPr>
    <w:rPr>
      <w:rFonts w:eastAsia="Times New Roman" w:cs="Calibri"/>
      <w:color w:val="000000"/>
      <w:sz w:val="20"/>
      <w:szCs w:val="20"/>
    </w:rPr>
  </w:style>
  <w:style w:type="paragraph" w:customStyle="1" w:styleId="OmniPage21">
    <w:name w:val="OmniPage #21"/>
    <w:basedOn w:val="Normal"/>
    <w:rsid w:val="000F58D2"/>
    <w:pPr>
      <w:spacing w:after="0" w:line="240" w:lineRule="auto"/>
    </w:pPr>
    <w:rPr>
      <w:rFonts w:eastAsia="Times New Roman" w:cs="Calibri"/>
      <w:color w:val="000000"/>
      <w:sz w:val="20"/>
      <w:szCs w:val="20"/>
    </w:rPr>
  </w:style>
  <w:style w:type="paragraph" w:customStyle="1" w:styleId="OmniPage22">
    <w:name w:val="OmniPage #22"/>
    <w:basedOn w:val="Normal"/>
    <w:rsid w:val="000F58D2"/>
    <w:pPr>
      <w:spacing w:after="0" w:line="240" w:lineRule="auto"/>
    </w:pPr>
    <w:rPr>
      <w:rFonts w:eastAsia="Times New Roman" w:cs="Calibri"/>
      <w:color w:val="000000"/>
      <w:sz w:val="20"/>
      <w:szCs w:val="20"/>
    </w:rPr>
  </w:style>
  <w:style w:type="paragraph" w:customStyle="1" w:styleId="OmniPage25">
    <w:name w:val="OmniPage #25"/>
    <w:basedOn w:val="Normal"/>
    <w:rsid w:val="000F58D2"/>
    <w:pPr>
      <w:spacing w:after="0" w:line="240" w:lineRule="auto"/>
    </w:pPr>
    <w:rPr>
      <w:rFonts w:eastAsia="Times New Roman" w:cs="Calibri"/>
      <w:color w:val="000000"/>
      <w:sz w:val="20"/>
      <w:szCs w:val="20"/>
    </w:rPr>
  </w:style>
  <w:style w:type="paragraph" w:customStyle="1" w:styleId="OmniPage18">
    <w:name w:val="OmniPage #18"/>
    <w:basedOn w:val="Normal"/>
    <w:rsid w:val="000F58D2"/>
    <w:pPr>
      <w:spacing w:after="0" w:line="240" w:lineRule="auto"/>
    </w:pPr>
    <w:rPr>
      <w:rFonts w:eastAsia="Times New Roman" w:cs="Calibri"/>
      <w:color w:val="000000"/>
      <w:sz w:val="20"/>
      <w:szCs w:val="20"/>
    </w:rPr>
  </w:style>
  <w:style w:type="paragraph" w:customStyle="1" w:styleId="OmniPage26">
    <w:name w:val="OmniPage #26"/>
    <w:basedOn w:val="Normal"/>
    <w:rsid w:val="000F58D2"/>
    <w:pPr>
      <w:spacing w:after="0" w:line="240" w:lineRule="auto"/>
    </w:pPr>
    <w:rPr>
      <w:rFonts w:eastAsia="Times New Roman" w:cs="Calibri"/>
      <w:color w:val="000000"/>
      <w:sz w:val="20"/>
      <w:szCs w:val="20"/>
    </w:rPr>
  </w:style>
  <w:style w:type="character" w:customStyle="1" w:styleId="iagsheaderlarge">
    <w:name w:val="iags_header_large"/>
    <w:rsid w:val="000F58D2"/>
  </w:style>
  <w:style w:type="paragraph" w:customStyle="1" w:styleId="OmniPage9">
    <w:name w:val="OmniPage #9"/>
    <w:basedOn w:val="Normal"/>
    <w:rsid w:val="000F58D2"/>
    <w:pPr>
      <w:spacing w:after="0" w:line="240" w:lineRule="auto"/>
    </w:pPr>
    <w:rPr>
      <w:rFonts w:eastAsia="Times New Roman" w:cs="Calibri"/>
      <w:color w:val="000000"/>
      <w:sz w:val="20"/>
      <w:szCs w:val="20"/>
    </w:rPr>
  </w:style>
  <w:style w:type="paragraph" w:customStyle="1" w:styleId="OmniPage5">
    <w:name w:val="OmniPage #5"/>
    <w:basedOn w:val="Normal"/>
    <w:rsid w:val="000F58D2"/>
    <w:pPr>
      <w:spacing w:after="0" w:line="240" w:lineRule="auto"/>
    </w:pPr>
    <w:rPr>
      <w:rFonts w:eastAsia="Times New Roman" w:cs="Calibri"/>
      <w:color w:val="000000"/>
      <w:sz w:val="20"/>
      <w:szCs w:val="20"/>
    </w:rPr>
  </w:style>
  <w:style w:type="character" w:customStyle="1" w:styleId="style12char0">
    <w:name w:val="style12char"/>
    <w:rsid w:val="000F58D2"/>
  </w:style>
  <w:style w:type="character" w:customStyle="1" w:styleId="charchar2">
    <w:name w:val="charchar2"/>
    <w:rsid w:val="000F58D2"/>
  </w:style>
  <w:style w:type="character" w:customStyle="1" w:styleId="style11char0">
    <w:name w:val="style11char"/>
    <w:rsid w:val="000F58D2"/>
  </w:style>
  <w:style w:type="paragraph" w:customStyle="1" w:styleId="CitesandCardText">
    <w:name w:val="Cites and Card Text"/>
    <w:basedOn w:val="Normal"/>
    <w:rsid w:val="000F58D2"/>
    <w:pPr>
      <w:spacing w:after="0" w:line="240" w:lineRule="auto"/>
    </w:pPr>
    <w:rPr>
      <w:rFonts w:eastAsia="Times New Roman" w:cs="Calibri"/>
      <w:sz w:val="20"/>
    </w:rPr>
  </w:style>
  <w:style w:type="paragraph" w:styleId="List2">
    <w:name w:val="List 2"/>
    <w:basedOn w:val="Default"/>
    <w:next w:val="Default"/>
    <w:rsid w:val="000F58D2"/>
    <w:rPr>
      <w:rFonts w:eastAsia="Times New Roman"/>
      <w:color w:val="auto"/>
    </w:rPr>
  </w:style>
  <w:style w:type="paragraph" w:customStyle="1" w:styleId="Style16">
    <w:name w:val="Style 16"/>
    <w:basedOn w:val="Normal"/>
    <w:rsid w:val="000F58D2"/>
    <w:pPr>
      <w:autoSpaceDE w:val="0"/>
      <w:autoSpaceDN w:val="0"/>
      <w:adjustRightInd w:val="0"/>
      <w:spacing w:after="0" w:line="240" w:lineRule="auto"/>
    </w:pPr>
    <w:rPr>
      <w:rFonts w:eastAsia="Times New Roman" w:cs="Calibri"/>
      <w:sz w:val="24"/>
    </w:rPr>
  </w:style>
  <w:style w:type="paragraph" w:customStyle="1" w:styleId="smalltext2">
    <w:name w:val="smalltext"/>
    <w:basedOn w:val="Normal"/>
    <w:link w:val="smalltextChar0"/>
    <w:rsid w:val="000F58D2"/>
    <w:pPr>
      <w:spacing w:after="0" w:line="240" w:lineRule="auto"/>
    </w:pPr>
    <w:rPr>
      <w:rFonts w:eastAsia="Times New Roman" w:cs="Calibri"/>
    </w:rPr>
  </w:style>
  <w:style w:type="character" w:customStyle="1" w:styleId="smalltextChar0">
    <w:name w:val="smalltext Char"/>
    <w:link w:val="smalltext2"/>
    <w:rsid w:val="000F58D2"/>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rsid w:val="000F58D2"/>
    <w:pPr>
      <w:spacing w:after="120"/>
    </w:pPr>
    <w:rPr>
      <w:rFonts w:eastAsia="Times New Roman"/>
      <w:color w:val="auto"/>
    </w:rPr>
  </w:style>
  <w:style w:type="paragraph" w:customStyle="1" w:styleId="headingChar">
    <w:name w:val="heading Char"/>
    <w:basedOn w:val="Normal"/>
    <w:rsid w:val="000F58D2"/>
    <w:pPr>
      <w:spacing w:after="0" w:line="240" w:lineRule="auto"/>
      <w:jc w:val="center"/>
    </w:pPr>
    <w:rPr>
      <w:rFonts w:ascii="Arial Black" w:eastAsia="Times New Roman" w:hAnsi="Arial Black" w:cs="Calibri"/>
      <w:b/>
      <w:sz w:val="36"/>
      <w:u w:val="single"/>
    </w:rPr>
  </w:style>
  <w:style w:type="character" w:customStyle="1" w:styleId="boldunderlineCharChar0">
    <w:name w:val="boldunderline Char Char"/>
    <w:rsid w:val="000F58D2"/>
    <w:rPr>
      <w:b/>
      <w:sz w:val="22"/>
      <w:szCs w:val="24"/>
      <w:u w:val="single"/>
      <w:lang w:val="en-US" w:eastAsia="en-US" w:bidi="ar-SA"/>
    </w:rPr>
  </w:style>
  <w:style w:type="paragraph" w:customStyle="1" w:styleId="Bullets-squares">
    <w:name w:val="Bullets - squares"/>
    <w:basedOn w:val="Normal"/>
    <w:next w:val="Normal"/>
    <w:rsid w:val="000F58D2"/>
    <w:pPr>
      <w:numPr>
        <w:numId w:val="26"/>
      </w:numPr>
      <w:overflowPunct w:val="0"/>
      <w:autoSpaceDE w:val="0"/>
      <w:autoSpaceDN w:val="0"/>
      <w:adjustRightInd w:val="0"/>
      <w:spacing w:after="0" w:line="240" w:lineRule="auto"/>
      <w:jc w:val="both"/>
      <w:textAlignment w:val="baseline"/>
    </w:pPr>
    <w:rPr>
      <w:rFonts w:eastAsia="Times New Roman" w:cs="Calibri"/>
      <w:lang w:val="en-GB"/>
    </w:rPr>
  </w:style>
  <w:style w:type="paragraph" w:customStyle="1" w:styleId="UnderlineText">
    <w:name w:val="Underline Text"/>
    <w:basedOn w:val="Normal"/>
    <w:link w:val="UnderlineTextChar"/>
    <w:qFormat/>
    <w:rsid w:val="000F58D2"/>
    <w:pPr>
      <w:spacing w:after="0" w:line="240" w:lineRule="auto"/>
      <w:ind w:left="288"/>
    </w:pPr>
    <w:rPr>
      <w:rFonts w:asciiTheme="minorHAnsi" w:hAnsiTheme="minorHAnsi"/>
      <w:u w:val="single"/>
    </w:rPr>
  </w:style>
  <w:style w:type="paragraph" w:customStyle="1" w:styleId="Size8">
    <w:name w:val="Size 8"/>
    <w:link w:val="Size8Char"/>
    <w:rsid w:val="000F58D2"/>
    <w:pPr>
      <w:spacing w:after="0" w:line="240" w:lineRule="auto"/>
    </w:pPr>
    <w:rPr>
      <w:rFonts w:ascii="Times New Roman" w:eastAsia="Times New Roman" w:hAnsi="Times New Roman" w:cs="Times New Roman"/>
      <w:sz w:val="16"/>
    </w:rPr>
  </w:style>
  <w:style w:type="character" w:customStyle="1" w:styleId="Size8Char">
    <w:name w:val="Size 8 Char"/>
    <w:link w:val="Size8"/>
    <w:rsid w:val="000F58D2"/>
    <w:rPr>
      <w:rFonts w:ascii="Times New Roman" w:eastAsia="Times New Roman" w:hAnsi="Times New Roman" w:cs="Times New Roman"/>
      <w:sz w:val="16"/>
    </w:rPr>
  </w:style>
  <w:style w:type="paragraph" w:customStyle="1" w:styleId="RegularCite">
    <w:name w:val="Regular Cite"/>
    <w:qFormat/>
    <w:rsid w:val="000F58D2"/>
    <w:pPr>
      <w:spacing w:after="0" w:line="240" w:lineRule="auto"/>
    </w:pPr>
    <w:rPr>
      <w:rFonts w:ascii="Times New Roman" w:eastAsia="Times New Roman" w:hAnsi="Times New Roman" w:cs="Times New Roman"/>
      <w:sz w:val="20"/>
    </w:rPr>
  </w:style>
  <w:style w:type="character" w:customStyle="1" w:styleId="eudoraheader">
    <w:name w:val="eudoraheader"/>
    <w:rsid w:val="000F58D2"/>
  </w:style>
  <w:style w:type="character" w:customStyle="1" w:styleId="emailstyle26">
    <w:name w:val="emailstyle26"/>
    <w:rsid w:val="000F58D2"/>
  </w:style>
  <w:style w:type="paragraph" w:customStyle="1" w:styleId="context">
    <w:name w:val="context"/>
    <w:basedOn w:val="Normal"/>
    <w:rsid w:val="000F58D2"/>
    <w:pPr>
      <w:spacing w:before="100" w:beforeAutospacing="1" w:after="100" w:afterAutospacing="1" w:line="240" w:lineRule="auto"/>
    </w:pPr>
    <w:rPr>
      <w:rFonts w:eastAsia="Times New Roman" w:cs="Calibri"/>
      <w:sz w:val="24"/>
    </w:rPr>
  </w:style>
  <w:style w:type="character" w:customStyle="1" w:styleId="newstitle1">
    <w:name w:val="newstitle1"/>
    <w:rsid w:val="000F58D2"/>
  </w:style>
  <w:style w:type="character" w:customStyle="1" w:styleId="dateline">
    <w:name w:val="dateline"/>
    <w:rsid w:val="000F58D2"/>
  </w:style>
  <w:style w:type="character" w:customStyle="1" w:styleId="sendtofriend">
    <w:name w:val="sendtofriend"/>
    <w:rsid w:val="000F58D2"/>
  </w:style>
  <w:style w:type="character" w:customStyle="1" w:styleId="pagetype">
    <w:name w:val="pagetype"/>
    <w:rsid w:val="000F58D2"/>
  </w:style>
  <w:style w:type="character" w:customStyle="1" w:styleId="byl">
    <w:name w:val="byl"/>
    <w:rsid w:val="000F58D2"/>
  </w:style>
  <w:style w:type="character" w:customStyle="1" w:styleId="byd">
    <w:name w:val="byd"/>
    <w:rsid w:val="000F58D2"/>
  </w:style>
  <w:style w:type="paragraph" w:customStyle="1" w:styleId="Size6">
    <w:name w:val="Size 6"/>
    <w:link w:val="Size6Char"/>
    <w:qFormat/>
    <w:rsid w:val="000F58D2"/>
    <w:pPr>
      <w:spacing w:after="0" w:line="240" w:lineRule="auto"/>
    </w:pPr>
    <w:rPr>
      <w:rFonts w:ascii="Times New Roman" w:eastAsia="Times New Roman" w:hAnsi="Times New Roman" w:cs="Times New Roman"/>
      <w:sz w:val="16"/>
    </w:rPr>
  </w:style>
  <w:style w:type="character" w:customStyle="1" w:styleId="Size6Char">
    <w:name w:val="Size 6 Char"/>
    <w:link w:val="Size6"/>
    <w:rsid w:val="000F58D2"/>
    <w:rPr>
      <w:rFonts w:ascii="Times New Roman" w:eastAsia="Times New Roman" w:hAnsi="Times New Roman" w:cs="Times New Roman"/>
      <w:sz w:val="16"/>
    </w:rPr>
  </w:style>
  <w:style w:type="character" w:customStyle="1" w:styleId="underliningchar0">
    <w:name w:val="underliningchar"/>
    <w:rsid w:val="000F58D2"/>
  </w:style>
  <w:style w:type="paragraph" w:customStyle="1" w:styleId="TxBrp11">
    <w:name w:val="TxBr_p11"/>
    <w:basedOn w:val="Normal"/>
    <w:rsid w:val="000F58D2"/>
    <w:pPr>
      <w:tabs>
        <w:tab w:val="left" w:pos="204"/>
      </w:tabs>
      <w:autoSpaceDE w:val="0"/>
      <w:autoSpaceDN w:val="0"/>
      <w:adjustRightInd w:val="0"/>
      <w:spacing w:after="0" w:line="240" w:lineRule="atLeast"/>
      <w:jc w:val="both"/>
    </w:pPr>
    <w:rPr>
      <w:rFonts w:eastAsia="Times New Roman" w:cs="Calibri"/>
      <w:sz w:val="24"/>
    </w:rPr>
  </w:style>
  <w:style w:type="paragraph" w:customStyle="1" w:styleId="TxBrp15">
    <w:name w:val="TxBr_p15"/>
    <w:basedOn w:val="Normal"/>
    <w:rsid w:val="000F58D2"/>
    <w:pPr>
      <w:tabs>
        <w:tab w:val="left" w:pos="1661"/>
      </w:tabs>
      <w:autoSpaceDE w:val="0"/>
      <w:autoSpaceDN w:val="0"/>
      <w:adjustRightInd w:val="0"/>
      <w:spacing w:after="0" w:line="300" w:lineRule="atLeast"/>
      <w:ind w:left="1282"/>
      <w:jc w:val="both"/>
    </w:pPr>
    <w:rPr>
      <w:rFonts w:eastAsia="Times New Roman" w:cs="Calibri"/>
      <w:sz w:val="24"/>
    </w:rPr>
  </w:style>
  <w:style w:type="paragraph" w:customStyle="1" w:styleId="TxBrp16">
    <w:name w:val="TxBr_p16"/>
    <w:basedOn w:val="Normal"/>
    <w:rsid w:val="000F58D2"/>
    <w:pPr>
      <w:tabs>
        <w:tab w:val="left" w:pos="1882"/>
      </w:tabs>
      <w:autoSpaceDE w:val="0"/>
      <w:autoSpaceDN w:val="0"/>
      <w:adjustRightInd w:val="0"/>
      <w:spacing w:after="0" w:line="300" w:lineRule="atLeast"/>
      <w:ind w:left="1661" w:firstLine="222"/>
      <w:jc w:val="both"/>
    </w:pPr>
    <w:rPr>
      <w:rFonts w:eastAsia="Times New Roman" w:cs="Calibri"/>
      <w:sz w:val="24"/>
    </w:rPr>
  </w:style>
  <w:style w:type="paragraph" w:customStyle="1" w:styleId="TxBrp7">
    <w:name w:val="TxBr_p7"/>
    <w:basedOn w:val="Normal"/>
    <w:rsid w:val="000F58D2"/>
    <w:pPr>
      <w:tabs>
        <w:tab w:val="left" w:pos="204"/>
      </w:tabs>
      <w:autoSpaceDE w:val="0"/>
      <w:autoSpaceDN w:val="0"/>
      <w:adjustRightInd w:val="0"/>
      <w:spacing w:after="0" w:line="300" w:lineRule="atLeast"/>
      <w:jc w:val="both"/>
    </w:pPr>
    <w:rPr>
      <w:rFonts w:eastAsia="Times New Roman" w:cs="Calibri"/>
      <w:sz w:val="24"/>
    </w:rPr>
  </w:style>
  <w:style w:type="paragraph" w:customStyle="1" w:styleId="TxBrp3">
    <w:name w:val="TxBr_p3"/>
    <w:basedOn w:val="Normal"/>
    <w:rsid w:val="000F58D2"/>
    <w:pPr>
      <w:tabs>
        <w:tab w:val="left" w:pos="1581"/>
      </w:tabs>
      <w:autoSpaceDE w:val="0"/>
      <w:autoSpaceDN w:val="0"/>
      <w:adjustRightInd w:val="0"/>
      <w:spacing w:after="0" w:line="300" w:lineRule="atLeast"/>
      <w:ind w:left="1203"/>
      <w:jc w:val="both"/>
    </w:pPr>
    <w:rPr>
      <w:rFonts w:eastAsia="Times New Roman" w:cs="Calibri"/>
      <w:sz w:val="24"/>
    </w:rPr>
  </w:style>
  <w:style w:type="paragraph" w:customStyle="1" w:styleId="TxBrp4">
    <w:name w:val="TxBr_p4"/>
    <w:basedOn w:val="Normal"/>
    <w:rsid w:val="000F58D2"/>
    <w:pPr>
      <w:tabs>
        <w:tab w:val="left" w:pos="1371"/>
      </w:tabs>
      <w:autoSpaceDE w:val="0"/>
      <w:autoSpaceDN w:val="0"/>
      <w:adjustRightInd w:val="0"/>
      <w:spacing w:after="0" w:line="240" w:lineRule="atLeast"/>
      <w:ind w:left="993"/>
      <w:jc w:val="both"/>
    </w:pPr>
    <w:rPr>
      <w:rFonts w:eastAsia="Times New Roman" w:cs="Calibri"/>
      <w:sz w:val="24"/>
    </w:rPr>
  </w:style>
  <w:style w:type="paragraph" w:customStyle="1" w:styleId="TxBrp6">
    <w:name w:val="TxBr_p6"/>
    <w:basedOn w:val="Normal"/>
    <w:rsid w:val="000F58D2"/>
    <w:pPr>
      <w:tabs>
        <w:tab w:val="left" w:pos="204"/>
      </w:tabs>
      <w:autoSpaceDE w:val="0"/>
      <w:autoSpaceDN w:val="0"/>
      <w:adjustRightInd w:val="0"/>
      <w:spacing w:after="0" w:line="300" w:lineRule="atLeast"/>
    </w:pPr>
    <w:rPr>
      <w:rFonts w:eastAsia="Times New Roman" w:cs="Calibri"/>
      <w:sz w:val="24"/>
    </w:rPr>
  </w:style>
  <w:style w:type="paragraph" w:customStyle="1" w:styleId="TxBrp5">
    <w:name w:val="TxBr_p5"/>
    <w:basedOn w:val="Normal"/>
    <w:rsid w:val="000F58D2"/>
    <w:pPr>
      <w:tabs>
        <w:tab w:val="left" w:pos="255"/>
      </w:tabs>
      <w:autoSpaceDE w:val="0"/>
      <w:autoSpaceDN w:val="0"/>
      <w:adjustRightInd w:val="0"/>
      <w:spacing w:after="0" w:line="300" w:lineRule="atLeast"/>
      <w:ind w:firstLine="255"/>
      <w:jc w:val="both"/>
    </w:pPr>
    <w:rPr>
      <w:rFonts w:eastAsia="Times New Roman" w:cs="Calibri"/>
      <w:sz w:val="24"/>
    </w:rPr>
  </w:style>
  <w:style w:type="paragraph" w:customStyle="1" w:styleId="TxBrp27">
    <w:name w:val="TxBr_p27"/>
    <w:basedOn w:val="Normal"/>
    <w:rsid w:val="000F58D2"/>
    <w:pPr>
      <w:tabs>
        <w:tab w:val="left" w:pos="204"/>
      </w:tabs>
      <w:autoSpaceDE w:val="0"/>
      <w:autoSpaceDN w:val="0"/>
      <w:adjustRightInd w:val="0"/>
      <w:spacing w:after="0" w:line="300" w:lineRule="atLeast"/>
    </w:pPr>
    <w:rPr>
      <w:rFonts w:eastAsia="Times New Roman" w:cs="Calibri"/>
      <w:sz w:val="24"/>
    </w:rPr>
  </w:style>
  <w:style w:type="paragraph" w:customStyle="1" w:styleId="TxBrp10">
    <w:name w:val="TxBr_p10"/>
    <w:basedOn w:val="Normal"/>
    <w:rsid w:val="000F58D2"/>
    <w:pPr>
      <w:tabs>
        <w:tab w:val="left" w:pos="204"/>
      </w:tabs>
      <w:autoSpaceDE w:val="0"/>
      <w:autoSpaceDN w:val="0"/>
      <w:adjustRightInd w:val="0"/>
      <w:spacing w:after="0" w:line="300" w:lineRule="atLeast"/>
      <w:jc w:val="both"/>
    </w:pPr>
    <w:rPr>
      <w:rFonts w:eastAsia="Times New Roman" w:cs="Calibri"/>
      <w:sz w:val="24"/>
    </w:rPr>
  </w:style>
  <w:style w:type="paragraph" w:customStyle="1" w:styleId="TxBrp25">
    <w:name w:val="TxBr_p25"/>
    <w:basedOn w:val="Normal"/>
    <w:rsid w:val="000F58D2"/>
    <w:pPr>
      <w:tabs>
        <w:tab w:val="left" w:pos="204"/>
      </w:tabs>
      <w:autoSpaceDE w:val="0"/>
      <w:autoSpaceDN w:val="0"/>
      <w:adjustRightInd w:val="0"/>
      <w:spacing w:after="0" w:line="300" w:lineRule="atLeast"/>
      <w:jc w:val="both"/>
    </w:pPr>
    <w:rPr>
      <w:rFonts w:eastAsia="Times New Roman" w:cs="Calibri"/>
      <w:sz w:val="24"/>
    </w:rPr>
  </w:style>
  <w:style w:type="paragraph" w:customStyle="1" w:styleId="TxBrp8">
    <w:name w:val="TxBr_p8"/>
    <w:basedOn w:val="Normal"/>
    <w:rsid w:val="000F58D2"/>
    <w:pPr>
      <w:tabs>
        <w:tab w:val="left" w:pos="340"/>
      </w:tabs>
      <w:autoSpaceDE w:val="0"/>
      <w:autoSpaceDN w:val="0"/>
      <w:adjustRightInd w:val="0"/>
      <w:spacing w:after="0" w:line="300" w:lineRule="atLeast"/>
      <w:ind w:firstLine="340"/>
      <w:jc w:val="both"/>
    </w:pPr>
    <w:rPr>
      <w:rFonts w:eastAsia="Times New Roman" w:cs="Calibri"/>
      <w:sz w:val="24"/>
    </w:rPr>
  </w:style>
  <w:style w:type="paragraph" w:customStyle="1" w:styleId="TxBrp12">
    <w:name w:val="TxBr_p12"/>
    <w:basedOn w:val="Normal"/>
    <w:rsid w:val="000F58D2"/>
    <w:pPr>
      <w:tabs>
        <w:tab w:val="left" w:pos="317"/>
      </w:tabs>
      <w:autoSpaceDE w:val="0"/>
      <w:autoSpaceDN w:val="0"/>
      <w:adjustRightInd w:val="0"/>
      <w:spacing w:after="0" w:line="300" w:lineRule="atLeast"/>
      <w:ind w:firstLine="318"/>
      <w:jc w:val="both"/>
    </w:pPr>
    <w:rPr>
      <w:rFonts w:eastAsia="Times New Roman" w:cs="Calibri"/>
      <w:sz w:val="24"/>
    </w:rPr>
  </w:style>
  <w:style w:type="paragraph" w:customStyle="1" w:styleId="TxBrp9">
    <w:name w:val="TxBr_p9"/>
    <w:basedOn w:val="Normal"/>
    <w:rsid w:val="000F58D2"/>
    <w:pPr>
      <w:tabs>
        <w:tab w:val="left" w:pos="2931"/>
      </w:tabs>
      <w:autoSpaceDE w:val="0"/>
      <w:autoSpaceDN w:val="0"/>
      <w:adjustRightInd w:val="0"/>
      <w:spacing w:after="0" w:line="300" w:lineRule="atLeast"/>
      <w:ind w:left="2552"/>
      <w:jc w:val="both"/>
    </w:pPr>
    <w:rPr>
      <w:rFonts w:eastAsia="Times New Roman" w:cs="Calibri"/>
      <w:sz w:val="24"/>
    </w:rPr>
  </w:style>
  <w:style w:type="character" w:customStyle="1" w:styleId="adtext124">
    <w:name w:val="adtext124"/>
    <w:rsid w:val="000F58D2"/>
    <w:rPr>
      <w:vanish w:val="0"/>
      <w:webHidden w:val="0"/>
      <w:color w:val="999999"/>
      <w:sz w:val="12"/>
      <w:szCs w:val="12"/>
      <w:specVanish/>
    </w:rPr>
  </w:style>
  <w:style w:type="paragraph" w:customStyle="1" w:styleId="CardsFont8pt">
    <w:name w:val="Cards + Font: 8 pt"/>
    <w:basedOn w:val="Normal"/>
    <w:rsid w:val="000F58D2"/>
    <w:pPr>
      <w:autoSpaceDE w:val="0"/>
      <w:autoSpaceDN w:val="0"/>
      <w:adjustRightInd w:val="0"/>
      <w:spacing w:after="0" w:line="240" w:lineRule="auto"/>
      <w:ind w:left="432" w:right="432"/>
      <w:jc w:val="both"/>
    </w:pPr>
    <w:rPr>
      <w:rFonts w:eastAsia="Times New Roman" w:cs="Calibri"/>
      <w:szCs w:val="20"/>
    </w:rPr>
  </w:style>
  <w:style w:type="character" w:customStyle="1" w:styleId="CardsFont8ptChar">
    <w:name w:val="Cards + Font: 8 pt Char"/>
    <w:rsid w:val="000F58D2"/>
    <w:rPr>
      <w:sz w:val="16"/>
    </w:rPr>
  </w:style>
  <w:style w:type="character" w:customStyle="1" w:styleId="TagLineCharChar">
    <w:name w:val="Tag Line Char Char"/>
    <w:rsid w:val="000F58D2"/>
    <w:rPr>
      <w:rFonts w:cs="Arial"/>
      <w:b/>
      <w:bCs/>
      <w:iCs/>
      <w:sz w:val="24"/>
      <w:szCs w:val="28"/>
      <w:lang w:val="en-US" w:eastAsia="en-US" w:bidi="ar-SA"/>
    </w:rPr>
  </w:style>
  <w:style w:type="paragraph" w:customStyle="1" w:styleId="published">
    <w:name w:val="published"/>
    <w:basedOn w:val="Normal"/>
    <w:rsid w:val="000F58D2"/>
    <w:pPr>
      <w:spacing w:before="100" w:beforeAutospacing="1" w:after="100" w:afterAutospacing="1" w:line="240" w:lineRule="auto"/>
    </w:pPr>
    <w:rPr>
      <w:rFonts w:eastAsia="Times New Roman" w:cs="Calibri"/>
      <w:sz w:val="24"/>
    </w:rPr>
  </w:style>
  <w:style w:type="paragraph" w:customStyle="1" w:styleId="updated">
    <w:name w:val="updated"/>
    <w:basedOn w:val="Normal"/>
    <w:rsid w:val="000F58D2"/>
    <w:pPr>
      <w:spacing w:before="100" w:beforeAutospacing="1" w:after="100" w:afterAutospacing="1" w:line="240" w:lineRule="auto"/>
    </w:pPr>
    <w:rPr>
      <w:rFonts w:eastAsia="Times New Roman" w:cs="Calibri"/>
      <w:sz w:val="24"/>
    </w:rPr>
  </w:style>
  <w:style w:type="character" w:customStyle="1" w:styleId="articlecommentcount">
    <w:name w:val="article_comment_count"/>
    <w:rsid w:val="000F58D2"/>
  </w:style>
  <w:style w:type="character" w:customStyle="1" w:styleId="articlerecommendcount">
    <w:name w:val="article_recommend_count"/>
    <w:rsid w:val="000F58D2"/>
  </w:style>
  <w:style w:type="character" w:customStyle="1" w:styleId="normaltext1">
    <w:name w:val="normal_text"/>
    <w:rsid w:val="000F58D2"/>
  </w:style>
  <w:style w:type="paragraph" w:customStyle="1" w:styleId="storytimestamp">
    <w:name w:val="storytimestamp"/>
    <w:basedOn w:val="Normal"/>
    <w:rsid w:val="000F58D2"/>
    <w:pPr>
      <w:spacing w:before="100" w:beforeAutospacing="1" w:after="100" w:afterAutospacing="1" w:line="240" w:lineRule="auto"/>
    </w:pPr>
    <w:rPr>
      <w:rFonts w:eastAsia="Times New Roman" w:cs="Calibri"/>
      <w:sz w:val="24"/>
    </w:rPr>
  </w:style>
  <w:style w:type="character" w:customStyle="1" w:styleId="story-byline">
    <w:name w:val="story-byline"/>
    <w:rsid w:val="000F58D2"/>
  </w:style>
  <w:style w:type="character" w:customStyle="1" w:styleId="story-titleline">
    <w:name w:val="story-titleline"/>
    <w:rsid w:val="000F58D2"/>
  </w:style>
  <w:style w:type="paragraph" w:styleId="ListBullet2">
    <w:name w:val="List Bullet 2"/>
    <w:basedOn w:val="Normal"/>
    <w:rsid w:val="000F58D2"/>
    <w:pPr>
      <w:tabs>
        <w:tab w:val="num" w:pos="1440"/>
      </w:tabs>
      <w:spacing w:after="0" w:line="240" w:lineRule="auto"/>
      <w:ind w:left="1440" w:hanging="360"/>
    </w:pPr>
    <w:rPr>
      <w:rFonts w:eastAsia="Times New Roman" w:cs="Calibri"/>
      <w:b/>
      <w:sz w:val="24"/>
      <w:szCs w:val="44"/>
    </w:rPr>
  </w:style>
  <w:style w:type="paragraph" w:customStyle="1" w:styleId="Cardnotunderlined0">
    <w:name w:val="Card not underlined"/>
    <w:basedOn w:val="Normal"/>
    <w:rsid w:val="000F58D2"/>
    <w:pPr>
      <w:spacing w:after="0" w:line="240" w:lineRule="auto"/>
    </w:pPr>
    <w:rPr>
      <w:rFonts w:eastAsia="Times New Roman" w:cs="Calibri"/>
      <w:color w:val="000000"/>
      <w:sz w:val="10"/>
    </w:rPr>
  </w:style>
  <w:style w:type="character" w:customStyle="1" w:styleId="UnderlineCardChar1">
    <w:name w:val="Underline Card Char"/>
    <w:rsid w:val="000F58D2"/>
    <w:rPr>
      <w:sz w:val="22"/>
      <w:szCs w:val="24"/>
      <w:u w:val="single"/>
      <w:lang w:val="en-US" w:eastAsia="en-US" w:bidi="ar-SA"/>
    </w:rPr>
  </w:style>
  <w:style w:type="character" w:customStyle="1" w:styleId="SourcesCharChar1">
    <w:name w:val="Sources Char Char1"/>
    <w:rsid w:val="000F58D2"/>
    <w:rPr>
      <w:rFonts w:cs="Arial"/>
      <w:b/>
      <w:bCs/>
      <w:iCs/>
      <w:sz w:val="24"/>
      <w:szCs w:val="28"/>
      <w:lang w:val="en-US" w:eastAsia="en-US" w:bidi="ar-SA"/>
    </w:rPr>
  </w:style>
  <w:style w:type="character" w:customStyle="1" w:styleId="UnderlinesCharChar">
    <w:name w:val="Underlines Char Char"/>
    <w:rsid w:val="000F58D2"/>
    <w:rPr>
      <w:rFonts w:cs="Arial"/>
      <w:b/>
      <w:bCs/>
      <w:sz w:val="22"/>
      <w:szCs w:val="26"/>
      <w:u w:val="single"/>
      <w:lang w:val="en-US" w:eastAsia="en-US" w:bidi="ar-SA"/>
    </w:rPr>
  </w:style>
  <w:style w:type="paragraph" w:customStyle="1" w:styleId="OmniPage3">
    <w:name w:val="OmniPage #3"/>
    <w:basedOn w:val="Normal"/>
    <w:rsid w:val="000F58D2"/>
    <w:pPr>
      <w:spacing w:after="0" w:line="240" w:lineRule="auto"/>
    </w:pPr>
    <w:rPr>
      <w:rFonts w:eastAsia="Times New Roman" w:cs="Calibri"/>
      <w:color w:val="000000"/>
      <w:sz w:val="20"/>
      <w:szCs w:val="20"/>
    </w:rPr>
  </w:style>
  <w:style w:type="paragraph" w:customStyle="1" w:styleId="OmniPage16">
    <w:name w:val="OmniPage #16"/>
    <w:basedOn w:val="Normal"/>
    <w:rsid w:val="000F58D2"/>
    <w:pPr>
      <w:spacing w:after="0" w:line="240" w:lineRule="auto"/>
    </w:pPr>
    <w:rPr>
      <w:rFonts w:eastAsia="Times New Roman" w:cs="Calibri"/>
      <w:color w:val="000000"/>
      <w:sz w:val="20"/>
      <w:szCs w:val="20"/>
    </w:rPr>
  </w:style>
  <w:style w:type="paragraph" w:customStyle="1" w:styleId="OmniPage23">
    <w:name w:val="OmniPage #23"/>
    <w:basedOn w:val="Normal"/>
    <w:rsid w:val="000F58D2"/>
    <w:pPr>
      <w:spacing w:after="0" w:line="240" w:lineRule="auto"/>
    </w:pPr>
    <w:rPr>
      <w:rFonts w:eastAsia="Times New Roman" w:cs="Calibri"/>
      <w:color w:val="000000"/>
      <w:sz w:val="20"/>
      <w:szCs w:val="20"/>
    </w:rPr>
  </w:style>
  <w:style w:type="paragraph" w:customStyle="1" w:styleId="OmniPage24">
    <w:name w:val="OmniPage #24"/>
    <w:basedOn w:val="Normal"/>
    <w:rsid w:val="000F58D2"/>
    <w:pPr>
      <w:spacing w:after="0" w:line="240" w:lineRule="auto"/>
    </w:pPr>
    <w:rPr>
      <w:rFonts w:eastAsia="Times New Roman" w:cs="Calibri"/>
      <w:color w:val="000000"/>
      <w:sz w:val="20"/>
      <w:szCs w:val="20"/>
    </w:rPr>
  </w:style>
  <w:style w:type="paragraph" w:customStyle="1" w:styleId="OmniPage27">
    <w:name w:val="OmniPage #27"/>
    <w:basedOn w:val="Normal"/>
    <w:rsid w:val="000F58D2"/>
    <w:pPr>
      <w:spacing w:after="0" w:line="240" w:lineRule="auto"/>
    </w:pPr>
    <w:rPr>
      <w:rFonts w:eastAsia="Times New Roman" w:cs="Calibri"/>
      <w:color w:val="000000"/>
      <w:sz w:val="20"/>
      <w:szCs w:val="20"/>
    </w:rPr>
  </w:style>
  <w:style w:type="paragraph" w:customStyle="1" w:styleId="OmniPage28">
    <w:name w:val="OmniPage #28"/>
    <w:basedOn w:val="Normal"/>
    <w:rsid w:val="000F58D2"/>
    <w:pPr>
      <w:spacing w:after="0" w:line="240" w:lineRule="auto"/>
    </w:pPr>
    <w:rPr>
      <w:rFonts w:eastAsia="Times New Roman" w:cs="Calibri"/>
      <w:color w:val="000000"/>
      <w:sz w:val="20"/>
      <w:szCs w:val="20"/>
    </w:rPr>
  </w:style>
  <w:style w:type="paragraph" w:customStyle="1" w:styleId="OmniPage29">
    <w:name w:val="OmniPage #29"/>
    <w:basedOn w:val="Normal"/>
    <w:rsid w:val="000F58D2"/>
    <w:pPr>
      <w:spacing w:after="0" w:line="240" w:lineRule="auto"/>
    </w:pPr>
    <w:rPr>
      <w:rFonts w:eastAsia="Times New Roman" w:cs="Calibri"/>
      <w:color w:val="000000"/>
      <w:sz w:val="20"/>
      <w:szCs w:val="20"/>
    </w:rPr>
  </w:style>
  <w:style w:type="paragraph" w:customStyle="1" w:styleId="OmniPage30">
    <w:name w:val="OmniPage #30"/>
    <w:basedOn w:val="Normal"/>
    <w:rsid w:val="000F58D2"/>
    <w:pPr>
      <w:spacing w:after="0" w:line="240" w:lineRule="auto"/>
    </w:pPr>
    <w:rPr>
      <w:rFonts w:eastAsia="Times New Roman" w:cs="Calibri"/>
      <w:color w:val="000000"/>
      <w:sz w:val="20"/>
      <w:szCs w:val="20"/>
    </w:rPr>
  </w:style>
  <w:style w:type="paragraph" w:customStyle="1" w:styleId="OmniPage31">
    <w:name w:val="OmniPage #31"/>
    <w:basedOn w:val="Normal"/>
    <w:rsid w:val="000F58D2"/>
    <w:pPr>
      <w:spacing w:after="0" w:line="240" w:lineRule="auto"/>
    </w:pPr>
    <w:rPr>
      <w:rFonts w:eastAsia="Times New Roman" w:cs="Calibri"/>
      <w:color w:val="000000"/>
      <w:sz w:val="20"/>
      <w:szCs w:val="20"/>
    </w:rPr>
  </w:style>
  <w:style w:type="paragraph" w:customStyle="1" w:styleId="OmniPage32">
    <w:name w:val="OmniPage #32"/>
    <w:basedOn w:val="Normal"/>
    <w:rsid w:val="000F58D2"/>
    <w:pPr>
      <w:spacing w:after="0" w:line="240" w:lineRule="auto"/>
    </w:pPr>
    <w:rPr>
      <w:rFonts w:eastAsia="Times New Roman" w:cs="Calibri"/>
      <w:color w:val="000000"/>
      <w:sz w:val="20"/>
      <w:szCs w:val="20"/>
    </w:rPr>
  </w:style>
  <w:style w:type="paragraph" w:customStyle="1" w:styleId="OmniPage33">
    <w:name w:val="OmniPage #33"/>
    <w:basedOn w:val="Normal"/>
    <w:rsid w:val="000F58D2"/>
    <w:pPr>
      <w:spacing w:after="0" w:line="240" w:lineRule="auto"/>
    </w:pPr>
    <w:rPr>
      <w:rFonts w:eastAsia="Times New Roman" w:cs="Calibri"/>
      <w:color w:val="000000"/>
      <w:sz w:val="20"/>
      <w:szCs w:val="20"/>
    </w:rPr>
  </w:style>
  <w:style w:type="paragraph" w:customStyle="1" w:styleId="OmniPage34">
    <w:name w:val="OmniPage #34"/>
    <w:basedOn w:val="Normal"/>
    <w:rsid w:val="000F58D2"/>
    <w:pPr>
      <w:spacing w:after="0" w:line="240" w:lineRule="auto"/>
    </w:pPr>
    <w:rPr>
      <w:rFonts w:eastAsia="Times New Roman" w:cs="Calibri"/>
      <w:color w:val="000000"/>
      <w:sz w:val="20"/>
      <w:szCs w:val="20"/>
    </w:rPr>
  </w:style>
  <w:style w:type="paragraph" w:customStyle="1" w:styleId="OmniPage35">
    <w:name w:val="OmniPage #35"/>
    <w:basedOn w:val="Normal"/>
    <w:rsid w:val="000F58D2"/>
    <w:pPr>
      <w:spacing w:after="0" w:line="240" w:lineRule="auto"/>
    </w:pPr>
    <w:rPr>
      <w:rFonts w:eastAsia="Times New Roman" w:cs="Calibri"/>
      <w:color w:val="000000"/>
      <w:sz w:val="20"/>
      <w:szCs w:val="20"/>
    </w:rPr>
  </w:style>
  <w:style w:type="paragraph" w:customStyle="1" w:styleId="OmniPage36">
    <w:name w:val="OmniPage #36"/>
    <w:basedOn w:val="Normal"/>
    <w:rsid w:val="000F58D2"/>
    <w:pPr>
      <w:spacing w:after="0" w:line="240" w:lineRule="auto"/>
    </w:pPr>
    <w:rPr>
      <w:rFonts w:eastAsia="Times New Roman" w:cs="Calibri"/>
      <w:color w:val="000000"/>
      <w:sz w:val="20"/>
      <w:szCs w:val="20"/>
    </w:rPr>
  </w:style>
  <w:style w:type="paragraph" w:customStyle="1" w:styleId="OmniPage37">
    <w:name w:val="OmniPage #37"/>
    <w:basedOn w:val="Normal"/>
    <w:rsid w:val="000F58D2"/>
    <w:pPr>
      <w:spacing w:after="0" w:line="240" w:lineRule="auto"/>
    </w:pPr>
    <w:rPr>
      <w:rFonts w:eastAsia="Times New Roman" w:cs="Calibri"/>
      <w:color w:val="000000"/>
      <w:sz w:val="20"/>
      <w:szCs w:val="20"/>
    </w:rPr>
  </w:style>
  <w:style w:type="paragraph" w:customStyle="1" w:styleId="OmniPage38">
    <w:name w:val="OmniPage #38"/>
    <w:basedOn w:val="Normal"/>
    <w:rsid w:val="000F58D2"/>
    <w:pPr>
      <w:spacing w:after="0" w:line="240" w:lineRule="auto"/>
    </w:pPr>
    <w:rPr>
      <w:rFonts w:eastAsia="Times New Roman" w:cs="Calibri"/>
      <w:color w:val="000000"/>
      <w:sz w:val="20"/>
      <w:szCs w:val="20"/>
    </w:rPr>
  </w:style>
  <w:style w:type="paragraph" w:customStyle="1" w:styleId="OmniPage39">
    <w:name w:val="OmniPage #39"/>
    <w:basedOn w:val="Normal"/>
    <w:rsid w:val="000F58D2"/>
    <w:pPr>
      <w:spacing w:after="0" w:line="240" w:lineRule="auto"/>
    </w:pPr>
    <w:rPr>
      <w:rFonts w:eastAsia="Times New Roman" w:cs="Calibri"/>
      <w:color w:val="000000"/>
      <w:sz w:val="20"/>
      <w:szCs w:val="20"/>
    </w:rPr>
  </w:style>
  <w:style w:type="paragraph" w:customStyle="1" w:styleId="OmniPage40">
    <w:name w:val="OmniPage #40"/>
    <w:basedOn w:val="Normal"/>
    <w:rsid w:val="000F58D2"/>
    <w:pPr>
      <w:spacing w:after="0" w:line="240" w:lineRule="auto"/>
    </w:pPr>
    <w:rPr>
      <w:rFonts w:eastAsia="Times New Roman" w:cs="Calibri"/>
      <w:color w:val="000000"/>
      <w:sz w:val="20"/>
      <w:szCs w:val="20"/>
    </w:rPr>
  </w:style>
  <w:style w:type="paragraph" w:customStyle="1" w:styleId="OmniPage41">
    <w:name w:val="OmniPage #41"/>
    <w:basedOn w:val="Normal"/>
    <w:rsid w:val="000F58D2"/>
    <w:pPr>
      <w:spacing w:after="0" w:line="240" w:lineRule="auto"/>
    </w:pPr>
    <w:rPr>
      <w:rFonts w:eastAsia="Times New Roman" w:cs="Calibri"/>
      <w:color w:val="000000"/>
      <w:sz w:val="20"/>
      <w:szCs w:val="20"/>
    </w:rPr>
  </w:style>
  <w:style w:type="paragraph" w:customStyle="1" w:styleId="OmniPage42">
    <w:name w:val="OmniPage #42"/>
    <w:basedOn w:val="Normal"/>
    <w:rsid w:val="000F58D2"/>
    <w:pPr>
      <w:spacing w:after="0" w:line="240" w:lineRule="auto"/>
    </w:pPr>
    <w:rPr>
      <w:rFonts w:eastAsia="Times New Roman" w:cs="Calibri"/>
      <w:color w:val="000000"/>
      <w:sz w:val="20"/>
      <w:szCs w:val="20"/>
    </w:rPr>
  </w:style>
  <w:style w:type="paragraph" w:customStyle="1" w:styleId="OmniPage43">
    <w:name w:val="OmniPage #43"/>
    <w:basedOn w:val="Normal"/>
    <w:rsid w:val="000F58D2"/>
    <w:pPr>
      <w:spacing w:after="0" w:line="240" w:lineRule="auto"/>
    </w:pPr>
    <w:rPr>
      <w:rFonts w:eastAsia="Times New Roman" w:cs="Calibri"/>
      <w:color w:val="000000"/>
      <w:sz w:val="20"/>
      <w:szCs w:val="20"/>
    </w:rPr>
  </w:style>
  <w:style w:type="paragraph" w:customStyle="1" w:styleId="OmniPage44">
    <w:name w:val="OmniPage #44"/>
    <w:basedOn w:val="Normal"/>
    <w:rsid w:val="000F58D2"/>
    <w:pPr>
      <w:spacing w:after="0" w:line="240" w:lineRule="auto"/>
    </w:pPr>
    <w:rPr>
      <w:rFonts w:eastAsia="Times New Roman" w:cs="Calibri"/>
      <w:color w:val="000000"/>
      <w:sz w:val="20"/>
      <w:szCs w:val="20"/>
    </w:rPr>
  </w:style>
  <w:style w:type="paragraph" w:customStyle="1" w:styleId="OmniPage45">
    <w:name w:val="OmniPage #45"/>
    <w:basedOn w:val="Normal"/>
    <w:rsid w:val="000F58D2"/>
    <w:pPr>
      <w:spacing w:after="0" w:line="240" w:lineRule="auto"/>
    </w:pPr>
    <w:rPr>
      <w:rFonts w:eastAsia="Times New Roman" w:cs="Calibri"/>
      <w:color w:val="000000"/>
      <w:sz w:val="20"/>
      <w:szCs w:val="20"/>
    </w:rPr>
  </w:style>
  <w:style w:type="paragraph" w:customStyle="1" w:styleId="OmniPage46">
    <w:name w:val="OmniPage #46"/>
    <w:basedOn w:val="Normal"/>
    <w:rsid w:val="000F58D2"/>
    <w:pPr>
      <w:spacing w:after="0" w:line="240" w:lineRule="auto"/>
    </w:pPr>
    <w:rPr>
      <w:rFonts w:eastAsia="Times New Roman" w:cs="Calibri"/>
      <w:color w:val="000000"/>
      <w:sz w:val="20"/>
      <w:szCs w:val="20"/>
    </w:rPr>
  </w:style>
  <w:style w:type="paragraph" w:customStyle="1" w:styleId="OmniPage47">
    <w:name w:val="OmniPage #47"/>
    <w:basedOn w:val="Normal"/>
    <w:rsid w:val="000F58D2"/>
    <w:pPr>
      <w:spacing w:after="0" w:line="240" w:lineRule="auto"/>
    </w:pPr>
    <w:rPr>
      <w:rFonts w:eastAsia="Times New Roman" w:cs="Calibri"/>
      <w:color w:val="000000"/>
      <w:sz w:val="20"/>
      <w:szCs w:val="20"/>
    </w:rPr>
  </w:style>
  <w:style w:type="paragraph" w:customStyle="1" w:styleId="OmniPage48">
    <w:name w:val="OmniPage #48"/>
    <w:basedOn w:val="Normal"/>
    <w:rsid w:val="000F58D2"/>
    <w:pPr>
      <w:spacing w:after="0" w:line="240" w:lineRule="auto"/>
    </w:pPr>
    <w:rPr>
      <w:rFonts w:eastAsia="Times New Roman" w:cs="Calibri"/>
      <w:color w:val="000000"/>
      <w:sz w:val="20"/>
      <w:szCs w:val="20"/>
    </w:rPr>
  </w:style>
  <w:style w:type="paragraph" w:customStyle="1" w:styleId="OmniPage49">
    <w:name w:val="OmniPage #49"/>
    <w:basedOn w:val="Normal"/>
    <w:rsid w:val="000F58D2"/>
    <w:pPr>
      <w:spacing w:after="0" w:line="240" w:lineRule="auto"/>
    </w:pPr>
    <w:rPr>
      <w:rFonts w:eastAsia="Times New Roman" w:cs="Calibri"/>
      <w:color w:val="000000"/>
      <w:sz w:val="20"/>
      <w:szCs w:val="20"/>
    </w:rPr>
  </w:style>
  <w:style w:type="paragraph" w:customStyle="1" w:styleId="OmniPage50">
    <w:name w:val="OmniPage #50"/>
    <w:basedOn w:val="Normal"/>
    <w:rsid w:val="000F58D2"/>
    <w:pPr>
      <w:spacing w:after="0" w:line="240" w:lineRule="auto"/>
    </w:pPr>
    <w:rPr>
      <w:rFonts w:eastAsia="Times New Roman" w:cs="Calibri"/>
      <w:color w:val="000000"/>
      <w:sz w:val="20"/>
      <w:szCs w:val="20"/>
    </w:rPr>
  </w:style>
  <w:style w:type="paragraph" w:customStyle="1" w:styleId="OmniPage51">
    <w:name w:val="OmniPage #51"/>
    <w:basedOn w:val="Normal"/>
    <w:rsid w:val="000F58D2"/>
    <w:pPr>
      <w:spacing w:after="0" w:line="240" w:lineRule="auto"/>
    </w:pPr>
    <w:rPr>
      <w:rFonts w:eastAsia="Times New Roman" w:cs="Calibri"/>
      <w:color w:val="000000"/>
      <w:sz w:val="20"/>
      <w:szCs w:val="20"/>
    </w:rPr>
  </w:style>
  <w:style w:type="paragraph" w:customStyle="1" w:styleId="OmniPage52">
    <w:name w:val="OmniPage #52"/>
    <w:basedOn w:val="Normal"/>
    <w:rsid w:val="000F58D2"/>
    <w:pPr>
      <w:spacing w:after="0" w:line="240" w:lineRule="auto"/>
    </w:pPr>
    <w:rPr>
      <w:rFonts w:eastAsia="Times New Roman" w:cs="Calibri"/>
      <w:color w:val="000000"/>
      <w:sz w:val="20"/>
      <w:szCs w:val="20"/>
    </w:rPr>
  </w:style>
  <w:style w:type="paragraph" w:customStyle="1" w:styleId="OmniPage53">
    <w:name w:val="OmniPage #53"/>
    <w:basedOn w:val="Normal"/>
    <w:rsid w:val="000F58D2"/>
    <w:pPr>
      <w:spacing w:after="0" w:line="240" w:lineRule="auto"/>
    </w:pPr>
    <w:rPr>
      <w:rFonts w:eastAsia="Times New Roman" w:cs="Calibri"/>
      <w:color w:val="000000"/>
      <w:sz w:val="20"/>
      <w:szCs w:val="20"/>
    </w:rPr>
  </w:style>
  <w:style w:type="paragraph" w:customStyle="1" w:styleId="OmniPage54">
    <w:name w:val="OmniPage #54"/>
    <w:basedOn w:val="Normal"/>
    <w:rsid w:val="000F58D2"/>
    <w:pPr>
      <w:spacing w:after="0" w:line="240" w:lineRule="auto"/>
    </w:pPr>
    <w:rPr>
      <w:rFonts w:eastAsia="Times New Roman" w:cs="Calibri"/>
      <w:color w:val="000000"/>
      <w:sz w:val="20"/>
      <w:szCs w:val="20"/>
    </w:rPr>
  </w:style>
  <w:style w:type="paragraph" w:customStyle="1" w:styleId="OmniPage55">
    <w:name w:val="OmniPage #55"/>
    <w:basedOn w:val="Normal"/>
    <w:rsid w:val="000F58D2"/>
    <w:pPr>
      <w:spacing w:after="0" w:line="240" w:lineRule="auto"/>
    </w:pPr>
    <w:rPr>
      <w:rFonts w:eastAsia="Times New Roman" w:cs="Calibri"/>
      <w:color w:val="000000"/>
      <w:sz w:val="20"/>
      <w:szCs w:val="20"/>
    </w:rPr>
  </w:style>
  <w:style w:type="paragraph" w:customStyle="1" w:styleId="OmniPage56">
    <w:name w:val="OmniPage #56"/>
    <w:basedOn w:val="Normal"/>
    <w:rsid w:val="000F58D2"/>
    <w:pPr>
      <w:spacing w:after="0" w:line="240" w:lineRule="auto"/>
    </w:pPr>
    <w:rPr>
      <w:rFonts w:eastAsia="Times New Roman" w:cs="Calibri"/>
      <w:color w:val="000000"/>
      <w:sz w:val="20"/>
      <w:szCs w:val="20"/>
    </w:rPr>
  </w:style>
  <w:style w:type="paragraph" w:customStyle="1" w:styleId="OmniPage57">
    <w:name w:val="OmniPage #57"/>
    <w:basedOn w:val="Normal"/>
    <w:rsid w:val="000F58D2"/>
    <w:pPr>
      <w:spacing w:after="0" w:line="240" w:lineRule="auto"/>
    </w:pPr>
    <w:rPr>
      <w:rFonts w:eastAsia="Times New Roman" w:cs="Calibri"/>
      <w:color w:val="000000"/>
      <w:sz w:val="20"/>
      <w:szCs w:val="20"/>
    </w:rPr>
  </w:style>
  <w:style w:type="paragraph" w:customStyle="1" w:styleId="OmniPage58">
    <w:name w:val="OmniPage #58"/>
    <w:basedOn w:val="Normal"/>
    <w:rsid w:val="000F58D2"/>
    <w:pPr>
      <w:spacing w:after="0" w:line="240" w:lineRule="auto"/>
    </w:pPr>
    <w:rPr>
      <w:rFonts w:eastAsia="Times New Roman" w:cs="Calibri"/>
      <w:color w:val="000000"/>
      <w:sz w:val="20"/>
      <w:szCs w:val="20"/>
    </w:rPr>
  </w:style>
  <w:style w:type="paragraph" w:customStyle="1" w:styleId="OmniPage59">
    <w:name w:val="OmniPage #59"/>
    <w:basedOn w:val="Normal"/>
    <w:rsid w:val="000F58D2"/>
    <w:pPr>
      <w:spacing w:after="0" w:line="240" w:lineRule="auto"/>
    </w:pPr>
    <w:rPr>
      <w:rFonts w:eastAsia="Times New Roman" w:cs="Calibri"/>
      <w:color w:val="000000"/>
      <w:sz w:val="20"/>
      <w:szCs w:val="20"/>
    </w:rPr>
  </w:style>
  <w:style w:type="paragraph" w:customStyle="1" w:styleId="OmniPage60">
    <w:name w:val="OmniPage #60"/>
    <w:basedOn w:val="Normal"/>
    <w:rsid w:val="000F58D2"/>
    <w:pPr>
      <w:spacing w:after="0" w:line="240" w:lineRule="auto"/>
    </w:pPr>
    <w:rPr>
      <w:rFonts w:eastAsia="Times New Roman" w:cs="Calibri"/>
      <w:color w:val="000000"/>
      <w:sz w:val="20"/>
      <w:szCs w:val="20"/>
    </w:rPr>
  </w:style>
  <w:style w:type="paragraph" w:customStyle="1" w:styleId="OmniPage61">
    <w:name w:val="OmniPage #61"/>
    <w:basedOn w:val="Normal"/>
    <w:rsid w:val="000F58D2"/>
    <w:pPr>
      <w:spacing w:after="0" w:line="240" w:lineRule="auto"/>
    </w:pPr>
    <w:rPr>
      <w:rFonts w:eastAsia="Times New Roman" w:cs="Calibri"/>
      <w:color w:val="000000"/>
      <w:sz w:val="20"/>
      <w:szCs w:val="20"/>
    </w:rPr>
  </w:style>
  <w:style w:type="paragraph" w:customStyle="1" w:styleId="OmniPage62">
    <w:name w:val="OmniPage #62"/>
    <w:basedOn w:val="Normal"/>
    <w:rsid w:val="000F58D2"/>
    <w:pPr>
      <w:spacing w:after="0" w:line="240" w:lineRule="auto"/>
    </w:pPr>
    <w:rPr>
      <w:rFonts w:eastAsia="Times New Roman" w:cs="Calibri"/>
      <w:color w:val="000000"/>
      <w:sz w:val="20"/>
      <w:szCs w:val="20"/>
    </w:rPr>
  </w:style>
  <w:style w:type="paragraph" w:customStyle="1" w:styleId="OmniPage63">
    <w:name w:val="OmniPage #63"/>
    <w:basedOn w:val="Normal"/>
    <w:rsid w:val="000F58D2"/>
    <w:pPr>
      <w:spacing w:after="0" w:line="240" w:lineRule="auto"/>
    </w:pPr>
    <w:rPr>
      <w:rFonts w:eastAsia="Times New Roman" w:cs="Calibri"/>
      <w:color w:val="000000"/>
      <w:sz w:val="20"/>
      <w:szCs w:val="20"/>
    </w:rPr>
  </w:style>
  <w:style w:type="paragraph" w:customStyle="1" w:styleId="OmniPage64">
    <w:name w:val="OmniPage #64"/>
    <w:basedOn w:val="Normal"/>
    <w:rsid w:val="000F58D2"/>
    <w:pPr>
      <w:spacing w:after="0" w:line="240" w:lineRule="auto"/>
    </w:pPr>
    <w:rPr>
      <w:rFonts w:eastAsia="Times New Roman" w:cs="Calibri"/>
      <w:color w:val="000000"/>
      <w:sz w:val="20"/>
      <w:szCs w:val="20"/>
    </w:rPr>
  </w:style>
  <w:style w:type="paragraph" w:customStyle="1" w:styleId="OmniPage65">
    <w:name w:val="OmniPage #65"/>
    <w:basedOn w:val="Normal"/>
    <w:rsid w:val="000F58D2"/>
    <w:pPr>
      <w:spacing w:after="0" w:line="240" w:lineRule="auto"/>
    </w:pPr>
    <w:rPr>
      <w:rFonts w:eastAsia="Times New Roman" w:cs="Calibri"/>
      <w:color w:val="000000"/>
      <w:sz w:val="20"/>
      <w:szCs w:val="20"/>
    </w:rPr>
  </w:style>
  <w:style w:type="paragraph" w:customStyle="1" w:styleId="OmniPage66">
    <w:name w:val="OmniPage #66"/>
    <w:basedOn w:val="Normal"/>
    <w:rsid w:val="000F58D2"/>
    <w:pPr>
      <w:spacing w:after="0" w:line="240" w:lineRule="auto"/>
    </w:pPr>
    <w:rPr>
      <w:rFonts w:eastAsia="Times New Roman" w:cs="Calibri"/>
      <w:color w:val="000000"/>
      <w:sz w:val="20"/>
      <w:szCs w:val="20"/>
    </w:rPr>
  </w:style>
  <w:style w:type="paragraph" w:customStyle="1" w:styleId="OmniPage67">
    <w:name w:val="OmniPage #67"/>
    <w:basedOn w:val="Normal"/>
    <w:rsid w:val="000F58D2"/>
    <w:pPr>
      <w:spacing w:after="0" w:line="240" w:lineRule="auto"/>
    </w:pPr>
    <w:rPr>
      <w:rFonts w:eastAsia="Times New Roman" w:cs="Calibri"/>
      <w:color w:val="000000"/>
      <w:sz w:val="20"/>
      <w:szCs w:val="20"/>
    </w:rPr>
  </w:style>
  <w:style w:type="paragraph" w:customStyle="1" w:styleId="OmniPage68">
    <w:name w:val="OmniPage #68"/>
    <w:basedOn w:val="Normal"/>
    <w:rsid w:val="000F58D2"/>
    <w:pPr>
      <w:spacing w:after="0" w:line="240" w:lineRule="auto"/>
    </w:pPr>
    <w:rPr>
      <w:rFonts w:eastAsia="Times New Roman" w:cs="Calibri"/>
      <w:color w:val="000000"/>
      <w:sz w:val="20"/>
      <w:szCs w:val="20"/>
    </w:rPr>
  </w:style>
  <w:style w:type="paragraph" w:customStyle="1" w:styleId="OmniPage69">
    <w:name w:val="OmniPage #69"/>
    <w:basedOn w:val="Normal"/>
    <w:rsid w:val="000F58D2"/>
    <w:pPr>
      <w:spacing w:after="0" w:line="240" w:lineRule="auto"/>
    </w:pPr>
    <w:rPr>
      <w:rFonts w:eastAsia="Times New Roman" w:cs="Calibri"/>
      <w:color w:val="000000"/>
      <w:sz w:val="20"/>
      <w:szCs w:val="20"/>
    </w:rPr>
  </w:style>
  <w:style w:type="paragraph" w:customStyle="1" w:styleId="OmniPage70">
    <w:name w:val="OmniPage #70"/>
    <w:basedOn w:val="Normal"/>
    <w:rsid w:val="000F58D2"/>
    <w:pPr>
      <w:spacing w:after="0" w:line="240" w:lineRule="auto"/>
    </w:pPr>
    <w:rPr>
      <w:rFonts w:eastAsia="Times New Roman" w:cs="Calibri"/>
      <w:color w:val="000000"/>
      <w:sz w:val="20"/>
      <w:szCs w:val="20"/>
    </w:rPr>
  </w:style>
  <w:style w:type="paragraph" w:customStyle="1" w:styleId="OmniPage71">
    <w:name w:val="OmniPage #71"/>
    <w:basedOn w:val="Normal"/>
    <w:rsid w:val="000F58D2"/>
    <w:pPr>
      <w:spacing w:after="0" w:line="240" w:lineRule="auto"/>
    </w:pPr>
    <w:rPr>
      <w:rFonts w:eastAsia="Times New Roman" w:cs="Calibri"/>
      <w:color w:val="000000"/>
      <w:sz w:val="20"/>
      <w:szCs w:val="20"/>
    </w:rPr>
  </w:style>
  <w:style w:type="table" w:customStyle="1" w:styleId="MediumGrid22">
    <w:name w:val="Medium Grid 22"/>
    <w:basedOn w:val="TableNormal"/>
    <w:uiPriority w:val="68"/>
    <w:rsid w:val="000F58D2"/>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F58D2"/>
    <w:rPr>
      <w:rFonts w:ascii="Times New Roman" w:eastAsia="Times New Roman" w:hAnsi="Times New Roman" w:cs="Calibri"/>
      <w:sz w:val="16"/>
      <w:szCs w:val="20"/>
    </w:rPr>
  </w:style>
  <w:style w:type="character" w:customStyle="1" w:styleId="createby">
    <w:name w:val="createby"/>
    <w:rsid w:val="000F58D2"/>
  </w:style>
  <w:style w:type="character" w:customStyle="1" w:styleId="quote-right">
    <w:name w:val="quote-right"/>
    <w:rsid w:val="000F58D2"/>
  </w:style>
  <w:style w:type="character" w:customStyle="1" w:styleId="smallcase">
    <w:name w:val="smallcase"/>
    <w:rsid w:val="000F58D2"/>
  </w:style>
  <w:style w:type="character" w:customStyle="1" w:styleId="ft0">
    <w:name w:val="ft0"/>
    <w:rsid w:val="000F58D2"/>
  </w:style>
  <w:style w:type="character" w:customStyle="1" w:styleId="ft2">
    <w:name w:val="ft2"/>
    <w:rsid w:val="000F58D2"/>
  </w:style>
  <w:style w:type="character" w:customStyle="1" w:styleId="ft1">
    <w:name w:val="ft1"/>
    <w:rsid w:val="000F58D2"/>
  </w:style>
  <w:style w:type="character" w:customStyle="1" w:styleId="ft3">
    <w:name w:val="ft3"/>
    <w:rsid w:val="000F58D2"/>
  </w:style>
  <w:style w:type="character" w:customStyle="1" w:styleId="StyleTimesNewRoman12ptBold1">
    <w:name w:val="Style Times New Roman 12 pt Bold1"/>
    <w:rsid w:val="000F58D2"/>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0F58D2"/>
    <w:rPr>
      <w:rFonts w:eastAsia="MS Mincho"/>
      <w:szCs w:val="24"/>
      <w:u w:val="single"/>
      <w:lang w:val="en-US" w:eastAsia="ja-JP" w:bidi="ar-SA"/>
    </w:rPr>
  </w:style>
  <w:style w:type="character" w:customStyle="1" w:styleId="CircledChar2">
    <w:name w:val="Circled Char2"/>
    <w:rsid w:val="000F58D2"/>
    <w:rPr>
      <w:rFonts w:eastAsia="MS Mincho"/>
      <w:b/>
      <w:szCs w:val="24"/>
      <w:u w:val="single"/>
      <w:lang w:val="en-US" w:eastAsia="ja-JP" w:bidi="ar-SA"/>
    </w:rPr>
  </w:style>
  <w:style w:type="character" w:customStyle="1" w:styleId="SmallTextChar2">
    <w:name w:val="Small Text Char2"/>
    <w:rsid w:val="000F58D2"/>
    <w:rPr>
      <w:rFonts w:eastAsia="MS Mincho"/>
      <w:sz w:val="15"/>
      <w:szCs w:val="24"/>
      <w:lang w:val="en-US" w:eastAsia="ja-JP" w:bidi="ar-SA"/>
    </w:rPr>
  </w:style>
  <w:style w:type="character" w:customStyle="1" w:styleId="BoldandUnderlineCharCharCharCharChar1">
    <w:name w:val="Bold and Underline Char Char Char Char Char1"/>
    <w:rsid w:val="000F58D2"/>
    <w:rPr>
      <w:b/>
      <w:szCs w:val="24"/>
      <w:u w:val="single"/>
      <w:lang w:val="en-US" w:eastAsia="en-US" w:bidi="ar-SA"/>
    </w:rPr>
  </w:style>
  <w:style w:type="character" w:customStyle="1" w:styleId="SmallCardChar">
    <w:name w:val="Small Card Char"/>
    <w:rsid w:val="000F58D2"/>
    <w:rPr>
      <w:rFonts w:ascii="Palatino Linotype" w:eastAsia="Times New Roman" w:hAnsi="Palatino Linotype"/>
      <w:sz w:val="12"/>
      <w:szCs w:val="24"/>
    </w:rPr>
  </w:style>
  <w:style w:type="character" w:customStyle="1" w:styleId="StyleBoldUnderline10ptBold">
    <w:name w:val="Style Bold Underline + 10 pt Bold"/>
    <w:rsid w:val="000F58D2"/>
    <w:rPr>
      <w:b/>
      <w:bCs/>
      <w:sz w:val="20"/>
      <w:u w:val="thick"/>
    </w:rPr>
  </w:style>
  <w:style w:type="character" w:customStyle="1" w:styleId="separator">
    <w:name w:val="separator"/>
    <w:rsid w:val="000F58D2"/>
  </w:style>
  <w:style w:type="character" w:customStyle="1" w:styleId="PageHeaderChar">
    <w:name w:val="Page Header Char"/>
    <w:link w:val="PageHeader"/>
    <w:rsid w:val="000F58D2"/>
    <w:rPr>
      <w:rFonts w:ascii="Calibri" w:hAnsi="Calibri" w:cs="Calibri"/>
    </w:rPr>
  </w:style>
  <w:style w:type="paragraph" w:customStyle="1" w:styleId="NormalUnderline0">
    <w:name w:val="Normal + Underline"/>
    <w:basedOn w:val="Normal"/>
    <w:link w:val="NormalUnderlineChar0"/>
    <w:qFormat/>
    <w:rsid w:val="000F58D2"/>
    <w:pPr>
      <w:spacing w:after="0" w:line="240" w:lineRule="auto"/>
      <w:ind w:left="720"/>
    </w:pPr>
    <w:rPr>
      <w:rFonts w:eastAsia="Times New Roman" w:cs="Calibri"/>
      <w:b/>
      <w:sz w:val="24"/>
      <w:u w:val="single"/>
    </w:rPr>
  </w:style>
  <w:style w:type="paragraph" w:customStyle="1" w:styleId="NormalNoUnderline">
    <w:name w:val="Normal + No Underline"/>
    <w:basedOn w:val="Normal"/>
    <w:link w:val="NormalNoUnderlineChar"/>
    <w:rsid w:val="000F58D2"/>
    <w:pPr>
      <w:spacing w:after="0" w:line="240" w:lineRule="auto"/>
      <w:ind w:left="720"/>
    </w:pPr>
    <w:rPr>
      <w:rFonts w:eastAsia="Times New Roman" w:cs="Calibri"/>
      <w:sz w:val="12"/>
    </w:rPr>
  </w:style>
  <w:style w:type="character" w:customStyle="1" w:styleId="NormalUnderlineChar0">
    <w:name w:val="Normal + Underline Char"/>
    <w:link w:val="NormalUnderline0"/>
    <w:rsid w:val="000F58D2"/>
    <w:rPr>
      <w:rFonts w:ascii="Calibri" w:eastAsia="Times New Roman" w:hAnsi="Calibri" w:cs="Calibri"/>
      <w:b/>
      <w:sz w:val="24"/>
      <w:u w:val="single"/>
    </w:rPr>
  </w:style>
  <w:style w:type="character" w:customStyle="1" w:styleId="NormalNoUnderlineChar">
    <w:name w:val="Normal + No Underline Char"/>
    <w:link w:val="NormalNoUnderline"/>
    <w:rsid w:val="000F58D2"/>
    <w:rPr>
      <w:rFonts w:ascii="Calibri" w:eastAsia="Times New Roman" w:hAnsi="Calibri" w:cs="Calibri"/>
      <w:sz w:val="12"/>
    </w:rPr>
  </w:style>
  <w:style w:type="paragraph" w:customStyle="1" w:styleId="TagCite3">
    <w:name w:val="Tag Cite"/>
    <w:basedOn w:val="PageHeader"/>
    <w:link w:val="TagCiteChar3"/>
    <w:qFormat/>
    <w:rsid w:val="000F58D2"/>
    <w:rPr>
      <w:rFonts w:ascii="Arial Narrow" w:eastAsia="SimSun" w:hAnsi="Arial Narrow"/>
      <w:b/>
      <w:sz w:val="24"/>
      <w:lang w:eastAsia="zh-CN"/>
    </w:rPr>
  </w:style>
  <w:style w:type="character" w:customStyle="1" w:styleId="TagCiteChar3">
    <w:name w:val="Tag Cite Char"/>
    <w:link w:val="TagCite3"/>
    <w:rsid w:val="000F58D2"/>
    <w:rPr>
      <w:rFonts w:ascii="Arial Narrow" w:eastAsia="SimSun" w:hAnsi="Arial Narrow" w:cs="Calibri"/>
      <w:b/>
      <w:sz w:val="24"/>
      <w:lang w:eastAsia="zh-CN"/>
    </w:rPr>
  </w:style>
  <w:style w:type="character" w:customStyle="1" w:styleId="smalllink">
    <w:name w:val="smalllink"/>
    <w:rsid w:val="000F58D2"/>
  </w:style>
  <w:style w:type="character" w:customStyle="1" w:styleId="bighead1">
    <w:name w:val="bighead1"/>
    <w:rsid w:val="000F58D2"/>
    <w:rPr>
      <w:rFonts w:ascii="Verdana" w:hAnsi="Verdana" w:hint="default"/>
      <w:b/>
      <w:bCs/>
      <w:sz w:val="27"/>
      <w:szCs w:val="27"/>
    </w:rPr>
  </w:style>
  <w:style w:type="character" w:customStyle="1" w:styleId="Underline-WFU">
    <w:name w:val="Underline-WFU"/>
    <w:uiPriority w:val="1"/>
    <w:qFormat/>
    <w:rsid w:val="000F58D2"/>
    <w:rPr>
      <w:rFonts w:ascii="Cambria" w:hAnsi="Cambria"/>
      <w:sz w:val="21"/>
      <w:u w:val="single"/>
    </w:rPr>
  </w:style>
  <w:style w:type="paragraph" w:customStyle="1" w:styleId="Tiny-WFU">
    <w:name w:val="Tiny-WFU"/>
    <w:basedOn w:val="Normal"/>
    <w:qFormat/>
    <w:rsid w:val="000F58D2"/>
    <w:pPr>
      <w:spacing w:after="0" w:line="240" w:lineRule="auto"/>
    </w:pPr>
    <w:rPr>
      <w:rFonts w:eastAsia="Malgun Gothic" w:cs="Calibri"/>
      <w:sz w:val="12"/>
      <w:lang w:eastAsia="ko-KR"/>
    </w:rPr>
  </w:style>
  <w:style w:type="character" w:customStyle="1" w:styleId="b">
    <w:name w:val="b"/>
    <w:rsid w:val="000F58D2"/>
  </w:style>
  <w:style w:type="paragraph" w:customStyle="1" w:styleId="Indentation">
    <w:name w:val="Indentation"/>
    <w:basedOn w:val="Normal"/>
    <w:uiPriority w:val="99"/>
    <w:qFormat/>
    <w:rsid w:val="000F58D2"/>
    <w:pPr>
      <w:spacing w:after="0" w:line="240" w:lineRule="auto"/>
      <w:ind w:left="288" w:right="288"/>
    </w:pPr>
    <w:rPr>
      <w:rFonts w:eastAsia="Calibri" w:cs="Calibri"/>
    </w:rPr>
  </w:style>
  <w:style w:type="paragraph" w:customStyle="1" w:styleId="departments">
    <w:name w:val="departments"/>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left-date1">
    <w:name w:val="left-date1"/>
    <w:rsid w:val="000F58D2"/>
    <w:rPr>
      <w:rFonts w:ascii="Verdana" w:hAnsi="Verdana" w:hint="default"/>
      <w:color w:val="666666"/>
      <w:sz w:val="14"/>
      <w:szCs w:val="14"/>
    </w:rPr>
  </w:style>
  <w:style w:type="character" w:customStyle="1" w:styleId="org">
    <w:name w:val="org"/>
    <w:basedOn w:val="DefaultParagraphFont"/>
    <w:rsid w:val="000F58D2"/>
  </w:style>
  <w:style w:type="paragraph" w:customStyle="1" w:styleId="seeall">
    <w:name w:val="seeall"/>
    <w:basedOn w:val="Normal"/>
    <w:rsid w:val="000F58D2"/>
    <w:pPr>
      <w:spacing w:before="100" w:beforeAutospacing="1" w:after="100" w:afterAutospacing="1" w:line="240" w:lineRule="auto"/>
    </w:pPr>
    <w:rPr>
      <w:rFonts w:eastAsia="Times New Roman" w:cs="Calibri"/>
      <w:sz w:val="24"/>
    </w:rPr>
  </w:style>
  <w:style w:type="character" w:customStyle="1" w:styleId="list-comma">
    <w:name w:val="list-comma"/>
    <w:basedOn w:val="DefaultParagraphFont"/>
    <w:rsid w:val="000F58D2"/>
  </w:style>
  <w:style w:type="character" w:customStyle="1" w:styleId="livefyre-commentcount">
    <w:name w:val="livefyre-commentcount"/>
    <w:basedOn w:val="DefaultParagraphFont"/>
    <w:rsid w:val="000F58D2"/>
  </w:style>
  <w:style w:type="character" w:customStyle="1" w:styleId="rednegchange">
    <w:name w:val="red_neg_change"/>
    <w:basedOn w:val="DefaultParagraphFont"/>
    <w:rsid w:val="000F58D2"/>
  </w:style>
  <w:style w:type="character" w:customStyle="1" w:styleId="wsodqchgshow">
    <w:name w:val="wsodq_chgshow"/>
    <w:basedOn w:val="DefaultParagraphFont"/>
    <w:rsid w:val="000F58D2"/>
  </w:style>
  <w:style w:type="character" w:customStyle="1" w:styleId="greenposchange">
    <w:name w:val="green_pos_change"/>
    <w:basedOn w:val="DefaultParagraphFont"/>
    <w:rsid w:val="000F58D2"/>
  </w:style>
  <w:style w:type="paragraph" w:customStyle="1" w:styleId="image-caption">
    <w:name w:val="image-caption"/>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image-credit">
    <w:name w:val="image-credit"/>
    <w:basedOn w:val="DefaultParagraphFont"/>
    <w:rsid w:val="000F58D2"/>
  </w:style>
  <w:style w:type="paragraph" w:customStyle="1" w:styleId="gascontcredit">
    <w:name w:val="gas_cont_credit"/>
    <w:basedOn w:val="Normal"/>
    <w:rsid w:val="000F58D2"/>
    <w:pPr>
      <w:spacing w:before="100" w:beforeAutospacing="1" w:after="100" w:afterAutospacing="1" w:line="240" w:lineRule="auto"/>
    </w:pPr>
    <w:rPr>
      <w:rFonts w:eastAsia="Times New Roman" w:cs="Calibri"/>
      <w:sz w:val="24"/>
    </w:rPr>
  </w:style>
  <w:style w:type="character" w:customStyle="1" w:styleId="BoldandUnderlineChar6">
    <w:name w:val="Bold and Underline Char6"/>
    <w:basedOn w:val="DefaultParagraphFont"/>
    <w:rsid w:val="000F58D2"/>
    <w:rPr>
      <w:b/>
      <w:szCs w:val="24"/>
      <w:u w:val="single"/>
      <w:lang w:val="en-US" w:eastAsia="en-US" w:bidi="ar-SA"/>
    </w:rPr>
  </w:style>
  <w:style w:type="paragraph" w:customStyle="1" w:styleId="endarticle">
    <w:name w:val="endarticle"/>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a-body-text">
    <w:name w:val="a-body-text"/>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obgpara">
    <w:name w:val="obg_para"/>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caption4">
    <w:name w:val="caption4"/>
    <w:basedOn w:val="DefaultParagraphFont"/>
    <w:rsid w:val="000F58D2"/>
  </w:style>
  <w:style w:type="character" w:customStyle="1" w:styleId="honorific-prefix">
    <w:name w:val="honorific-prefix"/>
    <w:basedOn w:val="DefaultParagraphFont"/>
    <w:rsid w:val="000F58D2"/>
  </w:style>
  <w:style w:type="character" w:customStyle="1" w:styleId="given-name">
    <w:name w:val="given-name"/>
    <w:basedOn w:val="DefaultParagraphFont"/>
    <w:rsid w:val="000F58D2"/>
  </w:style>
  <w:style w:type="character" w:customStyle="1" w:styleId="family-name">
    <w:name w:val="family-name"/>
    <w:basedOn w:val="DefaultParagraphFont"/>
    <w:rsid w:val="000F58D2"/>
  </w:style>
  <w:style w:type="character" w:customStyle="1" w:styleId="chead">
    <w:name w:val="chead"/>
    <w:basedOn w:val="DefaultParagraphFont"/>
    <w:rsid w:val="000F58D2"/>
  </w:style>
  <w:style w:type="character" w:customStyle="1" w:styleId="obgcapsstart">
    <w:name w:val="obg_caps_start"/>
    <w:basedOn w:val="DefaultParagraphFont"/>
    <w:rsid w:val="000F58D2"/>
  </w:style>
  <w:style w:type="character" w:customStyle="1" w:styleId="underlinedCharChar0">
    <w:name w:val="underlined Char Char"/>
    <w:basedOn w:val="DefaultParagraphFont"/>
    <w:rsid w:val="000F58D2"/>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0F58D2"/>
    <w:pPr>
      <w:spacing w:after="0" w:line="240" w:lineRule="auto"/>
    </w:pPr>
    <w:rPr>
      <w:strike/>
      <w:sz w:val="16"/>
      <w:szCs w:val="16"/>
    </w:rPr>
  </w:style>
  <w:style w:type="paragraph" w:customStyle="1" w:styleId="Pa4">
    <w:name w:val="Pa4"/>
    <w:basedOn w:val="Normal"/>
    <w:next w:val="Normal"/>
    <w:uiPriority w:val="99"/>
    <w:qFormat/>
    <w:rsid w:val="000F58D2"/>
    <w:pPr>
      <w:autoSpaceDE w:val="0"/>
      <w:autoSpaceDN w:val="0"/>
      <w:adjustRightInd w:val="0"/>
      <w:spacing w:after="0" w:line="181" w:lineRule="atLeast"/>
    </w:pPr>
    <w:rPr>
      <w:rFonts w:eastAsia="Times New Roman" w:cs="Calibri"/>
      <w:sz w:val="24"/>
    </w:rPr>
  </w:style>
  <w:style w:type="character" w:customStyle="1" w:styleId="subheader">
    <w:name w:val="subheader"/>
    <w:basedOn w:val="DefaultParagraphFont"/>
    <w:rsid w:val="000F58D2"/>
  </w:style>
  <w:style w:type="paragraph" w:customStyle="1" w:styleId="attribution">
    <w:name w:val="attribution"/>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text-textbodyhoustontexttext-dateline">
    <w:name w:val="text-textbody houstontext text-dateline"/>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text-textbodyhoustontext">
    <w:name w:val="text-textbody houstontext"/>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text2">
    <w:name w:val="text2"/>
    <w:basedOn w:val="DefaultParagraphFont"/>
    <w:rsid w:val="000F58D2"/>
  </w:style>
  <w:style w:type="paragraph" w:customStyle="1" w:styleId="msolistparagraph0">
    <w:name w:val="msolistparagraph"/>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msolistparagraphcxsplast">
    <w:name w:val="msolistparagraphcxsplast"/>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pmtermsel">
    <w:name w:val="pmtermsel"/>
    <w:basedOn w:val="DefaultParagraphFont"/>
    <w:rsid w:val="000F58D2"/>
  </w:style>
  <w:style w:type="character" w:customStyle="1" w:styleId="StyleUnderlineChar2CharChar11pt">
    <w:name w:val="Style Underline Char2 Char Char + 11 pt"/>
    <w:basedOn w:val="Style11pt"/>
    <w:rsid w:val="000F58D2"/>
    <w:rPr>
      <w:rFonts w:ascii="Times New Roman" w:hAnsi="Times New Roman"/>
      <w:sz w:val="20"/>
      <w:u w:val="single"/>
    </w:rPr>
  </w:style>
  <w:style w:type="character" w:customStyle="1" w:styleId="StyleStyleBoldUnderline11pt">
    <w:name w:val="Style Style Bold Underline + 11 pt"/>
    <w:basedOn w:val="DefaultParagraphFont"/>
    <w:rsid w:val="000F58D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F58D2"/>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0F58D2"/>
    <w:rPr>
      <w:rFonts w:ascii="Arial Narrow" w:eastAsia="SimSun" w:hAnsi="Arial Narrow"/>
      <w:b/>
      <w:bCs/>
      <w:sz w:val="20"/>
      <w:u w:val="single"/>
      <w:lang w:eastAsia="zh-CN"/>
    </w:rPr>
  </w:style>
  <w:style w:type="character" w:customStyle="1" w:styleId="Styleunderline11pt">
    <w:name w:val="Style underline + 11 pt"/>
    <w:basedOn w:val="underline"/>
    <w:rsid w:val="000F58D2"/>
    <w:rPr>
      <w:b w:val="0"/>
      <w:u w:val="single"/>
      <w:lang w:val="en-US" w:eastAsia="en-US" w:bidi="ar-SA"/>
    </w:rPr>
  </w:style>
  <w:style w:type="character" w:customStyle="1" w:styleId="Styleunderline11ptBold">
    <w:name w:val="Style underline + 11 pt Bold"/>
    <w:basedOn w:val="underline"/>
    <w:rsid w:val="000F58D2"/>
    <w:rPr>
      <w:b w:val="0"/>
      <w:u w:val="single"/>
      <w:lang w:val="en-US" w:eastAsia="en-US" w:bidi="ar-SA"/>
    </w:rPr>
  </w:style>
  <w:style w:type="paragraph" w:customStyle="1" w:styleId="StyleStyle49pt10">
    <w:name w:val="Style Style4 + 9 pt10"/>
    <w:basedOn w:val="Style4"/>
    <w:link w:val="StyleStyle49pt10Char"/>
    <w:qFormat/>
    <w:rsid w:val="000F58D2"/>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0F58D2"/>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0F58D2"/>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0F58D2"/>
    <w:rPr>
      <w:rFonts w:ascii="Arial Narrow" w:eastAsia="Times New Roman" w:hAnsi="Arial Narrow"/>
      <w:b/>
      <w:bCs/>
      <w:sz w:val="20"/>
      <w:u w:val="single"/>
      <w:lang w:eastAsia="zh-CN"/>
    </w:rPr>
  </w:style>
  <w:style w:type="character" w:customStyle="1" w:styleId="articlehead2">
    <w:name w:val="articlehead2"/>
    <w:basedOn w:val="DefaultParagraphFont"/>
    <w:rsid w:val="000F58D2"/>
  </w:style>
  <w:style w:type="character" w:customStyle="1" w:styleId="pronset">
    <w:name w:val="pronset"/>
    <w:basedOn w:val="DefaultParagraphFont"/>
    <w:rsid w:val="000F58D2"/>
  </w:style>
  <w:style w:type="character" w:customStyle="1" w:styleId="showipapr">
    <w:name w:val="show_ipapr"/>
    <w:basedOn w:val="DefaultParagraphFont"/>
    <w:rsid w:val="000F58D2"/>
  </w:style>
  <w:style w:type="character" w:customStyle="1" w:styleId="prondelim">
    <w:name w:val="prondelim"/>
    <w:basedOn w:val="DefaultParagraphFont"/>
    <w:rsid w:val="000F58D2"/>
  </w:style>
  <w:style w:type="character" w:customStyle="1" w:styleId="pron">
    <w:name w:val="pron"/>
    <w:basedOn w:val="DefaultParagraphFont"/>
    <w:rsid w:val="000F58D2"/>
  </w:style>
  <w:style w:type="character" w:customStyle="1" w:styleId="prontoggle">
    <w:name w:val="pron_toggle"/>
    <w:basedOn w:val="DefaultParagraphFont"/>
    <w:rsid w:val="000F58D2"/>
  </w:style>
  <w:style w:type="character" w:customStyle="1" w:styleId="showspellpr">
    <w:name w:val="show_spellpr"/>
    <w:basedOn w:val="DefaultParagraphFont"/>
    <w:rsid w:val="000F58D2"/>
  </w:style>
  <w:style w:type="character" w:customStyle="1" w:styleId="boldface">
    <w:name w:val="boldface"/>
    <w:basedOn w:val="DefaultParagraphFont"/>
    <w:rsid w:val="000F58D2"/>
  </w:style>
  <w:style w:type="character" w:customStyle="1" w:styleId="pg">
    <w:name w:val="pg"/>
    <w:basedOn w:val="DefaultParagraphFont"/>
    <w:rsid w:val="000F58D2"/>
  </w:style>
  <w:style w:type="character" w:customStyle="1" w:styleId="secondary-bf">
    <w:name w:val="secondary-bf"/>
    <w:basedOn w:val="DefaultParagraphFont"/>
    <w:rsid w:val="000F58D2"/>
  </w:style>
  <w:style w:type="character" w:customStyle="1" w:styleId="dnindex">
    <w:name w:val="dnindex"/>
    <w:basedOn w:val="DefaultParagraphFont"/>
    <w:rsid w:val="000F58D2"/>
  </w:style>
  <w:style w:type="character" w:customStyle="1" w:styleId="ital-inline">
    <w:name w:val="ital-inline"/>
    <w:basedOn w:val="DefaultParagraphFont"/>
    <w:rsid w:val="000F58D2"/>
  </w:style>
  <w:style w:type="character" w:customStyle="1" w:styleId="Styleterm111ptUnderline">
    <w:name w:val="Style term1 + 11 pt Underline"/>
    <w:basedOn w:val="term1"/>
    <w:rsid w:val="000F58D2"/>
    <w:rPr>
      <w:b/>
      <w:bCs/>
      <w:sz w:val="20"/>
      <w:u w:val="single"/>
    </w:rPr>
  </w:style>
  <w:style w:type="paragraph" w:customStyle="1" w:styleId="StyleMinimizedTextArialNarrow10pt">
    <w:name w:val="Style Minimized Text + Arial Narrow 10 pt"/>
    <w:basedOn w:val="MinimizedText"/>
    <w:link w:val="StyleMinimizedTextArialNarrow10ptChar"/>
    <w:qFormat/>
    <w:rsid w:val="000F58D2"/>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0F58D2"/>
    <w:rPr>
      <w:rFonts w:ascii="Georgia" w:eastAsia="Times New Roman" w:hAnsi="Georgia"/>
      <w:sz w:val="20"/>
    </w:rPr>
  </w:style>
  <w:style w:type="paragraph" w:customStyle="1" w:styleId="StyleStyle49pt3">
    <w:name w:val="Style Style4 + 9 pt3"/>
    <w:basedOn w:val="Style4"/>
    <w:link w:val="StyleStyle49pt3Char"/>
    <w:qFormat/>
    <w:rsid w:val="000F58D2"/>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0F58D2"/>
    <w:rPr>
      <w:rFonts w:ascii="Arial Narrow" w:eastAsia="Times New Roman" w:hAnsi="Arial Narrow"/>
      <w:sz w:val="20"/>
      <w:u w:val="single"/>
      <w:lang w:eastAsia="zh-CN"/>
    </w:rPr>
  </w:style>
  <w:style w:type="character" w:customStyle="1" w:styleId="ct-with-fmlt">
    <w:name w:val="ct-with-fmlt"/>
    <w:basedOn w:val="DefaultParagraphFont"/>
    <w:rsid w:val="000F58D2"/>
  </w:style>
  <w:style w:type="character" w:customStyle="1" w:styleId="althead">
    <w:name w:val="althead"/>
    <w:basedOn w:val="DefaultParagraphFont"/>
    <w:rsid w:val="000F58D2"/>
  </w:style>
  <w:style w:type="character" w:customStyle="1" w:styleId="arbd1">
    <w:name w:val="arbd1"/>
    <w:basedOn w:val="DefaultParagraphFont"/>
    <w:rsid w:val="000F58D2"/>
  </w:style>
  <w:style w:type="character" w:customStyle="1" w:styleId="unx">
    <w:name w:val="unx"/>
    <w:basedOn w:val="DefaultParagraphFont"/>
    <w:rsid w:val="000F58D2"/>
  </w:style>
  <w:style w:type="character" w:customStyle="1" w:styleId="lrdctph">
    <w:name w:val="lr_dct_ph"/>
    <w:basedOn w:val="DefaultParagraphFont"/>
    <w:rsid w:val="000F58D2"/>
  </w:style>
  <w:style w:type="character" w:customStyle="1" w:styleId="tagciteChar4">
    <w:name w:val="tag/cite Char"/>
    <w:basedOn w:val="DefaultParagraphFont"/>
    <w:rsid w:val="000F58D2"/>
    <w:rPr>
      <w:b/>
      <w:sz w:val="24"/>
      <w:lang w:val="en-US" w:eastAsia="en-US" w:bidi="ar-SA"/>
    </w:rPr>
  </w:style>
  <w:style w:type="paragraph" w:customStyle="1" w:styleId="TxBr41p1">
    <w:name w:val="TxBr_41p1"/>
    <w:basedOn w:val="Normal"/>
    <w:qFormat/>
    <w:rsid w:val="000F58D2"/>
    <w:pPr>
      <w:tabs>
        <w:tab w:val="left" w:pos="204"/>
      </w:tabs>
      <w:autoSpaceDE w:val="0"/>
      <w:autoSpaceDN w:val="0"/>
      <w:adjustRightInd w:val="0"/>
      <w:spacing w:after="0" w:line="238" w:lineRule="atLeast"/>
      <w:jc w:val="both"/>
    </w:pPr>
    <w:rPr>
      <w:rFonts w:eastAsia="Times New Roman" w:cs="Calibri"/>
      <w:sz w:val="24"/>
    </w:rPr>
  </w:style>
  <w:style w:type="character" w:customStyle="1" w:styleId="style3Char0">
    <w:name w:val="style 3 Char"/>
    <w:rsid w:val="000F58D2"/>
    <w:rPr>
      <w:sz w:val="18"/>
      <w:szCs w:val="24"/>
      <w:lang w:val="en-US" w:eastAsia="en-US" w:bidi="ar-SA"/>
    </w:rPr>
  </w:style>
  <w:style w:type="paragraph" w:customStyle="1" w:styleId="003Cite">
    <w:name w:val="003Cite"/>
    <w:basedOn w:val="Normal"/>
    <w:qFormat/>
    <w:rsid w:val="000F58D2"/>
    <w:pPr>
      <w:spacing w:after="0" w:line="240" w:lineRule="auto"/>
    </w:pPr>
    <w:rPr>
      <w:rFonts w:eastAsia="Calibri" w:cs="Calibri"/>
      <w:szCs w:val="16"/>
    </w:rPr>
  </w:style>
  <w:style w:type="paragraph" w:customStyle="1" w:styleId="NormalBold">
    <w:name w:val="Normal + Bold"/>
    <w:aliases w:val="Double Underline"/>
    <w:basedOn w:val="Normal"/>
    <w:link w:val="NormalBoldChar"/>
    <w:qFormat/>
    <w:rsid w:val="000F58D2"/>
    <w:pPr>
      <w:spacing w:after="0" w:line="240" w:lineRule="auto"/>
      <w:jc w:val="both"/>
    </w:pPr>
    <w:rPr>
      <w:rFonts w:cs="Calibri"/>
      <w:b/>
      <w:color w:val="000000"/>
      <w:u w:val="single"/>
    </w:rPr>
  </w:style>
  <w:style w:type="character" w:customStyle="1" w:styleId="NormalBoldChar">
    <w:name w:val="Normal + Bold Char"/>
    <w:aliases w:val="Double Underline Char"/>
    <w:basedOn w:val="DefaultParagraphFont"/>
    <w:link w:val="NormalBold"/>
    <w:rsid w:val="000F58D2"/>
    <w:rPr>
      <w:rFonts w:ascii="Calibri" w:hAnsi="Calibri" w:cs="Calibri"/>
      <w:b/>
      <w:color w:val="000000"/>
      <w:u w:val="single"/>
    </w:rPr>
  </w:style>
  <w:style w:type="character" w:customStyle="1" w:styleId="StyleBold1">
    <w:name w:val="Style Bold1"/>
    <w:rsid w:val="000F58D2"/>
    <w:rPr>
      <w:rFonts w:ascii="Georgia" w:hAnsi="Georgia"/>
      <w:b/>
      <w:bCs/>
      <w:sz w:val="22"/>
    </w:rPr>
  </w:style>
  <w:style w:type="character" w:customStyle="1" w:styleId="BlockHeadingsChar1">
    <w:name w:val="Block Headings Char1"/>
    <w:rsid w:val="000F58D2"/>
    <w:rPr>
      <w:b/>
      <w:caps/>
    </w:rPr>
  </w:style>
  <w:style w:type="character" w:customStyle="1" w:styleId="CARDChar2">
    <w:name w:val="CARD Char"/>
    <w:link w:val="CARD2"/>
    <w:rsid w:val="000F58D2"/>
    <w:rPr>
      <w:rFonts w:ascii="Calibri" w:hAnsi="Calibri" w:cs="Calibri"/>
    </w:rPr>
  </w:style>
  <w:style w:type="character" w:customStyle="1" w:styleId="FontStyle170">
    <w:name w:val="Font Style170"/>
    <w:uiPriority w:val="99"/>
    <w:rsid w:val="000F58D2"/>
    <w:rPr>
      <w:rFonts w:ascii="Bookman Old Style" w:hAnsi="Bookman Old Style" w:cs="Bookman Old Style"/>
      <w:sz w:val="16"/>
      <w:szCs w:val="16"/>
    </w:rPr>
  </w:style>
  <w:style w:type="character" w:customStyle="1" w:styleId="label">
    <w:name w:val="label"/>
    <w:rsid w:val="000F58D2"/>
  </w:style>
  <w:style w:type="character" w:customStyle="1" w:styleId="Styleunderline12pt">
    <w:name w:val="Style underline + 12 pt"/>
    <w:rsid w:val="000F58D2"/>
    <w:rPr>
      <w:rFonts w:ascii="Times New Roman" w:hAnsi="Times New Roman"/>
      <w:bCs/>
      <w:sz w:val="20"/>
      <w:u w:val="single"/>
    </w:rPr>
  </w:style>
  <w:style w:type="character" w:customStyle="1" w:styleId="StyleUnderlineChar19pt">
    <w:name w:val="Style Underline Char1 + 9 pt"/>
    <w:basedOn w:val="UnderlineChar1"/>
    <w:rsid w:val="000F58D2"/>
    <w:rPr>
      <w:rFonts w:ascii="Times New Roman" w:hAnsi="Times New Roman"/>
      <w:sz w:val="20"/>
      <w:szCs w:val="24"/>
      <w:u w:val="single"/>
      <w:lang w:val="en-US" w:eastAsia="en-US" w:bidi="ar-SA"/>
    </w:rPr>
  </w:style>
  <w:style w:type="character" w:customStyle="1" w:styleId="StyleUnderlineChar1Bold">
    <w:name w:val="Style Underline Char1 + Bold"/>
    <w:rsid w:val="000F58D2"/>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0F58D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F58D2"/>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0F58D2"/>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0F58D2"/>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0F58D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F58D2"/>
    <w:rPr>
      <w:rFonts w:ascii="Times New Roman" w:hAnsi="Times New Roman"/>
      <w:sz w:val="20"/>
      <w:u w:val="single"/>
      <w:lang w:val="en-US" w:eastAsia="en-US" w:bidi="ar-SA"/>
    </w:rPr>
  </w:style>
  <w:style w:type="paragraph" w:customStyle="1" w:styleId="StyleUnderline9pt1">
    <w:name w:val="Style Underline + 9 pt1"/>
    <w:rsid w:val="000F58D2"/>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0F58D2"/>
    <w:rPr>
      <w:sz w:val="20"/>
      <w:u w:val="single"/>
    </w:rPr>
  </w:style>
  <w:style w:type="character" w:customStyle="1" w:styleId="StyleUnderlineChar19pt2">
    <w:name w:val="Style Underline Char1 + 9 pt2"/>
    <w:basedOn w:val="UnderlineChar1"/>
    <w:rsid w:val="000F58D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F58D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F58D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F58D2"/>
    <w:rPr>
      <w:rFonts w:ascii="Times New Roman" w:hAnsi="Times New Roman"/>
      <w:b/>
      <w:bCs/>
      <w:sz w:val="20"/>
      <w:szCs w:val="24"/>
      <w:u w:val="single"/>
      <w:lang w:val="en-US" w:eastAsia="en-US" w:bidi="ar-SA"/>
    </w:rPr>
  </w:style>
  <w:style w:type="character" w:customStyle="1" w:styleId="content">
    <w:name w:val="content"/>
    <w:basedOn w:val="DefaultParagraphFont"/>
    <w:rsid w:val="000F58D2"/>
  </w:style>
  <w:style w:type="character" w:customStyle="1" w:styleId="Style9ptBoldUnderline1">
    <w:name w:val="Style 9 pt Bold Underline1"/>
    <w:rsid w:val="000F58D2"/>
    <w:rPr>
      <w:b/>
      <w:bCs/>
      <w:sz w:val="20"/>
      <w:u w:val="single"/>
    </w:rPr>
  </w:style>
  <w:style w:type="character" w:customStyle="1" w:styleId="tagCharCharCharChar">
    <w:name w:val="tag Char Char Char Char"/>
    <w:rsid w:val="000F58D2"/>
    <w:rPr>
      <w:rFonts w:ascii="Georgia" w:eastAsia="Calibri" w:hAnsi="Georgia" w:cs="Calibri"/>
      <w:b/>
      <w:sz w:val="24"/>
    </w:rPr>
  </w:style>
  <w:style w:type="character" w:customStyle="1" w:styleId="3">
    <w:name w:val="3"/>
    <w:rsid w:val="000F58D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0F58D2"/>
    <w:rPr>
      <w:rFonts w:cs="Arial"/>
      <w:b/>
      <w:bCs/>
      <w:iCs/>
      <w:szCs w:val="28"/>
      <w:lang w:val="en-US" w:eastAsia="en-US" w:bidi="ar-SA"/>
    </w:rPr>
  </w:style>
  <w:style w:type="paragraph" w:customStyle="1" w:styleId="EmphasisText">
    <w:name w:val="Emphasis Text"/>
    <w:basedOn w:val="UnderlinedText"/>
    <w:link w:val="EmphasisTextChar"/>
    <w:rsid w:val="000F58D2"/>
    <w:rPr>
      <w:rFonts w:eastAsia="SimSun"/>
      <w:sz w:val="24"/>
      <w:u w:val="single"/>
    </w:rPr>
  </w:style>
  <w:style w:type="character" w:customStyle="1" w:styleId="EmphasisTextChar">
    <w:name w:val="Emphasis Text Char"/>
    <w:link w:val="EmphasisText"/>
    <w:rsid w:val="000F58D2"/>
    <w:rPr>
      <w:rFonts w:ascii="Calibri" w:eastAsia="SimSun" w:hAnsi="Calibri" w:cs="Calibri"/>
      <w:b/>
      <w:sz w:val="24"/>
      <w:u w:val="single"/>
    </w:rPr>
  </w:style>
  <w:style w:type="character" w:customStyle="1" w:styleId="featuretitle">
    <w:name w:val="feature_title"/>
    <w:basedOn w:val="DefaultParagraphFont"/>
    <w:rsid w:val="000F58D2"/>
  </w:style>
  <w:style w:type="character" w:customStyle="1" w:styleId="6">
    <w:name w:val="6"/>
    <w:rsid w:val="000F58D2"/>
    <w:rPr>
      <w:rFonts w:cs="Arial"/>
      <w:bCs/>
      <w:sz w:val="20"/>
      <w:u w:val="single"/>
      <w:lang w:val="en-US" w:eastAsia="en-US" w:bidi="ar-SA"/>
    </w:rPr>
  </w:style>
  <w:style w:type="character" w:customStyle="1" w:styleId="7">
    <w:name w:val="7"/>
    <w:rsid w:val="000F58D2"/>
    <w:rPr>
      <w:rFonts w:cs="Arial"/>
      <w:bCs/>
      <w:sz w:val="20"/>
      <w:u w:val="single"/>
      <w:lang w:val="en-US" w:eastAsia="en-US" w:bidi="ar-SA"/>
    </w:rPr>
  </w:style>
  <w:style w:type="character" w:customStyle="1" w:styleId="StyleUnderlineChar19pt4">
    <w:name w:val="Style Underline Char1 + 9 pt4"/>
    <w:basedOn w:val="UnderlineChar1"/>
    <w:rsid w:val="000F58D2"/>
    <w:rPr>
      <w:rFonts w:ascii="Times New Roman" w:hAnsi="Times New Roman"/>
      <w:sz w:val="20"/>
      <w:szCs w:val="24"/>
      <w:u w:val="single"/>
      <w:lang w:val="en-US" w:eastAsia="en-US" w:bidi="ar-SA"/>
    </w:rPr>
  </w:style>
  <w:style w:type="character" w:customStyle="1" w:styleId="StyleUnderlineChar19ptBold1">
    <w:name w:val="Style Underline Char1 + 9 pt Bold1"/>
    <w:rsid w:val="000F58D2"/>
    <w:rPr>
      <w:rFonts w:ascii="Times New Roman" w:hAnsi="Times New Roman"/>
      <w:b/>
      <w:bCs/>
      <w:sz w:val="20"/>
      <w:szCs w:val="24"/>
      <w:u w:val="single"/>
      <w:lang w:val="en-US" w:eastAsia="en-US" w:bidi="ar-SA"/>
    </w:rPr>
  </w:style>
  <w:style w:type="character" w:customStyle="1" w:styleId="Style9ptUnderline3">
    <w:name w:val="Style 9 pt Underline3"/>
    <w:rsid w:val="000F58D2"/>
    <w:rPr>
      <w:sz w:val="20"/>
      <w:u w:val="single"/>
    </w:rPr>
  </w:style>
  <w:style w:type="paragraph" w:customStyle="1" w:styleId="Stylecard9pt">
    <w:name w:val="Style card + 9 pt"/>
    <w:basedOn w:val="Normal"/>
    <w:link w:val="Stylecard9ptChar"/>
    <w:qFormat/>
    <w:rsid w:val="000F58D2"/>
    <w:pPr>
      <w:spacing w:after="0" w:line="240" w:lineRule="auto"/>
      <w:ind w:left="288" w:right="288"/>
    </w:pPr>
    <w:rPr>
      <w:rFonts w:eastAsia="Calibri" w:cs="Times New Roman"/>
      <w:kern w:val="3"/>
      <w:sz w:val="20"/>
      <w:szCs w:val="20"/>
      <w:u w:val="single"/>
    </w:rPr>
  </w:style>
  <w:style w:type="character" w:customStyle="1" w:styleId="Stylecard9ptChar">
    <w:name w:val="Style card + 9 pt Char"/>
    <w:basedOn w:val="cardChar"/>
    <w:link w:val="Stylecard9pt"/>
    <w:rsid w:val="000F58D2"/>
    <w:rPr>
      <w:rFonts w:ascii="Calibri" w:eastAsia="Calibri" w:hAnsi="Calibri" w:cs="Times New Roman"/>
      <w:kern w:val="3"/>
      <w:sz w:val="20"/>
      <w:szCs w:val="20"/>
      <w:u w:val="single"/>
    </w:rPr>
  </w:style>
  <w:style w:type="character" w:customStyle="1" w:styleId="Styleunderline9pt0">
    <w:name w:val="Style underline + 9 pt"/>
    <w:basedOn w:val="underline"/>
    <w:rsid w:val="000F58D2"/>
    <w:rPr>
      <w:b w:val="0"/>
      <w:u w:val="single"/>
      <w:lang w:val="en-US" w:eastAsia="en-US" w:bidi="ar-SA"/>
    </w:rPr>
  </w:style>
  <w:style w:type="character" w:customStyle="1" w:styleId="Style9ptUnderline4">
    <w:name w:val="Style 9 pt Underline4"/>
    <w:rsid w:val="000F58D2"/>
    <w:rPr>
      <w:sz w:val="20"/>
      <w:u w:val="single"/>
    </w:rPr>
  </w:style>
  <w:style w:type="character" w:customStyle="1" w:styleId="55">
    <w:name w:val="55"/>
    <w:rsid w:val="000F58D2"/>
    <w:rPr>
      <w:rFonts w:cs="Arial"/>
      <w:bCs/>
      <w:sz w:val="20"/>
      <w:u w:val="single"/>
      <w:lang w:val="en-US" w:eastAsia="en-US" w:bidi="ar-SA"/>
    </w:rPr>
  </w:style>
  <w:style w:type="paragraph" w:customStyle="1" w:styleId="CardBody">
    <w:name w:val="Card Body"/>
    <w:basedOn w:val="Normal"/>
    <w:link w:val="CardBodyChar"/>
    <w:qFormat/>
    <w:rsid w:val="000F58D2"/>
    <w:pPr>
      <w:spacing w:after="0" w:line="240" w:lineRule="auto"/>
    </w:pPr>
    <w:rPr>
      <w:rFonts w:eastAsia="Calibri" w:cs="Calibri"/>
    </w:rPr>
  </w:style>
  <w:style w:type="character" w:customStyle="1" w:styleId="CardBodyChar">
    <w:name w:val="Card Body Char"/>
    <w:link w:val="CardBody"/>
    <w:rsid w:val="000F58D2"/>
    <w:rPr>
      <w:rFonts w:ascii="Calibri" w:eastAsia="Calibri" w:hAnsi="Calibri" w:cs="Calibri"/>
    </w:rPr>
  </w:style>
  <w:style w:type="character" w:customStyle="1" w:styleId="Styleunderline9pt10">
    <w:name w:val="Style underline + 9 pt1"/>
    <w:basedOn w:val="underline"/>
    <w:rsid w:val="000F58D2"/>
    <w:rPr>
      <w:b w:val="0"/>
      <w:u w:val="single"/>
      <w:lang w:val="en-US" w:eastAsia="en-US" w:bidi="ar-SA"/>
    </w:rPr>
  </w:style>
  <w:style w:type="character" w:customStyle="1" w:styleId="Styleunderline9ptBold">
    <w:name w:val="Style underline + 9 pt Bold"/>
    <w:rsid w:val="000F58D2"/>
    <w:rPr>
      <w:b/>
      <w:bCs/>
      <w:sz w:val="20"/>
      <w:u w:val="single"/>
    </w:rPr>
  </w:style>
  <w:style w:type="character" w:customStyle="1" w:styleId="StyleUnderliningChar9ptBold">
    <w:name w:val="Style Underlining Char + 9 pt Bold"/>
    <w:rsid w:val="000F58D2"/>
    <w:rPr>
      <w:rFonts w:ascii="Times New Roman" w:hAnsi="Times New Roman"/>
      <w:b/>
      <w:bCs/>
      <w:sz w:val="20"/>
      <w:szCs w:val="24"/>
      <w:u w:val="single"/>
      <w:lang w:val="en-US" w:eastAsia="en-US" w:bidi="ar-SA"/>
    </w:rPr>
  </w:style>
  <w:style w:type="character" w:customStyle="1" w:styleId="StyleUnderliningChar9pt">
    <w:name w:val="Style Underlining Char + 9 pt"/>
    <w:rsid w:val="000F58D2"/>
    <w:rPr>
      <w:rFonts w:ascii="Times New Roman" w:hAnsi="Times New Roman"/>
      <w:sz w:val="20"/>
      <w:szCs w:val="24"/>
      <w:u w:val="single"/>
      <w:lang w:val="en-US" w:eastAsia="en-US" w:bidi="ar-SA"/>
    </w:rPr>
  </w:style>
  <w:style w:type="character" w:customStyle="1" w:styleId="34">
    <w:name w:val="34"/>
    <w:rsid w:val="000F58D2"/>
    <w:rPr>
      <w:rFonts w:ascii="Times New Roman" w:hAnsi="Times New Roman" w:cs="Arial"/>
      <w:bCs/>
      <w:sz w:val="20"/>
      <w:u w:val="single"/>
      <w:lang w:val="en-US" w:eastAsia="en-US" w:bidi="ar-SA"/>
    </w:rPr>
  </w:style>
  <w:style w:type="character" w:customStyle="1" w:styleId="45">
    <w:name w:val="45"/>
    <w:rsid w:val="000F58D2"/>
    <w:rPr>
      <w:rFonts w:ascii="Times New Roman" w:hAnsi="Times New Roman" w:cs="Arial"/>
      <w:b/>
      <w:bCs/>
      <w:sz w:val="20"/>
      <w:u w:val="single"/>
      <w:lang w:val="en-US" w:eastAsia="en-US" w:bidi="ar-SA"/>
    </w:rPr>
  </w:style>
  <w:style w:type="character" w:customStyle="1" w:styleId="Style9ptUnderline5">
    <w:name w:val="Style 9 pt Underline5"/>
    <w:rsid w:val="000F58D2"/>
    <w:rPr>
      <w:rFonts w:ascii="Times New Roman" w:hAnsi="Times New Roman"/>
      <w:sz w:val="20"/>
      <w:u w:val="single"/>
    </w:rPr>
  </w:style>
  <w:style w:type="character" w:customStyle="1" w:styleId="Style9ptBoldUnderline2">
    <w:name w:val="Style 9 pt Bold Underline2"/>
    <w:rsid w:val="000F58D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F58D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0F58D2"/>
    <w:pPr>
      <w:numPr>
        <w:numId w:val="0"/>
      </w:numPr>
    </w:pPr>
    <w:rPr>
      <w:sz w:val="20"/>
      <w:lang w:eastAsia="zh-CN"/>
    </w:rPr>
  </w:style>
  <w:style w:type="character" w:customStyle="1" w:styleId="StyleStyle49pt1Char">
    <w:name w:val="Style Style4 + 9 pt1 Char"/>
    <w:basedOn w:val="Style4Char"/>
    <w:link w:val="StyleStyle49pt1"/>
    <w:rsid w:val="000F58D2"/>
    <w:rPr>
      <w:rFonts w:ascii="Arial Narrow" w:hAnsi="Arial Narrow"/>
      <w:sz w:val="20"/>
      <w:u w:val="single"/>
      <w:lang w:eastAsia="zh-CN"/>
    </w:rPr>
  </w:style>
  <w:style w:type="paragraph" w:customStyle="1" w:styleId="StyleStyle49ptBold1">
    <w:name w:val="Style Style4 + 9 pt Bold1"/>
    <w:basedOn w:val="Style4"/>
    <w:link w:val="StyleStyle49ptBold1Char"/>
    <w:rsid w:val="000F58D2"/>
    <w:pPr>
      <w:numPr>
        <w:numId w:val="0"/>
      </w:numPr>
    </w:pPr>
    <w:rPr>
      <w:b/>
      <w:bCs/>
    </w:rPr>
  </w:style>
  <w:style w:type="character" w:customStyle="1" w:styleId="StyleStyle49ptBold1Char">
    <w:name w:val="Style Style4 + 9 pt Bold1 Char"/>
    <w:link w:val="StyleStyle49ptBold1"/>
    <w:rsid w:val="000F58D2"/>
    <w:rPr>
      <w:rFonts w:ascii="Arial Narrow" w:hAnsi="Arial Narrow"/>
      <w:b/>
      <w:bCs/>
      <w:u w:val="single"/>
    </w:rPr>
  </w:style>
  <w:style w:type="paragraph" w:customStyle="1" w:styleId="StyleStyle49pt2">
    <w:name w:val="Style Style4 + 9 pt2"/>
    <w:basedOn w:val="Style4"/>
    <w:link w:val="StyleStyle49pt2Char"/>
    <w:rsid w:val="000F58D2"/>
    <w:pPr>
      <w:numPr>
        <w:numId w:val="0"/>
      </w:numPr>
    </w:pPr>
    <w:rPr>
      <w:sz w:val="20"/>
      <w:lang w:eastAsia="zh-CN"/>
    </w:rPr>
  </w:style>
  <w:style w:type="character" w:customStyle="1" w:styleId="StyleStyle49pt2Char">
    <w:name w:val="Style Style4 + 9 pt2 Char"/>
    <w:basedOn w:val="Style4Char"/>
    <w:link w:val="StyleStyle49pt2"/>
    <w:rsid w:val="000F58D2"/>
    <w:rPr>
      <w:rFonts w:ascii="Arial Narrow" w:hAnsi="Arial Narrow"/>
      <w:sz w:val="20"/>
      <w:u w:val="single"/>
      <w:lang w:eastAsia="zh-CN"/>
    </w:rPr>
  </w:style>
  <w:style w:type="paragraph" w:customStyle="1" w:styleId="StyleStyle49ptBold2">
    <w:name w:val="Style Style4 + 9 pt Bold2"/>
    <w:basedOn w:val="Style4"/>
    <w:link w:val="StyleStyle49ptBold2Char"/>
    <w:rsid w:val="000F58D2"/>
    <w:pPr>
      <w:numPr>
        <w:numId w:val="0"/>
      </w:numPr>
    </w:pPr>
    <w:rPr>
      <w:b/>
      <w:bCs/>
    </w:rPr>
  </w:style>
  <w:style w:type="character" w:customStyle="1" w:styleId="StyleStyle49ptBold2Char">
    <w:name w:val="Style Style4 + 9 pt Bold2 Char"/>
    <w:link w:val="StyleStyle49ptBold2"/>
    <w:rsid w:val="000F58D2"/>
    <w:rPr>
      <w:rFonts w:ascii="Arial Narrow" w:hAnsi="Arial Narrow"/>
      <w:b/>
      <w:bCs/>
      <w:u w:val="single"/>
    </w:rPr>
  </w:style>
  <w:style w:type="character" w:customStyle="1" w:styleId="23">
    <w:name w:val="23"/>
    <w:rsid w:val="000F58D2"/>
    <w:rPr>
      <w:rFonts w:ascii="Times New Roman" w:hAnsi="Times New Roman" w:cs="Arial"/>
      <w:bCs/>
      <w:sz w:val="20"/>
      <w:u w:val="single"/>
      <w:lang w:val="en-US" w:eastAsia="en-US" w:bidi="ar-SA"/>
    </w:rPr>
  </w:style>
  <w:style w:type="character" w:customStyle="1" w:styleId="33">
    <w:name w:val="33"/>
    <w:rsid w:val="000F58D2"/>
    <w:rPr>
      <w:rFonts w:ascii="Times New Roman" w:hAnsi="Times New Roman" w:cs="Arial"/>
      <w:b/>
      <w:bCs/>
      <w:sz w:val="20"/>
      <w:u w:val="single"/>
      <w:lang w:val="en-US" w:eastAsia="en-US" w:bidi="ar-SA"/>
    </w:rPr>
  </w:style>
  <w:style w:type="character" w:customStyle="1" w:styleId="27">
    <w:name w:val="27"/>
    <w:rsid w:val="000F58D2"/>
    <w:rPr>
      <w:rFonts w:cs="Arial"/>
      <w:bCs/>
      <w:sz w:val="20"/>
      <w:u w:val="single"/>
      <w:lang w:val="en-US" w:eastAsia="en-US" w:bidi="ar-SA"/>
    </w:rPr>
  </w:style>
  <w:style w:type="character" w:customStyle="1" w:styleId="StyleArialNarrow9pt">
    <w:name w:val="Style Arial Narrow 9 pt"/>
    <w:rsid w:val="000F58D2"/>
    <w:rPr>
      <w:rFonts w:ascii="Times New Roman" w:hAnsi="Times New Roman"/>
      <w:sz w:val="20"/>
    </w:rPr>
  </w:style>
  <w:style w:type="paragraph" w:customStyle="1" w:styleId="CiteBody">
    <w:name w:val="Cite Body"/>
    <w:basedOn w:val="Normal"/>
    <w:link w:val="CiteBodyChar"/>
    <w:qFormat/>
    <w:rsid w:val="000F58D2"/>
    <w:pPr>
      <w:spacing w:after="0" w:line="240" w:lineRule="auto"/>
    </w:pPr>
    <w:rPr>
      <w:rFonts w:eastAsia="Calibri" w:cs="Calibri"/>
      <w:szCs w:val="16"/>
    </w:rPr>
  </w:style>
  <w:style w:type="paragraph" w:customStyle="1" w:styleId="CiteBold">
    <w:name w:val="Cite Bold"/>
    <w:basedOn w:val="CiteBody"/>
    <w:link w:val="CiteBoldChar"/>
    <w:qFormat/>
    <w:rsid w:val="000F58D2"/>
    <w:rPr>
      <w:b/>
    </w:rPr>
  </w:style>
  <w:style w:type="character" w:customStyle="1" w:styleId="CiteBodyChar">
    <w:name w:val="Cite Body Char"/>
    <w:link w:val="CiteBody"/>
    <w:rsid w:val="000F58D2"/>
    <w:rPr>
      <w:rFonts w:ascii="Calibri" w:eastAsia="Calibri" w:hAnsi="Calibri" w:cs="Calibri"/>
      <w:szCs w:val="16"/>
    </w:rPr>
  </w:style>
  <w:style w:type="character" w:customStyle="1" w:styleId="CiteBoldChar">
    <w:name w:val="Cite Bold Char"/>
    <w:link w:val="CiteBold"/>
    <w:rsid w:val="000F58D2"/>
    <w:rPr>
      <w:rFonts w:ascii="Calibri" w:eastAsia="Calibri" w:hAnsi="Calibri" w:cs="Calibri"/>
      <w:b/>
      <w:szCs w:val="16"/>
    </w:rPr>
  </w:style>
  <w:style w:type="paragraph" w:customStyle="1" w:styleId="StyleCardBody11ptUnderline">
    <w:name w:val="Style Card Body + 11 pt Underline"/>
    <w:basedOn w:val="CardBody"/>
    <w:link w:val="StyleCardBody11ptUnderlineChar"/>
    <w:rsid w:val="000F58D2"/>
    <w:rPr>
      <w:sz w:val="20"/>
      <w:u w:val="single"/>
    </w:rPr>
  </w:style>
  <w:style w:type="character" w:customStyle="1" w:styleId="StyleCardBody11ptUnderlineChar">
    <w:name w:val="Style Card Body + 11 pt Underline Char"/>
    <w:link w:val="StyleCardBody11ptUnderline"/>
    <w:rsid w:val="000F58D2"/>
    <w:rPr>
      <w:rFonts w:ascii="Calibri" w:eastAsia="Calibri" w:hAnsi="Calibri" w:cs="Calibri"/>
      <w:sz w:val="20"/>
      <w:u w:val="single"/>
    </w:rPr>
  </w:style>
  <w:style w:type="paragraph" w:customStyle="1" w:styleId="StyleStyle49pt4">
    <w:name w:val="Style Style4 + 9 pt4"/>
    <w:basedOn w:val="Style4"/>
    <w:link w:val="StyleStyle49pt4Char"/>
    <w:rsid w:val="000F58D2"/>
    <w:pPr>
      <w:numPr>
        <w:numId w:val="0"/>
      </w:numPr>
    </w:pPr>
    <w:rPr>
      <w:sz w:val="20"/>
      <w:lang w:eastAsia="zh-CN"/>
    </w:rPr>
  </w:style>
  <w:style w:type="character" w:customStyle="1" w:styleId="StyleStyle49pt4Char">
    <w:name w:val="Style Style4 + 9 pt4 Char"/>
    <w:basedOn w:val="Style4Char"/>
    <w:link w:val="StyleStyle49pt4"/>
    <w:rsid w:val="000F58D2"/>
    <w:rPr>
      <w:rFonts w:ascii="Arial Narrow" w:hAnsi="Arial Narrow"/>
      <w:sz w:val="20"/>
      <w:u w:val="single"/>
      <w:lang w:eastAsia="zh-CN"/>
    </w:rPr>
  </w:style>
  <w:style w:type="paragraph" w:customStyle="1" w:styleId="StyleStyle49ptBold4">
    <w:name w:val="Style Style4 + 9 pt Bold4"/>
    <w:basedOn w:val="Style4"/>
    <w:link w:val="StyleStyle49ptBold4Char"/>
    <w:rsid w:val="000F58D2"/>
    <w:pPr>
      <w:numPr>
        <w:numId w:val="0"/>
      </w:numPr>
    </w:pPr>
    <w:rPr>
      <w:b/>
      <w:bCs/>
    </w:rPr>
  </w:style>
  <w:style w:type="character" w:customStyle="1" w:styleId="StyleStyle49ptBold4Char">
    <w:name w:val="Style Style4 + 9 pt Bold4 Char"/>
    <w:link w:val="StyleStyle49ptBold4"/>
    <w:rsid w:val="000F58D2"/>
    <w:rPr>
      <w:rFonts w:ascii="Arial Narrow" w:hAnsi="Arial Narrow"/>
      <w:b/>
      <w:bCs/>
      <w:u w:val="single"/>
    </w:rPr>
  </w:style>
  <w:style w:type="character" w:customStyle="1" w:styleId="StyleUnderlineCharChar9pt2">
    <w:name w:val="Style Underline Char Char + 9 pt2"/>
    <w:basedOn w:val="DefaultParagraphFont"/>
    <w:rsid w:val="000F58D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F58D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F58D2"/>
    <w:rPr>
      <w:b/>
      <w:bCs/>
      <w:sz w:val="20"/>
      <w:u w:val="single"/>
      <w:bdr w:val="single" w:sz="4" w:space="0" w:color="auto"/>
    </w:rPr>
  </w:style>
  <w:style w:type="character" w:customStyle="1" w:styleId="Style9ptUnderline7">
    <w:name w:val="Style 9 pt Underline7"/>
    <w:rsid w:val="000F58D2"/>
    <w:rPr>
      <w:sz w:val="20"/>
      <w:u w:val="single"/>
    </w:rPr>
  </w:style>
  <w:style w:type="character" w:customStyle="1" w:styleId="Style9ptBoldUnderline3">
    <w:name w:val="Style 9 pt Bold Underline3"/>
    <w:rsid w:val="000F58D2"/>
    <w:rPr>
      <w:b/>
      <w:bCs/>
      <w:sz w:val="20"/>
      <w:u w:val="single"/>
    </w:rPr>
  </w:style>
  <w:style w:type="character" w:customStyle="1" w:styleId="Style9ptUnderline8">
    <w:name w:val="Style 9 pt Underline8"/>
    <w:rsid w:val="000F58D2"/>
    <w:rPr>
      <w:sz w:val="20"/>
      <w:u w:val="single"/>
    </w:rPr>
  </w:style>
  <w:style w:type="paragraph" w:customStyle="1" w:styleId="StyleStyle49pt5">
    <w:name w:val="Style Style4 + 9 pt5"/>
    <w:basedOn w:val="Style4"/>
    <w:link w:val="StyleStyle49pt5Char"/>
    <w:rsid w:val="000F58D2"/>
    <w:pPr>
      <w:numPr>
        <w:numId w:val="0"/>
      </w:numPr>
    </w:pPr>
    <w:rPr>
      <w:sz w:val="20"/>
      <w:lang w:eastAsia="zh-CN"/>
    </w:rPr>
  </w:style>
  <w:style w:type="character" w:customStyle="1" w:styleId="StyleStyle49pt5Char">
    <w:name w:val="Style Style4 + 9 pt5 Char"/>
    <w:basedOn w:val="Style4Char"/>
    <w:link w:val="StyleStyle49pt5"/>
    <w:rsid w:val="000F58D2"/>
    <w:rPr>
      <w:rFonts w:ascii="Arial Narrow" w:hAnsi="Arial Narrow"/>
      <w:sz w:val="20"/>
      <w:u w:val="single"/>
      <w:lang w:eastAsia="zh-CN"/>
    </w:rPr>
  </w:style>
  <w:style w:type="paragraph" w:customStyle="1" w:styleId="StyleStyle49pt6">
    <w:name w:val="Style Style4 + 9 pt6"/>
    <w:basedOn w:val="Style4"/>
    <w:link w:val="StyleStyle49pt6Char"/>
    <w:qFormat/>
    <w:rsid w:val="000F58D2"/>
    <w:pPr>
      <w:numPr>
        <w:numId w:val="0"/>
      </w:numPr>
    </w:pPr>
    <w:rPr>
      <w:sz w:val="20"/>
      <w:lang w:eastAsia="zh-CN"/>
    </w:rPr>
  </w:style>
  <w:style w:type="character" w:customStyle="1" w:styleId="StyleStyle49pt6Char">
    <w:name w:val="Style Style4 + 9 pt6 Char"/>
    <w:basedOn w:val="Style4Char"/>
    <w:link w:val="StyleStyle49pt6"/>
    <w:rsid w:val="000F58D2"/>
    <w:rPr>
      <w:rFonts w:ascii="Arial Narrow" w:hAnsi="Arial Narrow"/>
      <w:sz w:val="20"/>
      <w:u w:val="single"/>
      <w:lang w:eastAsia="zh-CN"/>
    </w:rPr>
  </w:style>
  <w:style w:type="character" w:customStyle="1" w:styleId="66">
    <w:name w:val="66"/>
    <w:rsid w:val="000F58D2"/>
    <w:rPr>
      <w:rFonts w:cs="Arial"/>
      <w:bCs/>
      <w:sz w:val="20"/>
      <w:u w:val="single"/>
      <w:lang w:val="en-US" w:eastAsia="en-US" w:bidi="ar-SA"/>
    </w:rPr>
  </w:style>
  <w:style w:type="character" w:customStyle="1" w:styleId="Style9ptUnderline9">
    <w:name w:val="Style 9 pt Underline9"/>
    <w:rsid w:val="000F58D2"/>
    <w:rPr>
      <w:sz w:val="20"/>
      <w:u w:val="single"/>
    </w:rPr>
  </w:style>
  <w:style w:type="paragraph" w:customStyle="1" w:styleId="StyleStyle49ptBold5">
    <w:name w:val="Style Style4 + 9 pt Bold5"/>
    <w:basedOn w:val="Style4"/>
    <w:link w:val="StyleStyle49ptBold5Char"/>
    <w:rsid w:val="000F58D2"/>
    <w:pPr>
      <w:numPr>
        <w:numId w:val="0"/>
      </w:numPr>
    </w:pPr>
    <w:rPr>
      <w:b/>
      <w:bCs/>
    </w:rPr>
  </w:style>
  <w:style w:type="character" w:customStyle="1" w:styleId="StyleStyle49ptBold5Char">
    <w:name w:val="Style Style4 + 9 pt Bold5 Char"/>
    <w:link w:val="StyleStyle49ptBold5"/>
    <w:rsid w:val="000F58D2"/>
    <w:rPr>
      <w:rFonts w:ascii="Arial Narrow" w:hAnsi="Arial Narrow"/>
      <w:b/>
      <w:bCs/>
      <w:u w:val="single"/>
    </w:rPr>
  </w:style>
  <w:style w:type="character" w:customStyle="1" w:styleId="Style9ptBoldUnderline4">
    <w:name w:val="Style 9 pt Bold Underline4"/>
    <w:rsid w:val="000F58D2"/>
    <w:rPr>
      <w:b/>
      <w:bCs/>
      <w:sz w:val="20"/>
      <w:u w:val="single"/>
    </w:rPr>
  </w:style>
  <w:style w:type="paragraph" w:customStyle="1" w:styleId="StyleStyle49pt7">
    <w:name w:val="Style Style4 + 9 pt7"/>
    <w:basedOn w:val="Style4"/>
    <w:link w:val="StyleStyle49pt7Char"/>
    <w:rsid w:val="000F58D2"/>
    <w:pPr>
      <w:numPr>
        <w:numId w:val="0"/>
      </w:numPr>
    </w:pPr>
    <w:rPr>
      <w:sz w:val="20"/>
      <w:lang w:eastAsia="zh-CN"/>
    </w:rPr>
  </w:style>
  <w:style w:type="character" w:customStyle="1" w:styleId="StyleStyle49pt7Char">
    <w:name w:val="Style Style4 + 9 pt7 Char"/>
    <w:basedOn w:val="Style4Char"/>
    <w:link w:val="StyleStyle49pt7"/>
    <w:rsid w:val="000F58D2"/>
    <w:rPr>
      <w:rFonts w:ascii="Arial Narrow" w:hAnsi="Arial Narrow"/>
      <w:sz w:val="20"/>
      <w:u w:val="single"/>
      <w:lang w:eastAsia="zh-CN"/>
    </w:rPr>
  </w:style>
  <w:style w:type="character" w:customStyle="1" w:styleId="titleblue14">
    <w:name w:val="titleblue14"/>
    <w:basedOn w:val="DefaultParagraphFont"/>
    <w:rsid w:val="000F58D2"/>
  </w:style>
  <w:style w:type="paragraph" w:customStyle="1" w:styleId="FONT7">
    <w:name w:val="FONT 7"/>
    <w:qFormat/>
    <w:rsid w:val="000F58D2"/>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0F58D2"/>
    <w:pPr>
      <w:numPr>
        <w:numId w:val="0"/>
      </w:numPr>
    </w:pPr>
  </w:style>
  <w:style w:type="paragraph" w:customStyle="1" w:styleId="StyleHeading2Underline">
    <w:name w:val="Style Heading 2 + Underline"/>
    <w:basedOn w:val="Heading2"/>
    <w:link w:val="StyleHeading2UnderlineChar"/>
    <w:rsid w:val="000F58D2"/>
    <w:pPr>
      <w:tabs>
        <w:tab w:val="right" w:leader="dot" w:pos="9360"/>
      </w:tabs>
      <w:spacing w:before="240" w:after="240" w:line="240" w:lineRule="auto"/>
      <w:ind w:left="-900" w:right="-900"/>
    </w:pPr>
    <w:rPr>
      <w:rFonts w:ascii="Cambria" w:eastAsia="Times New Roman" w:hAnsi="Cambria" w:cs="Times New Roman"/>
      <w:sz w:val="24"/>
      <w:u w:val="single"/>
    </w:rPr>
  </w:style>
  <w:style w:type="character" w:customStyle="1" w:styleId="StyleHeading2UnderlineChar">
    <w:name w:val="Style Heading 2 + Underline Char"/>
    <w:link w:val="StyleHeading2Underline"/>
    <w:rsid w:val="000F58D2"/>
    <w:rPr>
      <w:rFonts w:ascii="Cambria" w:eastAsia="Times New Roman" w:hAnsi="Cambria" w:cs="Times New Roman"/>
      <w:b/>
      <w:sz w:val="24"/>
      <w:szCs w:val="26"/>
      <w:u w:val="single"/>
    </w:rPr>
  </w:style>
  <w:style w:type="paragraph" w:customStyle="1" w:styleId="StyleCardText11ptUnderline">
    <w:name w:val="Style Card Text + 11 pt Underline"/>
    <w:link w:val="StyleCardText11ptUnderlineChar"/>
    <w:qFormat/>
    <w:rsid w:val="000F58D2"/>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0F58D2"/>
    <w:rPr>
      <w:rFonts w:eastAsia="Calibri"/>
      <w:szCs w:val="24"/>
      <w:u w:val="single"/>
    </w:rPr>
  </w:style>
  <w:style w:type="paragraph" w:customStyle="1" w:styleId="StyleCardText11ptBoldUnderline">
    <w:name w:val="Style Card Text + 11 pt Bold Underline"/>
    <w:link w:val="StyleCardText11ptBoldUnderlineChar"/>
    <w:rsid w:val="000F58D2"/>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0F58D2"/>
    <w:rPr>
      <w:rFonts w:eastAsia="Calibri"/>
      <w:b/>
      <w:bCs/>
      <w:szCs w:val="24"/>
      <w:u w:val="single"/>
    </w:rPr>
  </w:style>
  <w:style w:type="paragraph" w:customStyle="1" w:styleId="StyleStyle49ptBold6">
    <w:name w:val="Style Style4 + 9 pt Bold6"/>
    <w:basedOn w:val="Style4"/>
    <w:link w:val="StyleStyle49ptBold6Char"/>
    <w:rsid w:val="000F58D2"/>
    <w:pPr>
      <w:numPr>
        <w:numId w:val="0"/>
      </w:numPr>
    </w:pPr>
    <w:rPr>
      <w:b/>
      <w:bCs/>
    </w:rPr>
  </w:style>
  <w:style w:type="character" w:customStyle="1" w:styleId="StyleStyle49ptBold6Char">
    <w:name w:val="Style Style4 + 9 pt Bold6 Char"/>
    <w:link w:val="StyleStyle49ptBold6"/>
    <w:rsid w:val="000F58D2"/>
    <w:rPr>
      <w:rFonts w:ascii="Arial Narrow" w:hAnsi="Arial Narrow"/>
      <w:b/>
      <w:bCs/>
      <w:u w:val="single"/>
    </w:rPr>
  </w:style>
  <w:style w:type="paragraph" w:customStyle="1" w:styleId="StyleUnderlined11pt">
    <w:name w:val="Style Underlined + 11 pt"/>
    <w:link w:val="StyleUnderlined11ptChar"/>
    <w:qFormat/>
    <w:rsid w:val="000F58D2"/>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0F58D2"/>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0F58D2"/>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0F58D2"/>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0F58D2"/>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0F58D2"/>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0F58D2"/>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0F58D2"/>
    <w:rPr>
      <w:rFonts w:ascii="Times New Roman" w:eastAsia="Calibri" w:hAnsi="Times New Roman" w:cs="Times New Roman"/>
      <w:sz w:val="16"/>
    </w:rPr>
  </w:style>
  <w:style w:type="paragraph" w:customStyle="1" w:styleId="Underlinestyle0">
    <w:name w:val="Underline style"/>
    <w:basedOn w:val="Normal"/>
    <w:qFormat/>
    <w:rsid w:val="000F58D2"/>
    <w:pPr>
      <w:spacing w:after="0" w:line="240" w:lineRule="auto"/>
    </w:pPr>
    <w:rPr>
      <w:rFonts w:eastAsia="Calibri" w:cs="Calibri"/>
      <w:u w:val="single"/>
    </w:rPr>
  </w:style>
  <w:style w:type="character" w:customStyle="1" w:styleId="Style11ptUnderline3">
    <w:name w:val="Style 11 pt Underline3"/>
    <w:rsid w:val="000F58D2"/>
    <w:rPr>
      <w:sz w:val="20"/>
      <w:u w:val="single"/>
    </w:rPr>
  </w:style>
  <w:style w:type="character" w:customStyle="1" w:styleId="StyleUnderlineCharChar9pt3">
    <w:name w:val="Style Underline Char Char + 9 pt3"/>
    <w:basedOn w:val="DefaultParagraphFont"/>
    <w:rsid w:val="000F58D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F58D2"/>
    <w:rPr>
      <w:sz w:val="20"/>
      <w:u w:val="single"/>
    </w:rPr>
  </w:style>
  <w:style w:type="character" w:customStyle="1" w:styleId="Style9ptUnderline11">
    <w:name w:val="Style 9 pt Underline11"/>
    <w:rsid w:val="000F58D2"/>
    <w:rPr>
      <w:sz w:val="20"/>
      <w:u w:val="single"/>
    </w:rPr>
  </w:style>
  <w:style w:type="character" w:customStyle="1" w:styleId="Style9ptBoldUnderline5">
    <w:name w:val="Style 9 pt Bold Underline5"/>
    <w:rsid w:val="000F58D2"/>
    <w:rPr>
      <w:b/>
      <w:bCs/>
      <w:sz w:val="20"/>
      <w:u w:val="single"/>
    </w:rPr>
  </w:style>
  <w:style w:type="character" w:customStyle="1" w:styleId="UnderlineChar2CharChar">
    <w:name w:val="Underline Char2 Char Char"/>
    <w:rsid w:val="000F58D2"/>
    <w:rPr>
      <w:szCs w:val="24"/>
      <w:u w:val="single"/>
      <w:lang w:val="en-US" w:eastAsia="en-US" w:bidi="ar-SA"/>
    </w:rPr>
  </w:style>
  <w:style w:type="character" w:customStyle="1" w:styleId="BoldandUnderlineChar2CharCharChar">
    <w:name w:val="Bold and Underline Char2 Char Char Char"/>
    <w:link w:val="BoldandUnderlineChar2CharChar"/>
    <w:rsid w:val="000F58D2"/>
    <w:rPr>
      <w:b/>
      <w:u w:val="single"/>
    </w:rPr>
  </w:style>
  <w:style w:type="paragraph" w:customStyle="1" w:styleId="textboldChar">
    <w:name w:val="text bold Char"/>
    <w:basedOn w:val="Normal"/>
    <w:link w:val="textboldCharChar"/>
    <w:rsid w:val="000F58D2"/>
    <w:pPr>
      <w:spacing w:after="0" w:line="240" w:lineRule="auto"/>
      <w:ind w:left="720"/>
    </w:pPr>
    <w:rPr>
      <w:rFonts w:eastAsia="Calibri" w:cs="Calibri"/>
      <w:b/>
      <w:sz w:val="24"/>
      <w:u w:val="thick"/>
    </w:rPr>
  </w:style>
  <w:style w:type="character" w:customStyle="1" w:styleId="textboldCharChar">
    <w:name w:val="text bold Char Char"/>
    <w:link w:val="textboldChar"/>
    <w:rsid w:val="000F58D2"/>
    <w:rPr>
      <w:rFonts w:ascii="Calibri" w:eastAsia="Calibri" w:hAnsi="Calibri" w:cs="Calibri"/>
      <w:b/>
      <w:sz w:val="24"/>
      <w:u w:val="thick"/>
    </w:rPr>
  </w:style>
  <w:style w:type="character" w:customStyle="1" w:styleId="snapnoshots">
    <w:name w:val="snap_noshots"/>
    <w:basedOn w:val="DefaultParagraphFont"/>
    <w:rsid w:val="000F58D2"/>
  </w:style>
  <w:style w:type="character" w:customStyle="1" w:styleId="cnbcsbhdcomp">
    <w:name w:val="cnbc_sbhd_comp"/>
    <w:rsid w:val="000F58D2"/>
  </w:style>
  <w:style w:type="character" w:customStyle="1" w:styleId="blox-headline">
    <w:name w:val="blox-headline"/>
    <w:rsid w:val="000F58D2"/>
  </w:style>
  <w:style w:type="character" w:customStyle="1" w:styleId="Heading2CharCharCharCharCharChar1CharChar">
    <w:name w:val="Heading 2 Char Char Char Char Char Char1 Char Char"/>
    <w:basedOn w:val="DefaultParagraphFont"/>
    <w:uiPriority w:val="99"/>
    <w:rsid w:val="000F58D2"/>
    <w:rPr>
      <w:rFonts w:cs="Arial"/>
      <w:b/>
      <w:bCs/>
      <w:iCs/>
      <w:sz w:val="28"/>
      <w:lang w:val="en-US" w:eastAsia="en-US"/>
    </w:rPr>
  </w:style>
  <w:style w:type="character" w:customStyle="1" w:styleId="postsubtitle">
    <w:name w:val="post_subtitle"/>
    <w:basedOn w:val="DefaultParagraphFont"/>
    <w:rsid w:val="000F58D2"/>
  </w:style>
  <w:style w:type="character" w:customStyle="1" w:styleId="NoterefInText">
    <w:name w:val="_NoterefInText"/>
    <w:uiPriority w:val="99"/>
    <w:rsid w:val="000F58D2"/>
    <w:rPr>
      <w:rFonts w:cs="New Baskerville"/>
      <w:color w:val="000000"/>
    </w:rPr>
  </w:style>
  <w:style w:type="character" w:customStyle="1" w:styleId="postauthor">
    <w:name w:val="postauthor"/>
    <w:basedOn w:val="DefaultParagraphFont"/>
    <w:rsid w:val="000F58D2"/>
  </w:style>
  <w:style w:type="paragraph" w:customStyle="1" w:styleId="notes-source-hasnotes">
    <w:name w:val="notes-source-hasnotes"/>
    <w:basedOn w:val="Normal"/>
    <w:qFormat/>
    <w:rsid w:val="000F58D2"/>
    <w:pPr>
      <w:spacing w:before="100" w:beforeAutospacing="1" w:after="100" w:afterAutospacing="1" w:line="240" w:lineRule="auto"/>
    </w:pPr>
    <w:rPr>
      <w:rFonts w:ascii="Times" w:hAnsi="Times" w:cs="Calibri"/>
      <w:sz w:val="20"/>
      <w:szCs w:val="20"/>
    </w:rPr>
  </w:style>
  <w:style w:type="character" w:customStyle="1" w:styleId="span">
    <w:name w:val="span"/>
    <w:basedOn w:val="DefaultParagraphFont"/>
    <w:rsid w:val="000F58D2"/>
  </w:style>
  <w:style w:type="character" w:customStyle="1" w:styleId="thirdparty-logo">
    <w:name w:val="thirdparty-logo"/>
    <w:basedOn w:val="DefaultParagraphFont"/>
    <w:rsid w:val="000F58D2"/>
  </w:style>
  <w:style w:type="paragraph" w:customStyle="1" w:styleId="articlemeta">
    <w:name w:val="articlemeta"/>
    <w:basedOn w:val="Normal"/>
    <w:qFormat/>
    <w:rsid w:val="000F58D2"/>
    <w:pPr>
      <w:spacing w:before="100" w:beforeAutospacing="1" w:after="100" w:afterAutospacing="1" w:line="240" w:lineRule="auto"/>
    </w:pPr>
    <w:rPr>
      <w:rFonts w:ascii="Times" w:hAnsi="Times" w:cs="Calibri"/>
      <w:sz w:val="20"/>
      <w:szCs w:val="20"/>
    </w:rPr>
  </w:style>
  <w:style w:type="character" w:customStyle="1" w:styleId="vcard">
    <w:name w:val="vcard"/>
    <w:basedOn w:val="DefaultParagraphFont"/>
    <w:rsid w:val="000F58D2"/>
  </w:style>
  <w:style w:type="character" w:customStyle="1" w:styleId="print-footnote">
    <w:name w:val="print-footnote"/>
    <w:basedOn w:val="DefaultParagraphFont"/>
    <w:rsid w:val="000F58D2"/>
  </w:style>
  <w:style w:type="character" w:customStyle="1" w:styleId="datestring">
    <w:name w:val="datestring"/>
    <w:basedOn w:val="DefaultParagraphFont"/>
    <w:rsid w:val="000F58D2"/>
  </w:style>
  <w:style w:type="paragraph" w:customStyle="1" w:styleId="left">
    <w:name w:val="left"/>
    <w:basedOn w:val="Normal"/>
    <w:qFormat/>
    <w:rsid w:val="000F58D2"/>
    <w:pPr>
      <w:spacing w:before="100" w:beforeAutospacing="1" w:after="100" w:afterAutospacing="1" w:line="240" w:lineRule="auto"/>
    </w:pPr>
    <w:rPr>
      <w:rFonts w:ascii="Times" w:hAnsi="Times" w:cs="Calibri"/>
      <w:sz w:val="20"/>
      <w:szCs w:val="20"/>
    </w:rPr>
  </w:style>
  <w:style w:type="paragraph" w:customStyle="1" w:styleId="right">
    <w:name w:val="right"/>
    <w:basedOn w:val="Normal"/>
    <w:qFormat/>
    <w:rsid w:val="000F58D2"/>
    <w:pPr>
      <w:spacing w:before="100" w:beforeAutospacing="1" w:after="100" w:afterAutospacing="1" w:line="240" w:lineRule="auto"/>
    </w:pPr>
    <w:rPr>
      <w:rFonts w:ascii="Times" w:hAnsi="Times" w:cs="Calibri"/>
      <w:sz w:val="20"/>
      <w:szCs w:val="20"/>
    </w:rPr>
  </w:style>
  <w:style w:type="character" w:customStyle="1" w:styleId="gptad">
    <w:name w:val="gptad"/>
    <w:basedOn w:val="DefaultParagraphFont"/>
    <w:rsid w:val="000F58D2"/>
  </w:style>
  <w:style w:type="paragraph" w:customStyle="1" w:styleId="creditpostedmodified">
    <w:name w:val="credit_posted_modified"/>
    <w:basedOn w:val="Normal"/>
    <w:qFormat/>
    <w:rsid w:val="000F58D2"/>
    <w:pPr>
      <w:spacing w:before="100" w:beforeAutospacing="1" w:after="100" w:afterAutospacing="1" w:line="240" w:lineRule="auto"/>
    </w:pPr>
    <w:rPr>
      <w:rFonts w:ascii="Times" w:hAnsi="Times" w:cs="Calibri"/>
      <w:sz w:val="20"/>
      <w:szCs w:val="20"/>
    </w:rPr>
  </w:style>
  <w:style w:type="character" w:customStyle="1" w:styleId="creditline">
    <w:name w:val="creditline"/>
    <w:basedOn w:val="DefaultParagraphFont"/>
    <w:rsid w:val="000F58D2"/>
  </w:style>
  <w:style w:type="character" w:customStyle="1" w:styleId="grd">
    <w:name w:val="grd"/>
    <w:basedOn w:val="DefaultParagraphFont"/>
    <w:rsid w:val="000F58D2"/>
  </w:style>
  <w:style w:type="paragraph" w:customStyle="1" w:styleId="hs-text-container">
    <w:name w:val="hs-text-container"/>
    <w:basedOn w:val="Normal"/>
    <w:qFormat/>
    <w:rsid w:val="000F58D2"/>
    <w:pPr>
      <w:spacing w:before="100" w:beforeAutospacing="1" w:after="100" w:afterAutospacing="1" w:line="240" w:lineRule="auto"/>
    </w:pPr>
    <w:rPr>
      <w:rFonts w:ascii="Times" w:hAnsi="Times" w:cs="Calibri"/>
      <w:sz w:val="20"/>
      <w:szCs w:val="20"/>
    </w:rPr>
  </w:style>
  <w:style w:type="character" w:customStyle="1" w:styleId="changed">
    <w:name w:val="changed"/>
    <w:basedOn w:val="DefaultParagraphFont"/>
    <w:rsid w:val="000F58D2"/>
  </w:style>
  <w:style w:type="character" w:customStyle="1" w:styleId="article-author-name">
    <w:name w:val="article-author-name"/>
    <w:basedOn w:val="DefaultParagraphFont"/>
    <w:rsid w:val="000F58D2"/>
  </w:style>
  <w:style w:type="character" w:customStyle="1" w:styleId="bioexcerpt">
    <w:name w:val="bio_excerpt"/>
    <w:basedOn w:val="DefaultParagraphFont"/>
    <w:rsid w:val="000F58D2"/>
  </w:style>
  <w:style w:type="character" w:customStyle="1" w:styleId="commentcount">
    <w:name w:val="comment_count"/>
    <w:basedOn w:val="DefaultParagraphFont"/>
    <w:rsid w:val="000F58D2"/>
  </w:style>
  <w:style w:type="character" w:customStyle="1" w:styleId="searchtermshighlighted">
    <w:name w:val="searchtermshighlighted"/>
    <w:basedOn w:val="DefaultParagraphFont"/>
    <w:rsid w:val="000F58D2"/>
  </w:style>
  <w:style w:type="character" w:customStyle="1" w:styleId="contributornametrigger">
    <w:name w:val="contributornametrigger"/>
    <w:basedOn w:val="DefaultParagraphFont"/>
    <w:rsid w:val="000F58D2"/>
  </w:style>
  <w:style w:type="character" w:customStyle="1" w:styleId="bylinepipe">
    <w:name w:val="bylinepipe"/>
    <w:basedOn w:val="DefaultParagraphFont"/>
    <w:rsid w:val="000F58D2"/>
  </w:style>
  <w:style w:type="character" w:customStyle="1" w:styleId="lucenesearchresulturlb">
    <w:name w:val="lucene_search_result_url_b"/>
    <w:basedOn w:val="DefaultParagraphFont"/>
    <w:rsid w:val="000F58D2"/>
  </w:style>
  <w:style w:type="character" w:customStyle="1" w:styleId="faculty-title">
    <w:name w:val="faculty-title"/>
    <w:basedOn w:val="DefaultParagraphFont"/>
    <w:rsid w:val="000F58D2"/>
  </w:style>
  <w:style w:type="character" w:customStyle="1" w:styleId="issue">
    <w:name w:val="issue"/>
    <w:basedOn w:val="DefaultParagraphFont"/>
    <w:rsid w:val="000F58D2"/>
  </w:style>
  <w:style w:type="character" w:customStyle="1" w:styleId="pages">
    <w:name w:val="pages"/>
    <w:basedOn w:val="DefaultParagraphFont"/>
    <w:rsid w:val="000F58D2"/>
  </w:style>
  <w:style w:type="character" w:customStyle="1" w:styleId="person">
    <w:name w:val="person"/>
    <w:basedOn w:val="DefaultParagraphFont"/>
    <w:rsid w:val="000F58D2"/>
  </w:style>
  <w:style w:type="character" w:customStyle="1" w:styleId="corresponding">
    <w:name w:val="corresponding"/>
    <w:basedOn w:val="DefaultParagraphFont"/>
    <w:rsid w:val="000F58D2"/>
  </w:style>
  <w:style w:type="paragraph" w:customStyle="1" w:styleId="entry-meta">
    <w:name w:val="entry-meta"/>
    <w:basedOn w:val="Normal"/>
    <w:qFormat/>
    <w:rsid w:val="000F58D2"/>
    <w:pPr>
      <w:spacing w:before="100" w:beforeAutospacing="1" w:after="100" w:afterAutospacing="1" w:line="240" w:lineRule="auto"/>
    </w:pPr>
    <w:rPr>
      <w:rFonts w:ascii="Times" w:hAnsi="Times" w:cs="Calibri"/>
      <w:sz w:val="20"/>
      <w:szCs w:val="20"/>
    </w:rPr>
  </w:style>
  <w:style w:type="character" w:customStyle="1" w:styleId="post-time">
    <w:name w:val="post-time"/>
    <w:basedOn w:val="DefaultParagraphFont"/>
    <w:rsid w:val="000F58D2"/>
  </w:style>
  <w:style w:type="character" w:customStyle="1" w:styleId="post-category">
    <w:name w:val="post-category"/>
    <w:basedOn w:val="DefaultParagraphFont"/>
    <w:rsid w:val="000F58D2"/>
  </w:style>
  <w:style w:type="paragraph" w:customStyle="1" w:styleId="articledetails">
    <w:name w:val="articledetails"/>
    <w:basedOn w:val="Normal"/>
    <w:qFormat/>
    <w:rsid w:val="000F58D2"/>
    <w:pPr>
      <w:spacing w:before="100" w:beforeAutospacing="1" w:after="100" w:afterAutospacing="1" w:line="240" w:lineRule="auto"/>
    </w:pPr>
    <w:rPr>
      <w:rFonts w:ascii="Times" w:hAnsi="Times" w:cs="Calibri"/>
      <w:sz w:val="20"/>
      <w:szCs w:val="20"/>
    </w:rPr>
  </w:style>
  <w:style w:type="character" w:customStyle="1" w:styleId="posted-and-updated">
    <w:name w:val="posted-and-updated"/>
    <w:basedOn w:val="DefaultParagraphFont"/>
    <w:rsid w:val="000F58D2"/>
  </w:style>
  <w:style w:type="paragraph" w:customStyle="1" w:styleId="aff">
    <w:name w:val="aff"/>
    <w:basedOn w:val="Normal"/>
    <w:qFormat/>
    <w:rsid w:val="000F58D2"/>
    <w:pPr>
      <w:spacing w:before="100" w:beforeAutospacing="1" w:after="100" w:afterAutospacing="1" w:line="240" w:lineRule="auto"/>
    </w:pPr>
    <w:rPr>
      <w:rFonts w:ascii="Times" w:hAnsi="Times" w:cs="Calibri"/>
      <w:sz w:val="20"/>
      <w:szCs w:val="20"/>
    </w:rPr>
  </w:style>
  <w:style w:type="character" w:customStyle="1" w:styleId="entry-author">
    <w:name w:val="entry-author"/>
    <w:basedOn w:val="DefaultParagraphFont"/>
    <w:rsid w:val="000F58D2"/>
  </w:style>
  <w:style w:type="character" w:customStyle="1" w:styleId="entry-author-name">
    <w:name w:val="entry-author-name"/>
    <w:basedOn w:val="DefaultParagraphFont"/>
    <w:rsid w:val="000F58D2"/>
  </w:style>
  <w:style w:type="character" w:customStyle="1" w:styleId="contrib-degrees">
    <w:name w:val="contrib-degrees"/>
    <w:basedOn w:val="DefaultParagraphFont"/>
    <w:rsid w:val="000F58D2"/>
  </w:style>
  <w:style w:type="character" w:customStyle="1" w:styleId="contrib-on-behalf-of">
    <w:name w:val="contrib-on-behalf-of"/>
    <w:basedOn w:val="DefaultParagraphFont"/>
    <w:rsid w:val="000F58D2"/>
  </w:style>
  <w:style w:type="character" w:customStyle="1" w:styleId="pubtime">
    <w:name w:val="pubtime"/>
    <w:basedOn w:val="DefaultParagraphFont"/>
    <w:rsid w:val="000F58D2"/>
  </w:style>
  <w:style w:type="character" w:customStyle="1" w:styleId="fbcommentscount">
    <w:name w:val="fb_comments_count"/>
    <w:basedOn w:val="DefaultParagraphFont"/>
    <w:rsid w:val="000F58D2"/>
  </w:style>
  <w:style w:type="character" w:customStyle="1" w:styleId="stsharethiscustom">
    <w:name w:val="st_sharethis_custom"/>
    <w:basedOn w:val="DefaultParagraphFont"/>
    <w:rsid w:val="000F58D2"/>
  </w:style>
  <w:style w:type="paragraph" w:customStyle="1" w:styleId="permalinkable">
    <w:name w:val="permalinkable"/>
    <w:basedOn w:val="Normal"/>
    <w:qFormat/>
    <w:rsid w:val="000F58D2"/>
    <w:pPr>
      <w:spacing w:before="100" w:beforeAutospacing="1" w:after="100" w:afterAutospacing="1" w:line="240" w:lineRule="auto"/>
    </w:pPr>
    <w:rPr>
      <w:rFonts w:ascii="Times" w:hAnsi="Times" w:cs="Calibri"/>
      <w:sz w:val="20"/>
      <w:szCs w:val="20"/>
    </w:rPr>
  </w:style>
  <w:style w:type="character" w:customStyle="1" w:styleId="post-date">
    <w:name w:val="post-date"/>
    <w:basedOn w:val="DefaultParagraphFont"/>
    <w:rsid w:val="000F58D2"/>
  </w:style>
  <w:style w:type="character" w:customStyle="1" w:styleId="articleauthor0">
    <w:name w:val="article_author"/>
    <w:basedOn w:val="DefaultParagraphFont"/>
    <w:rsid w:val="000F58D2"/>
  </w:style>
  <w:style w:type="character" w:customStyle="1" w:styleId="articleissue">
    <w:name w:val="article_issue"/>
    <w:basedOn w:val="DefaultParagraphFont"/>
    <w:rsid w:val="000F58D2"/>
  </w:style>
  <w:style w:type="character" w:customStyle="1" w:styleId="a-size-large">
    <w:name w:val="a-size-large"/>
    <w:basedOn w:val="DefaultParagraphFont"/>
    <w:rsid w:val="000F58D2"/>
  </w:style>
  <w:style w:type="character" w:customStyle="1" w:styleId="a-size-medium">
    <w:name w:val="a-size-medium"/>
    <w:basedOn w:val="DefaultParagraphFont"/>
    <w:rsid w:val="000F58D2"/>
  </w:style>
  <w:style w:type="character" w:customStyle="1" w:styleId="contribution">
    <w:name w:val="contribution"/>
    <w:basedOn w:val="DefaultParagraphFont"/>
    <w:rsid w:val="000F58D2"/>
  </w:style>
  <w:style w:type="character" w:customStyle="1" w:styleId="a-color-secondary">
    <w:name w:val="a-color-secondary"/>
    <w:basedOn w:val="DefaultParagraphFont"/>
    <w:rsid w:val="000F58D2"/>
  </w:style>
  <w:style w:type="paragraph" w:customStyle="1" w:styleId="sbyline">
    <w:name w:val="sbyline"/>
    <w:basedOn w:val="Normal"/>
    <w:qFormat/>
    <w:rsid w:val="000F58D2"/>
    <w:pPr>
      <w:spacing w:before="100" w:beforeAutospacing="1" w:after="100" w:afterAutospacing="1" w:line="240" w:lineRule="auto"/>
    </w:pPr>
    <w:rPr>
      <w:rFonts w:ascii="Times" w:hAnsi="Times" w:cs="Calibri"/>
      <w:sz w:val="20"/>
      <w:szCs w:val="20"/>
    </w:rPr>
  </w:style>
  <w:style w:type="character" w:customStyle="1" w:styleId="ui-author">
    <w:name w:val="ui-author"/>
    <w:basedOn w:val="DefaultParagraphFont"/>
    <w:rsid w:val="000F58D2"/>
  </w:style>
  <w:style w:type="character" w:customStyle="1" w:styleId="ui-staffline">
    <w:name w:val="ui-staffline"/>
    <w:basedOn w:val="DefaultParagraphFont"/>
    <w:rsid w:val="000F58D2"/>
  </w:style>
  <w:style w:type="paragraph" w:customStyle="1" w:styleId="promotion-tag-p">
    <w:name w:val="promotion-tag-p"/>
    <w:basedOn w:val="Normal"/>
    <w:qFormat/>
    <w:rsid w:val="000F58D2"/>
    <w:pPr>
      <w:spacing w:before="100" w:beforeAutospacing="1" w:after="100" w:afterAutospacing="1" w:line="240" w:lineRule="auto"/>
    </w:pPr>
    <w:rPr>
      <w:rFonts w:ascii="Times" w:hAnsi="Times" w:cs="Calibri"/>
      <w:sz w:val="20"/>
      <w:szCs w:val="20"/>
    </w:rPr>
  </w:style>
  <w:style w:type="character" w:customStyle="1" w:styleId="value">
    <w:name w:val="value"/>
    <w:basedOn w:val="DefaultParagraphFont"/>
    <w:rsid w:val="000F58D2"/>
  </w:style>
  <w:style w:type="character" w:customStyle="1" w:styleId="specialissuelabel">
    <w:name w:val="specialissuelabel"/>
    <w:basedOn w:val="DefaultParagraphFont"/>
    <w:rsid w:val="000F58D2"/>
  </w:style>
  <w:style w:type="character" w:customStyle="1" w:styleId="wp-smiley">
    <w:name w:val="wp-smiley"/>
    <w:basedOn w:val="DefaultParagraphFont"/>
    <w:rsid w:val="000F58D2"/>
  </w:style>
  <w:style w:type="character" w:customStyle="1" w:styleId="artjournal">
    <w:name w:val="art_journal"/>
    <w:basedOn w:val="DefaultParagraphFont"/>
    <w:rsid w:val="000F58D2"/>
  </w:style>
  <w:style w:type="character" w:customStyle="1" w:styleId="artdatevolumeissuepart">
    <w:name w:val="art_datevolumeissuepart"/>
    <w:basedOn w:val="DefaultParagraphFont"/>
    <w:rsid w:val="000F58D2"/>
  </w:style>
  <w:style w:type="character" w:customStyle="1" w:styleId="artpages">
    <w:name w:val="art_pages"/>
    <w:basedOn w:val="DefaultParagraphFont"/>
    <w:rsid w:val="000F58D2"/>
  </w:style>
  <w:style w:type="paragraph" w:customStyle="1" w:styleId="lede">
    <w:name w:val="lede"/>
    <w:basedOn w:val="Normal"/>
    <w:qFormat/>
    <w:rsid w:val="000F58D2"/>
    <w:pPr>
      <w:spacing w:before="100" w:beforeAutospacing="1" w:after="100" w:afterAutospacing="1" w:line="240" w:lineRule="auto"/>
    </w:pPr>
    <w:rPr>
      <w:rFonts w:ascii="Times" w:hAnsi="Times" w:cs="Calibri"/>
      <w:sz w:val="20"/>
      <w:szCs w:val="20"/>
    </w:rPr>
  </w:style>
  <w:style w:type="character" w:customStyle="1" w:styleId="singlehighlightclass">
    <w:name w:val="single_highlight_class"/>
    <w:basedOn w:val="DefaultParagraphFont"/>
    <w:rsid w:val="000F58D2"/>
  </w:style>
  <w:style w:type="character" w:customStyle="1" w:styleId="degree">
    <w:name w:val="degree"/>
    <w:basedOn w:val="DefaultParagraphFont"/>
    <w:rsid w:val="000F58D2"/>
  </w:style>
  <w:style w:type="character" w:customStyle="1" w:styleId="major">
    <w:name w:val="major"/>
    <w:basedOn w:val="DefaultParagraphFont"/>
    <w:rsid w:val="000F58D2"/>
  </w:style>
  <w:style w:type="character" w:customStyle="1" w:styleId="views">
    <w:name w:val="views"/>
    <w:basedOn w:val="DefaultParagraphFont"/>
    <w:rsid w:val="000F58D2"/>
  </w:style>
  <w:style w:type="character" w:customStyle="1" w:styleId="stmainservices">
    <w:name w:val="stmainservices"/>
    <w:basedOn w:val="DefaultParagraphFont"/>
    <w:rsid w:val="000F58D2"/>
  </w:style>
  <w:style w:type="character" w:customStyle="1" w:styleId="stbubblehcount">
    <w:name w:val="stbubble_hcount"/>
    <w:basedOn w:val="DefaultParagraphFont"/>
    <w:rsid w:val="000F58D2"/>
  </w:style>
  <w:style w:type="paragraph" w:customStyle="1" w:styleId="Document">
    <w:name w:val="_Document"/>
    <w:basedOn w:val="Default"/>
    <w:next w:val="Default"/>
    <w:uiPriority w:val="99"/>
    <w:qFormat/>
    <w:rsid w:val="000F58D2"/>
    <w:rPr>
      <w:rFonts w:ascii="New Baskerville" w:eastAsiaTheme="minorEastAsia" w:hAnsi="New Baskerville"/>
      <w:color w:val="auto"/>
    </w:rPr>
  </w:style>
  <w:style w:type="paragraph" w:customStyle="1" w:styleId="SubHead1">
    <w:name w:val="_SubHead1"/>
    <w:basedOn w:val="Default"/>
    <w:next w:val="Default"/>
    <w:uiPriority w:val="99"/>
    <w:qFormat/>
    <w:rsid w:val="000F58D2"/>
    <w:rPr>
      <w:rFonts w:ascii="New Baskerville" w:eastAsiaTheme="minorEastAsia" w:hAnsi="New Baskerville"/>
      <w:color w:val="auto"/>
    </w:rPr>
  </w:style>
  <w:style w:type="paragraph" w:customStyle="1" w:styleId="SubHead2">
    <w:name w:val="_SubHead2"/>
    <w:basedOn w:val="Default"/>
    <w:next w:val="Default"/>
    <w:uiPriority w:val="99"/>
    <w:qFormat/>
    <w:rsid w:val="000F58D2"/>
    <w:rPr>
      <w:rFonts w:ascii="New Baskerville" w:eastAsiaTheme="minorEastAsia" w:hAnsi="New Baskerville"/>
      <w:color w:val="auto"/>
    </w:rPr>
  </w:style>
  <w:style w:type="paragraph" w:customStyle="1" w:styleId="collapsed-hide">
    <w:name w:val="collapsed-hide"/>
    <w:basedOn w:val="Normal"/>
    <w:qFormat/>
    <w:rsid w:val="000F58D2"/>
    <w:pPr>
      <w:spacing w:before="100" w:beforeAutospacing="1" w:after="100" w:afterAutospacing="1" w:line="240" w:lineRule="auto"/>
    </w:pPr>
    <w:rPr>
      <w:rFonts w:ascii="Times" w:hAnsi="Times" w:cs="Calibri"/>
      <w:sz w:val="20"/>
      <w:szCs w:val="20"/>
    </w:rPr>
  </w:style>
  <w:style w:type="paragraph" w:customStyle="1" w:styleId="odd">
    <w:name w:val="odd"/>
    <w:basedOn w:val="Normal"/>
    <w:qFormat/>
    <w:rsid w:val="000F58D2"/>
    <w:pPr>
      <w:spacing w:before="100" w:beforeAutospacing="1" w:after="100" w:afterAutospacing="1" w:line="240" w:lineRule="auto"/>
    </w:pPr>
    <w:rPr>
      <w:rFonts w:ascii="Times" w:hAnsi="Times" w:cs="Calibri"/>
      <w:sz w:val="20"/>
      <w:szCs w:val="20"/>
    </w:rPr>
  </w:style>
  <w:style w:type="character" w:customStyle="1" w:styleId="article-author">
    <w:name w:val="article-author"/>
    <w:basedOn w:val="DefaultParagraphFont"/>
    <w:rsid w:val="000F58D2"/>
  </w:style>
  <w:style w:type="character" w:customStyle="1" w:styleId="tolocaltime">
    <w:name w:val="tolocaltime"/>
    <w:basedOn w:val="DefaultParagraphFont"/>
    <w:rsid w:val="000F58D2"/>
  </w:style>
  <w:style w:type="character" w:customStyle="1" w:styleId="pb-byline">
    <w:name w:val="pb-byline"/>
    <w:basedOn w:val="DefaultParagraphFont"/>
    <w:rsid w:val="000F58D2"/>
  </w:style>
  <w:style w:type="character" w:customStyle="1" w:styleId="pb-timestamp">
    <w:name w:val="pb-timestamp"/>
    <w:basedOn w:val="DefaultParagraphFont"/>
    <w:rsid w:val="000F58D2"/>
  </w:style>
  <w:style w:type="character" w:customStyle="1" w:styleId="posted-on">
    <w:name w:val="posted-on"/>
    <w:basedOn w:val="DefaultParagraphFont"/>
    <w:rsid w:val="000F58D2"/>
  </w:style>
  <w:style w:type="character" w:customStyle="1" w:styleId="even">
    <w:name w:val="even"/>
    <w:basedOn w:val="DefaultParagraphFont"/>
    <w:rsid w:val="000F58D2"/>
  </w:style>
  <w:style w:type="character" w:customStyle="1" w:styleId="foreground">
    <w:name w:val="foreground"/>
    <w:basedOn w:val="DefaultParagraphFont"/>
    <w:rsid w:val="000F58D2"/>
  </w:style>
  <w:style w:type="paragraph" w:customStyle="1" w:styleId="volissue">
    <w:name w:val="volissue"/>
    <w:basedOn w:val="Normal"/>
    <w:qFormat/>
    <w:rsid w:val="000F58D2"/>
    <w:pPr>
      <w:spacing w:before="100" w:beforeAutospacing="1" w:after="100" w:afterAutospacing="1" w:line="240" w:lineRule="auto"/>
    </w:pPr>
    <w:rPr>
      <w:rFonts w:ascii="Times" w:hAnsi="Times" w:cs="Calibri"/>
      <w:sz w:val="20"/>
      <w:szCs w:val="20"/>
    </w:rPr>
  </w:style>
  <w:style w:type="character" w:customStyle="1" w:styleId="cat-date-line4">
    <w:name w:val="cat-date-line4"/>
    <w:basedOn w:val="DefaultParagraphFont"/>
    <w:rsid w:val="000F58D2"/>
  </w:style>
  <w:style w:type="character" w:customStyle="1" w:styleId="articledate">
    <w:name w:val="articledate"/>
    <w:basedOn w:val="DefaultParagraphFont"/>
    <w:rsid w:val="000F58D2"/>
  </w:style>
  <w:style w:type="character" w:customStyle="1" w:styleId="post-byline">
    <w:name w:val="post-byline"/>
    <w:basedOn w:val="DefaultParagraphFont"/>
    <w:rsid w:val="000F58D2"/>
  </w:style>
  <w:style w:type="character" w:customStyle="1" w:styleId="upper">
    <w:name w:val="upper"/>
    <w:basedOn w:val="DefaultParagraphFont"/>
    <w:rsid w:val="000F58D2"/>
  </w:style>
  <w:style w:type="character" w:customStyle="1" w:styleId="metadate">
    <w:name w:val="meta_date"/>
    <w:basedOn w:val="DefaultParagraphFont"/>
    <w:rsid w:val="000F58D2"/>
  </w:style>
  <w:style w:type="character" w:customStyle="1" w:styleId="fa">
    <w:name w:val="fa"/>
    <w:basedOn w:val="DefaultParagraphFont"/>
    <w:rsid w:val="000F58D2"/>
  </w:style>
  <w:style w:type="character" w:customStyle="1" w:styleId="longname">
    <w:name w:val="longname"/>
    <w:basedOn w:val="DefaultParagraphFont"/>
    <w:rsid w:val="000F58D2"/>
  </w:style>
  <w:style w:type="character" w:customStyle="1" w:styleId="echocontainer">
    <w:name w:val="echo_container"/>
    <w:basedOn w:val="DefaultParagraphFont"/>
    <w:rsid w:val="000F58D2"/>
  </w:style>
  <w:style w:type="character" w:customStyle="1" w:styleId="comment-display">
    <w:name w:val="comment-display"/>
    <w:basedOn w:val="DefaultParagraphFont"/>
    <w:rsid w:val="000F58D2"/>
  </w:style>
  <w:style w:type="paragraph" w:customStyle="1" w:styleId="comment-count-label">
    <w:name w:val="comment-count-label"/>
    <w:basedOn w:val="Normal"/>
    <w:rsid w:val="000F58D2"/>
    <w:pPr>
      <w:spacing w:before="100" w:beforeAutospacing="1" w:after="100" w:afterAutospacing="1" w:line="240" w:lineRule="auto"/>
    </w:pPr>
    <w:rPr>
      <w:rFonts w:ascii="Times" w:hAnsi="Times" w:cs="Calibri"/>
      <w:sz w:val="20"/>
      <w:szCs w:val="20"/>
    </w:rPr>
  </w:style>
  <w:style w:type="character" w:customStyle="1" w:styleId="echo-counter">
    <w:name w:val="echo-counter"/>
    <w:basedOn w:val="DefaultParagraphFont"/>
    <w:rsid w:val="000F58D2"/>
  </w:style>
  <w:style w:type="character" w:customStyle="1" w:styleId="discussion-policy">
    <w:name w:val="discussion-policy"/>
    <w:basedOn w:val="DefaultParagraphFont"/>
    <w:rsid w:val="000F58D2"/>
  </w:style>
  <w:style w:type="character" w:customStyle="1" w:styleId="echo-apps-conversations-streamcaption">
    <w:name w:val="echo-apps-conversations-streamcaption"/>
    <w:basedOn w:val="DefaultParagraphFont"/>
    <w:rsid w:val="000F58D2"/>
  </w:style>
  <w:style w:type="character" w:customStyle="1" w:styleId="echo-streamserver-controls-stream-item-text">
    <w:name w:val="echo-streamserver-controls-stream-item-text"/>
    <w:basedOn w:val="DefaultParagraphFont"/>
    <w:rsid w:val="000F58D2"/>
  </w:style>
  <w:style w:type="character" w:customStyle="1" w:styleId="echo-streamserver-controls-facepile-more">
    <w:name w:val="echo-streamserver-controls-facepile-more"/>
    <w:basedOn w:val="DefaultParagraphFont"/>
    <w:rsid w:val="000F58D2"/>
  </w:style>
  <w:style w:type="character" w:customStyle="1" w:styleId="echo-primaryfont">
    <w:name w:val="echo-primaryfont"/>
    <w:basedOn w:val="DefaultParagraphFont"/>
    <w:rsid w:val="000F58D2"/>
  </w:style>
  <w:style w:type="character" w:customStyle="1" w:styleId="section">
    <w:name w:val="section"/>
    <w:basedOn w:val="DefaultParagraphFont"/>
    <w:rsid w:val="000F58D2"/>
  </w:style>
  <w:style w:type="character" w:customStyle="1" w:styleId="wpsr-txt-headline">
    <w:name w:val="wpsr-txt-headline"/>
    <w:basedOn w:val="DefaultParagraphFont"/>
    <w:rsid w:val="000F58D2"/>
  </w:style>
  <w:style w:type="character" w:customStyle="1" w:styleId="asset-metabar-author">
    <w:name w:val="asset-metabar-author"/>
    <w:basedOn w:val="DefaultParagraphFont"/>
    <w:rsid w:val="000F58D2"/>
  </w:style>
  <w:style w:type="character" w:customStyle="1" w:styleId="asset-metabar-time">
    <w:name w:val="asset-metabar-time"/>
    <w:basedOn w:val="DefaultParagraphFont"/>
    <w:rsid w:val="000F58D2"/>
  </w:style>
  <w:style w:type="character" w:customStyle="1" w:styleId="eza-dateline">
    <w:name w:val="eza-dateline"/>
    <w:basedOn w:val="DefaultParagraphFont"/>
    <w:rsid w:val="000F58D2"/>
  </w:style>
  <w:style w:type="character" w:customStyle="1" w:styleId="eza-authors">
    <w:name w:val="eza-authors"/>
    <w:basedOn w:val="DefaultParagraphFont"/>
    <w:rsid w:val="000F58D2"/>
  </w:style>
  <w:style w:type="character" w:customStyle="1" w:styleId="csmstaff">
    <w:name w:val="csm_staff"/>
    <w:basedOn w:val="DefaultParagraphFont"/>
    <w:rsid w:val="000F58D2"/>
  </w:style>
  <w:style w:type="paragraph" w:customStyle="1" w:styleId="mol-para-with-font">
    <w:name w:val="mol-para-with-font"/>
    <w:basedOn w:val="Normal"/>
    <w:rsid w:val="000F58D2"/>
    <w:pPr>
      <w:spacing w:before="100" w:beforeAutospacing="1" w:after="100" w:afterAutospacing="1" w:line="240" w:lineRule="auto"/>
    </w:pPr>
    <w:rPr>
      <w:rFonts w:ascii="Times" w:hAnsi="Times" w:cs="Calibri"/>
      <w:sz w:val="20"/>
      <w:szCs w:val="20"/>
    </w:rPr>
  </w:style>
  <w:style w:type="character" w:customStyle="1" w:styleId="article-timestamp">
    <w:name w:val="article-timestamp"/>
    <w:basedOn w:val="DefaultParagraphFont"/>
    <w:rsid w:val="000F58D2"/>
  </w:style>
  <w:style w:type="character" w:customStyle="1" w:styleId="byline-text">
    <w:name w:val="byline-text"/>
    <w:basedOn w:val="DefaultParagraphFont"/>
    <w:rsid w:val="000F58D2"/>
  </w:style>
  <w:style w:type="character" w:customStyle="1" w:styleId="itemauthor">
    <w:name w:val="itemauthor"/>
    <w:basedOn w:val="DefaultParagraphFont"/>
    <w:rsid w:val="000F58D2"/>
  </w:style>
  <w:style w:type="character" w:customStyle="1" w:styleId="itemdatecreated">
    <w:name w:val="itemdatecreated"/>
    <w:basedOn w:val="DefaultParagraphFont"/>
    <w:rsid w:val="000F58D2"/>
  </w:style>
  <w:style w:type="character" w:customStyle="1" w:styleId="slug-metadata-note">
    <w:name w:val="slug-metadata-note"/>
    <w:basedOn w:val="DefaultParagraphFont"/>
    <w:rsid w:val="000F58D2"/>
  </w:style>
  <w:style w:type="character" w:customStyle="1" w:styleId="drop-capped">
    <w:name w:val="drop-capped"/>
    <w:basedOn w:val="DefaultParagraphFont"/>
    <w:rsid w:val="000F58D2"/>
  </w:style>
  <w:style w:type="paragraph" w:customStyle="1" w:styleId="articleopinion-standfirst">
    <w:name w:val="articleopinion-standfirst"/>
    <w:basedOn w:val="Normal"/>
    <w:rsid w:val="000F58D2"/>
    <w:pPr>
      <w:spacing w:before="100" w:beforeAutospacing="1" w:after="100" w:afterAutospacing="1" w:line="240" w:lineRule="auto"/>
    </w:pPr>
    <w:rPr>
      <w:rFonts w:ascii="Times" w:hAnsi="Times" w:cs="Calibri"/>
      <w:sz w:val="20"/>
      <w:szCs w:val="20"/>
    </w:rPr>
  </w:style>
  <w:style w:type="paragraph" w:customStyle="1" w:styleId="snippet">
    <w:name w:val="snippet"/>
    <w:basedOn w:val="Normal"/>
    <w:rsid w:val="000F58D2"/>
    <w:pPr>
      <w:spacing w:before="100" w:beforeAutospacing="1" w:after="100" w:afterAutospacing="1" w:line="240" w:lineRule="auto"/>
    </w:pPr>
    <w:rPr>
      <w:rFonts w:ascii="Times" w:hAnsi="Times" w:cs="Calibri"/>
      <w:sz w:val="20"/>
      <w:szCs w:val="20"/>
    </w:rPr>
  </w:style>
  <w:style w:type="character" w:customStyle="1" w:styleId="thetitle">
    <w:name w:val="the_title"/>
    <w:basedOn w:val="DefaultParagraphFont"/>
    <w:rsid w:val="000F58D2"/>
  </w:style>
  <w:style w:type="character" w:customStyle="1" w:styleId="view-count">
    <w:name w:val="view-count"/>
    <w:basedOn w:val="DefaultParagraphFont"/>
    <w:rsid w:val="000F58D2"/>
  </w:style>
  <w:style w:type="character" w:customStyle="1" w:styleId="rupee">
    <w:name w:val="rupee"/>
    <w:basedOn w:val="DefaultParagraphFont"/>
    <w:rsid w:val="000F58D2"/>
  </w:style>
  <w:style w:type="character" w:customStyle="1" w:styleId="grey1">
    <w:name w:val="grey1"/>
    <w:basedOn w:val="DefaultParagraphFont"/>
    <w:rsid w:val="000F58D2"/>
  </w:style>
  <w:style w:type="paragraph" w:customStyle="1" w:styleId="Pa13">
    <w:name w:val="Pa13"/>
    <w:basedOn w:val="Default"/>
    <w:next w:val="Default"/>
    <w:uiPriority w:val="99"/>
    <w:rsid w:val="000F58D2"/>
    <w:pPr>
      <w:spacing w:line="201" w:lineRule="atLeast"/>
    </w:pPr>
    <w:rPr>
      <w:rFonts w:eastAsiaTheme="minorEastAsia"/>
      <w:color w:val="auto"/>
    </w:rPr>
  </w:style>
  <w:style w:type="paragraph" w:customStyle="1" w:styleId="Pa14">
    <w:name w:val="Pa14"/>
    <w:basedOn w:val="Default"/>
    <w:next w:val="Default"/>
    <w:uiPriority w:val="99"/>
    <w:qFormat/>
    <w:rsid w:val="000F58D2"/>
    <w:pPr>
      <w:spacing w:line="241" w:lineRule="atLeast"/>
    </w:pPr>
    <w:rPr>
      <w:rFonts w:eastAsiaTheme="minorEastAsia"/>
      <w:color w:val="auto"/>
    </w:rPr>
  </w:style>
  <w:style w:type="paragraph" w:customStyle="1" w:styleId="Pa9">
    <w:name w:val="Pa9"/>
    <w:basedOn w:val="Default"/>
    <w:next w:val="Default"/>
    <w:uiPriority w:val="99"/>
    <w:rsid w:val="000F58D2"/>
    <w:pPr>
      <w:spacing w:line="241" w:lineRule="atLeast"/>
    </w:pPr>
    <w:rPr>
      <w:rFonts w:ascii="Gill Sans" w:eastAsiaTheme="minorEastAsia" w:hAnsi="Gill Sans"/>
      <w:color w:val="auto"/>
    </w:rPr>
  </w:style>
  <w:style w:type="character" w:customStyle="1" w:styleId="bureau">
    <w:name w:val="bureau"/>
    <w:basedOn w:val="DefaultParagraphFont"/>
    <w:rsid w:val="000F58D2"/>
  </w:style>
  <w:style w:type="character" w:customStyle="1" w:styleId="reporttitle">
    <w:name w:val="report_title"/>
    <w:basedOn w:val="DefaultParagraphFont"/>
    <w:rsid w:val="000F58D2"/>
  </w:style>
  <w:style w:type="character" w:customStyle="1" w:styleId="documenttype-longreleases">
    <w:name w:val="document_type_-_long_releases"/>
    <w:basedOn w:val="DefaultParagraphFont"/>
    <w:rsid w:val="000F58D2"/>
  </w:style>
  <w:style w:type="character" w:customStyle="1" w:styleId="alt-date">
    <w:name w:val="alt-date"/>
    <w:basedOn w:val="DefaultParagraphFont"/>
    <w:rsid w:val="000F58D2"/>
  </w:style>
  <w:style w:type="character" w:customStyle="1" w:styleId="entry-byline">
    <w:name w:val="entry-byline"/>
    <w:basedOn w:val="DefaultParagraphFont"/>
    <w:rsid w:val="000F58D2"/>
  </w:style>
  <w:style w:type="character" w:customStyle="1" w:styleId="taglinecontrib">
    <w:name w:val="tagline_contrib"/>
    <w:basedOn w:val="DefaultParagraphFont"/>
    <w:rsid w:val="000F58D2"/>
  </w:style>
  <w:style w:type="character" w:customStyle="1" w:styleId="articledate0">
    <w:name w:val="article_date"/>
    <w:basedOn w:val="DefaultParagraphFont"/>
    <w:rsid w:val="000F58D2"/>
  </w:style>
  <w:style w:type="paragraph" w:customStyle="1" w:styleId="hg-daily">
    <w:name w:val="hg-daily"/>
    <w:basedOn w:val="Normal"/>
    <w:rsid w:val="000F58D2"/>
    <w:pPr>
      <w:spacing w:before="100" w:beforeAutospacing="1" w:after="100" w:afterAutospacing="1" w:line="240" w:lineRule="auto"/>
    </w:pPr>
    <w:rPr>
      <w:rFonts w:ascii="Times" w:hAnsi="Times" w:cs="Calibri"/>
      <w:sz w:val="20"/>
      <w:szCs w:val="20"/>
    </w:rPr>
  </w:style>
  <w:style w:type="paragraph" w:customStyle="1" w:styleId="buttonheading">
    <w:name w:val="buttonheading"/>
    <w:basedOn w:val="Normal"/>
    <w:rsid w:val="000F58D2"/>
    <w:pPr>
      <w:spacing w:before="100" w:beforeAutospacing="1" w:after="100" w:afterAutospacing="1" w:line="240" w:lineRule="auto"/>
    </w:pPr>
    <w:rPr>
      <w:rFonts w:ascii="Times" w:hAnsi="Times" w:cs="Calibri"/>
      <w:sz w:val="20"/>
      <w:szCs w:val="20"/>
    </w:rPr>
  </w:style>
  <w:style w:type="character" w:customStyle="1" w:styleId="createdate">
    <w:name w:val="createdate"/>
    <w:basedOn w:val="DefaultParagraphFont"/>
    <w:rsid w:val="000F58D2"/>
  </w:style>
  <w:style w:type="character" w:customStyle="1" w:styleId="text-label">
    <w:name w:val="text-label"/>
    <w:basedOn w:val="DefaultParagraphFont"/>
    <w:rsid w:val="000F58D2"/>
  </w:style>
  <w:style w:type="character" w:customStyle="1" w:styleId="metad">
    <w:name w:val="metad"/>
    <w:rsid w:val="000F58D2"/>
  </w:style>
  <w:style w:type="character" w:customStyle="1" w:styleId="justify1">
    <w:name w:val="justify1"/>
    <w:rsid w:val="000F58D2"/>
  </w:style>
  <w:style w:type="paragraph" w:customStyle="1" w:styleId="TOC3Char">
    <w:name w:val="TOC 3 Char"/>
    <w:basedOn w:val="Normal"/>
    <w:next w:val="Normal"/>
    <w:rsid w:val="000F58D2"/>
    <w:pPr>
      <w:spacing w:after="0" w:line="240" w:lineRule="auto"/>
    </w:pPr>
    <w:rPr>
      <w:rFonts w:eastAsia="Times New Roman" w:cs="Calibri"/>
      <w:sz w:val="24"/>
      <w:szCs w:val="20"/>
    </w:rPr>
  </w:style>
  <w:style w:type="paragraph" w:customStyle="1" w:styleId="TOC1Char">
    <w:name w:val="TOC 1 Char"/>
    <w:basedOn w:val="Normal"/>
    <w:next w:val="Normal"/>
    <w:rsid w:val="000F58D2"/>
    <w:pPr>
      <w:spacing w:after="0" w:line="240" w:lineRule="auto"/>
    </w:pPr>
    <w:rPr>
      <w:rFonts w:eastAsia="Times New Roman" w:cs="Calibri"/>
      <w:b/>
      <w:sz w:val="24"/>
      <w:szCs w:val="20"/>
    </w:rPr>
  </w:style>
  <w:style w:type="paragraph" w:customStyle="1" w:styleId="ColorfulGrid-Accent11">
    <w:name w:val="Colorful Grid - Accent 11"/>
    <w:basedOn w:val="Normal"/>
    <w:next w:val="Normal"/>
    <w:uiPriority w:val="29"/>
    <w:qFormat/>
    <w:rsid w:val="000F58D2"/>
    <w:pPr>
      <w:spacing w:after="0" w:line="240" w:lineRule="auto"/>
      <w:jc w:val="both"/>
    </w:pPr>
    <w:rPr>
      <w:rFonts w:eastAsia="Times New Roman" w:cs="Calibri"/>
      <w:i/>
      <w:iCs/>
      <w:color w:val="000000"/>
    </w:rPr>
  </w:style>
  <w:style w:type="character" w:customStyle="1" w:styleId="MediumGrid11">
    <w:name w:val="Medium Grid 11"/>
    <w:uiPriority w:val="99"/>
    <w:rsid w:val="000F58D2"/>
    <w:rPr>
      <w:color w:val="808080"/>
    </w:rPr>
  </w:style>
  <w:style w:type="paragraph" w:customStyle="1" w:styleId="PlaceholderText2">
    <w:name w:val="Placeholder Text2"/>
    <w:basedOn w:val="Normal"/>
    <w:uiPriority w:val="99"/>
    <w:rsid w:val="000F58D2"/>
    <w:pPr>
      <w:keepNext/>
      <w:tabs>
        <w:tab w:val="num" w:pos="360"/>
      </w:tabs>
      <w:spacing w:after="0" w:line="240" w:lineRule="auto"/>
      <w:ind w:left="360" w:hanging="360"/>
      <w:contextualSpacing/>
      <w:outlineLvl w:val="0"/>
    </w:pPr>
    <w:rPr>
      <w:rFonts w:ascii="Verdana" w:eastAsia="MS Gothic" w:hAnsi="Verdana" w:cs="Calibri"/>
      <w:sz w:val="20"/>
    </w:rPr>
  </w:style>
  <w:style w:type="paragraph" w:customStyle="1" w:styleId="LightShading1">
    <w:name w:val="Light Shading1"/>
    <w:basedOn w:val="Normal"/>
    <w:rsid w:val="000F58D2"/>
    <w:pPr>
      <w:keepNext/>
      <w:tabs>
        <w:tab w:val="num" w:pos="1440"/>
      </w:tabs>
      <w:spacing w:after="0" w:line="240" w:lineRule="auto"/>
      <w:ind w:left="1800" w:hanging="360"/>
      <w:outlineLvl w:val="2"/>
    </w:pPr>
    <w:rPr>
      <w:rFonts w:eastAsia="MS Gothic" w:cs="Calibri"/>
      <w:sz w:val="24"/>
    </w:rPr>
  </w:style>
  <w:style w:type="paragraph" w:customStyle="1" w:styleId="LightList1">
    <w:name w:val="Light List1"/>
    <w:basedOn w:val="Normal"/>
    <w:rsid w:val="000F58D2"/>
    <w:pPr>
      <w:keepNext/>
      <w:tabs>
        <w:tab w:val="num" w:pos="2160"/>
      </w:tabs>
      <w:spacing w:after="0" w:line="240" w:lineRule="auto"/>
      <w:ind w:left="2520" w:hanging="360"/>
      <w:outlineLvl w:val="3"/>
    </w:pPr>
    <w:rPr>
      <w:rFonts w:eastAsia="MS Gothic" w:cs="Calibri"/>
      <w:sz w:val="24"/>
    </w:rPr>
  </w:style>
  <w:style w:type="paragraph" w:customStyle="1" w:styleId="LightGrid1">
    <w:name w:val="Light Grid1"/>
    <w:basedOn w:val="Normal"/>
    <w:rsid w:val="000F58D2"/>
    <w:pPr>
      <w:keepNext/>
      <w:tabs>
        <w:tab w:val="num" w:pos="2880"/>
      </w:tabs>
      <w:spacing w:after="0" w:line="240" w:lineRule="auto"/>
      <w:ind w:left="3240" w:hanging="360"/>
      <w:outlineLvl w:val="4"/>
    </w:pPr>
    <w:rPr>
      <w:rFonts w:eastAsia="MS Gothic" w:cs="Calibri"/>
      <w:sz w:val="24"/>
    </w:rPr>
  </w:style>
  <w:style w:type="paragraph" w:customStyle="1" w:styleId="MediumShading11">
    <w:name w:val="Medium Shading 11"/>
    <w:basedOn w:val="Normal"/>
    <w:rsid w:val="000F58D2"/>
    <w:pPr>
      <w:keepNext/>
      <w:tabs>
        <w:tab w:val="num" w:pos="3600"/>
      </w:tabs>
      <w:spacing w:after="0" w:line="240" w:lineRule="auto"/>
      <w:ind w:left="3960" w:hanging="360"/>
      <w:outlineLvl w:val="5"/>
    </w:pPr>
    <w:rPr>
      <w:rFonts w:eastAsia="MS Gothic" w:cs="Calibri"/>
      <w:sz w:val="24"/>
    </w:rPr>
  </w:style>
  <w:style w:type="paragraph" w:customStyle="1" w:styleId="MediumShading21">
    <w:name w:val="Medium Shading 21"/>
    <w:basedOn w:val="Normal"/>
    <w:rsid w:val="000F58D2"/>
    <w:pPr>
      <w:keepNext/>
      <w:tabs>
        <w:tab w:val="num" w:pos="4320"/>
      </w:tabs>
      <w:spacing w:after="0" w:line="240" w:lineRule="auto"/>
      <w:ind w:left="4680" w:hanging="360"/>
      <w:outlineLvl w:val="6"/>
    </w:pPr>
    <w:rPr>
      <w:rFonts w:eastAsia="MS Gothic" w:cs="Calibri"/>
      <w:sz w:val="24"/>
    </w:rPr>
  </w:style>
  <w:style w:type="paragraph" w:customStyle="1" w:styleId="MediumList11">
    <w:name w:val="Medium List 11"/>
    <w:basedOn w:val="Normal"/>
    <w:rsid w:val="000F58D2"/>
    <w:pPr>
      <w:keepNext/>
      <w:tabs>
        <w:tab w:val="num" w:pos="5040"/>
      </w:tabs>
      <w:spacing w:after="0" w:line="240" w:lineRule="auto"/>
      <w:ind w:left="5400" w:hanging="360"/>
      <w:outlineLvl w:val="7"/>
    </w:pPr>
    <w:rPr>
      <w:rFonts w:eastAsia="MS Gothic" w:cs="Calibri"/>
      <w:sz w:val="24"/>
    </w:rPr>
  </w:style>
  <w:style w:type="paragraph" w:customStyle="1" w:styleId="MediumList21">
    <w:name w:val="Medium List 21"/>
    <w:basedOn w:val="Normal"/>
    <w:rsid w:val="000F58D2"/>
    <w:pPr>
      <w:keepNext/>
      <w:tabs>
        <w:tab w:val="num" w:pos="5760"/>
      </w:tabs>
      <w:spacing w:after="0" w:line="240" w:lineRule="auto"/>
      <w:ind w:left="6120" w:hanging="360"/>
      <w:outlineLvl w:val="8"/>
    </w:pPr>
    <w:rPr>
      <w:rFonts w:eastAsia="MS Gothic" w:cs="Calibri"/>
      <w:sz w:val="24"/>
    </w:rPr>
  </w:style>
  <w:style w:type="paragraph" w:customStyle="1" w:styleId="bylinejb">
    <w:name w:val="bylinejb"/>
    <w:basedOn w:val="Normal"/>
    <w:rsid w:val="000F58D2"/>
    <w:pPr>
      <w:spacing w:before="100" w:beforeAutospacing="1" w:after="100" w:afterAutospacing="1" w:line="240" w:lineRule="auto"/>
    </w:pPr>
    <w:rPr>
      <w:rFonts w:ascii="Times" w:hAnsi="Times" w:cs="Calibri"/>
      <w:sz w:val="20"/>
      <w:szCs w:val="20"/>
    </w:rPr>
  </w:style>
  <w:style w:type="paragraph" w:customStyle="1" w:styleId="bylineaffiliation">
    <w:name w:val="bylineaffiliation"/>
    <w:basedOn w:val="Normal"/>
    <w:rsid w:val="000F58D2"/>
    <w:pPr>
      <w:spacing w:before="100" w:beforeAutospacing="1" w:after="100" w:afterAutospacing="1" w:line="240" w:lineRule="auto"/>
    </w:pPr>
    <w:rPr>
      <w:rFonts w:ascii="Times" w:hAnsi="Times" w:cs="Calibri"/>
      <w:sz w:val="20"/>
      <w:szCs w:val="20"/>
    </w:rPr>
  </w:style>
  <w:style w:type="character" w:customStyle="1" w:styleId="apple-tab-span">
    <w:name w:val="apple-tab-span"/>
    <w:basedOn w:val="DefaultParagraphFont"/>
    <w:rsid w:val="000F58D2"/>
  </w:style>
  <w:style w:type="character" w:customStyle="1" w:styleId="s2">
    <w:name w:val="s2"/>
    <w:basedOn w:val="DefaultParagraphFont"/>
    <w:rsid w:val="000F58D2"/>
  </w:style>
  <w:style w:type="character" w:customStyle="1" w:styleId="s1">
    <w:name w:val="s1"/>
    <w:basedOn w:val="DefaultParagraphFont"/>
    <w:rsid w:val="000F58D2"/>
  </w:style>
  <w:style w:type="paragraph" w:customStyle="1" w:styleId="LanguageEditing">
    <w:name w:val="Language Editing"/>
    <w:basedOn w:val="Normal"/>
    <w:link w:val="LanguageEditingChar"/>
    <w:qFormat/>
    <w:rsid w:val="000F58D2"/>
    <w:pPr>
      <w:spacing w:after="0" w:line="240" w:lineRule="auto"/>
    </w:pPr>
    <w:rPr>
      <w:rFonts w:eastAsia="Times New Roman" w:cs="Calibri"/>
      <w:strike/>
    </w:rPr>
  </w:style>
  <w:style w:type="character" w:customStyle="1" w:styleId="LanguageEditingChar">
    <w:name w:val="Language Editing Char"/>
    <w:basedOn w:val="DefaultParagraphFont"/>
    <w:link w:val="LanguageEditing"/>
    <w:locked/>
    <w:rsid w:val="000F58D2"/>
    <w:rPr>
      <w:rFonts w:ascii="Calibri" w:eastAsia="Times New Roman" w:hAnsi="Calibri" w:cs="Calibri"/>
      <w:strike/>
    </w:rPr>
  </w:style>
  <w:style w:type="character" w:customStyle="1" w:styleId="action-menu-toggled-item">
    <w:name w:val="action-menu-toggled-item"/>
    <w:basedOn w:val="DefaultParagraphFont"/>
    <w:rsid w:val="000F58D2"/>
    <w:rPr>
      <w:rFonts w:ascii="Times New Roman" w:hAnsi="Times New Roman"/>
    </w:rPr>
  </w:style>
  <w:style w:type="character" w:customStyle="1" w:styleId="1Tag">
    <w:name w:val="1) Tag"/>
    <w:rsid w:val="000F58D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F58D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F58D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F58D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F58D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0F58D2"/>
    <w:pPr>
      <w:pBdr>
        <w:bottom w:val="single" w:sz="12" w:space="1" w:color="auto"/>
      </w:pBdr>
      <w:spacing w:after="0" w:line="240" w:lineRule="auto"/>
      <w:jc w:val="center"/>
      <w:outlineLvl w:val="0"/>
    </w:pPr>
    <w:rPr>
      <w:rFonts w:eastAsia="Times New Roman" w:cs="Calibri"/>
      <w:b/>
      <w:caps/>
      <w:sz w:val="40"/>
      <w:szCs w:val="40"/>
    </w:rPr>
  </w:style>
  <w:style w:type="character" w:customStyle="1" w:styleId="HeaderInitialChar">
    <w:name w:val="Header Initial Char"/>
    <w:link w:val="HeaderInitial"/>
    <w:rsid w:val="000F58D2"/>
    <w:rPr>
      <w:rFonts w:ascii="Calibri" w:eastAsia="Times New Roman" w:hAnsi="Calibri" w:cs="Calibri"/>
      <w:b/>
      <w:caps/>
      <w:sz w:val="40"/>
      <w:szCs w:val="40"/>
    </w:rPr>
  </w:style>
  <w:style w:type="paragraph" w:customStyle="1" w:styleId="Strikethrough0">
    <w:name w:val="Strikethrough"/>
    <w:basedOn w:val="Normal"/>
    <w:link w:val="StrikethroughChar"/>
    <w:qFormat/>
    <w:rsid w:val="000F58D2"/>
    <w:pPr>
      <w:spacing w:after="0" w:line="240" w:lineRule="auto"/>
    </w:pPr>
    <w:rPr>
      <w:rFonts w:cs="Calibri"/>
      <w:strike/>
    </w:rPr>
  </w:style>
  <w:style w:type="character" w:customStyle="1" w:styleId="StrikethroughChar">
    <w:name w:val="Strikethrough Char"/>
    <w:basedOn w:val="DefaultParagraphFont"/>
    <w:link w:val="Strikethrough0"/>
    <w:rsid w:val="000F58D2"/>
    <w:rPr>
      <w:rFonts w:ascii="Calibri" w:hAnsi="Calibri" w:cs="Calibri"/>
      <w:strike/>
    </w:rPr>
  </w:style>
  <w:style w:type="character" w:styleId="SubtleReference">
    <w:name w:val="Subtle Reference"/>
    <w:basedOn w:val="DefaultParagraphFont"/>
    <w:uiPriority w:val="31"/>
    <w:rsid w:val="000F58D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0F58D2"/>
    <w:pPr>
      <w:spacing w:after="0" w:line="240" w:lineRule="auto"/>
    </w:pPr>
    <w:rPr>
      <w:rFonts w:asciiTheme="minorHAnsi" w:hAnsiTheme="minorHAnsi" w:cs="Calibri"/>
      <w:bCs/>
    </w:rPr>
  </w:style>
  <w:style w:type="character" w:customStyle="1" w:styleId="BoxBoldUnderline">
    <w:name w:val="Box Bold Underline"/>
    <w:rsid w:val="000F58D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0F58D2"/>
    <w:pPr>
      <w:spacing w:after="0" w:line="240" w:lineRule="auto"/>
    </w:pPr>
    <w:rPr>
      <w:rFonts w:eastAsia="Times New Roman" w:cs="Calibri"/>
      <w:sz w:val="24"/>
    </w:rPr>
  </w:style>
  <w:style w:type="character" w:customStyle="1" w:styleId="NormalF6Char">
    <w:name w:val="Normal F6 Char"/>
    <w:link w:val="NormalF6"/>
    <w:rsid w:val="000F58D2"/>
    <w:rPr>
      <w:rFonts w:ascii="Calibri" w:eastAsia="Times New Roman" w:hAnsi="Calibri" w:cs="Calibri"/>
      <w:sz w:val="24"/>
    </w:rPr>
  </w:style>
  <w:style w:type="paragraph" w:customStyle="1" w:styleId="TagNew">
    <w:name w:val="Tag New"/>
    <w:qFormat/>
    <w:rsid w:val="000F58D2"/>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0F58D2"/>
    <w:rPr>
      <w:b/>
      <w:bCs/>
      <w:sz w:val="20"/>
      <w:u w:val="single"/>
      <w:bdr w:val="single" w:sz="4" w:space="0" w:color="auto"/>
    </w:rPr>
  </w:style>
  <w:style w:type="character" w:customStyle="1" w:styleId="postby">
    <w:name w:val="post_by"/>
    <w:rsid w:val="000F58D2"/>
  </w:style>
  <w:style w:type="character" w:customStyle="1" w:styleId="postdate">
    <w:name w:val="post_date"/>
    <w:rsid w:val="000F58D2"/>
  </w:style>
  <w:style w:type="character" w:customStyle="1" w:styleId="moretop">
    <w:name w:val="more_top"/>
    <w:rsid w:val="000F58D2"/>
  </w:style>
  <w:style w:type="paragraph" w:customStyle="1" w:styleId="TagNew0">
    <w:name w:val="Tag_New"/>
    <w:qFormat/>
    <w:rsid w:val="000F58D2"/>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0F58D2"/>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0F58D2"/>
    <w:pPr>
      <w:spacing w:before="100" w:beforeAutospacing="1" w:after="100" w:afterAutospacing="1" w:line="240" w:lineRule="auto"/>
    </w:pPr>
    <w:rPr>
      <w:rFonts w:eastAsia="Times New Roman" w:cs="Calibri"/>
      <w:sz w:val="24"/>
    </w:rPr>
  </w:style>
  <w:style w:type="character" w:customStyle="1" w:styleId="Boxing-New">
    <w:name w:val="Boxing - New"/>
    <w:basedOn w:val="DefaultParagraphFont"/>
    <w:rsid w:val="000F58D2"/>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0F58D2"/>
    <w:rPr>
      <w:rFonts w:ascii="Times New Roman" w:hAnsi="Times New Roman"/>
      <w:sz w:val="20"/>
      <w:szCs w:val="20"/>
      <w:u w:val="single"/>
    </w:rPr>
  </w:style>
  <w:style w:type="character" w:customStyle="1" w:styleId="allocatoragentsleft">
    <w:name w:val="al_locatoragentsleft"/>
    <w:basedOn w:val="DefaultParagraphFont"/>
    <w:rsid w:val="000F58D2"/>
  </w:style>
  <w:style w:type="character" w:customStyle="1" w:styleId="Style12ptBoldUnderline1">
    <w:name w:val="Style 12 pt Bold Underline1"/>
    <w:rsid w:val="000F58D2"/>
    <w:rPr>
      <w:b/>
      <w:bCs/>
      <w:sz w:val="24"/>
      <w:u w:val="single"/>
    </w:rPr>
  </w:style>
  <w:style w:type="paragraph" w:customStyle="1" w:styleId="Carding">
    <w:name w:val="Carding"/>
    <w:basedOn w:val="Normal"/>
    <w:uiPriority w:val="99"/>
    <w:qFormat/>
    <w:rsid w:val="000F58D2"/>
    <w:pPr>
      <w:spacing w:after="0" w:line="240" w:lineRule="auto"/>
    </w:pPr>
    <w:rPr>
      <w:rFonts w:eastAsia="Times New Roman" w:cs="Calibri"/>
      <w:sz w:val="18"/>
    </w:rPr>
  </w:style>
  <w:style w:type="character" w:customStyle="1" w:styleId="aunderline1">
    <w:name w:val="aunderline"/>
    <w:qFormat/>
    <w:rsid w:val="000F58D2"/>
    <w:rPr>
      <w:rFonts w:ascii="Times New Roman" w:hAnsi="Times New Roman"/>
      <w:sz w:val="20"/>
      <w:szCs w:val="24"/>
      <w:u w:val="thick"/>
    </w:rPr>
  </w:style>
  <w:style w:type="character" w:customStyle="1" w:styleId="StyleStyle4CharTimesNewRoman11ptBold">
    <w:name w:val="Style Style4 Char + Times New Roman 11 pt Bold"/>
    <w:rsid w:val="000F58D2"/>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0F58D2"/>
  </w:style>
  <w:style w:type="character" w:customStyle="1" w:styleId="sensecontent">
    <w:name w:val="sense_content"/>
    <w:basedOn w:val="DefaultParagraphFont"/>
    <w:rsid w:val="000F58D2"/>
  </w:style>
  <w:style w:type="character" w:customStyle="1" w:styleId="vi">
    <w:name w:val="vi"/>
    <w:basedOn w:val="DefaultParagraphFont"/>
    <w:rsid w:val="000F58D2"/>
  </w:style>
  <w:style w:type="character" w:customStyle="1" w:styleId="pagetitle0">
    <w:name w:val="pagetitle"/>
    <w:basedOn w:val="DefaultParagraphFont"/>
    <w:rsid w:val="000F58D2"/>
  </w:style>
  <w:style w:type="paragraph" w:customStyle="1" w:styleId="NormalWeb8">
    <w:name w:val="Normal (Web)8"/>
    <w:basedOn w:val="Normal"/>
    <w:uiPriority w:val="99"/>
    <w:qFormat/>
    <w:rsid w:val="000F58D2"/>
    <w:pPr>
      <w:spacing w:before="100" w:beforeAutospacing="1" w:after="100" w:afterAutospacing="1" w:line="240" w:lineRule="auto"/>
    </w:pPr>
    <w:rPr>
      <w:rFonts w:eastAsia="Times New Roman" w:cs="Calibri"/>
      <w:sz w:val="18"/>
      <w:szCs w:val="18"/>
    </w:rPr>
  </w:style>
  <w:style w:type="character" w:customStyle="1" w:styleId="Heading2Char1CharCharCharCharCharC">
    <w:name w:val="Heading 2 Char1 Char Char Char Char Char C"/>
    <w:rsid w:val="000F58D2"/>
    <w:rPr>
      <w:rFonts w:cs="Arial"/>
      <w:b/>
      <w:bCs/>
      <w:iCs/>
      <w:sz w:val="24"/>
      <w:szCs w:val="28"/>
      <w:lang w:val="en-US" w:eastAsia="en-US" w:bidi="ar-SA"/>
    </w:rPr>
  </w:style>
  <w:style w:type="character" w:customStyle="1" w:styleId="StyleUnderlineCharTimesBold">
    <w:name w:val="Style Underline Char + Times Bold"/>
    <w:rsid w:val="000F58D2"/>
    <w:rPr>
      <w:rFonts w:ascii="Times" w:hAnsi="Times"/>
      <w:b w:val="0"/>
      <w:bCs/>
      <w:sz w:val="20"/>
      <w:u w:val="single"/>
    </w:rPr>
  </w:style>
  <w:style w:type="character" w:customStyle="1" w:styleId="blubigktbiz">
    <w:name w:val="blubigktbiz"/>
    <w:rsid w:val="000F58D2"/>
  </w:style>
  <w:style w:type="character" w:customStyle="1" w:styleId="Style4CharChar">
    <w:name w:val="Style4 Char Char"/>
    <w:rsid w:val="000F58D2"/>
    <w:rPr>
      <w:rFonts w:ascii="Arial Narrow" w:hAnsi="Arial Narrow"/>
      <w:noProof w:val="0"/>
      <w:szCs w:val="24"/>
      <w:u w:val="single"/>
      <w:lang w:val="en-US" w:eastAsia="en-US" w:bidi="ar-SA"/>
    </w:rPr>
  </w:style>
  <w:style w:type="character" w:customStyle="1" w:styleId="StyleEmphasisArial12ptBold">
    <w:name w:val="Style Emphasis + Arial 12 pt Bold"/>
    <w:rsid w:val="000F58D2"/>
    <w:rPr>
      <w:rFonts w:ascii="Arial" w:hAnsi="Arial"/>
      <w:b/>
      <w:bCs/>
      <w:i/>
      <w:iCs/>
      <w:sz w:val="24"/>
    </w:rPr>
  </w:style>
  <w:style w:type="character" w:customStyle="1" w:styleId="super">
    <w:name w:val="super"/>
    <w:rsid w:val="000F58D2"/>
  </w:style>
  <w:style w:type="character" w:customStyle="1" w:styleId="text30">
    <w:name w:val="text30"/>
    <w:rsid w:val="000F58D2"/>
  </w:style>
  <w:style w:type="character" w:customStyle="1" w:styleId="uppercase">
    <w:name w:val="uppercase"/>
    <w:rsid w:val="000F58D2"/>
  </w:style>
  <w:style w:type="character" w:customStyle="1" w:styleId="mainbody1">
    <w:name w:val="mainbody1"/>
    <w:rsid w:val="000F58D2"/>
    <w:rPr>
      <w:rFonts w:ascii="Verdana" w:hAnsi="Verdana" w:hint="default"/>
      <w:color w:val="000000"/>
      <w:sz w:val="22"/>
      <w:szCs w:val="22"/>
    </w:rPr>
  </w:style>
  <w:style w:type="paragraph" w:customStyle="1" w:styleId="author-credentials">
    <w:name w:val="author-credentials"/>
    <w:basedOn w:val="Normal"/>
    <w:qFormat/>
    <w:rsid w:val="000F58D2"/>
    <w:pPr>
      <w:spacing w:before="100" w:beforeAutospacing="1" w:after="100" w:afterAutospacing="1" w:line="240" w:lineRule="auto"/>
    </w:pPr>
    <w:rPr>
      <w:rFonts w:eastAsia="Times New Roman" w:cs="Calibri"/>
      <w:sz w:val="24"/>
    </w:rPr>
  </w:style>
  <w:style w:type="paragraph" w:customStyle="1" w:styleId="Style23">
    <w:name w:val="Style23"/>
    <w:basedOn w:val="Normal"/>
    <w:uiPriority w:val="99"/>
    <w:qFormat/>
    <w:rsid w:val="000F58D2"/>
    <w:pPr>
      <w:autoSpaceDE w:val="0"/>
      <w:autoSpaceDN w:val="0"/>
      <w:adjustRightInd w:val="0"/>
      <w:spacing w:after="0" w:line="209" w:lineRule="exact"/>
    </w:pPr>
    <w:rPr>
      <w:rFonts w:eastAsia="SimSun" w:cs="Calibri"/>
      <w:sz w:val="24"/>
    </w:rPr>
  </w:style>
  <w:style w:type="character" w:customStyle="1" w:styleId="StyleUnderlined11ptBoldChar">
    <w:name w:val="Style Underlined + 11 pt Bold Char"/>
    <w:basedOn w:val="DefaultParagraphFont"/>
    <w:link w:val="StyleUnderlined11ptBold"/>
    <w:locked/>
    <w:rsid w:val="000F58D2"/>
    <w:rPr>
      <w:b/>
      <w:bCs/>
      <w:u w:val="single"/>
    </w:rPr>
  </w:style>
  <w:style w:type="paragraph" w:customStyle="1" w:styleId="StyleUnderlined11ptBold">
    <w:name w:val="Style Underlined + 11 pt Bold"/>
    <w:basedOn w:val="underlined"/>
    <w:link w:val="StyleUnderlined11ptBoldChar"/>
    <w:qFormat/>
    <w:rsid w:val="000F58D2"/>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0F58D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0F58D2"/>
    <w:rPr>
      <w:rFonts w:cs="Arial"/>
      <w:bCs/>
      <w:szCs w:val="26"/>
      <w:u w:val="single"/>
      <w:lang w:val="en-US" w:eastAsia="en-US" w:bidi="ar-SA"/>
    </w:rPr>
  </w:style>
  <w:style w:type="character" w:customStyle="1" w:styleId="StyleUnderlinePatternClearYellow">
    <w:name w:val="Style Underline Pattern: Clear (Yellow)"/>
    <w:basedOn w:val="DefaultParagraphFont"/>
    <w:rsid w:val="000F58D2"/>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0F58D2"/>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0F58D2"/>
    <w:rPr>
      <w:rFonts w:eastAsia="Calibri"/>
      <w:u w:val="single"/>
    </w:rPr>
  </w:style>
  <w:style w:type="paragraph" w:customStyle="1" w:styleId="StyleStyleStyleCNA9ptBefore1pt8ptPatternClear">
    <w:name w:val="Style Style Style CN A + 9 pt Before:  1 pt + 8 pt + Pattern: Clear..."/>
    <w:basedOn w:val="Normal"/>
    <w:autoRedefine/>
    <w:rsid w:val="000F58D2"/>
    <w:pPr>
      <w:keepLines/>
      <w:shd w:val="clear" w:color="auto" w:fill="FFFFFF"/>
      <w:tabs>
        <w:tab w:val="left" w:pos="3870"/>
      </w:tabs>
      <w:spacing w:before="60" w:after="0" w:line="170" w:lineRule="exact"/>
      <w:ind w:left="504" w:hanging="288"/>
    </w:pPr>
    <w:rPr>
      <w:rFonts w:eastAsia="Times New Roman" w:cs="Calibri"/>
      <w:snapToGrid w:val="0"/>
      <w:szCs w:val="20"/>
    </w:rPr>
  </w:style>
  <w:style w:type="character" w:customStyle="1" w:styleId="StyleBoldUnderline1">
    <w:name w:val="Style Bold Underline1"/>
    <w:basedOn w:val="DefaultParagraphFont"/>
    <w:rsid w:val="000F58D2"/>
    <w:rPr>
      <w:b w:val="0"/>
      <w:bCs/>
      <w:u w:val="single"/>
    </w:rPr>
  </w:style>
  <w:style w:type="character" w:customStyle="1" w:styleId="formatp">
    <w:name w:val="formatp"/>
    <w:rsid w:val="000F58D2"/>
  </w:style>
  <w:style w:type="character" w:customStyle="1" w:styleId="yshortcutscs4-ndcor">
    <w:name w:val="yshortcuts cs4-ndcor"/>
    <w:rsid w:val="000F58D2"/>
  </w:style>
  <w:style w:type="character" w:customStyle="1" w:styleId="price">
    <w:name w:val="price"/>
    <w:rsid w:val="000F58D2"/>
  </w:style>
  <w:style w:type="character" w:customStyle="1" w:styleId="price-change">
    <w:name w:val="price-change"/>
    <w:rsid w:val="000F58D2"/>
  </w:style>
  <w:style w:type="character" w:customStyle="1" w:styleId="percent-change">
    <w:name w:val="percent-change"/>
    <w:rsid w:val="000F58D2"/>
  </w:style>
  <w:style w:type="character" w:customStyle="1" w:styleId="bibfont">
    <w:name w:val="bibfont"/>
    <w:rsid w:val="000F58D2"/>
    <w:rPr>
      <w:rFonts w:cs="Times New Roman"/>
    </w:rPr>
  </w:style>
  <w:style w:type="paragraph" w:customStyle="1" w:styleId="underlined1">
    <w:name w:val="underlined1"/>
    <w:next w:val="Normal"/>
    <w:autoRedefine/>
    <w:rsid w:val="000F58D2"/>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0F58D2"/>
    <w:rPr>
      <w:rFonts w:eastAsia="Times New Roman"/>
      <w:b/>
      <w:sz w:val="24"/>
      <w:lang w:val="x-none" w:eastAsia="x-none"/>
    </w:rPr>
  </w:style>
  <w:style w:type="character" w:customStyle="1" w:styleId="SourceBoldedChar">
    <w:name w:val="Source Bolded Char"/>
    <w:link w:val="SourceBolded"/>
    <w:rsid w:val="000F58D2"/>
    <w:rPr>
      <w:rFonts w:ascii="Calibri" w:eastAsia="Times New Roman" w:hAnsi="Calibri" w:cs="Calibri"/>
      <w:b/>
      <w:sz w:val="24"/>
      <w:lang w:val="x-none" w:eastAsia="x-none"/>
    </w:rPr>
  </w:style>
  <w:style w:type="paragraph" w:customStyle="1" w:styleId="CardDownSize">
    <w:name w:val="CardDownSize"/>
    <w:basedOn w:val="Normal"/>
    <w:link w:val="CardDownSizeChar"/>
    <w:rsid w:val="000F58D2"/>
    <w:pPr>
      <w:spacing w:after="0" w:line="240" w:lineRule="auto"/>
    </w:pPr>
    <w:rPr>
      <w:rFonts w:eastAsia="Calibri" w:cs="Calibri"/>
      <w:szCs w:val="20"/>
      <w:lang w:val="x-none" w:eastAsia="x-none"/>
    </w:rPr>
  </w:style>
  <w:style w:type="character" w:customStyle="1" w:styleId="CardDownSizeChar">
    <w:name w:val="CardDownSize Char"/>
    <w:link w:val="CardDownSize"/>
    <w:rsid w:val="000F58D2"/>
    <w:rPr>
      <w:rFonts w:ascii="Calibri" w:eastAsia="Calibri" w:hAnsi="Calibri" w:cs="Calibri"/>
      <w:szCs w:val="20"/>
      <w:lang w:val="x-none" w:eastAsia="x-none"/>
    </w:rPr>
  </w:style>
  <w:style w:type="paragraph" w:customStyle="1" w:styleId="Citation10">
    <w:name w:val="Citation1"/>
    <w:basedOn w:val="Normal"/>
    <w:link w:val="Citation1Char"/>
    <w:qFormat/>
    <w:rsid w:val="000F58D2"/>
    <w:pPr>
      <w:spacing w:after="0" w:line="240" w:lineRule="auto"/>
    </w:pPr>
    <w:rPr>
      <w:rFonts w:eastAsia="Calibri" w:cs="Calibri"/>
      <w:b/>
      <w:sz w:val="24"/>
      <w:u w:val="single"/>
      <w:lang w:val="x-none" w:eastAsia="x-none"/>
    </w:rPr>
  </w:style>
  <w:style w:type="character" w:customStyle="1" w:styleId="Citation1Char">
    <w:name w:val="Citation1 Char"/>
    <w:link w:val="Citation10"/>
    <w:rsid w:val="000F58D2"/>
    <w:rPr>
      <w:rFonts w:ascii="Calibri" w:eastAsia="Calibri" w:hAnsi="Calibri" w:cs="Calibri"/>
      <w:b/>
      <w:sz w:val="24"/>
      <w:u w:val="single"/>
      <w:lang w:val="x-none" w:eastAsia="x-none"/>
    </w:rPr>
  </w:style>
  <w:style w:type="character" w:customStyle="1" w:styleId="TaglineChar">
    <w:name w:val="Tagline Char"/>
    <w:link w:val="Tagline"/>
    <w:rsid w:val="000F58D2"/>
    <w:rPr>
      <w:rFonts w:ascii="Calibri" w:hAnsi="Calibri" w:cs="Calibri"/>
      <w:b/>
      <w:sz w:val="24"/>
    </w:rPr>
  </w:style>
  <w:style w:type="character" w:customStyle="1" w:styleId="boldciteChar1">
    <w:name w:val="bold cite Char1"/>
    <w:rsid w:val="000F58D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F58D2"/>
  </w:style>
  <w:style w:type="character" w:customStyle="1" w:styleId="leveluptitle">
    <w:name w:val="leveluptitle"/>
    <w:basedOn w:val="DefaultParagraphFont"/>
    <w:rsid w:val="000F58D2"/>
  </w:style>
  <w:style w:type="character" w:customStyle="1" w:styleId="Irrelevant6fontChar">
    <w:name w:val="Irrelevant (6 font) Char"/>
    <w:basedOn w:val="DefaultParagraphFont"/>
    <w:link w:val="Irrelevant6font"/>
    <w:rsid w:val="000F58D2"/>
    <w:rPr>
      <w:rFonts w:ascii="Calibri" w:eastAsia="Calibri" w:hAnsi="Calibri" w:cs="Calibri"/>
      <w:sz w:val="12"/>
      <w:szCs w:val="12"/>
    </w:rPr>
  </w:style>
  <w:style w:type="numbering" w:customStyle="1" w:styleId="NoList11111">
    <w:name w:val="No List11111"/>
    <w:next w:val="NoList"/>
    <w:uiPriority w:val="99"/>
    <w:semiHidden/>
    <w:unhideWhenUsed/>
    <w:rsid w:val="000F58D2"/>
  </w:style>
  <w:style w:type="paragraph" w:customStyle="1" w:styleId="Non-NavPanelTag">
    <w:name w:val="Non-Nav Panel Tag"/>
    <w:basedOn w:val="Normal"/>
    <w:qFormat/>
    <w:rsid w:val="000F58D2"/>
    <w:pPr>
      <w:spacing w:after="0" w:line="240" w:lineRule="auto"/>
    </w:pPr>
    <w:rPr>
      <w:rFonts w:cs="Calibri"/>
      <w:b/>
      <w:sz w:val="26"/>
    </w:rPr>
  </w:style>
  <w:style w:type="character" w:customStyle="1" w:styleId="Hyperlink3">
    <w:name w:val="Hyperlink.3"/>
    <w:basedOn w:val="DefaultParagraphFont"/>
    <w:rsid w:val="000F58D2"/>
    <w:rPr>
      <w:sz w:val="18"/>
      <w:szCs w:val="18"/>
    </w:rPr>
  </w:style>
  <w:style w:type="character" w:customStyle="1" w:styleId="Hyperlink40">
    <w:name w:val="Hyperlink.4"/>
    <w:basedOn w:val="DefaultParagraphFont"/>
    <w:rsid w:val="000F58D2"/>
    <w:rPr>
      <w:sz w:val="18"/>
      <w:szCs w:val="18"/>
    </w:rPr>
  </w:style>
  <w:style w:type="character" w:customStyle="1" w:styleId="SmallCharChar">
    <w:name w:val="Small Char Char"/>
    <w:basedOn w:val="DefaultParagraphFont"/>
    <w:rsid w:val="000F58D2"/>
    <w:rPr>
      <w:sz w:val="17"/>
      <w:szCs w:val="24"/>
      <w:lang w:val="en-US" w:eastAsia="en-US" w:bidi="ar-SA"/>
    </w:rPr>
  </w:style>
  <w:style w:type="paragraph" w:customStyle="1" w:styleId="TagsFutura">
    <w:name w:val="TagsFutura"/>
    <w:basedOn w:val="Normal"/>
    <w:next w:val="Cites"/>
    <w:rsid w:val="000F58D2"/>
    <w:pPr>
      <w:spacing w:after="0" w:line="240" w:lineRule="auto"/>
    </w:pPr>
    <w:rPr>
      <w:rFonts w:ascii="Futura" w:eastAsia="Times" w:hAnsi="Futura" w:cs="Calibri"/>
      <w:b/>
      <w:caps/>
      <w:sz w:val="18"/>
      <w:szCs w:val="20"/>
    </w:rPr>
  </w:style>
  <w:style w:type="paragraph" w:customStyle="1" w:styleId="DebateTag0">
    <w:name w:val="DebateTag"/>
    <w:basedOn w:val="Normal"/>
    <w:qFormat/>
    <w:rsid w:val="000F58D2"/>
    <w:pPr>
      <w:spacing w:after="0" w:line="240" w:lineRule="auto"/>
    </w:pPr>
    <w:rPr>
      <w:rFonts w:eastAsia="Calibri" w:cs="Calibri"/>
      <w:b/>
    </w:rPr>
  </w:style>
  <w:style w:type="character" w:customStyle="1" w:styleId="Intemphasis">
    <w:name w:val="Intemphasis"/>
    <w:uiPriority w:val="1"/>
    <w:qFormat/>
    <w:rsid w:val="000F58D2"/>
    <w:rPr>
      <w:rFonts w:ascii="Cambria" w:hAnsi="Cambria"/>
      <w:b/>
      <w:sz w:val="20"/>
      <w:u w:val="single"/>
      <w:bdr w:val="single" w:sz="4" w:space="0" w:color="auto"/>
      <w:shd w:val="pct25" w:color="auto" w:fill="auto"/>
    </w:rPr>
  </w:style>
  <w:style w:type="paragraph" w:customStyle="1" w:styleId="Heading42">
    <w:name w:val="Heading 42"/>
    <w:basedOn w:val="Normal"/>
    <w:qFormat/>
    <w:rsid w:val="000F58D2"/>
    <w:pPr>
      <w:spacing w:after="0" w:line="240" w:lineRule="auto"/>
    </w:pPr>
    <w:rPr>
      <w:rFonts w:eastAsia="Times New Roman" w:cs="Calibri"/>
    </w:rPr>
  </w:style>
  <w:style w:type="paragraph" w:customStyle="1" w:styleId="DebateNormal">
    <w:name w:val="DebateNormal"/>
    <w:basedOn w:val="Normal"/>
    <w:link w:val="DebateNormalChar"/>
    <w:qFormat/>
    <w:rsid w:val="000F58D2"/>
    <w:pPr>
      <w:spacing w:after="0" w:line="276" w:lineRule="auto"/>
    </w:pPr>
    <w:rPr>
      <w:rFonts w:eastAsia="Calibri" w:cs="Calibri"/>
      <w:szCs w:val="20"/>
    </w:rPr>
  </w:style>
  <w:style w:type="character" w:customStyle="1" w:styleId="DebateNormalChar">
    <w:name w:val="DebateNormal Char"/>
    <w:basedOn w:val="DefaultParagraphFont"/>
    <w:link w:val="DebateNormal"/>
    <w:rsid w:val="000F58D2"/>
    <w:rPr>
      <w:rFonts w:ascii="Calibri" w:eastAsia="Calibri" w:hAnsi="Calibri" w:cs="Calibri"/>
      <w:szCs w:val="20"/>
    </w:rPr>
  </w:style>
  <w:style w:type="paragraph" w:customStyle="1" w:styleId="DebateEmphasis">
    <w:name w:val="DebateEmphasis"/>
    <w:basedOn w:val="Normal"/>
    <w:link w:val="DebateEmphasisChar"/>
    <w:qFormat/>
    <w:rsid w:val="000F58D2"/>
    <w:pPr>
      <w:spacing w:after="0" w:line="276" w:lineRule="auto"/>
    </w:pPr>
    <w:rPr>
      <w:rFonts w:eastAsia="Calibri" w:cs="Calibri"/>
      <w:b/>
      <w:szCs w:val="20"/>
      <w:u w:val="single"/>
    </w:rPr>
  </w:style>
  <w:style w:type="character" w:customStyle="1" w:styleId="DebateEmphasisChar">
    <w:name w:val="DebateEmphasis Char"/>
    <w:basedOn w:val="DefaultParagraphFont"/>
    <w:link w:val="DebateEmphasis"/>
    <w:rsid w:val="000F58D2"/>
    <w:rPr>
      <w:rFonts w:ascii="Calibri" w:eastAsia="Calibri" w:hAnsi="Calibri" w:cs="Calibri"/>
      <w:b/>
      <w:szCs w:val="20"/>
      <w:u w:val="single"/>
    </w:rPr>
  </w:style>
  <w:style w:type="paragraph" w:customStyle="1" w:styleId="StyleUnderlineChar11pt2">
    <w:name w:val="Style Underline Char + 11 pt2"/>
    <w:link w:val="StyleUnderlineChar11pt2Char"/>
    <w:qFormat/>
    <w:rsid w:val="000F58D2"/>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0F58D2"/>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0F58D2"/>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F58D2"/>
    <w:rPr>
      <w:rFonts w:eastAsia="Times New Roman" w:cs="Calibri"/>
      <w:szCs w:val="24"/>
      <w:u w:val="single"/>
      <w:bdr w:val="single" w:sz="4" w:space="0" w:color="auto"/>
    </w:rPr>
  </w:style>
  <w:style w:type="character" w:customStyle="1" w:styleId="Style9pt">
    <w:name w:val="Style 9 pt"/>
    <w:basedOn w:val="DefaultParagraphFont"/>
    <w:rsid w:val="000F58D2"/>
    <w:rPr>
      <w:rFonts w:ascii="Times New Roman" w:hAnsi="Times New Roman"/>
      <w:sz w:val="20"/>
    </w:rPr>
  </w:style>
  <w:style w:type="character" w:customStyle="1" w:styleId="StyleunderlineArialNarrow9ptBold">
    <w:name w:val="Style underline + Arial Narrow 9 pt Bold"/>
    <w:basedOn w:val="underline"/>
    <w:rsid w:val="000F58D2"/>
    <w:rPr>
      <w:b w:val="0"/>
      <w:u w:val="single"/>
      <w:lang w:val="en-US" w:eastAsia="en-US" w:bidi="ar-SA"/>
    </w:rPr>
  </w:style>
  <w:style w:type="paragraph" w:customStyle="1" w:styleId="StylecardCharCharArialNarrow9pt">
    <w:name w:val="Style card Char Char + Arial Narrow 9 pt"/>
    <w:link w:val="StylecardCharCharArialNarrow9ptChar"/>
    <w:qFormat/>
    <w:rsid w:val="000F58D2"/>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0F58D2"/>
    <w:rPr>
      <w:rFonts w:eastAsia="Times New Roman"/>
      <w:szCs w:val="20"/>
    </w:rPr>
  </w:style>
  <w:style w:type="paragraph" w:customStyle="1" w:styleId="StyleCardTextArialNarrow9pt">
    <w:name w:val="Style Card Text + Arial Narrow 9 pt"/>
    <w:link w:val="StyleCardTextArialNarrow9ptChar"/>
    <w:qFormat/>
    <w:rsid w:val="000F58D2"/>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0F58D2"/>
    <w:rPr>
      <w:rFonts w:eastAsia="Times New Roman"/>
      <w:szCs w:val="24"/>
    </w:rPr>
  </w:style>
  <w:style w:type="character" w:customStyle="1" w:styleId="StyleBoldandUnderlineCharCharCharChar9pt">
    <w:name w:val="Style Bold and Underline Char Char Char Char + 9 pt"/>
    <w:basedOn w:val="DefaultParagraphFont"/>
    <w:rsid w:val="000F58D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F58D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0F58D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F58D2"/>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0F58D2"/>
    <w:rPr>
      <w:rFonts w:eastAsia="Times New Roman"/>
      <w:szCs w:val="24"/>
    </w:rPr>
  </w:style>
  <w:style w:type="paragraph" w:customStyle="1" w:styleId="StyleMinimizedTextArialNarrow9pt">
    <w:name w:val="Style Minimized Text + Arial Narrow 9 pt"/>
    <w:basedOn w:val="Normal"/>
    <w:link w:val="StyleMinimizedTextArialNarrow9ptChar"/>
    <w:qFormat/>
    <w:rsid w:val="000F58D2"/>
    <w:pPr>
      <w:spacing w:after="0" w:line="240" w:lineRule="auto"/>
    </w:pPr>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0F58D2"/>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0F58D2"/>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F58D2"/>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0F58D2"/>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0F58D2"/>
    <w:pPr>
      <w:spacing w:after="0" w:line="240" w:lineRule="auto"/>
    </w:pPr>
    <w:rPr>
      <w:rFonts w:eastAsia="SimSun" w:cs="Calibri"/>
      <w:u w:val="single"/>
      <w:lang w:eastAsia="zh-CN"/>
    </w:rPr>
  </w:style>
  <w:style w:type="character" w:customStyle="1" w:styleId="StyleStyle112ptChar">
    <w:name w:val="Style Style1 + 12 pt Char"/>
    <w:basedOn w:val="DefaultParagraphFont"/>
    <w:link w:val="StyleStyle112pt"/>
    <w:rsid w:val="000F58D2"/>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0F58D2"/>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F58D2"/>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0F58D2"/>
    <w:rPr>
      <w:rFonts w:cs="Arial"/>
      <w:bCs/>
      <w:szCs w:val="26"/>
      <w:u w:val="single"/>
      <w:lang w:val="en-US" w:eastAsia="en-US" w:bidi="ar-SA"/>
    </w:rPr>
  </w:style>
  <w:style w:type="character" w:customStyle="1" w:styleId="AUnterdline">
    <w:name w:val="AUnterdline"/>
    <w:qFormat/>
    <w:rsid w:val="000F58D2"/>
    <w:rPr>
      <w:rFonts w:ascii="Times New Roman" w:hAnsi="Times New Roman"/>
      <w:sz w:val="20"/>
      <w:u w:val="single"/>
    </w:rPr>
  </w:style>
  <w:style w:type="character" w:customStyle="1" w:styleId="DontRead">
    <w:name w:val="Don't Read"/>
    <w:qFormat/>
    <w:rsid w:val="000F58D2"/>
    <w:rPr>
      <w:rFonts w:ascii="Times New Roman" w:hAnsi="Times New Roman"/>
      <w:sz w:val="16"/>
    </w:rPr>
  </w:style>
  <w:style w:type="character" w:customStyle="1" w:styleId="CharChar113">
    <w:name w:val="Char Char113"/>
    <w:basedOn w:val="DefaultParagraphFont"/>
    <w:rsid w:val="000F58D2"/>
    <w:rPr>
      <w:rFonts w:cs="Arial"/>
      <w:bCs/>
      <w:szCs w:val="26"/>
      <w:u w:val="single"/>
      <w:lang w:val="en-US" w:eastAsia="en-US" w:bidi="ar-SA"/>
    </w:rPr>
  </w:style>
  <w:style w:type="character" w:customStyle="1" w:styleId="StyleunderlineBold0">
    <w:name w:val="Style underline + Bold"/>
    <w:basedOn w:val="underline"/>
    <w:rsid w:val="000F58D2"/>
    <w:rPr>
      <w:b w:val="0"/>
      <w:u w:val="single"/>
      <w:lang w:val="en-US" w:eastAsia="en-US" w:bidi="ar-SA"/>
    </w:rPr>
  </w:style>
  <w:style w:type="character" w:customStyle="1" w:styleId="StyleunderlineCharNotBold">
    <w:name w:val="Style underline Char + Not Bold"/>
    <w:basedOn w:val="underlineChar"/>
    <w:rsid w:val="000F58D2"/>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0F58D2"/>
    <w:pPr>
      <w:spacing w:after="0" w:line="240" w:lineRule="auto"/>
    </w:pPr>
    <w:rPr>
      <w:rFonts w:eastAsia="Times New Roman" w:cs="Calibri"/>
      <w:b/>
      <w:u w:val="single"/>
    </w:rPr>
  </w:style>
  <w:style w:type="character" w:customStyle="1" w:styleId="UnderlineChar5Char">
    <w:name w:val="Underline Char5 Char"/>
    <w:basedOn w:val="DefaultParagraphFont"/>
    <w:rsid w:val="000F58D2"/>
    <w:rPr>
      <w:szCs w:val="24"/>
      <w:u w:val="single"/>
      <w:lang w:val="en-US" w:eastAsia="en-US" w:bidi="ar-SA"/>
    </w:rPr>
  </w:style>
  <w:style w:type="paragraph" w:customStyle="1" w:styleId="UnderlineChar4">
    <w:name w:val="Underline Char4"/>
    <w:basedOn w:val="Normal"/>
    <w:link w:val="UnderlineChar4Char"/>
    <w:qFormat/>
    <w:rsid w:val="000F58D2"/>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0F58D2"/>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0F58D2"/>
    <w:pPr>
      <w:spacing w:after="0" w:line="240" w:lineRule="auto"/>
    </w:pPr>
    <w:rPr>
      <w:rFonts w:eastAsia="Times New Roman" w:cs="Calibri"/>
      <w:u w:val="single"/>
    </w:rPr>
  </w:style>
  <w:style w:type="character" w:customStyle="1" w:styleId="UnderlineChar3Char">
    <w:name w:val="Underline Char3 Char"/>
    <w:basedOn w:val="DefaultParagraphFont"/>
    <w:link w:val="UnderlineChar3"/>
    <w:rsid w:val="000F58D2"/>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F58D2"/>
    <w:pPr>
      <w:spacing w:after="0" w:line="240" w:lineRule="auto"/>
    </w:pPr>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0F58D2"/>
    <w:rPr>
      <w:rFonts w:ascii="Calibri" w:eastAsia="Times New Roman" w:hAnsi="Calibri" w:cs="Calibri"/>
      <w:b/>
      <w:u w:val="single"/>
    </w:rPr>
  </w:style>
  <w:style w:type="character" w:customStyle="1" w:styleId="base">
    <w:name w:val="base"/>
    <w:basedOn w:val="DefaultParagraphFont"/>
    <w:rsid w:val="000F58D2"/>
  </w:style>
  <w:style w:type="character" w:customStyle="1" w:styleId="part-of-speech">
    <w:name w:val="part-of-speech"/>
    <w:basedOn w:val="DefaultParagraphFont"/>
    <w:rsid w:val="000F58D2"/>
  </w:style>
  <w:style w:type="paragraph" w:customStyle="1" w:styleId="UnderlineBoldIndent">
    <w:name w:val="Underline + Bold Indent"/>
    <w:basedOn w:val="Normal"/>
    <w:link w:val="UnderlineBoldIndentCharChar"/>
    <w:qFormat/>
    <w:rsid w:val="000F58D2"/>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0F58D2"/>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0F58D2"/>
    <w:rPr>
      <w:u w:val="single"/>
    </w:rPr>
  </w:style>
  <w:style w:type="character" w:customStyle="1" w:styleId="StyleUnderlineBoldIndent11ptChar">
    <w:name w:val="Style Underline + Bold Indent + 11 pt Char"/>
    <w:link w:val="StyleUnderlineBoldIndent11pt"/>
    <w:rsid w:val="000F58D2"/>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0F58D2"/>
    <w:rPr>
      <w:b/>
      <w:bCs/>
      <w:u w:val="single"/>
    </w:rPr>
  </w:style>
  <w:style w:type="character" w:customStyle="1" w:styleId="StyleUnderlineBoldIndent11ptBoldChar">
    <w:name w:val="Style Underline + Bold Indent + 11 pt Bold Char"/>
    <w:link w:val="StyleUnderlineBoldIndent11ptBold"/>
    <w:rsid w:val="000F58D2"/>
    <w:rPr>
      <w:rFonts w:ascii="Calibri" w:eastAsia="Times New Roman" w:hAnsi="Calibri" w:cs="Calibri"/>
      <w:b/>
      <w:bCs/>
      <w:szCs w:val="20"/>
      <w:u w:val="single"/>
    </w:rPr>
  </w:style>
  <w:style w:type="character" w:customStyle="1" w:styleId="FontStyle177">
    <w:name w:val="Font Style177"/>
    <w:basedOn w:val="DefaultParagraphFont"/>
    <w:uiPriority w:val="99"/>
    <w:rsid w:val="000F58D2"/>
    <w:rPr>
      <w:rFonts w:ascii="Times New Roman" w:hAnsi="Times New Roman" w:cs="Times New Roman"/>
      <w:sz w:val="20"/>
      <w:szCs w:val="20"/>
    </w:rPr>
  </w:style>
  <w:style w:type="character" w:customStyle="1" w:styleId="FontStyle173">
    <w:name w:val="Font Style173"/>
    <w:basedOn w:val="DefaultParagraphFont"/>
    <w:uiPriority w:val="99"/>
    <w:rsid w:val="000F58D2"/>
    <w:rPr>
      <w:rFonts w:ascii="Times New Roman" w:hAnsi="Times New Roman" w:cs="Times New Roman"/>
      <w:sz w:val="14"/>
      <w:szCs w:val="14"/>
    </w:rPr>
  </w:style>
  <w:style w:type="character" w:customStyle="1" w:styleId="FontStyle151">
    <w:name w:val="Font Style151"/>
    <w:basedOn w:val="DefaultParagraphFont"/>
    <w:uiPriority w:val="99"/>
    <w:rsid w:val="000F58D2"/>
    <w:rPr>
      <w:rFonts w:ascii="Arial Narrow" w:hAnsi="Arial Narrow" w:cs="Arial Narrow"/>
      <w:b/>
      <w:bCs/>
      <w:sz w:val="12"/>
      <w:szCs w:val="12"/>
    </w:rPr>
  </w:style>
  <w:style w:type="character" w:customStyle="1" w:styleId="FontStyle156">
    <w:name w:val="Font Style156"/>
    <w:basedOn w:val="DefaultParagraphFont"/>
    <w:uiPriority w:val="99"/>
    <w:rsid w:val="000F58D2"/>
    <w:rPr>
      <w:rFonts w:ascii="Arial Narrow" w:hAnsi="Arial Narrow" w:cs="Arial Narrow"/>
      <w:sz w:val="8"/>
      <w:szCs w:val="8"/>
    </w:rPr>
  </w:style>
  <w:style w:type="character" w:customStyle="1" w:styleId="FontStyle160">
    <w:name w:val="Font Style160"/>
    <w:basedOn w:val="DefaultParagraphFont"/>
    <w:uiPriority w:val="99"/>
    <w:rsid w:val="000F58D2"/>
    <w:rPr>
      <w:rFonts w:ascii="Times New Roman" w:hAnsi="Times New Roman" w:cs="Times New Roman"/>
      <w:b/>
      <w:bCs/>
      <w:sz w:val="20"/>
      <w:szCs w:val="20"/>
    </w:rPr>
  </w:style>
  <w:style w:type="character" w:customStyle="1" w:styleId="FontStyle178">
    <w:name w:val="Font Style178"/>
    <w:basedOn w:val="DefaultParagraphFont"/>
    <w:uiPriority w:val="99"/>
    <w:rsid w:val="000F58D2"/>
    <w:rPr>
      <w:rFonts w:ascii="Times New Roman" w:hAnsi="Times New Roman" w:cs="Times New Roman"/>
      <w:sz w:val="18"/>
      <w:szCs w:val="18"/>
    </w:rPr>
  </w:style>
  <w:style w:type="paragraph" w:customStyle="1" w:styleId="Style140">
    <w:name w:val="Style14"/>
    <w:basedOn w:val="Normal"/>
    <w:uiPriority w:val="99"/>
    <w:qFormat/>
    <w:rsid w:val="000F58D2"/>
    <w:pPr>
      <w:autoSpaceDE w:val="0"/>
      <w:autoSpaceDN w:val="0"/>
      <w:adjustRightInd w:val="0"/>
      <w:spacing w:after="0" w:line="278" w:lineRule="exact"/>
      <w:jc w:val="both"/>
    </w:pPr>
    <w:rPr>
      <w:rFonts w:eastAsia="Times New Roman" w:cs="Calibri"/>
      <w:sz w:val="24"/>
    </w:rPr>
  </w:style>
  <w:style w:type="paragraph" w:customStyle="1" w:styleId="Style160">
    <w:name w:val="Style16"/>
    <w:basedOn w:val="Normal"/>
    <w:uiPriority w:val="99"/>
    <w:qFormat/>
    <w:rsid w:val="000F58D2"/>
    <w:pPr>
      <w:autoSpaceDE w:val="0"/>
      <w:autoSpaceDN w:val="0"/>
      <w:adjustRightInd w:val="0"/>
      <w:spacing w:after="0" w:line="163" w:lineRule="exact"/>
    </w:pPr>
    <w:rPr>
      <w:rFonts w:eastAsia="Times New Roman" w:cs="Calibri"/>
      <w:sz w:val="24"/>
    </w:rPr>
  </w:style>
  <w:style w:type="character" w:customStyle="1" w:styleId="FontStyle168">
    <w:name w:val="Font Style168"/>
    <w:basedOn w:val="DefaultParagraphFont"/>
    <w:uiPriority w:val="99"/>
    <w:rsid w:val="000F58D2"/>
    <w:rPr>
      <w:rFonts w:ascii="Times New Roman" w:hAnsi="Times New Roman" w:cs="Times New Roman"/>
      <w:sz w:val="12"/>
      <w:szCs w:val="12"/>
    </w:rPr>
  </w:style>
  <w:style w:type="paragraph" w:customStyle="1" w:styleId="Style90">
    <w:name w:val="Style9"/>
    <w:basedOn w:val="Normal"/>
    <w:uiPriority w:val="99"/>
    <w:qFormat/>
    <w:rsid w:val="000F58D2"/>
    <w:pPr>
      <w:autoSpaceDE w:val="0"/>
      <w:autoSpaceDN w:val="0"/>
      <w:adjustRightInd w:val="0"/>
      <w:spacing w:after="0" w:line="134" w:lineRule="exact"/>
      <w:jc w:val="both"/>
    </w:pPr>
    <w:rPr>
      <w:rFonts w:eastAsia="Times New Roman" w:cs="Calibri"/>
      <w:sz w:val="24"/>
    </w:rPr>
  </w:style>
  <w:style w:type="paragraph" w:customStyle="1" w:styleId="Style44">
    <w:name w:val="Style44"/>
    <w:basedOn w:val="Normal"/>
    <w:uiPriority w:val="99"/>
    <w:qFormat/>
    <w:rsid w:val="000F58D2"/>
    <w:pPr>
      <w:autoSpaceDE w:val="0"/>
      <w:autoSpaceDN w:val="0"/>
      <w:adjustRightInd w:val="0"/>
      <w:spacing w:after="0" w:line="216" w:lineRule="exact"/>
      <w:jc w:val="both"/>
    </w:pPr>
    <w:rPr>
      <w:rFonts w:eastAsia="Times New Roman" w:cs="Calibri"/>
      <w:sz w:val="24"/>
    </w:rPr>
  </w:style>
  <w:style w:type="paragraph" w:customStyle="1" w:styleId="Style19">
    <w:name w:val="Style19"/>
    <w:basedOn w:val="Normal"/>
    <w:uiPriority w:val="99"/>
    <w:qFormat/>
    <w:rsid w:val="000F58D2"/>
    <w:pPr>
      <w:autoSpaceDE w:val="0"/>
      <w:autoSpaceDN w:val="0"/>
      <w:adjustRightInd w:val="0"/>
      <w:spacing w:after="0" w:line="206" w:lineRule="exact"/>
    </w:pPr>
    <w:rPr>
      <w:rFonts w:eastAsia="Times New Roman" w:cs="Calibri"/>
      <w:sz w:val="24"/>
    </w:rPr>
  </w:style>
  <w:style w:type="character" w:customStyle="1" w:styleId="FontStyle176">
    <w:name w:val="Font Style176"/>
    <w:basedOn w:val="DefaultParagraphFont"/>
    <w:uiPriority w:val="99"/>
    <w:rsid w:val="000F58D2"/>
    <w:rPr>
      <w:rFonts w:ascii="Times New Roman" w:hAnsi="Times New Roman" w:cs="Times New Roman"/>
      <w:sz w:val="16"/>
      <w:szCs w:val="16"/>
    </w:rPr>
  </w:style>
  <w:style w:type="paragraph" w:customStyle="1" w:styleId="Stylecard11pt">
    <w:name w:val="Style card + 11 pt"/>
    <w:basedOn w:val="Normal"/>
    <w:link w:val="Stylecard11ptChar"/>
    <w:qFormat/>
    <w:rsid w:val="000F58D2"/>
    <w:pPr>
      <w:spacing w:after="0" w:line="240" w:lineRule="auto"/>
      <w:ind w:left="288" w:right="288"/>
    </w:pPr>
    <w:rPr>
      <w:rFonts w:eastAsia="SimSun" w:cs="Calibri"/>
      <w:sz w:val="20"/>
      <w:lang w:eastAsia="zh-CN"/>
    </w:rPr>
  </w:style>
  <w:style w:type="character" w:customStyle="1" w:styleId="Stylecard11ptChar">
    <w:name w:val="Style card + 11 pt Char"/>
    <w:link w:val="Stylecard11pt"/>
    <w:rsid w:val="000F58D2"/>
    <w:rPr>
      <w:rFonts w:ascii="Calibri" w:eastAsia="SimSun" w:hAnsi="Calibri" w:cs="Calibri"/>
      <w:sz w:val="20"/>
      <w:lang w:eastAsia="zh-CN"/>
    </w:rPr>
  </w:style>
  <w:style w:type="character" w:customStyle="1" w:styleId="globalcontentbody">
    <w:name w:val="globalcontentbody"/>
    <w:basedOn w:val="DefaultParagraphFont"/>
    <w:rsid w:val="000F58D2"/>
  </w:style>
  <w:style w:type="character" w:customStyle="1" w:styleId="authorbio">
    <w:name w:val="authorbio"/>
    <w:basedOn w:val="DefaultParagraphFont"/>
    <w:rsid w:val="000F58D2"/>
  </w:style>
  <w:style w:type="character" w:customStyle="1" w:styleId="StyleBoldandUnderlineCharChar11pt">
    <w:name w:val="Style Bold and Underline Char Char + 11 pt"/>
    <w:basedOn w:val="DefaultParagraphFont"/>
    <w:rsid w:val="000F58D2"/>
    <w:rPr>
      <w:b/>
      <w:bCs/>
      <w:noProof w:val="0"/>
      <w:sz w:val="20"/>
      <w:u w:val="single"/>
      <w:lang w:val="en-US" w:eastAsia="en-US" w:bidi="ar-SA"/>
    </w:rPr>
  </w:style>
  <w:style w:type="character" w:customStyle="1" w:styleId="Hyperlink23">
    <w:name w:val="Hyperlink23"/>
    <w:basedOn w:val="DefaultParagraphFont"/>
    <w:rsid w:val="000F58D2"/>
    <w:rPr>
      <w:color w:val="3300CC"/>
      <w:u w:val="single"/>
    </w:rPr>
  </w:style>
  <w:style w:type="character" w:customStyle="1" w:styleId="CharChar114">
    <w:name w:val="Char Char114"/>
    <w:basedOn w:val="DefaultParagraphFont"/>
    <w:rsid w:val="000F58D2"/>
    <w:rPr>
      <w:rFonts w:cs="Arial"/>
      <w:bCs/>
      <w:szCs w:val="26"/>
      <w:u w:val="single"/>
      <w:lang w:val="en-US" w:eastAsia="en-US" w:bidi="ar-SA"/>
    </w:rPr>
  </w:style>
  <w:style w:type="character" w:customStyle="1" w:styleId="CharChar112">
    <w:name w:val="Char Char112"/>
    <w:basedOn w:val="DefaultParagraphFont"/>
    <w:rsid w:val="000F58D2"/>
    <w:rPr>
      <w:rFonts w:cs="Arial"/>
      <w:bCs/>
      <w:szCs w:val="26"/>
      <w:u w:val="single"/>
      <w:lang w:val="en-US" w:eastAsia="en-US" w:bidi="ar-SA"/>
    </w:rPr>
  </w:style>
  <w:style w:type="paragraph" w:customStyle="1" w:styleId="WW-Default1">
    <w:name w:val="WW-Default1"/>
    <w:basedOn w:val="Normal"/>
    <w:qFormat/>
    <w:rsid w:val="000F58D2"/>
    <w:pPr>
      <w:suppressAutoHyphens/>
      <w:spacing w:after="0" w:line="240" w:lineRule="auto"/>
    </w:pPr>
    <w:rPr>
      <w:rFonts w:eastAsia="Times New Roman" w:cs="Calibri"/>
      <w:b/>
      <w:bCs/>
      <w:szCs w:val="20"/>
      <w:lang w:eastAsia="ar-SA"/>
    </w:rPr>
  </w:style>
  <w:style w:type="character" w:customStyle="1" w:styleId="zoomme">
    <w:name w:val="zoomme"/>
    <w:basedOn w:val="DefaultParagraphFont"/>
    <w:rsid w:val="000F58D2"/>
  </w:style>
  <w:style w:type="character" w:customStyle="1" w:styleId="classauthor">
    <w:name w:val="class=&quot;author&quot;"/>
    <w:basedOn w:val="DefaultParagraphFont"/>
    <w:rsid w:val="000F58D2"/>
  </w:style>
  <w:style w:type="paragraph" w:customStyle="1" w:styleId="Stylecard11ptUnderline">
    <w:name w:val="Style card + 11 pt Underline"/>
    <w:basedOn w:val="Normal"/>
    <w:link w:val="Stylecard11ptUnderlineChar"/>
    <w:qFormat/>
    <w:rsid w:val="000F58D2"/>
    <w:pPr>
      <w:spacing w:after="0" w:line="240" w:lineRule="auto"/>
      <w:ind w:left="288" w:right="288"/>
    </w:pPr>
    <w:rPr>
      <w:rFonts w:eastAsia="SimSun" w:cs="Calibri"/>
      <w:sz w:val="20"/>
      <w:u w:val="single"/>
      <w:lang w:eastAsia="zh-CN"/>
    </w:rPr>
  </w:style>
  <w:style w:type="character" w:customStyle="1" w:styleId="Stylecard11ptUnderlineChar">
    <w:name w:val="Style card + 11 pt Underline Char"/>
    <w:link w:val="Stylecard11ptUnderline"/>
    <w:rsid w:val="000F58D2"/>
    <w:rPr>
      <w:rFonts w:ascii="Calibri" w:eastAsia="SimSun" w:hAnsi="Calibri" w:cs="Calibri"/>
      <w:sz w:val="20"/>
      <w:u w:val="single"/>
      <w:lang w:eastAsia="zh-CN"/>
    </w:rPr>
  </w:style>
  <w:style w:type="character" w:customStyle="1" w:styleId="officialstitle-">
    <w:name w:val="official_s_title-"/>
    <w:basedOn w:val="DefaultParagraphFont"/>
    <w:rsid w:val="000F58D2"/>
  </w:style>
  <w:style w:type="character" w:customStyle="1" w:styleId="officialsbureau">
    <w:name w:val="official_s_bureau"/>
    <w:basedOn w:val="DefaultParagraphFont"/>
    <w:rsid w:val="000F58D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F58D2"/>
    <w:pPr>
      <w:keepLines w:val="0"/>
      <w:pageBreakBefore w:val="0"/>
      <w:spacing w:before="240" w:after="60" w:line="240" w:lineRule="auto"/>
      <w:jc w:val="left"/>
    </w:pPr>
    <w:rPr>
      <w:rFonts w:ascii="Cambria" w:eastAsia="Times New Roman" w:hAnsi="Cambria"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F58D2"/>
    <w:rPr>
      <w:rFonts w:ascii="Cambria" w:eastAsia="Times New Roman" w:hAnsi="Cambria" w:cs="Arial"/>
      <w:b/>
      <w:bCs/>
      <w:sz w:val="24"/>
      <w:szCs w:val="28"/>
    </w:rPr>
  </w:style>
  <w:style w:type="character" w:customStyle="1" w:styleId="gray">
    <w:name w:val="gray"/>
    <w:basedOn w:val="DefaultParagraphFont"/>
    <w:rsid w:val="000F58D2"/>
  </w:style>
  <w:style w:type="character" w:customStyle="1" w:styleId="Styleunderline11ptBorderSinglesolidlineAuto05p">
    <w:name w:val="Style underline + 11 pt Border: : (Single solid line Auto  0.5 p..."/>
    <w:rsid w:val="000F58D2"/>
    <w:rPr>
      <w:sz w:val="20"/>
      <w:u w:val="single"/>
      <w:bdr w:val="single" w:sz="4" w:space="0" w:color="auto"/>
    </w:rPr>
  </w:style>
  <w:style w:type="character" w:customStyle="1" w:styleId="Citation-CompleteChar">
    <w:name w:val="Citation - Complete Char"/>
    <w:basedOn w:val="DefaultParagraphFont"/>
    <w:link w:val="Citation-Complete"/>
    <w:locked/>
    <w:rsid w:val="000F58D2"/>
    <w:rPr>
      <w:rFonts w:ascii="Calibri" w:hAnsi="Calibri" w:cs="Calibri"/>
    </w:rPr>
  </w:style>
  <w:style w:type="paragraph" w:customStyle="1" w:styleId="StyleStyle49ptBoldItalic">
    <w:name w:val="Style Style4 + 9 pt Bold Italic"/>
    <w:basedOn w:val="Normal"/>
    <w:link w:val="StyleStyle49ptBoldItalicChar"/>
    <w:qFormat/>
    <w:rsid w:val="000F58D2"/>
    <w:pPr>
      <w:spacing w:after="0" w:line="240" w:lineRule="auto"/>
    </w:pPr>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0F58D2"/>
    <w:rPr>
      <w:rFonts w:ascii="Calibri" w:eastAsia="Times New Roman" w:hAnsi="Calibri" w:cs="Calibri"/>
      <w:b/>
      <w:bCs/>
      <w:i/>
      <w:iCs/>
      <w:u w:val="single"/>
    </w:rPr>
  </w:style>
  <w:style w:type="character" w:customStyle="1" w:styleId="newscontent">
    <w:name w:val="newscontent"/>
    <w:rsid w:val="000F58D2"/>
  </w:style>
  <w:style w:type="character" w:customStyle="1" w:styleId="FontStyle172">
    <w:name w:val="Font Style172"/>
    <w:basedOn w:val="DefaultParagraphFont"/>
    <w:uiPriority w:val="99"/>
    <w:rsid w:val="000F58D2"/>
    <w:rPr>
      <w:rFonts w:ascii="Times New Roman" w:hAnsi="Times New Roman" w:cs="Times New Roman"/>
      <w:b/>
      <w:bCs/>
      <w:sz w:val="16"/>
      <w:szCs w:val="16"/>
    </w:rPr>
  </w:style>
  <w:style w:type="paragraph" w:customStyle="1" w:styleId="Style180">
    <w:name w:val="Style18"/>
    <w:basedOn w:val="Normal"/>
    <w:uiPriority w:val="99"/>
    <w:qFormat/>
    <w:rsid w:val="000F58D2"/>
    <w:pPr>
      <w:autoSpaceDE w:val="0"/>
      <w:autoSpaceDN w:val="0"/>
      <w:adjustRightInd w:val="0"/>
      <w:spacing w:after="0" w:line="269" w:lineRule="exact"/>
    </w:pPr>
    <w:rPr>
      <w:rFonts w:eastAsia="Times New Roman" w:cs="Calibri"/>
      <w:sz w:val="24"/>
    </w:rPr>
  </w:style>
  <w:style w:type="character" w:customStyle="1" w:styleId="FontStyle171">
    <w:name w:val="Font Style171"/>
    <w:basedOn w:val="DefaultParagraphFont"/>
    <w:uiPriority w:val="99"/>
    <w:rsid w:val="000F58D2"/>
    <w:rPr>
      <w:rFonts w:ascii="Times New Roman" w:hAnsi="Times New Roman" w:cs="Times New Roman"/>
      <w:i/>
      <w:iCs/>
      <w:sz w:val="16"/>
      <w:szCs w:val="16"/>
    </w:rPr>
  </w:style>
  <w:style w:type="character" w:customStyle="1" w:styleId="FontStyle162">
    <w:name w:val="Font Style162"/>
    <w:basedOn w:val="DefaultParagraphFont"/>
    <w:uiPriority w:val="99"/>
    <w:rsid w:val="000F58D2"/>
    <w:rPr>
      <w:rFonts w:ascii="Times New Roman" w:hAnsi="Times New Roman" w:cs="Times New Roman"/>
      <w:b/>
      <w:bCs/>
      <w:sz w:val="18"/>
      <w:szCs w:val="18"/>
    </w:rPr>
  </w:style>
  <w:style w:type="character" w:customStyle="1" w:styleId="FontStyle167">
    <w:name w:val="Font Style167"/>
    <w:basedOn w:val="DefaultParagraphFont"/>
    <w:uiPriority w:val="99"/>
    <w:rsid w:val="000F58D2"/>
    <w:rPr>
      <w:rFonts w:ascii="Times New Roman" w:hAnsi="Times New Roman" w:cs="Times New Roman"/>
      <w:sz w:val="10"/>
      <w:szCs w:val="10"/>
    </w:rPr>
  </w:style>
  <w:style w:type="character" w:customStyle="1" w:styleId="FontStyle174">
    <w:name w:val="Font Style174"/>
    <w:basedOn w:val="DefaultParagraphFont"/>
    <w:uiPriority w:val="99"/>
    <w:rsid w:val="000F58D2"/>
    <w:rPr>
      <w:rFonts w:ascii="Arial Narrow" w:hAnsi="Arial Narrow" w:cs="Arial Narrow"/>
      <w:b/>
      <w:bCs/>
      <w:sz w:val="18"/>
      <w:szCs w:val="18"/>
    </w:rPr>
  </w:style>
  <w:style w:type="paragraph" w:customStyle="1" w:styleId="Style47">
    <w:name w:val="Style47"/>
    <w:basedOn w:val="Normal"/>
    <w:uiPriority w:val="99"/>
    <w:qFormat/>
    <w:rsid w:val="000F58D2"/>
    <w:pPr>
      <w:autoSpaceDE w:val="0"/>
      <w:autoSpaceDN w:val="0"/>
      <w:adjustRightInd w:val="0"/>
      <w:spacing w:after="0" w:line="490" w:lineRule="exact"/>
    </w:pPr>
    <w:rPr>
      <w:rFonts w:eastAsia="Times New Roman" w:cs="Calibri"/>
      <w:sz w:val="24"/>
    </w:rPr>
  </w:style>
  <w:style w:type="character" w:customStyle="1" w:styleId="FontStyle169">
    <w:name w:val="Font Style169"/>
    <w:basedOn w:val="DefaultParagraphFont"/>
    <w:uiPriority w:val="99"/>
    <w:rsid w:val="000F58D2"/>
    <w:rPr>
      <w:rFonts w:ascii="Times New Roman" w:hAnsi="Times New Roman" w:cs="Times New Roman"/>
      <w:sz w:val="12"/>
      <w:szCs w:val="12"/>
    </w:rPr>
  </w:style>
  <w:style w:type="paragraph" w:customStyle="1" w:styleId="Style24">
    <w:name w:val="Style24"/>
    <w:basedOn w:val="Normal"/>
    <w:uiPriority w:val="99"/>
    <w:qFormat/>
    <w:rsid w:val="000F58D2"/>
    <w:pPr>
      <w:autoSpaceDE w:val="0"/>
      <w:autoSpaceDN w:val="0"/>
      <w:adjustRightInd w:val="0"/>
      <w:spacing w:after="0" w:line="276" w:lineRule="exact"/>
    </w:pPr>
    <w:rPr>
      <w:rFonts w:eastAsia="Times New Roman" w:cs="Calibri"/>
      <w:sz w:val="24"/>
    </w:rPr>
  </w:style>
  <w:style w:type="paragraph" w:customStyle="1" w:styleId="Style99">
    <w:name w:val="Style99"/>
    <w:basedOn w:val="Normal"/>
    <w:uiPriority w:val="99"/>
    <w:qFormat/>
    <w:rsid w:val="000F58D2"/>
    <w:pPr>
      <w:autoSpaceDE w:val="0"/>
      <w:autoSpaceDN w:val="0"/>
      <w:adjustRightInd w:val="0"/>
      <w:spacing w:after="0" w:line="182" w:lineRule="exact"/>
      <w:jc w:val="both"/>
    </w:pPr>
    <w:rPr>
      <w:rFonts w:eastAsia="Times New Roman" w:cs="Calibri"/>
      <w:sz w:val="24"/>
    </w:rPr>
  </w:style>
  <w:style w:type="paragraph" w:customStyle="1" w:styleId="Style26">
    <w:name w:val="Style26"/>
    <w:basedOn w:val="Normal"/>
    <w:uiPriority w:val="99"/>
    <w:qFormat/>
    <w:rsid w:val="000F58D2"/>
    <w:pPr>
      <w:autoSpaceDE w:val="0"/>
      <w:autoSpaceDN w:val="0"/>
      <w:adjustRightInd w:val="0"/>
      <w:spacing w:after="0" w:line="278" w:lineRule="exact"/>
      <w:jc w:val="both"/>
    </w:pPr>
    <w:rPr>
      <w:rFonts w:eastAsia="Times New Roman" w:cs="Calibri"/>
      <w:sz w:val="24"/>
    </w:rPr>
  </w:style>
  <w:style w:type="character" w:customStyle="1" w:styleId="FontStyle139">
    <w:name w:val="Font Style139"/>
    <w:basedOn w:val="DefaultParagraphFont"/>
    <w:uiPriority w:val="99"/>
    <w:rsid w:val="000F58D2"/>
    <w:rPr>
      <w:rFonts w:ascii="Times New Roman" w:hAnsi="Times New Roman" w:cs="Times New Roman"/>
      <w:b/>
      <w:bCs/>
      <w:sz w:val="18"/>
      <w:szCs w:val="18"/>
    </w:rPr>
  </w:style>
  <w:style w:type="paragraph" w:customStyle="1" w:styleId="Style210">
    <w:name w:val="Style21"/>
    <w:basedOn w:val="Normal"/>
    <w:uiPriority w:val="99"/>
    <w:qFormat/>
    <w:rsid w:val="000F58D2"/>
    <w:pPr>
      <w:autoSpaceDE w:val="0"/>
      <w:autoSpaceDN w:val="0"/>
      <w:adjustRightInd w:val="0"/>
      <w:spacing w:after="0" w:line="216" w:lineRule="exact"/>
      <w:jc w:val="both"/>
    </w:pPr>
    <w:rPr>
      <w:rFonts w:eastAsia="Times New Roman" w:cs="Calibri"/>
      <w:sz w:val="24"/>
    </w:rPr>
  </w:style>
  <w:style w:type="paragraph" w:customStyle="1" w:styleId="Style50">
    <w:name w:val="Style50"/>
    <w:basedOn w:val="Normal"/>
    <w:uiPriority w:val="99"/>
    <w:qFormat/>
    <w:rsid w:val="000F58D2"/>
    <w:pPr>
      <w:autoSpaceDE w:val="0"/>
      <w:autoSpaceDN w:val="0"/>
      <w:adjustRightInd w:val="0"/>
      <w:spacing w:after="0" w:line="198" w:lineRule="exact"/>
    </w:pPr>
    <w:rPr>
      <w:rFonts w:eastAsia="Times New Roman" w:cs="Calibri"/>
      <w:sz w:val="24"/>
    </w:rPr>
  </w:style>
  <w:style w:type="paragraph" w:customStyle="1" w:styleId="StyleHeading4TagNotBold">
    <w:name w:val="Style Heading 4Tag + Not Bold"/>
    <w:basedOn w:val="Heading4"/>
    <w:rsid w:val="000F58D2"/>
    <w:pPr>
      <w:spacing w:before="200" w:line="240" w:lineRule="auto"/>
    </w:pPr>
    <w:rPr>
      <w:rFonts w:ascii="Cambria" w:hAnsi="Cambria"/>
      <w:bCs/>
      <w:sz w:val="22"/>
    </w:rPr>
  </w:style>
  <w:style w:type="paragraph" w:customStyle="1" w:styleId="Aa">
    <w:name w:val="A"/>
    <w:basedOn w:val="Default"/>
    <w:next w:val="Default"/>
    <w:rsid w:val="000F58D2"/>
    <w:rPr>
      <w:rFonts w:eastAsia="Times New Roman"/>
      <w:color w:val="auto"/>
      <w:lang w:bidi="en-US"/>
    </w:rPr>
  </w:style>
  <w:style w:type="character" w:customStyle="1" w:styleId="ac">
    <w:name w:val="••••"/>
    <w:rsid w:val="000F58D2"/>
    <w:rPr>
      <w:color w:val="000000"/>
    </w:rPr>
  </w:style>
  <w:style w:type="character" w:customStyle="1" w:styleId="UL-Bold">
    <w:name w:val="UL-Bold"/>
    <w:basedOn w:val="DefaultParagraphFont"/>
    <w:rsid w:val="000F58D2"/>
    <w:rPr>
      <w:u w:val="thick"/>
    </w:rPr>
  </w:style>
  <w:style w:type="character" w:customStyle="1" w:styleId="UL-None">
    <w:name w:val="UL-None"/>
    <w:basedOn w:val="DefaultParagraphFont"/>
    <w:rsid w:val="000F58D2"/>
    <w:rPr>
      <w:u w:val="none"/>
    </w:rPr>
  </w:style>
  <w:style w:type="character" w:customStyle="1" w:styleId="styletimesnewroman12ptbold0">
    <w:name w:val="styletimesnewroman12ptbold"/>
    <w:basedOn w:val="DefaultParagraphFont"/>
    <w:rsid w:val="000F58D2"/>
  </w:style>
  <w:style w:type="character" w:customStyle="1" w:styleId="FontStyle19">
    <w:name w:val="Font Style19"/>
    <w:basedOn w:val="DefaultParagraphFont"/>
    <w:uiPriority w:val="99"/>
    <w:rsid w:val="000F58D2"/>
    <w:rPr>
      <w:rFonts w:ascii="Times New Roman" w:hAnsi="Times New Roman" w:cs="Times New Roman"/>
      <w:sz w:val="18"/>
      <w:szCs w:val="18"/>
    </w:rPr>
  </w:style>
  <w:style w:type="character" w:customStyle="1" w:styleId="UnderlineBox">
    <w:name w:val="Underline + Box"/>
    <w:uiPriority w:val="1"/>
    <w:qFormat/>
    <w:rsid w:val="000F58D2"/>
    <w:rPr>
      <w:rFonts w:ascii="Georgia" w:hAnsi="Georgia"/>
      <w:b w:val="0"/>
      <w:sz w:val="22"/>
      <w:u w:val="single"/>
      <w:bdr w:val="single" w:sz="4" w:space="0" w:color="auto"/>
    </w:rPr>
  </w:style>
  <w:style w:type="character" w:customStyle="1" w:styleId="10ptnotbold">
    <w:name w:val="10ptnotbold"/>
    <w:basedOn w:val="DefaultParagraphFont"/>
    <w:rsid w:val="000F58D2"/>
    <w:rPr>
      <w:sz w:val="20"/>
    </w:rPr>
  </w:style>
  <w:style w:type="paragraph" w:customStyle="1" w:styleId="ALLCAPS">
    <w:name w:val="ALL CAPS"/>
    <w:basedOn w:val="Normal"/>
    <w:link w:val="ALLCAPSChar"/>
    <w:qFormat/>
    <w:rsid w:val="000F58D2"/>
    <w:pPr>
      <w:spacing w:after="0" w:line="240" w:lineRule="auto"/>
    </w:pPr>
    <w:rPr>
      <w:rFonts w:eastAsia="Times New Roman" w:cs="Calibri"/>
      <w:b/>
      <w:caps/>
      <w:szCs w:val="20"/>
    </w:rPr>
  </w:style>
  <w:style w:type="character" w:customStyle="1" w:styleId="kn">
    <w:name w:val="kn"/>
    <w:basedOn w:val="DefaultParagraphFont"/>
    <w:rsid w:val="000F58D2"/>
  </w:style>
  <w:style w:type="paragraph" w:customStyle="1" w:styleId="StyleCardworksLinespacingsingle">
    <w:name w:val="Style Card works + Line spacing:  single"/>
    <w:basedOn w:val="Normal"/>
    <w:link w:val="StyleCardworksLinespacingsingleChar"/>
    <w:qFormat/>
    <w:rsid w:val="000F58D2"/>
    <w:pPr>
      <w:suppressAutoHyphens/>
      <w:spacing w:after="0" w:line="240" w:lineRule="auto"/>
    </w:pPr>
    <w:rPr>
      <w:rFonts w:eastAsia="Times New Roman" w:cs="Calibri"/>
      <w:spacing w:val="-3"/>
      <w:szCs w:val="20"/>
    </w:rPr>
  </w:style>
  <w:style w:type="character" w:customStyle="1" w:styleId="StyleCardworksLinespacingsingleChar">
    <w:name w:val="Style Card works + Line spacing:  single Char"/>
    <w:basedOn w:val="DefaultParagraphFont"/>
    <w:link w:val="StyleCardworksLinespacingsingle"/>
    <w:rsid w:val="000F58D2"/>
    <w:rPr>
      <w:rFonts w:ascii="Calibri" w:eastAsia="Times New Roman" w:hAnsi="Calibri" w:cs="Calibri"/>
      <w:spacing w:val="-3"/>
      <w:szCs w:val="20"/>
    </w:rPr>
  </w:style>
  <w:style w:type="paragraph" w:customStyle="1" w:styleId="BriefTitleWorks">
    <w:name w:val="Brief Title Works"/>
    <w:basedOn w:val="Heading1"/>
    <w:link w:val="BriefTitleWorksChar"/>
    <w:qFormat/>
    <w:rsid w:val="000F58D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mbria" w:eastAsia="Times New Roman" w:hAnsi="Cambria" w:cs="Arial"/>
      <w:kern w:val="32"/>
      <w:sz w:val="24"/>
      <w:u w:val="single"/>
    </w:rPr>
  </w:style>
  <w:style w:type="character" w:customStyle="1" w:styleId="BriefTitleWorksChar">
    <w:name w:val="Brief Title Works Char"/>
    <w:basedOn w:val="DefaultParagraphFont"/>
    <w:link w:val="BriefTitleWorks"/>
    <w:rsid w:val="000F58D2"/>
    <w:rPr>
      <w:rFonts w:ascii="Cambria" w:eastAsia="Times New Roman" w:hAnsi="Cambria" w:cs="Arial"/>
      <w:b/>
      <w:kern w:val="32"/>
      <w:sz w:val="24"/>
      <w:szCs w:val="32"/>
      <w:u w:val="single"/>
    </w:rPr>
  </w:style>
  <w:style w:type="character" w:customStyle="1" w:styleId="twelptblackblack1">
    <w:name w:val="twelptblackblack1"/>
    <w:basedOn w:val="DefaultParagraphFont"/>
    <w:rsid w:val="000F58D2"/>
    <w:rPr>
      <w:rFonts w:ascii="Verdana" w:hAnsi="Verdana" w:hint="default"/>
      <w:color w:val="000000"/>
      <w:sz w:val="16"/>
      <w:szCs w:val="16"/>
    </w:rPr>
  </w:style>
  <w:style w:type="character" w:customStyle="1" w:styleId="TagCharCharCharChar0">
    <w:name w:val="Tag Char Char Char Char"/>
    <w:basedOn w:val="DefaultParagraphFont"/>
    <w:rsid w:val="000F58D2"/>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0F58D2"/>
    <w:pPr>
      <w:keepLines w:val="0"/>
      <w:pageBreakBefore w:val="0"/>
      <w:spacing w:before="480" w:after="160" w:line="240" w:lineRule="auto"/>
      <w:contextualSpacing/>
      <w:jc w:val="left"/>
    </w:pPr>
    <w:rPr>
      <w:rFonts w:ascii="Cambria" w:eastAsia="Times New Roman" w:hAnsi="Cambria" w:cs="Arial"/>
      <w:b w:val="0"/>
      <w:bCs/>
      <w:iCs/>
      <w:sz w:val="20"/>
      <w:szCs w:val="20"/>
      <w:u w:val="none"/>
    </w:rPr>
  </w:style>
  <w:style w:type="character" w:customStyle="1" w:styleId="CharacterStyle14">
    <w:name w:val="Character Style 14"/>
    <w:rsid w:val="000F58D2"/>
    <w:rPr>
      <w:sz w:val="30"/>
      <w:szCs w:val="30"/>
    </w:rPr>
  </w:style>
  <w:style w:type="character" w:customStyle="1" w:styleId="CharacterStyle13">
    <w:name w:val="Character Style 13"/>
    <w:rsid w:val="000F58D2"/>
    <w:rPr>
      <w:i/>
      <w:iCs/>
      <w:sz w:val="17"/>
      <w:szCs w:val="17"/>
    </w:rPr>
  </w:style>
  <w:style w:type="character" w:customStyle="1" w:styleId="CardsNotUnderlined">
    <w:name w:val="Cards Not Underlined"/>
    <w:rsid w:val="000F58D2"/>
    <w:rPr>
      <w:rFonts w:ascii="Times New Roman" w:hAnsi="Times New Roman"/>
      <w:sz w:val="16"/>
    </w:rPr>
  </w:style>
  <w:style w:type="character" w:customStyle="1" w:styleId="a13">
    <w:name w:val="a1"/>
    <w:rsid w:val="000F58D2"/>
    <w:rPr>
      <w:color w:val="008000"/>
    </w:rPr>
  </w:style>
  <w:style w:type="paragraph" w:customStyle="1" w:styleId="Fifth">
    <w:name w:val="Fifth"/>
    <w:basedOn w:val="Normal"/>
    <w:link w:val="FifthChar"/>
    <w:qFormat/>
    <w:rsid w:val="000F58D2"/>
    <w:pPr>
      <w:spacing w:after="0" w:line="240" w:lineRule="auto"/>
    </w:pPr>
    <w:rPr>
      <w:rFonts w:eastAsia="Times New Roman" w:cs="Calibri"/>
      <w:sz w:val="20"/>
      <w:lang w:val="x-none" w:eastAsia="x-none"/>
    </w:rPr>
  </w:style>
  <w:style w:type="character" w:customStyle="1" w:styleId="FifthChar">
    <w:name w:val="Fifth Char"/>
    <w:link w:val="Fifth"/>
    <w:rsid w:val="000F58D2"/>
    <w:rPr>
      <w:rFonts w:ascii="Calibri" w:eastAsia="Times New Roman" w:hAnsi="Calibri" w:cs="Calibri"/>
      <w:sz w:val="20"/>
      <w:lang w:val="x-none" w:eastAsia="x-none"/>
    </w:rPr>
  </w:style>
  <w:style w:type="paragraph" w:customStyle="1" w:styleId="Repeatblockheading0">
    <w:name w:val="Repeat block heading"/>
    <w:basedOn w:val="Normal"/>
    <w:rsid w:val="000F58D2"/>
    <w:pPr>
      <w:pBdr>
        <w:bottom w:val="single" w:sz="12" w:space="1" w:color="auto"/>
      </w:pBdr>
      <w:spacing w:after="0" w:line="240" w:lineRule="auto"/>
      <w:jc w:val="center"/>
      <w:outlineLvl w:val="1"/>
    </w:pPr>
    <w:rPr>
      <w:rFonts w:ascii="Estrangelo Edessa" w:eastAsia="Times New Roman" w:hAnsi="Estrangelo Edessa" w:cs="Calibri"/>
      <w:b/>
      <w:sz w:val="48"/>
      <w:szCs w:val="48"/>
    </w:rPr>
  </w:style>
  <w:style w:type="character" w:customStyle="1" w:styleId="mandelbrotrefrag">
    <w:name w:val="mandelbrot_refrag"/>
    <w:rsid w:val="000F58D2"/>
  </w:style>
  <w:style w:type="character" w:customStyle="1" w:styleId="imgcreditcaption">
    <w:name w:val="imgcreditcaption"/>
    <w:rsid w:val="000F58D2"/>
  </w:style>
  <w:style w:type="character" w:customStyle="1" w:styleId="current-article">
    <w:name w:val="current-article"/>
    <w:rsid w:val="000F58D2"/>
  </w:style>
  <w:style w:type="character" w:customStyle="1" w:styleId="hps">
    <w:name w:val="hps"/>
    <w:rsid w:val="000F58D2"/>
  </w:style>
  <w:style w:type="paragraph" w:customStyle="1" w:styleId="introduction">
    <w:name w:val="introduction"/>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TashmaHeader2">
    <w:name w:val="Tashma_Header2"/>
    <w:basedOn w:val="Heading2"/>
    <w:uiPriority w:val="99"/>
    <w:qFormat/>
    <w:rsid w:val="000F58D2"/>
    <w:pPr>
      <w:spacing w:before="480" w:after="160" w:line="240" w:lineRule="auto"/>
    </w:pPr>
    <w:rPr>
      <w:rFonts w:ascii="Cambria" w:eastAsia="SimSun" w:hAnsi="Cambria" w:cstheme="minorBidi"/>
      <w:bCs/>
      <w:caps/>
      <w:sz w:val="28"/>
    </w:rPr>
  </w:style>
  <w:style w:type="paragraph" w:customStyle="1" w:styleId="TashmaHeading1">
    <w:name w:val="Tashma_Heading1"/>
    <w:basedOn w:val="Heading1"/>
    <w:uiPriority w:val="99"/>
    <w:qFormat/>
    <w:rsid w:val="000F58D2"/>
    <w:pPr>
      <w:spacing w:before="480" w:after="160" w:line="240" w:lineRule="auto"/>
    </w:pPr>
    <w:rPr>
      <w:rFonts w:ascii="Cambria" w:eastAsia="Times New Roman" w:hAnsi="Cambria" w:cstheme="minorBidi"/>
      <w:bCs/>
      <w:sz w:val="32"/>
    </w:rPr>
  </w:style>
  <w:style w:type="character" w:customStyle="1" w:styleId="CitationCharCharCharCharCharCharCharChar">
    <w:name w:val="Citation Char Char Char Char Char Char Char Char"/>
    <w:link w:val="CitationCharCharCharCharCharCharChar"/>
    <w:locked/>
    <w:rsid w:val="000F58D2"/>
    <w:rPr>
      <w:rFonts w:cs="Calibri"/>
    </w:rPr>
  </w:style>
  <w:style w:type="paragraph" w:customStyle="1" w:styleId="CitationCharCharCharCharCharCharChar">
    <w:name w:val="Citation Char Char Char Char Char Char Char"/>
    <w:basedOn w:val="Normal"/>
    <w:link w:val="CitationCharCharCharCharCharCharCharChar"/>
    <w:rsid w:val="000F58D2"/>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pagpag2">
    <w:name w:val="pagpag2"/>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source-org">
    <w:name w:val="source-org"/>
    <w:rsid w:val="000F58D2"/>
  </w:style>
  <w:style w:type="paragraph" w:customStyle="1" w:styleId="BodyText311">
    <w:name w:val="Body Text 31"/>
    <w:basedOn w:val="Normal"/>
    <w:next w:val="BodyText30"/>
    <w:unhideWhenUsed/>
    <w:rsid w:val="000F58D2"/>
    <w:pPr>
      <w:spacing w:after="120" w:line="240" w:lineRule="auto"/>
    </w:pPr>
    <w:rPr>
      <w:rFonts w:cs="Calibri"/>
      <w:bCs/>
      <w:color w:val="000000"/>
    </w:rPr>
  </w:style>
  <w:style w:type="paragraph" w:customStyle="1" w:styleId="BodyText210">
    <w:name w:val="Body Text 21"/>
    <w:basedOn w:val="Normal"/>
    <w:next w:val="BodyText20"/>
    <w:unhideWhenUsed/>
    <w:rsid w:val="000F58D2"/>
    <w:pPr>
      <w:spacing w:after="120" w:line="480" w:lineRule="auto"/>
    </w:pPr>
    <w:rPr>
      <w:rFonts w:cs="Calibri"/>
      <w:sz w:val="12"/>
    </w:rPr>
  </w:style>
  <w:style w:type="paragraph" w:customStyle="1" w:styleId="BodyTextIndent1">
    <w:name w:val="Body Text Indent1"/>
    <w:basedOn w:val="Normal"/>
    <w:next w:val="BodyTextIndent"/>
    <w:unhideWhenUsed/>
    <w:rsid w:val="000F58D2"/>
    <w:pPr>
      <w:spacing w:after="120" w:line="240" w:lineRule="auto"/>
      <w:ind w:left="360"/>
    </w:pPr>
    <w:rPr>
      <w:rFonts w:cs="Calibri"/>
    </w:rPr>
  </w:style>
  <w:style w:type="paragraph" w:customStyle="1" w:styleId="BodyTextIndent31">
    <w:name w:val="Body Text Indent 31"/>
    <w:basedOn w:val="Normal"/>
    <w:next w:val="BodyTextIndent3"/>
    <w:semiHidden/>
    <w:unhideWhenUsed/>
    <w:rsid w:val="000F58D2"/>
    <w:pPr>
      <w:spacing w:after="120" w:line="240" w:lineRule="auto"/>
      <w:ind w:left="360"/>
    </w:pPr>
    <w:rPr>
      <w:rFonts w:cs="Calibri"/>
      <w:sz w:val="14"/>
    </w:rPr>
  </w:style>
  <w:style w:type="paragraph" w:customStyle="1" w:styleId="BodyTextIndent21">
    <w:name w:val="Body Text Indent 21"/>
    <w:basedOn w:val="Normal"/>
    <w:next w:val="BodyTextIndent2"/>
    <w:unhideWhenUsed/>
    <w:rsid w:val="000F58D2"/>
    <w:pPr>
      <w:spacing w:after="120" w:line="480" w:lineRule="auto"/>
      <w:ind w:left="360"/>
    </w:pPr>
    <w:rPr>
      <w:rFonts w:cs="Calibri"/>
    </w:rPr>
  </w:style>
  <w:style w:type="character" w:customStyle="1" w:styleId="Caption11">
    <w:name w:val="Caption11"/>
    <w:rsid w:val="000F58D2"/>
  </w:style>
  <w:style w:type="paragraph" w:customStyle="1" w:styleId="z-BottomofForm1">
    <w:name w:val="z-Bottom of Form1"/>
    <w:basedOn w:val="Normal"/>
    <w:next w:val="Normal"/>
    <w:hidden/>
    <w:unhideWhenUsed/>
    <w:rsid w:val="000F58D2"/>
    <w:pPr>
      <w:pBdr>
        <w:top w:val="single" w:sz="6" w:space="1" w:color="auto"/>
      </w:pBdr>
      <w:spacing w:after="0" w:line="240" w:lineRule="auto"/>
      <w:jc w:val="center"/>
    </w:pPr>
    <w:rPr>
      <w:rFonts w:eastAsia="Times New Roman" w:cs="Calibri"/>
      <w:vanish/>
      <w:szCs w:val="16"/>
    </w:rPr>
  </w:style>
  <w:style w:type="paragraph" w:customStyle="1" w:styleId="arcticletext">
    <w:name w:val="arcticle_text"/>
    <w:basedOn w:val="Normal"/>
    <w:rsid w:val="000F58D2"/>
    <w:pPr>
      <w:spacing w:before="100" w:beforeAutospacing="1" w:after="100" w:afterAutospacing="1" w:line="240" w:lineRule="auto"/>
    </w:pPr>
    <w:rPr>
      <w:rFonts w:eastAsia="Times New Roman" w:cs="Calibri"/>
      <w:sz w:val="24"/>
    </w:rPr>
  </w:style>
  <w:style w:type="paragraph" w:customStyle="1" w:styleId="cptchblock">
    <w:name w:val="cptch_block"/>
    <w:basedOn w:val="Normal"/>
    <w:rsid w:val="000F58D2"/>
    <w:pPr>
      <w:spacing w:before="100" w:beforeAutospacing="1" w:after="100" w:afterAutospacing="1" w:line="240" w:lineRule="auto"/>
    </w:pPr>
    <w:rPr>
      <w:rFonts w:eastAsia="Times New Roman" w:cs="Calibri"/>
      <w:sz w:val="24"/>
    </w:rPr>
  </w:style>
  <w:style w:type="paragraph" w:customStyle="1" w:styleId="publisheddate">
    <w:name w:val="published_date"/>
    <w:basedOn w:val="Normal"/>
    <w:rsid w:val="000F58D2"/>
    <w:pPr>
      <w:spacing w:before="100" w:beforeAutospacing="1" w:after="100" w:afterAutospacing="1" w:line="240" w:lineRule="auto"/>
    </w:pPr>
    <w:rPr>
      <w:rFonts w:eastAsia="Times New Roman" w:cs="Calibri"/>
      <w:sz w:val="24"/>
    </w:rPr>
  </w:style>
  <w:style w:type="paragraph" w:customStyle="1" w:styleId="headline-title">
    <w:name w:val="headline-title"/>
    <w:basedOn w:val="Normal"/>
    <w:qFormat/>
    <w:rsid w:val="000F58D2"/>
    <w:pPr>
      <w:spacing w:before="100" w:beforeAutospacing="1" w:after="100" w:afterAutospacing="1" w:line="240" w:lineRule="auto"/>
    </w:pPr>
    <w:rPr>
      <w:rFonts w:eastAsia="Times New Roman" w:cs="Calibri"/>
      <w:sz w:val="24"/>
    </w:rPr>
  </w:style>
  <w:style w:type="character" w:customStyle="1" w:styleId="mainheading">
    <w:name w:val="mainheading"/>
    <w:rsid w:val="000F58D2"/>
  </w:style>
  <w:style w:type="character" w:customStyle="1" w:styleId="StyleStyleunderlineBold11pt">
    <w:name w:val="Style Style underline + Bold + 11 pt"/>
    <w:rsid w:val="000F58D2"/>
    <w:rPr>
      <w:bCs/>
      <w:sz w:val="20"/>
      <w:u w:val="single"/>
    </w:rPr>
  </w:style>
  <w:style w:type="character" w:customStyle="1" w:styleId="StyleunderlineAsianTimesNewRomanBold">
    <w:name w:val="Style underline + (Asian) Times New Roman Bold"/>
    <w:rsid w:val="000F58D2"/>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0F58D2"/>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0F58D2"/>
    <w:pPr>
      <w:spacing w:after="0" w:line="240" w:lineRule="auto"/>
    </w:pPr>
    <w:rPr>
      <w:rFonts w:eastAsia="Times New Roman" w:cs="Calibri"/>
      <w:b/>
      <w:sz w:val="20"/>
      <w:u w:val="single"/>
      <w:lang w:val="x-none" w:eastAsia="x-none"/>
    </w:rPr>
  </w:style>
  <w:style w:type="character" w:customStyle="1" w:styleId="BoldandUnderlineCharCharCharCharCharChar">
    <w:name w:val="Bold and Underline Char Char Char Char Char Char"/>
    <w:link w:val="BoldandUnderlineCharCharCharCharChar"/>
    <w:rsid w:val="000F58D2"/>
    <w:rPr>
      <w:rFonts w:ascii="Calibri" w:eastAsia="Times New Roman" w:hAnsi="Calibri" w:cs="Calibri"/>
      <w:b/>
      <w:sz w:val="20"/>
      <w:u w:val="single"/>
      <w:lang w:val="x-none" w:eastAsia="x-none"/>
    </w:rPr>
  </w:style>
  <w:style w:type="character" w:customStyle="1" w:styleId="Style11ptBoldUnderlineBorderSinglesolidlineAuto1">
    <w:name w:val="Style 11 pt Bold Underline Border: : (Single solid line Auto  ...1"/>
    <w:rsid w:val="000F58D2"/>
    <w:rPr>
      <w:b/>
      <w:bCs/>
      <w:sz w:val="20"/>
      <w:u w:val="single"/>
      <w:bdr w:val="single" w:sz="4" w:space="0" w:color="auto"/>
    </w:rPr>
  </w:style>
  <w:style w:type="paragraph" w:customStyle="1" w:styleId="emactive">
    <w:name w:val="emactive"/>
    <w:basedOn w:val="Normal"/>
    <w:uiPriority w:val="99"/>
    <w:qFormat/>
    <w:rsid w:val="000F58D2"/>
    <w:pPr>
      <w:spacing w:before="100" w:beforeAutospacing="1" w:after="100" w:afterAutospacing="1" w:line="240" w:lineRule="auto"/>
    </w:pPr>
    <w:rPr>
      <w:rFonts w:eastAsia="Times New Roman" w:cs="Calibri"/>
      <w:sz w:val="24"/>
      <w:lang w:eastAsia="ja-JP"/>
    </w:rPr>
  </w:style>
  <w:style w:type="paragraph" w:customStyle="1" w:styleId="emready">
    <w:name w:val="emready"/>
    <w:basedOn w:val="Normal"/>
    <w:uiPriority w:val="99"/>
    <w:qFormat/>
    <w:rsid w:val="000F58D2"/>
    <w:pPr>
      <w:spacing w:before="100" w:beforeAutospacing="1" w:after="100" w:afterAutospacing="1" w:line="240" w:lineRule="auto"/>
    </w:pPr>
    <w:rPr>
      <w:rFonts w:eastAsia="Times New Roman" w:cs="Calibri"/>
      <w:sz w:val="24"/>
      <w:lang w:eastAsia="ja-JP"/>
    </w:rPr>
  </w:style>
  <w:style w:type="character" w:customStyle="1" w:styleId="CardHighlightChar">
    <w:name w:val="Card Highlight Char"/>
    <w:link w:val="CardHighlight"/>
    <w:locked/>
    <w:rsid w:val="000F58D2"/>
    <w:rPr>
      <w:rFonts w:cs="Calibri"/>
      <w:u w:val="single"/>
      <w:shd w:val="clear" w:color="auto" w:fill="66FFFF"/>
    </w:rPr>
  </w:style>
  <w:style w:type="paragraph" w:customStyle="1" w:styleId="CardHighlight">
    <w:name w:val="Card Highlight"/>
    <w:basedOn w:val="Normal"/>
    <w:link w:val="CardHighlightChar"/>
    <w:qFormat/>
    <w:rsid w:val="000F58D2"/>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0F58D2"/>
    <w:pPr>
      <w:spacing w:before="200" w:line="240" w:lineRule="auto"/>
    </w:pPr>
    <w:rPr>
      <w:rFonts w:ascii="Cambria" w:eastAsia="MS Gothic" w:hAnsi="Cambria" w:cs="Arial"/>
      <w:bCs/>
      <w:sz w:val="24"/>
      <w:lang w:eastAsia="zh-CN"/>
    </w:rPr>
  </w:style>
  <w:style w:type="character" w:customStyle="1" w:styleId="metaorigin">
    <w:name w:val="meta_origin"/>
    <w:rsid w:val="000F58D2"/>
  </w:style>
  <w:style w:type="character" w:customStyle="1" w:styleId="eminfo">
    <w:name w:val="eminfo"/>
    <w:rsid w:val="000F58D2"/>
  </w:style>
  <w:style w:type="character" w:customStyle="1" w:styleId="emhighlight">
    <w:name w:val="emhighlight"/>
    <w:rsid w:val="000F58D2"/>
  </w:style>
  <w:style w:type="character" w:customStyle="1" w:styleId="last">
    <w:name w:val="last"/>
    <w:rsid w:val="000F58D2"/>
  </w:style>
  <w:style w:type="character" w:customStyle="1" w:styleId="institution">
    <w:name w:val="institution"/>
    <w:rsid w:val="000F58D2"/>
  </w:style>
  <w:style w:type="character" w:customStyle="1" w:styleId="NormalCard">
    <w:name w:val="Normal Card"/>
    <w:uiPriority w:val="1"/>
    <w:qFormat/>
    <w:rsid w:val="000F58D2"/>
    <w:rPr>
      <w:rFonts w:ascii="Times New Roman" w:hAnsi="Times New Roman" w:cs="Times New Roman" w:hint="default"/>
      <w:sz w:val="24"/>
    </w:rPr>
  </w:style>
  <w:style w:type="character" w:customStyle="1" w:styleId="timebox">
    <w:name w:val="timebox"/>
    <w:rsid w:val="000F58D2"/>
  </w:style>
  <w:style w:type="character" w:customStyle="1" w:styleId="Heading2Subtext">
    <w:name w:val="Heading 2 Subtext"/>
    <w:rsid w:val="000F58D2"/>
    <w:rPr>
      <w:rFonts w:ascii="Times New Roman" w:hAnsi="Times New Roman" w:cs="Times New Roman" w:hint="default"/>
      <w:sz w:val="16"/>
    </w:rPr>
  </w:style>
  <w:style w:type="table" w:styleId="MediumGrid1">
    <w:name w:val="Medium Grid 1"/>
    <w:basedOn w:val="TableNormal"/>
    <w:uiPriority w:val="67"/>
    <w:rsid w:val="000F58D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0F58D2"/>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0F58D2"/>
    <w:pPr>
      <w:keepNext/>
      <w:keepLines/>
      <w:spacing w:before="200" w:after="0" w:line="240" w:lineRule="auto"/>
      <w:outlineLvl w:val="3"/>
    </w:pPr>
    <w:rPr>
      <w:rFonts w:eastAsia="Times New Roman" w:cs="Calibri"/>
      <w:b/>
      <w:bCs/>
      <w:iCs/>
    </w:rPr>
  </w:style>
  <w:style w:type="paragraph" w:customStyle="1" w:styleId="nroaml">
    <w:name w:val="nroaml"/>
    <w:basedOn w:val="Normal"/>
    <w:uiPriority w:val="99"/>
    <w:qFormat/>
    <w:rsid w:val="000F58D2"/>
    <w:pPr>
      <w:keepNext/>
      <w:keepLines/>
      <w:spacing w:before="200" w:after="0" w:line="240" w:lineRule="auto"/>
      <w:outlineLvl w:val="3"/>
    </w:pPr>
    <w:rPr>
      <w:rFonts w:eastAsia="Times New Roman" w:cs="Calibri"/>
      <w:b/>
      <w:bCs/>
      <w:iCs/>
    </w:rPr>
  </w:style>
  <w:style w:type="paragraph" w:customStyle="1" w:styleId="noraml">
    <w:name w:val="noraml"/>
    <w:basedOn w:val="Normal"/>
    <w:uiPriority w:val="99"/>
    <w:qFormat/>
    <w:rsid w:val="000F58D2"/>
    <w:pPr>
      <w:keepNext/>
      <w:keepLines/>
      <w:spacing w:before="200" w:after="0" w:line="240" w:lineRule="auto"/>
      <w:outlineLvl w:val="3"/>
    </w:pPr>
    <w:rPr>
      <w:rFonts w:eastAsia="Times New Roman" w:cs="Calibri"/>
      <w:b/>
      <w:bCs/>
      <w:iCs/>
      <w:sz w:val="24"/>
    </w:rPr>
  </w:style>
  <w:style w:type="character" w:customStyle="1" w:styleId="PageHeaderLine2Char">
    <w:name w:val="PageHeaderLine2 Char"/>
    <w:link w:val="PageHeaderLine2"/>
    <w:rsid w:val="000F58D2"/>
    <w:rPr>
      <w:rFonts w:ascii="Calibri" w:hAnsi="Calibri" w:cs="Calibri"/>
      <w:b/>
    </w:rPr>
  </w:style>
  <w:style w:type="character" w:customStyle="1" w:styleId="caps-label">
    <w:name w:val="caps-label"/>
    <w:rsid w:val="000F58D2"/>
  </w:style>
  <w:style w:type="paragraph" w:customStyle="1" w:styleId="firstletter">
    <w:name w:val="firstletter"/>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more">
    <w:name w:val="more"/>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cardshighlight0">
    <w:name w:val="cardshighlight"/>
    <w:rsid w:val="000F58D2"/>
  </w:style>
  <w:style w:type="character" w:customStyle="1" w:styleId="cardsfont12pt1">
    <w:name w:val="cardsfont12pt"/>
    <w:rsid w:val="000F58D2"/>
  </w:style>
  <w:style w:type="paragraph" w:customStyle="1" w:styleId="H1numbered">
    <w:name w:val="H1 numbered"/>
    <w:basedOn w:val="Normal"/>
    <w:uiPriority w:val="99"/>
    <w:qFormat/>
    <w:rsid w:val="000F58D2"/>
    <w:pPr>
      <w:pageBreakBefore/>
      <w:numPr>
        <w:numId w:val="2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F58D2"/>
    <w:pPr>
      <w:numPr>
        <w:ilvl w:val="1"/>
        <w:numId w:val="2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F58D2"/>
  </w:style>
  <w:style w:type="character" w:customStyle="1" w:styleId="backcontent">
    <w:name w:val="backcontent"/>
    <w:rsid w:val="000F58D2"/>
  </w:style>
  <w:style w:type="character" w:customStyle="1" w:styleId="daystmp">
    <w:name w:val="daystmp"/>
    <w:rsid w:val="000F58D2"/>
  </w:style>
  <w:style w:type="paragraph" w:customStyle="1" w:styleId="in">
    <w:name w:val="in"/>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cardsfont12ptchar">
    <w:name w:val="cardsfont12ptchar"/>
    <w:rsid w:val="000F58D2"/>
  </w:style>
  <w:style w:type="character" w:customStyle="1" w:styleId="gal">
    <w:name w:val="gal"/>
    <w:rsid w:val="000F58D2"/>
  </w:style>
  <w:style w:type="paragraph" w:customStyle="1" w:styleId="imagecontain">
    <w:name w:val="imagecontain"/>
    <w:basedOn w:val="Normal"/>
    <w:uiPriority w:val="99"/>
    <w:qFormat/>
    <w:rsid w:val="000F58D2"/>
    <w:pPr>
      <w:spacing w:before="100" w:beforeAutospacing="1" w:after="100" w:afterAutospacing="1" w:line="240" w:lineRule="auto"/>
    </w:pPr>
    <w:rPr>
      <w:rFonts w:eastAsia="Times New Roman" w:cs="Calibri"/>
      <w:sz w:val="24"/>
    </w:rPr>
  </w:style>
  <w:style w:type="character" w:customStyle="1" w:styleId="imagedateline">
    <w:name w:val="image_dateline"/>
    <w:rsid w:val="000F58D2"/>
  </w:style>
  <w:style w:type="character" w:customStyle="1" w:styleId="authordatecharchar">
    <w:name w:val="authordatecharchar"/>
    <w:rsid w:val="000F58D2"/>
  </w:style>
  <w:style w:type="character" w:customStyle="1" w:styleId="style1char0">
    <w:name w:val="style1char"/>
    <w:rsid w:val="000F58D2"/>
  </w:style>
  <w:style w:type="character" w:customStyle="1" w:styleId="tagcharchar0">
    <w:name w:val="tagcharchar"/>
    <w:rsid w:val="000F58D2"/>
  </w:style>
  <w:style w:type="character" w:customStyle="1" w:styleId="underlinedcharchar2">
    <w:name w:val="underlinedcharchar"/>
    <w:rsid w:val="000F58D2"/>
  </w:style>
  <w:style w:type="paragraph" w:customStyle="1" w:styleId="CM62">
    <w:name w:val="CM62"/>
    <w:basedOn w:val="Normal"/>
    <w:next w:val="Normal"/>
    <w:uiPriority w:val="99"/>
    <w:qFormat/>
    <w:rsid w:val="000F58D2"/>
    <w:pPr>
      <w:autoSpaceDE w:val="0"/>
      <w:autoSpaceDN w:val="0"/>
      <w:adjustRightInd w:val="0"/>
      <w:spacing w:after="248" w:line="240" w:lineRule="auto"/>
    </w:pPr>
    <w:rPr>
      <w:rFonts w:ascii="Showcard Gothic" w:eastAsia="Times New Roman" w:hAnsi="Showcard Gothic" w:cs="Calibri"/>
      <w:sz w:val="24"/>
    </w:rPr>
  </w:style>
  <w:style w:type="paragraph" w:customStyle="1" w:styleId="CM63">
    <w:name w:val="CM63"/>
    <w:basedOn w:val="Normal"/>
    <w:next w:val="Normal"/>
    <w:uiPriority w:val="99"/>
    <w:qFormat/>
    <w:rsid w:val="000F58D2"/>
    <w:pPr>
      <w:autoSpaceDE w:val="0"/>
      <w:autoSpaceDN w:val="0"/>
      <w:adjustRightInd w:val="0"/>
      <w:spacing w:after="323" w:line="240" w:lineRule="auto"/>
    </w:pPr>
    <w:rPr>
      <w:rFonts w:ascii="Showcard Gothic" w:eastAsia="Times New Roman" w:hAnsi="Showcard Gothic" w:cs="Calibri"/>
      <w:sz w:val="24"/>
    </w:rPr>
  </w:style>
  <w:style w:type="paragraph" w:customStyle="1" w:styleId="CM23">
    <w:name w:val="CM23"/>
    <w:basedOn w:val="Default"/>
    <w:next w:val="Default"/>
    <w:uiPriority w:val="99"/>
    <w:qFormat/>
    <w:rsid w:val="000F58D2"/>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0F58D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0F58D2"/>
    <w:pPr>
      <w:spacing w:line="228" w:lineRule="atLeast"/>
    </w:pPr>
    <w:rPr>
      <w:rFonts w:ascii="Showcard Gothic" w:eastAsia="Times New Roman" w:hAnsi="Showcard Gothic"/>
      <w:color w:val="auto"/>
      <w:lang w:eastAsia="zh-CN"/>
    </w:rPr>
  </w:style>
  <w:style w:type="character" w:customStyle="1" w:styleId="BoxedChar">
    <w:name w:val="Boxed Char"/>
    <w:rsid w:val="000F58D2"/>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0F58D2"/>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0F58D2"/>
    <w:rPr>
      <w:rFonts w:ascii="Calibri" w:eastAsia="Times New Roman" w:hAnsi="Calibri" w:cs="Times New Roman"/>
    </w:rPr>
  </w:style>
  <w:style w:type="paragraph" w:customStyle="1" w:styleId="StyleCards11pt">
    <w:name w:val="Style Cards + 11 pt"/>
    <w:basedOn w:val="Cards"/>
    <w:link w:val="StyleCards11ptChar"/>
    <w:qFormat/>
    <w:rsid w:val="000F58D2"/>
    <w:pPr>
      <w:widowControl/>
      <w:autoSpaceDE w:val="0"/>
      <w:autoSpaceDN w:val="0"/>
      <w:adjustRightInd w:val="0"/>
    </w:pPr>
    <w:rPr>
      <w:rFonts w:ascii="Georgia" w:hAnsi="Georgia" w:cstheme="minorBidi"/>
      <w:sz w:val="22"/>
      <w:lang w:val="x-none" w:eastAsia="x-none"/>
    </w:rPr>
  </w:style>
  <w:style w:type="character" w:customStyle="1" w:styleId="StyleCards11ptChar">
    <w:name w:val="Style Cards + 11 pt Char"/>
    <w:link w:val="StyleCards11pt"/>
    <w:rsid w:val="000F58D2"/>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0F58D2"/>
    <w:pPr>
      <w:widowControl/>
      <w:autoSpaceDE w:val="0"/>
      <w:autoSpaceDN w:val="0"/>
      <w:adjustRightInd w:val="0"/>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0F58D2"/>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0F58D2"/>
    <w:pPr>
      <w:widowControl/>
      <w:autoSpaceDE w:val="0"/>
      <w:autoSpaceDN w:val="0"/>
      <w:adjustRightInd w:val="0"/>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0F58D2"/>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F58D2"/>
    <w:pPr>
      <w:widowControl/>
      <w:autoSpaceDE w:val="0"/>
      <w:autoSpaceDN w:val="0"/>
      <w:adjustRightInd w:val="0"/>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F58D2"/>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0F58D2"/>
    <w:pPr>
      <w:ind w:left="288" w:right="288"/>
    </w:pPr>
    <w:rPr>
      <w:rFonts w:eastAsia="Times New Roman"/>
      <w:sz w:val="20"/>
      <w:szCs w:val="20"/>
      <w:lang w:val="x-none" w:eastAsia="x-none"/>
    </w:rPr>
  </w:style>
  <w:style w:type="character" w:customStyle="1" w:styleId="cardCharCharChar1">
    <w:name w:val="card Char Char Char1"/>
    <w:rsid w:val="000F58D2"/>
    <w:rPr>
      <w:lang w:val="en-US" w:eastAsia="en-US" w:bidi="ar-SA"/>
    </w:rPr>
  </w:style>
  <w:style w:type="character" w:customStyle="1" w:styleId="StylecardCharChar11ptChar">
    <w:name w:val="Style card Char Char + 11 pt Char"/>
    <w:link w:val="StylecardCharChar11pt"/>
    <w:rsid w:val="000F58D2"/>
    <w:rPr>
      <w:rFonts w:eastAsia="Times New Roman"/>
      <w:sz w:val="20"/>
      <w:szCs w:val="20"/>
      <w:lang w:val="x-none" w:eastAsia="x-none"/>
    </w:rPr>
  </w:style>
  <w:style w:type="paragraph" w:customStyle="1" w:styleId="NormalFont">
    <w:name w:val="Normal Font"/>
    <w:link w:val="NormalFontChar"/>
    <w:qFormat/>
    <w:rsid w:val="000F58D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F58D2"/>
    <w:pPr>
      <w:spacing w:after="200" w:line="276" w:lineRule="auto"/>
    </w:pPr>
    <w:rPr>
      <w:rFonts w:ascii="Times" w:eastAsia="Times New Roman" w:hAnsi="Times" w:cs="Times New Roman"/>
      <w:sz w:val="20"/>
    </w:rPr>
  </w:style>
  <w:style w:type="character" w:customStyle="1" w:styleId="Style11ptThickunderline">
    <w:name w:val="Style 11 pt Thick underline"/>
    <w:rsid w:val="000F58D2"/>
    <w:rPr>
      <w:sz w:val="20"/>
      <w:u w:val="thick"/>
    </w:rPr>
  </w:style>
  <w:style w:type="character" w:customStyle="1" w:styleId="Style11ptBoldThickunderline">
    <w:name w:val="Style 11 pt Bold Thick underline"/>
    <w:rsid w:val="000F58D2"/>
    <w:rPr>
      <w:b/>
      <w:bCs/>
      <w:sz w:val="20"/>
      <w:u w:val="thick"/>
    </w:rPr>
  </w:style>
  <w:style w:type="paragraph" w:customStyle="1" w:styleId="StyleNormalFont11ptUnderline">
    <w:name w:val="Style Normal Font + 11 pt Underline"/>
    <w:basedOn w:val="NormalFont"/>
    <w:link w:val="StyleNormalFont11ptUnderlineChar"/>
    <w:qFormat/>
    <w:rsid w:val="000F58D2"/>
    <w:rPr>
      <w:u w:val="single"/>
      <w:lang w:val="x-none" w:eastAsia="x-none"/>
    </w:rPr>
  </w:style>
  <w:style w:type="character" w:customStyle="1" w:styleId="NormalFontChar">
    <w:name w:val="Normal Font Char"/>
    <w:link w:val="NormalFont"/>
    <w:rsid w:val="000F58D2"/>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F58D2"/>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F58D2"/>
    <w:rPr>
      <w:b/>
      <w:bCs/>
      <w:u w:val="single"/>
      <w:lang w:val="x-none" w:eastAsia="x-none"/>
    </w:rPr>
  </w:style>
  <w:style w:type="character" w:customStyle="1" w:styleId="StyleNormalFont11ptBoldUnderlineChar">
    <w:name w:val="Style Normal Font + 11 pt Bold Underline Char"/>
    <w:link w:val="StyleNormalFont11ptBoldUnderline"/>
    <w:rsid w:val="000F58D2"/>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0F58D2"/>
    <w:pPr>
      <w:keepLines w:val="0"/>
      <w:pageBreakBefore w:val="0"/>
      <w:spacing w:before="480" w:after="160" w:line="240" w:lineRule="auto"/>
      <w:jc w:val="left"/>
    </w:pPr>
    <w:rPr>
      <w:rFonts w:ascii="Cambria" w:eastAsiaTheme="minorHAnsi" w:hAnsi="Cambria" w:cstheme="minorBidi"/>
      <w:b w:val="0"/>
      <w:bCs/>
      <w:sz w:val="24"/>
      <w:u w:val="none"/>
      <w:lang w:eastAsia="zh-CN"/>
    </w:rPr>
  </w:style>
  <w:style w:type="paragraph" w:customStyle="1" w:styleId="Smallfont0">
    <w:name w:val="Smallfont"/>
    <w:basedOn w:val="Normal"/>
    <w:uiPriority w:val="99"/>
    <w:qFormat/>
    <w:rsid w:val="000F58D2"/>
    <w:pPr>
      <w:spacing w:after="0" w:line="240" w:lineRule="auto"/>
    </w:pPr>
    <w:rPr>
      <w:rFonts w:eastAsia="Times New Roman" w:cs="Calibri"/>
      <w:sz w:val="15"/>
    </w:rPr>
  </w:style>
  <w:style w:type="character" w:customStyle="1" w:styleId="authors1">
    <w:name w:val="authors1"/>
    <w:rsid w:val="000F58D2"/>
    <w:rPr>
      <w:rFonts w:ascii="Verdana" w:hAnsi="Verdana" w:hint="default"/>
      <w:b/>
      <w:bCs/>
      <w:color w:val="006699"/>
      <w:sz w:val="20"/>
      <w:szCs w:val="20"/>
    </w:rPr>
  </w:style>
  <w:style w:type="character" w:customStyle="1" w:styleId="headlinesectionlarge">
    <w:name w:val="headline_section_large"/>
    <w:rsid w:val="000F58D2"/>
  </w:style>
  <w:style w:type="paragraph" w:customStyle="1" w:styleId="formatvorlage2">
    <w:name w:val="formatvorlage2"/>
    <w:basedOn w:val="Normal"/>
    <w:uiPriority w:val="99"/>
    <w:qFormat/>
    <w:rsid w:val="000F58D2"/>
    <w:pPr>
      <w:spacing w:before="100" w:beforeAutospacing="1" w:after="100" w:afterAutospacing="1" w:line="240" w:lineRule="auto"/>
    </w:pPr>
    <w:rPr>
      <w:rFonts w:cs="Calibri"/>
      <w:sz w:val="24"/>
    </w:rPr>
  </w:style>
  <w:style w:type="character" w:customStyle="1" w:styleId="Styleunderline11ptBlack">
    <w:name w:val="Style underline + 11 pt Black"/>
    <w:rsid w:val="000F58D2"/>
    <w:rPr>
      <w:color w:val="000000"/>
      <w:sz w:val="20"/>
      <w:u w:val="single"/>
    </w:rPr>
  </w:style>
  <w:style w:type="character" w:customStyle="1" w:styleId="Styleunderline11ptBoldBlack">
    <w:name w:val="Style underline + 11 pt Bold Black"/>
    <w:rsid w:val="000F58D2"/>
    <w:rPr>
      <w:b/>
      <w:bCs/>
      <w:color w:val="000000"/>
      <w:sz w:val="20"/>
      <w:u w:val="single"/>
    </w:rPr>
  </w:style>
  <w:style w:type="paragraph" w:customStyle="1" w:styleId="StyleTitle11ptNotBold">
    <w:name w:val="Style Title + 11 pt Not Bold"/>
    <w:basedOn w:val="Title"/>
    <w:link w:val="StyleTitle11ptNotBoldChar"/>
    <w:qFormat/>
    <w:rsid w:val="000F58D2"/>
    <w:pPr>
      <w:pBdr>
        <w:bottom w:val="none" w:sz="0" w:space="0" w:color="auto"/>
      </w:pBdr>
      <w:spacing w:after="160" w:line="240" w:lineRule="auto"/>
      <w:contextualSpacing w:val="0"/>
      <w:jc w:val="center"/>
    </w:pPr>
    <w:rPr>
      <w:rFonts w:ascii="Georgia" w:eastAsia="Times New Roman" w:hAnsi="Georgia"/>
      <w:b/>
      <w:lang w:val="x-none" w:eastAsia="x-none"/>
    </w:rPr>
  </w:style>
  <w:style w:type="character" w:customStyle="1" w:styleId="StyleTitle11ptNotBoldChar">
    <w:name w:val="Style Title + 11 pt Not Bold Char"/>
    <w:link w:val="StyleTitle11ptNotBold"/>
    <w:rsid w:val="000F58D2"/>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0F58D2"/>
    <w:pPr>
      <w:pBdr>
        <w:bottom w:val="none" w:sz="0" w:space="0" w:color="auto"/>
      </w:pBdr>
      <w:spacing w:after="160" w:line="240" w:lineRule="auto"/>
      <w:contextualSpacing w:val="0"/>
      <w:jc w:val="center"/>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0F58D2"/>
    <w:rPr>
      <w:rFonts w:ascii="Georgia" w:eastAsia="Times New Roman" w:hAnsi="Georgia"/>
      <w:u w:val="single"/>
      <w:lang w:val="x-none" w:eastAsia="x-none"/>
    </w:rPr>
  </w:style>
  <w:style w:type="character" w:customStyle="1" w:styleId="Style11ptBoldBlackUnderline">
    <w:name w:val="Style 11 pt Bold Black Underline"/>
    <w:rsid w:val="000F58D2"/>
    <w:rPr>
      <w:b/>
      <w:bCs/>
      <w:color w:val="000000"/>
      <w:sz w:val="20"/>
      <w:u w:val="single"/>
    </w:rPr>
  </w:style>
  <w:style w:type="character" w:customStyle="1" w:styleId="Style11ptBoldBlackUnderlineBorderSinglesolidline">
    <w:name w:val="Style 11 pt Bold Black Underline Border: : (Single solid line ..."/>
    <w:rsid w:val="000F58D2"/>
    <w:rPr>
      <w:b/>
      <w:bCs/>
      <w:color w:val="000000"/>
      <w:sz w:val="20"/>
      <w:u w:val="single"/>
      <w:bdr w:val="single" w:sz="4" w:space="0" w:color="auto"/>
    </w:rPr>
  </w:style>
  <w:style w:type="character" w:customStyle="1" w:styleId="StyleLatinMeridien-Italic11ptItalicUnderline">
    <w:name w:val="Style (Latin) Meridien-Italic 11 pt Italic Underline"/>
    <w:rsid w:val="000F58D2"/>
    <w:rPr>
      <w:rFonts w:ascii="Meridien-Italic" w:hAnsi="Meridien-Italic"/>
      <w:i/>
      <w:iCs/>
      <w:sz w:val="20"/>
      <w:u w:val="single"/>
    </w:rPr>
  </w:style>
  <w:style w:type="character" w:customStyle="1" w:styleId="underlinestylechar">
    <w:name w:val="underlinestylechar"/>
    <w:rsid w:val="000F58D2"/>
  </w:style>
  <w:style w:type="character" w:customStyle="1" w:styleId="StyleCards12ptThickunderlineChar1">
    <w:name w:val="Style Cards + 12 pt Thick underline Char1"/>
    <w:rsid w:val="000F58D2"/>
    <w:rPr>
      <w:sz w:val="24"/>
      <w:szCs w:val="24"/>
      <w:u w:val="thick"/>
    </w:rPr>
  </w:style>
  <w:style w:type="character" w:customStyle="1" w:styleId="BodyTextIndentChar2">
    <w:name w:val="Body Text Indent Char2"/>
    <w:basedOn w:val="DefaultParagraphFont"/>
    <w:uiPriority w:val="99"/>
    <w:semiHidden/>
    <w:rsid w:val="000F58D2"/>
    <w:rPr>
      <w:rFonts w:ascii="Georgia" w:hAnsi="Georgia"/>
      <w:sz w:val="22"/>
      <w:szCs w:val="22"/>
    </w:rPr>
  </w:style>
  <w:style w:type="character" w:customStyle="1" w:styleId="BodyText2Char2">
    <w:name w:val="Body Text 2 Char2"/>
    <w:basedOn w:val="DefaultParagraphFont"/>
    <w:uiPriority w:val="99"/>
    <w:semiHidden/>
    <w:rsid w:val="000F58D2"/>
    <w:rPr>
      <w:rFonts w:ascii="Georgia" w:hAnsi="Georgia"/>
      <w:sz w:val="22"/>
      <w:szCs w:val="22"/>
    </w:rPr>
  </w:style>
  <w:style w:type="character" w:customStyle="1" w:styleId="BodyText3Char2">
    <w:name w:val="Body Text 3 Char2"/>
    <w:basedOn w:val="DefaultParagraphFont"/>
    <w:uiPriority w:val="99"/>
    <w:semiHidden/>
    <w:rsid w:val="000F58D2"/>
    <w:rPr>
      <w:rFonts w:ascii="Georgia" w:hAnsi="Georgia"/>
      <w:sz w:val="16"/>
      <w:szCs w:val="16"/>
    </w:rPr>
  </w:style>
  <w:style w:type="character" w:customStyle="1" w:styleId="BodyTextIndent2Char2">
    <w:name w:val="Body Text Indent 2 Char2"/>
    <w:basedOn w:val="DefaultParagraphFont"/>
    <w:uiPriority w:val="99"/>
    <w:semiHidden/>
    <w:rsid w:val="000F58D2"/>
    <w:rPr>
      <w:rFonts w:ascii="Georgia" w:hAnsi="Georgia"/>
      <w:sz w:val="22"/>
      <w:szCs w:val="22"/>
    </w:rPr>
  </w:style>
  <w:style w:type="character" w:customStyle="1" w:styleId="BodyTextIndent3Char2">
    <w:name w:val="Body Text Indent 3 Char2"/>
    <w:basedOn w:val="DefaultParagraphFont"/>
    <w:uiPriority w:val="99"/>
    <w:semiHidden/>
    <w:rsid w:val="000F58D2"/>
    <w:rPr>
      <w:rFonts w:ascii="Georgia" w:hAnsi="Georgia"/>
      <w:sz w:val="16"/>
      <w:szCs w:val="16"/>
    </w:rPr>
  </w:style>
  <w:style w:type="character" w:customStyle="1" w:styleId="z-BottomofFormChar2">
    <w:name w:val="z-Bottom of Form Char2"/>
    <w:basedOn w:val="DefaultParagraphFont"/>
    <w:uiPriority w:val="99"/>
    <w:semiHidden/>
    <w:rsid w:val="000F58D2"/>
    <w:rPr>
      <w:rFonts w:ascii="Arial" w:hAnsi="Arial" w:cs="Arial"/>
      <w:vanish/>
      <w:sz w:val="16"/>
      <w:szCs w:val="16"/>
    </w:rPr>
  </w:style>
  <w:style w:type="paragraph" w:customStyle="1" w:styleId="BodyA">
    <w:name w:val="Body A"/>
    <w:autoRedefine/>
    <w:uiPriority w:val="99"/>
    <w:qFormat/>
    <w:rsid w:val="000F58D2"/>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0F58D2"/>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0F58D2"/>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0F58D2"/>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0F58D2"/>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0F58D2"/>
  </w:style>
  <w:style w:type="character" w:customStyle="1" w:styleId="m5686307894942199640gmail-styleunderline">
    <w:name w:val="m_5686307894942199640gmail-styleunderline"/>
    <w:basedOn w:val="DefaultParagraphFont"/>
    <w:rsid w:val="000F58D2"/>
  </w:style>
  <w:style w:type="character" w:customStyle="1" w:styleId="UnderlineCharCharChar">
    <w:name w:val="Underline Char Char Char"/>
    <w:rsid w:val="000F58D2"/>
    <w:rPr>
      <w:noProof w:val="0"/>
      <w:u w:val="single"/>
      <w:lang w:val="en-US" w:eastAsia="en-US" w:bidi="ar-SA"/>
    </w:rPr>
  </w:style>
  <w:style w:type="paragraph" w:customStyle="1" w:styleId="PageHeading">
    <w:name w:val="Page Heading"/>
    <w:basedOn w:val="Heading2"/>
    <w:uiPriority w:val="99"/>
    <w:qFormat/>
    <w:rsid w:val="000F58D2"/>
    <w:pPr>
      <w:keepLines w:val="0"/>
      <w:pageBreakBefore w:val="0"/>
      <w:spacing w:before="0" w:line="240" w:lineRule="auto"/>
      <w:jc w:val="left"/>
    </w:pPr>
    <w:rPr>
      <w:rFonts w:ascii="Cambria" w:eastAsia="Times New Roman" w:hAnsi="Cambria" w:cs="Arial"/>
      <w:caps/>
      <w:sz w:val="32"/>
      <w:szCs w:val="16"/>
      <w:u w:val="none"/>
    </w:rPr>
  </w:style>
  <w:style w:type="paragraph" w:customStyle="1" w:styleId="BriefTitle">
    <w:name w:val="Brief Title"/>
    <w:basedOn w:val="Heading1"/>
    <w:qFormat/>
    <w:rsid w:val="000F58D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Cambria" w:eastAsia="Helvetica" w:hAnsi="Cambria" w:cs="Times New Roman"/>
      <w:kern w:val="32"/>
      <w:sz w:val="32"/>
      <w:u w:val="single"/>
    </w:rPr>
  </w:style>
  <w:style w:type="paragraph" w:customStyle="1" w:styleId="Hyperlink2">
    <w:name w:val="Hyperlink2"/>
    <w:basedOn w:val="Normal"/>
    <w:qFormat/>
    <w:rsid w:val="000F58D2"/>
    <w:pPr>
      <w:spacing w:after="0" w:line="240" w:lineRule="auto"/>
    </w:pPr>
    <w:rPr>
      <w:rFonts w:ascii="Arial" w:eastAsia="Calibri" w:hAnsi="Arial" w:cs="Arial"/>
      <w:color w:val="00B0F0"/>
      <w:sz w:val="20"/>
      <w:u w:val="single" w:color="00B0F0"/>
    </w:rPr>
  </w:style>
  <w:style w:type="character" w:customStyle="1" w:styleId="messagecontent">
    <w:name w:val="message_content"/>
    <w:rsid w:val="000F58D2"/>
  </w:style>
  <w:style w:type="paragraph" w:customStyle="1" w:styleId="UnderlineCharCharCharCharCharCharCharCharChar">
    <w:name w:val="Underline Char Char Char Char Char Char Char Char Char"/>
    <w:link w:val="UnderlineCharCharCharCharCharCharCharCharCharChar"/>
    <w:rsid w:val="000F58D2"/>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0F58D2"/>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F58D2"/>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0F58D2"/>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0F58D2"/>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F58D2"/>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0F58D2"/>
    <w:pPr>
      <w:spacing w:line="240" w:lineRule="auto"/>
    </w:pPr>
    <w:rPr>
      <w:rFonts w:eastAsia="Times New Roman" w:cs="Calibri"/>
      <w:sz w:val="20"/>
      <w:u w:val="single"/>
    </w:rPr>
  </w:style>
  <w:style w:type="character" w:customStyle="1" w:styleId="m4385445901877740177gmail-styleunderline">
    <w:name w:val="m_4385445901877740177gmail-styleunderline"/>
    <w:basedOn w:val="DefaultParagraphFont"/>
    <w:rsid w:val="000F58D2"/>
  </w:style>
  <w:style w:type="paragraph" w:customStyle="1" w:styleId="Style31">
    <w:name w:val="Style31"/>
    <w:basedOn w:val="Normal"/>
    <w:uiPriority w:val="99"/>
    <w:qFormat/>
    <w:rsid w:val="000F58D2"/>
    <w:pPr>
      <w:spacing w:after="0" w:line="197" w:lineRule="exact"/>
      <w:jc w:val="both"/>
    </w:pPr>
    <w:rPr>
      <w:rFonts w:ascii="Arial" w:hAnsi="Arial" w:cs="Arial"/>
    </w:rPr>
  </w:style>
  <w:style w:type="paragraph" w:customStyle="1" w:styleId="Style42">
    <w:name w:val="Style42"/>
    <w:basedOn w:val="Normal"/>
    <w:uiPriority w:val="99"/>
    <w:qFormat/>
    <w:rsid w:val="000F58D2"/>
    <w:pPr>
      <w:spacing w:after="0" w:line="202" w:lineRule="exact"/>
      <w:jc w:val="both"/>
    </w:pPr>
    <w:rPr>
      <w:rFonts w:ascii="Arial" w:hAnsi="Arial" w:cs="Arial"/>
    </w:rPr>
  </w:style>
  <w:style w:type="paragraph" w:customStyle="1" w:styleId="Style51">
    <w:name w:val="Style51"/>
    <w:basedOn w:val="Normal"/>
    <w:uiPriority w:val="99"/>
    <w:qFormat/>
    <w:rsid w:val="000F58D2"/>
    <w:pPr>
      <w:spacing w:after="0" w:line="200" w:lineRule="exact"/>
      <w:jc w:val="both"/>
    </w:pPr>
    <w:rPr>
      <w:rFonts w:ascii="Arial" w:hAnsi="Arial" w:cs="Arial"/>
    </w:rPr>
  </w:style>
  <w:style w:type="character" w:customStyle="1" w:styleId="FontStyle72">
    <w:name w:val="Font Style72"/>
    <w:uiPriority w:val="99"/>
    <w:rsid w:val="000F58D2"/>
    <w:rPr>
      <w:rFonts w:ascii="Times New Roman" w:hAnsi="Times New Roman" w:cs="Times New Roman" w:hint="default"/>
      <w:sz w:val="16"/>
      <w:szCs w:val="16"/>
    </w:rPr>
  </w:style>
  <w:style w:type="character" w:customStyle="1" w:styleId="FontStyle73">
    <w:name w:val="Font Style73"/>
    <w:uiPriority w:val="99"/>
    <w:rsid w:val="000F58D2"/>
    <w:rPr>
      <w:rFonts w:ascii="Times New Roman" w:hAnsi="Times New Roman" w:cs="Times New Roman" w:hint="default"/>
      <w:i/>
      <w:iCs/>
      <w:sz w:val="16"/>
      <w:szCs w:val="16"/>
    </w:rPr>
  </w:style>
  <w:style w:type="character" w:customStyle="1" w:styleId="UnderlinestyleChar20">
    <w:name w:val="Underline style Char2"/>
    <w:rsid w:val="000F58D2"/>
    <w:rPr>
      <w:sz w:val="22"/>
      <w:szCs w:val="24"/>
      <w:u w:val="single"/>
      <w:lang w:val="en-US" w:eastAsia="en-US" w:bidi="ar-SA"/>
    </w:rPr>
  </w:style>
  <w:style w:type="character" w:customStyle="1" w:styleId="FontStyle49">
    <w:name w:val="Font Style49"/>
    <w:uiPriority w:val="99"/>
    <w:rsid w:val="000F58D2"/>
    <w:rPr>
      <w:rFonts w:ascii="Times New Roman" w:hAnsi="Times New Roman" w:cs="Times New Roman"/>
      <w:sz w:val="20"/>
      <w:szCs w:val="20"/>
    </w:rPr>
  </w:style>
  <w:style w:type="character" w:customStyle="1" w:styleId="FontStyle50">
    <w:name w:val="Font Style50"/>
    <w:uiPriority w:val="99"/>
    <w:rsid w:val="000F58D2"/>
    <w:rPr>
      <w:rFonts w:ascii="Times New Roman" w:hAnsi="Times New Roman" w:cs="Times New Roman"/>
      <w:b/>
      <w:bCs/>
      <w:sz w:val="20"/>
      <w:szCs w:val="20"/>
    </w:rPr>
  </w:style>
  <w:style w:type="character" w:customStyle="1" w:styleId="ListBulletChar">
    <w:name w:val="List Bullet Char"/>
    <w:link w:val="ListBullet"/>
    <w:uiPriority w:val="99"/>
    <w:locked/>
    <w:rsid w:val="000F58D2"/>
    <w:rPr>
      <w:rFonts w:ascii="Calibri" w:hAnsi="Calibri" w:cs="Calibri"/>
    </w:rPr>
  </w:style>
  <w:style w:type="character" w:customStyle="1" w:styleId="BoldUnderlineChar2Char">
    <w:name w:val="BoldUnderline Char2 Char"/>
    <w:link w:val="BoldUnderlineChar20"/>
    <w:locked/>
    <w:rsid w:val="000F58D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0F58D2"/>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0F58D2"/>
    <w:pPr>
      <w:spacing w:before="100" w:beforeAutospacing="1" w:after="100" w:afterAutospacing="1" w:line="256" w:lineRule="auto"/>
    </w:pPr>
    <w:rPr>
      <w:rFonts w:eastAsia="Times New Roman" w:cs="Calibri"/>
    </w:rPr>
  </w:style>
  <w:style w:type="paragraph" w:customStyle="1" w:styleId="Cardstyle0">
    <w:name w:val="Cardstyle"/>
    <w:basedOn w:val="Normal"/>
    <w:next w:val="Normal"/>
    <w:qFormat/>
    <w:rsid w:val="000F58D2"/>
    <w:pPr>
      <w:spacing w:after="0" w:line="256" w:lineRule="auto"/>
    </w:pPr>
    <w:rPr>
      <w:rFonts w:eastAsia="Times New Roman" w:cs="Calibri"/>
    </w:rPr>
  </w:style>
  <w:style w:type="character" w:customStyle="1" w:styleId="StyleUnderlining11ptChar">
    <w:name w:val="Style Underlining + 11 pt Char"/>
    <w:basedOn w:val="DefaultParagraphFont"/>
    <w:link w:val="StyleUnderlining11pt"/>
    <w:locked/>
    <w:rsid w:val="000F58D2"/>
    <w:rPr>
      <w:rFonts w:eastAsia="Times New Roman"/>
      <w:u w:val="single"/>
      <w:lang w:val="en-GB"/>
    </w:rPr>
  </w:style>
  <w:style w:type="paragraph" w:customStyle="1" w:styleId="StyleUnderlining11pt">
    <w:name w:val="Style Underlining + 11 pt"/>
    <w:basedOn w:val="Normal"/>
    <w:link w:val="StyleUnderlining11ptChar"/>
    <w:qFormat/>
    <w:rsid w:val="000F58D2"/>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0F58D2"/>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0F58D2"/>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0F58D2"/>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0F58D2"/>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0F58D2"/>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0F58D2"/>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0F58D2"/>
    <w:pPr>
      <w:spacing w:line="256" w:lineRule="auto"/>
    </w:pPr>
    <w:rPr>
      <w:rFonts w:ascii="Georgia" w:hAnsi="Georgia"/>
      <w:b/>
    </w:rPr>
  </w:style>
  <w:style w:type="paragraph" w:customStyle="1" w:styleId="Normal20pt">
    <w:name w:val="Normal  + 20 pt"/>
    <w:basedOn w:val="Normal"/>
    <w:uiPriority w:val="6"/>
    <w:qFormat/>
    <w:rsid w:val="000F58D2"/>
    <w:pPr>
      <w:spacing w:after="0" w:line="256" w:lineRule="auto"/>
    </w:pPr>
    <w:rPr>
      <w:rFonts w:asciiTheme="minorHAnsi" w:hAnsiTheme="minorHAnsi" w:cs="Calibri"/>
      <w:bCs/>
      <w:u w:val="single"/>
    </w:rPr>
  </w:style>
  <w:style w:type="character" w:customStyle="1" w:styleId="StyleNormalWeb11ptUnderlineChar">
    <w:name w:val="Style Normal (Web) + 11 pt Underline Char"/>
    <w:basedOn w:val="DefaultParagraphFont"/>
    <w:link w:val="StyleNormalWeb11ptUnderline"/>
    <w:locked/>
    <w:rsid w:val="000F58D2"/>
    <w:rPr>
      <w:rFonts w:eastAsia="Calibri"/>
      <w:u w:val="single"/>
    </w:rPr>
  </w:style>
  <w:style w:type="paragraph" w:customStyle="1" w:styleId="StyleNormalWeb11ptUnderline">
    <w:name w:val="Style Normal (Web) + 11 pt Underline"/>
    <w:basedOn w:val="NormalWeb"/>
    <w:link w:val="StyleNormalWeb11ptUnderlineChar"/>
    <w:qFormat/>
    <w:rsid w:val="000F58D2"/>
    <w:pPr>
      <w:spacing w:line="256" w:lineRule="auto"/>
    </w:pPr>
    <w:rPr>
      <w:rFonts w:asciiTheme="minorHAnsi" w:eastAsia="Calibri" w:hAnsiTheme="minorHAnsi" w:cstheme="minorBidi"/>
      <w:sz w:val="22"/>
      <w:u w:val="single"/>
    </w:rPr>
  </w:style>
  <w:style w:type="paragraph" w:customStyle="1" w:styleId="conintrotext">
    <w:name w:val="conintrotext"/>
    <w:basedOn w:val="Normal"/>
    <w:uiPriority w:val="99"/>
    <w:qFormat/>
    <w:rsid w:val="000F58D2"/>
    <w:pPr>
      <w:spacing w:before="100" w:beforeAutospacing="1" w:after="100" w:afterAutospacing="1" w:line="256" w:lineRule="auto"/>
    </w:pPr>
    <w:rPr>
      <w:rFonts w:eastAsia="Times New Roman" w:cs="Calibri"/>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0F58D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F58D2"/>
    <w:pPr>
      <w:spacing w:after="0" w:line="256" w:lineRule="auto"/>
    </w:pPr>
    <w:rPr>
      <w:rFonts w:ascii="MS Mincho" w:eastAsia="MS Mincho" w:hAnsiTheme="minorHAnsi"/>
      <w:b/>
      <w:u w:val="single"/>
    </w:rPr>
  </w:style>
  <w:style w:type="paragraph" w:customStyle="1" w:styleId="assert">
    <w:name w:val="assert"/>
    <w:basedOn w:val="Normal"/>
    <w:uiPriority w:val="99"/>
    <w:qFormat/>
    <w:rsid w:val="000F58D2"/>
    <w:pPr>
      <w:spacing w:before="100" w:beforeAutospacing="1" w:after="100" w:afterAutospacing="1" w:line="256" w:lineRule="auto"/>
    </w:pPr>
    <w:rPr>
      <w:rFonts w:eastAsia="Times New Roman" w:cs="Calibri"/>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0F58D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F58D2"/>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0F58D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F58D2"/>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0F58D2"/>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0F58D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F58D2"/>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0F58D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0F58D2"/>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0F58D2"/>
    <w:rPr>
      <w:rFonts w:eastAsia="Times New Roman"/>
      <w:u w:val="single"/>
    </w:rPr>
  </w:style>
  <w:style w:type="paragraph" w:customStyle="1" w:styleId="StyleStyle4ArialNarrow9pt">
    <w:name w:val="Style Style4 + Arial Narrow 9 pt"/>
    <w:basedOn w:val="Normal"/>
    <w:link w:val="StyleStyle4ArialNarrow9ptChar"/>
    <w:qFormat/>
    <w:rsid w:val="000F58D2"/>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0F58D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0F58D2"/>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0F58D2"/>
    <w:rPr>
      <w:rFonts w:eastAsia="Times New Roman"/>
      <w:b/>
      <w:smallCaps/>
      <w:sz w:val="24"/>
      <w:szCs w:val="24"/>
      <w:u w:val="single"/>
    </w:rPr>
  </w:style>
  <w:style w:type="character" w:customStyle="1" w:styleId="HiddenBlockHeaderChar">
    <w:name w:val="Hidden Block Header Char"/>
    <w:link w:val="HiddenBlockHeader"/>
    <w:locked/>
    <w:rsid w:val="000F58D2"/>
    <w:rPr>
      <w:rFonts w:ascii="Calibri" w:hAnsi="Calibri" w:cs="Calibri"/>
    </w:rPr>
  </w:style>
  <w:style w:type="character" w:customStyle="1" w:styleId="ThirdChar">
    <w:name w:val="Third Char"/>
    <w:link w:val="Third"/>
    <w:locked/>
    <w:rsid w:val="000F58D2"/>
    <w:rPr>
      <w:rFonts w:eastAsia="Times New Roman"/>
      <w:b/>
      <w:u w:val="single"/>
      <w:lang w:val="x-none" w:eastAsia="x-none"/>
    </w:rPr>
  </w:style>
  <w:style w:type="paragraph" w:customStyle="1" w:styleId="Third">
    <w:name w:val="Third"/>
    <w:basedOn w:val="Normal"/>
    <w:link w:val="ThirdChar"/>
    <w:qFormat/>
    <w:rsid w:val="000F58D2"/>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0F58D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0F58D2"/>
    <w:rPr>
      <w:rFonts w:eastAsia="Times New Roman"/>
      <w:b/>
      <w:szCs w:val="24"/>
      <w:u w:val="thick"/>
    </w:rPr>
  </w:style>
  <w:style w:type="paragraph" w:customStyle="1" w:styleId="SynergyTag">
    <w:name w:val="SynergyTag"/>
    <w:basedOn w:val="Normal"/>
    <w:uiPriority w:val="99"/>
    <w:qFormat/>
    <w:rsid w:val="000F58D2"/>
    <w:pPr>
      <w:spacing w:after="0" w:line="256" w:lineRule="auto"/>
    </w:pPr>
    <w:rPr>
      <w:rFonts w:cs="Calibri"/>
      <w:b/>
    </w:rPr>
  </w:style>
  <w:style w:type="paragraph" w:customStyle="1" w:styleId="CiteSmallText">
    <w:name w:val="Cite Small Text"/>
    <w:basedOn w:val="Normal"/>
    <w:uiPriority w:val="99"/>
    <w:qFormat/>
    <w:rsid w:val="000F58D2"/>
    <w:pPr>
      <w:widowControl w:val="0"/>
      <w:spacing w:after="200" w:line="256" w:lineRule="auto"/>
    </w:pPr>
    <w:rPr>
      <w:rFonts w:ascii="Helvetica Neue" w:hAnsi="Helvetica Neue" w:cs="Calibri"/>
      <w:b/>
      <w:sz w:val="18"/>
    </w:rPr>
  </w:style>
  <w:style w:type="character" w:customStyle="1" w:styleId="Cards1CharCharChar">
    <w:name w:val="Cards1 Char Char Char"/>
    <w:link w:val="Cards1CharChar"/>
    <w:locked/>
    <w:rsid w:val="000F58D2"/>
    <w:rPr>
      <w:lang w:val="x-none"/>
    </w:rPr>
  </w:style>
  <w:style w:type="paragraph" w:customStyle="1" w:styleId="Cards1CharChar">
    <w:name w:val="Cards1 Char Char"/>
    <w:basedOn w:val="Normal"/>
    <w:link w:val="Cards1CharCharChar"/>
    <w:qFormat/>
    <w:rsid w:val="000F58D2"/>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0F58D2"/>
    <w:rPr>
      <w:color w:val="0000FF"/>
      <w:sz w:val="12"/>
      <w:u w:val="single"/>
    </w:rPr>
  </w:style>
  <w:style w:type="paragraph" w:customStyle="1" w:styleId="Swag">
    <w:name w:val="Swag"/>
    <w:basedOn w:val="Normal"/>
    <w:link w:val="SwagChar"/>
    <w:qFormat/>
    <w:rsid w:val="000F58D2"/>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0F58D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0F58D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0F58D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0F58D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0F58D2"/>
    <w:pPr>
      <w:spacing w:before="100" w:beforeAutospacing="1" w:after="100" w:afterAutospacing="1" w:line="256" w:lineRule="auto"/>
    </w:pPr>
    <w:rPr>
      <w:rFonts w:eastAsia="Times New Roman" w:cs="Calibri"/>
    </w:rPr>
  </w:style>
  <w:style w:type="paragraph" w:customStyle="1" w:styleId="abstract">
    <w:name w:val="abstract"/>
    <w:basedOn w:val="Normal"/>
    <w:uiPriority w:val="99"/>
    <w:qFormat/>
    <w:rsid w:val="000F58D2"/>
    <w:pPr>
      <w:spacing w:before="100" w:beforeAutospacing="1" w:after="100" w:afterAutospacing="1" w:line="256" w:lineRule="auto"/>
    </w:pPr>
    <w:rPr>
      <w:rFonts w:eastAsia="Times New Roman" w:cs="Calibri"/>
    </w:rPr>
  </w:style>
  <w:style w:type="character" w:customStyle="1" w:styleId="StyleUnderlineChar11ptBold2Char">
    <w:name w:val="Style Underline Char + 11 pt Bold2 Char"/>
    <w:link w:val="StyleUnderlineChar11ptBold2"/>
    <w:locked/>
    <w:rsid w:val="000F58D2"/>
    <w:rPr>
      <w:rFonts w:eastAsia="Times New Roman"/>
      <w:b/>
      <w:bCs/>
      <w:u w:val="single"/>
    </w:rPr>
  </w:style>
  <w:style w:type="paragraph" w:customStyle="1" w:styleId="StyleUnderlineChar11ptBold2">
    <w:name w:val="Style Underline Char + 11 pt Bold2"/>
    <w:basedOn w:val="Normal"/>
    <w:link w:val="StyleUnderlineChar11ptBold2Char"/>
    <w:qFormat/>
    <w:rsid w:val="000F58D2"/>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0F58D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0F58D2"/>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0F58D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F58D2"/>
    <w:pPr>
      <w:spacing w:after="0" w:line="256" w:lineRule="auto"/>
    </w:pPr>
    <w:rPr>
      <w:rFonts w:asciiTheme="minorHAnsi" w:eastAsia="Times New Roman" w:hAnsiTheme="minorHAnsi"/>
      <w:u w:val="single"/>
    </w:rPr>
  </w:style>
  <w:style w:type="character" w:customStyle="1" w:styleId="TagsCharCharCharChar">
    <w:name w:val="Tags Char Char Char Char"/>
    <w:locked/>
    <w:rsid w:val="000F58D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0F58D2"/>
  </w:style>
  <w:style w:type="paragraph" w:customStyle="1" w:styleId="NothingCharCharChar">
    <w:name w:val="Nothing Char Char Char"/>
    <w:link w:val="NothingCharChar"/>
    <w:qFormat/>
    <w:rsid w:val="000F58D2"/>
    <w:pPr>
      <w:spacing w:after="0" w:line="240" w:lineRule="auto"/>
      <w:jc w:val="both"/>
    </w:pPr>
  </w:style>
  <w:style w:type="paragraph" w:customStyle="1" w:styleId="StyleLeft021">
    <w:name w:val="Style Left:  0.2&quot;1"/>
    <w:basedOn w:val="Normal"/>
    <w:uiPriority w:val="99"/>
    <w:qFormat/>
    <w:rsid w:val="000F58D2"/>
    <w:pPr>
      <w:spacing w:after="0" w:line="256" w:lineRule="auto"/>
      <w:ind w:left="288"/>
    </w:pPr>
    <w:rPr>
      <w:rFonts w:eastAsia="SimSun" w:cs="Calibri"/>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0F58D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F58D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0F58D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F58D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0F58D2"/>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cs="Calibri"/>
      <w:b/>
      <w:bCs/>
      <w:color w:val="000000"/>
      <w:kern w:val="32"/>
      <w:sz w:val="32"/>
      <w:szCs w:val="32"/>
    </w:rPr>
  </w:style>
  <w:style w:type="paragraph" w:customStyle="1" w:styleId="Tagstyle1">
    <w:name w:val="Tagstyle"/>
    <w:basedOn w:val="Normal"/>
    <w:next w:val="Normal"/>
    <w:qFormat/>
    <w:rsid w:val="000F58D2"/>
    <w:pPr>
      <w:spacing w:after="0" w:line="256" w:lineRule="auto"/>
    </w:pPr>
    <w:rPr>
      <w:rFonts w:cs="Calibri"/>
      <w:b/>
    </w:rPr>
  </w:style>
  <w:style w:type="paragraph" w:customStyle="1" w:styleId="CM27">
    <w:name w:val="CM27"/>
    <w:basedOn w:val="Normal"/>
    <w:next w:val="Normal"/>
    <w:qFormat/>
    <w:rsid w:val="000F58D2"/>
    <w:pPr>
      <w:autoSpaceDE w:val="0"/>
      <w:autoSpaceDN w:val="0"/>
      <w:adjustRightInd w:val="0"/>
      <w:spacing w:after="0" w:line="256" w:lineRule="auto"/>
    </w:pPr>
    <w:rPr>
      <w:rFonts w:ascii="Helvetica Neue LT" w:eastAsia="SimSun" w:hAnsi="Helvetica Neue LT" w:cs="Calibri"/>
      <w:lang w:eastAsia="zh-CN"/>
    </w:rPr>
  </w:style>
  <w:style w:type="paragraph" w:customStyle="1" w:styleId="Heading2Char2CharChar12">
    <w:name w:val="Heading 2 Char2 Char Char12"/>
    <w:aliases w:val="Char Char Char Char Char Char1 Char Char Char Char Char1,Char Char22"/>
    <w:next w:val="Normal"/>
    <w:uiPriority w:val="99"/>
    <w:qFormat/>
    <w:rsid w:val="000F58D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0F58D2"/>
    <w:rPr>
      <w:szCs w:val="24"/>
      <w:u w:val="single"/>
      <w:lang w:val="en-US" w:eastAsia="en-US" w:bidi="ar-SA"/>
    </w:rPr>
  </w:style>
  <w:style w:type="character" w:customStyle="1" w:styleId="BoldUnderlineCharChar3">
    <w:name w:val="BoldUnderline Char Char3"/>
    <w:rsid w:val="000F58D2"/>
    <w:rPr>
      <w:b/>
      <w:bCs w:val="0"/>
      <w:szCs w:val="24"/>
      <w:u w:val="single"/>
      <w:lang w:val="en-US" w:eastAsia="en-US" w:bidi="ar-SA"/>
    </w:rPr>
  </w:style>
  <w:style w:type="character" w:customStyle="1" w:styleId="UnderlineCharChar3">
    <w:name w:val="Underline Char Char3"/>
    <w:rsid w:val="000F58D2"/>
    <w:rPr>
      <w:szCs w:val="24"/>
      <w:u w:val="single"/>
      <w:lang w:val="en-US" w:eastAsia="en-US" w:bidi="ar-SA"/>
    </w:rPr>
  </w:style>
  <w:style w:type="character" w:customStyle="1" w:styleId="BoldUnderlineCharChar2">
    <w:name w:val="BoldUnderline Char Char2"/>
    <w:rsid w:val="000F58D2"/>
    <w:rPr>
      <w:b/>
      <w:bCs w:val="0"/>
      <w:szCs w:val="24"/>
      <w:u w:val="single"/>
      <w:lang w:val="en-US" w:eastAsia="en-US" w:bidi="ar-SA"/>
    </w:rPr>
  </w:style>
  <w:style w:type="character" w:customStyle="1" w:styleId="volume-issue">
    <w:name w:val="volume-issue"/>
    <w:rsid w:val="000F58D2"/>
    <w:rPr>
      <w:rFonts w:ascii="Times New Roman" w:hAnsi="Times New Roman" w:cs="Times New Roman" w:hint="default"/>
    </w:rPr>
  </w:style>
  <w:style w:type="character" w:customStyle="1" w:styleId="boldness1">
    <w:name w:val="boldness1"/>
    <w:rsid w:val="000F58D2"/>
  </w:style>
  <w:style w:type="character" w:customStyle="1" w:styleId="story-author">
    <w:name w:val="story-author"/>
    <w:basedOn w:val="DefaultParagraphFont"/>
    <w:rsid w:val="000F58D2"/>
  </w:style>
  <w:style w:type="character" w:customStyle="1" w:styleId="StyleEmphasisArial12ptBoldNotItalic">
    <w:name w:val="Style Emphasis + Arial 12 pt Bold Not Italic"/>
    <w:basedOn w:val="Emphasis"/>
    <w:rsid w:val="000F58D2"/>
    <w:rPr>
      <w:rFonts w:ascii="Arial" w:hAnsi="Arial" w:cs="Times New Roman"/>
      <w:b w:val="0"/>
      <w:bCs/>
      <w:i/>
      <w:iCs/>
      <w:sz w:val="24"/>
      <w:u w:val="single"/>
      <w:bdr w:val="single" w:sz="18" w:space="0" w:color="auto"/>
    </w:rPr>
  </w:style>
  <w:style w:type="character" w:customStyle="1" w:styleId="navy13bd">
    <w:name w:val="navy13bd"/>
    <w:basedOn w:val="DefaultParagraphFont"/>
    <w:rsid w:val="000F58D2"/>
  </w:style>
  <w:style w:type="character" w:customStyle="1" w:styleId="StyleStyle4CharTimesNewRoman11ptItalic">
    <w:name w:val="Style Style4 Char + Times New Roman 11 pt Italic"/>
    <w:basedOn w:val="DefaultParagraphFont"/>
    <w:rsid w:val="000F58D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0F58D2"/>
  </w:style>
  <w:style w:type="character" w:customStyle="1" w:styleId="ad">
    <w:name w:val="_"/>
    <w:basedOn w:val="DefaultParagraphFont"/>
    <w:rsid w:val="000F58D2"/>
  </w:style>
  <w:style w:type="character" w:customStyle="1" w:styleId="Heading3CharCharCharChar1">
    <w:name w:val="Heading 3 Char Char Char Char1"/>
    <w:rsid w:val="000F58D2"/>
    <w:rPr>
      <w:rFonts w:ascii="Arial" w:hAnsi="Arial" w:cs="Arial" w:hint="default"/>
      <w:bCs/>
      <w:szCs w:val="26"/>
      <w:u w:val="single"/>
      <w:lang w:val="en-US" w:eastAsia="en-US" w:bidi="ar-SA"/>
    </w:rPr>
  </w:style>
  <w:style w:type="character" w:customStyle="1" w:styleId="comment-body">
    <w:name w:val="comment-body"/>
    <w:rsid w:val="000F58D2"/>
  </w:style>
  <w:style w:type="character" w:customStyle="1" w:styleId="UnderlineCharCharChar1">
    <w:name w:val="Underline Char Char Char1"/>
    <w:rsid w:val="000F58D2"/>
    <w:rPr>
      <w:u w:val="single"/>
      <w:lang w:val="en-US" w:eastAsia="en-US" w:bidi="ar-SA"/>
    </w:rPr>
  </w:style>
  <w:style w:type="character" w:customStyle="1" w:styleId="reality">
    <w:name w:val="reality"/>
    <w:rsid w:val="000F58D2"/>
  </w:style>
  <w:style w:type="character" w:customStyle="1" w:styleId="UnderlineChar1Char">
    <w:name w:val="Underline Char1 Char"/>
    <w:rsid w:val="000F58D2"/>
    <w:rPr>
      <w:rFonts w:ascii="Calibri" w:eastAsia="MS Mincho" w:hAnsi="Calibri" w:cs="Calibri" w:hint="default"/>
      <w:szCs w:val="20"/>
      <w:u w:val="single"/>
    </w:rPr>
  </w:style>
  <w:style w:type="character" w:customStyle="1" w:styleId="StyleBoldandUnderlineCharChar29pt">
    <w:name w:val="Style Bold and Underline Char Char2 + 9 pt"/>
    <w:rsid w:val="000F58D2"/>
    <w:rPr>
      <w:rFonts w:ascii="Times New Roman" w:hAnsi="Times New Roman" w:cs="Times New Roman" w:hint="default"/>
      <w:b/>
      <w:bCs/>
      <w:noProof w:val="0"/>
      <w:sz w:val="20"/>
      <w:u w:val="single"/>
    </w:rPr>
  </w:style>
  <w:style w:type="character" w:customStyle="1" w:styleId="StyleUnderlineCharChar19pt">
    <w:name w:val="Style Underline Char Char1 + 9 pt"/>
    <w:rsid w:val="000F58D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0F58D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0F58D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0F58D2"/>
    <w:rPr>
      <w:rFonts w:ascii="Times New Roman" w:hAnsi="Times New Roman" w:cs="Times New Roman" w:hint="default"/>
      <w:sz w:val="20"/>
      <w:u w:val="dottedHeavy"/>
    </w:rPr>
  </w:style>
  <w:style w:type="character" w:customStyle="1" w:styleId="article-record-publication-volume-issue">
    <w:name w:val="article-record-publication-volume-issue"/>
    <w:rsid w:val="000F58D2"/>
  </w:style>
  <w:style w:type="character" w:customStyle="1" w:styleId="resultbodyblack">
    <w:name w:val="resultbodyblack"/>
    <w:rsid w:val="000F58D2"/>
    <w:rPr>
      <w:rFonts w:ascii="Times New Roman" w:hAnsi="Times New Roman" w:cs="Times New Roman" w:hint="default"/>
    </w:rPr>
  </w:style>
  <w:style w:type="character" w:customStyle="1" w:styleId="quotechar">
    <w:name w:val="quotechar"/>
    <w:rsid w:val="000F58D2"/>
  </w:style>
  <w:style w:type="character" w:customStyle="1" w:styleId="3TagCite">
    <w:name w:val="3 Tag/Cite"/>
    <w:rsid w:val="000F58D2"/>
    <w:rPr>
      <w:rFonts w:ascii="Times New Roman" w:hAnsi="Times New Roman" w:cs="Times New Roman" w:hint="default"/>
      <w:b/>
      <w:bCs w:val="0"/>
    </w:rPr>
  </w:style>
  <w:style w:type="character" w:customStyle="1" w:styleId="4Qualifications">
    <w:name w:val="4 Qualifications"/>
    <w:rsid w:val="000F58D2"/>
    <w:rPr>
      <w:rFonts w:ascii="Times New Roman" w:hAnsi="Times New Roman" w:cs="Times New Roman" w:hint="default"/>
      <w:sz w:val="19"/>
    </w:rPr>
  </w:style>
  <w:style w:type="character" w:customStyle="1" w:styleId="6Underlined">
    <w:name w:val="6 Underlined"/>
    <w:rsid w:val="000F58D2"/>
    <w:rPr>
      <w:rFonts w:ascii="Times New Roman" w:hAnsi="Times New Roman" w:cs="Times New Roman" w:hint="default"/>
      <w:b/>
      <w:bCs w:val="0"/>
      <w:sz w:val="21"/>
      <w:u w:val="single"/>
    </w:rPr>
  </w:style>
  <w:style w:type="character" w:customStyle="1" w:styleId="nohighlighting">
    <w:name w:val="no highlighting"/>
    <w:rsid w:val="000F58D2"/>
    <w:rPr>
      <w:rFonts w:ascii="Times New Roman" w:hAnsi="Times New Roman" w:cs="Times New Roman" w:hint="default"/>
      <w:color w:val="auto"/>
      <w:sz w:val="20"/>
      <w:u w:val="thick"/>
      <w:bdr w:val="none" w:sz="0" w:space="0" w:color="auto" w:frame="1"/>
    </w:rPr>
  </w:style>
  <w:style w:type="character" w:customStyle="1" w:styleId="CharChar61">
    <w:name w:val="Char Char61"/>
    <w:rsid w:val="000F58D2"/>
    <w:rPr>
      <w:rFonts w:ascii="Arial" w:hAnsi="Arial" w:cs="Arial" w:hint="default"/>
      <w:bCs/>
      <w:sz w:val="16"/>
      <w:szCs w:val="26"/>
      <w:lang w:val="en-US" w:eastAsia="en-US" w:bidi="ar-SA"/>
    </w:rPr>
  </w:style>
  <w:style w:type="character" w:customStyle="1" w:styleId="styledate">
    <w:name w:val="styledate"/>
    <w:rsid w:val="000F58D2"/>
  </w:style>
  <w:style w:type="character" w:customStyle="1" w:styleId="StyleUnderlineChar9ptChar">
    <w:name w:val="Style Underline Char + 9 pt Char"/>
    <w:rsid w:val="000F58D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0F58D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0F58D2"/>
    <w:rPr>
      <w:b/>
      <w:bCs w:val="0"/>
      <w:szCs w:val="24"/>
      <w:u w:val="single"/>
      <w:lang w:val="en-US" w:eastAsia="en-US" w:bidi="ar-SA"/>
    </w:rPr>
  </w:style>
  <w:style w:type="character" w:customStyle="1" w:styleId="BoldandUnderlineChar1Char2">
    <w:name w:val="Bold and Underline Char1 Char2"/>
    <w:rsid w:val="000F58D2"/>
    <w:rPr>
      <w:b/>
      <w:bCs w:val="0"/>
      <w:szCs w:val="24"/>
      <w:u w:val="single"/>
      <w:lang w:val="en-US" w:eastAsia="en-US" w:bidi="ar-SA"/>
    </w:rPr>
  </w:style>
  <w:style w:type="character" w:customStyle="1" w:styleId="BoldandUnderlineCharChar1">
    <w:name w:val="Bold and Underline Char Char1"/>
    <w:rsid w:val="000F58D2"/>
    <w:rPr>
      <w:b/>
      <w:bCs w:val="0"/>
      <w:szCs w:val="24"/>
      <w:u w:val="single"/>
      <w:lang w:val="en-US" w:eastAsia="en-US" w:bidi="ar-SA"/>
    </w:rPr>
  </w:style>
  <w:style w:type="character" w:customStyle="1" w:styleId="authoraffil">
    <w:name w:val="authoraffil"/>
    <w:rsid w:val="000F58D2"/>
  </w:style>
  <w:style w:type="character" w:customStyle="1" w:styleId="CharChar8">
    <w:name w:val="Char Char8"/>
    <w:rsid w:val="000F58D2"/>
    <w:rPr>
      <w:rFonts w:ascii="Georgia" w:eastAsia="Times New Roman" w:hAnsi="Georgia" w:hint="default"/>
      <w:b/>
      <w:bCs/>
      <w:sz w:val="30"/>
      <w:szCs w:val="28"/>
      <w:u w:val="single"/>
    </w:rPr>
  </w:style>
  <w:style w:type="character" w:customStyle="1" w:styleId="StyleArial6ptBold">
    <w:name w:val="Style Arial 6 pt Bold"/>
    <w:rsid w:val="000F58D2"/>
    <w:rPr>
      <w:rFonts w:ascii="Arial" w:hAnsi="Arial" w:cs="Arial" w:hint="default"/>
      <w:bCs/>
      <w:sz w:val="12"/>
    </w:rPr>
  </w:style>
  <w:style w:type="character" w:customStyle="1" w:styleId="Heading2Char5">
    <w:name w:val="Heading 2 Char5"/>
    <w:rsid w:val="000F58D2"/>
    <w:rPr>
      <w:rFonts w:ascii="Garamond" w:hAnsi="Garamond" w:cs="Arial" w:hint="default"/>
      <w:b/>
      <w:bCs/>
      <w:iCs/>
      <w:sz w:val="24"/>
      <w:szCs w:val="28"/>
      <w:lang w:val="en-US" w:eastAsia="en-US" w:bidi="ar-SA"/>
    </w:rPr>
  </w:style>
  <w:style w:type="character" w:customStyle="1" w:styleId="boldcitationChar">
    <w:name w:val="bold citation Char"/>
    <w:rsid w:val="000F58D2"/>
    <w:rPr>
      <w:rFonts w:ascii="Arial" w:hAnsi="Arial" w:cs="Arial" w:hint="default"/>
      <w:b/>
      <w:bCs w:val="0"/>
      <w:sz w:val="28"/>
      <w:szCs w:val="24"/>
      <w:u w:val="thick"/>
      <w:lang w:val="en-US" w:eastAsia="en-US" w:bidi="ar-SA"/>
    </w:rPr>
  </w:style>
  <w:style w:type="character" w:customStyle="1" w:styleId="BoldunderlineChar4">
    <w:name w:val="Bold/underline Char"/>
    <w:rsid w:val="000F58D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0F58D2"/>
  </w:style>
  <w:style w:type="character" w:customStyle="1" w:styleId="tagCharCharChar1">
    <w:name w:val="tag Char Char Char1"/>
    <w:rsid w:val="000F58D2"/>
    <w:rPr>
      <w:b/>
      <w:bCs w:val="0"/>
      <w:sz w:val="24"/>
      <w:lang w:val="en-US" w:eastAsia="en-US" w:bidi="ar-SA"/>
    </w:rPr>
  </w:style>
  <w:style w:type="character" w:customStyle="1" w:styleId="bylines">
    <w:name w:val="bylines"/>
    <w:basedOn w:val="DefaultParagraphFont"/>
    <w:rsid w:val="000F58D2"/>
  </w:style>
  <w:style w:type="character" w:customStyle="1" w:styleId="StyleStyleBoldUnderlineUnderlineIntenseEmphasis1apple-style-2">
    <w:name w:val="Style Style Bold UnderlineUnderlineIntense Emphasis1apple-style-...2"/>
    <w:basedOn w:val="DefaultParagraphFont"/>
    <w:rsid w:val="000F58D2"/>
    <w:rPr>
      <w:b w:val="0"/>
      <w:bCs/>
      <w:sz w:val="22"/>
      <w:u w:val="single"/>
    </w:rPr>
  </w:style>
  <w:style w:type="character" w:customStyle="1" w:styleId="FontStyle57">
    <w:name w:val="Font Style57"/>
    <w:rsid w:val="000F58D2"/>
    <w:rPr>
      <w:rFonts w:ascii="Georgia" w:hAnsi="Georgia" w:cs="Georgia" w:hint="default"/>
      <w:b/>
      <w:bCs/>
      <w:sz w:val="14"/>
      <w:szCs w:val="14"/>
    </w:rPr>
  </w:style>
  <w:style w:type="character" w:customStyle="1" w:styleId="FontStyle89">
    <w:name w:val="Font Style89"/>
    <w:rsid w:val="000F58D2"/>
    <w:rPr>
      <w:rFonts w:ascii="Times New Roman" w:hAnsi="Times New Roman" w:cs="Times New Roman" w:hint="default"/>
      <w:b/>
      <w:bCs/>
      <w:smallCaps/>
      <w:spacing w:val="40"/>
      <w:sz w:val="16"/>
      <w:szCs w:val="16"/>
    </w:rPr>
  </w:style>
  <w:style w:type="character" w:customStyle="1" w:styleId="hvr">
    <w:name w:val="hvr"/>
    <w:basedOn w:val="DefaultParagraphFont"/>
    <w:rsid w:val="000F58D2"/>
  </w:style>
  <w:style w:type="paragraph" w:customStyle="1" w:styleId="svarticle">
    <w:name w:val="svarticle"/>
    <w:basedOn w:val="Normal"/>
    <w:uiPriority w:val="99"/>
    <w:qFormat/>
    <w:rsid w:val="000F58D2"/>
    <w:pPr>
      <w:spacing w:before="100" w:beforeAutospacing="1" w:after="100" w:afterAutospacing="1" w:line="240" w:lineRule="auto"/>
    </w:pPr>
    <w:rPr>
      <w:rFonts w:eastAsia="Times New Roman" w:cs="Calibri"/>
    </w:rPr>
  </w:style>
  <w:style w:type="character" w:customStyle="1" w:styleId="cardChar20">
    <w:name w:val="card Char2"/>
    <w:basedOn w:val="DefaultParagraphFont"/>
    <w:rsid w:val="000F58D2"/>
    <w:rPr>
      <w:rFonts w:ascii="Times New Roman" w:hAnsi="Times New Roman" w:cs="Calibri"/>
      <w:szCs w:val="20"/>
    </w:rPr>
  </w:style>
  <w:style w:type="paragraph" w:customStyle="1" w:styleId="Pol">
    <w:name w:val="Pol"/>
    <w:basedOn w:val="Heading2"/>
    <w:uiPriority w:val="99"/>
    <w:qFormat/>
    <w:rsid w:val="000F58D2"/>
    <w:pPr>
      <w:spacing w:before="480" w:line="240" w:lineRule="auto"/>
    </w:pPr>
    <w:rPr>
      <w:rFonts w:ascii="Cambria" w:hAnsi="Cambria"/>
      <w:bCs/>
      <w:caps/>
    </w:rPr>
  </w:style>
  <w:style w:type="paragraph" w:customStyle="1" w:styleId="Style70">
    <w:name w:val="Style7"/>
    <w:basedOn w:val="Normal"/>
    <w:uiPriority w:val="99"/>
    <w:qFormat/>
    <w:rsid w:val="000F58D2"/>
    <w:pPr>
      <w:widowControl w:val="0"/>
      <w:autoSpaceDE w:val="0"/>
      <w:autoSpaceDN w:val="0"/>
      <w:adjustRightInd w:val="0"/>
      <w:spacing w:after="0" w:line="229" w:lineRule="exact"/>
    </w:pPr>
    <w:rPr>
      <w:rFonts w:ascii="Arial Narrow" w:hAnsi="Arial Narrow" w:cs="Calibri"/>
    </w:rPr>
  </w:style>
  <w:style w:type="character" w:customStyle="1" w:styleId="red">
    <w:name w:val="red"/>
    <w:basedOn w:val="DefaultParagraphFont"/>
    <w:rsid w:val="000F58D2"/>
  </w:style>
  <w:style w:type="character" w:customStyle="1" w:styleId="Footnote2Char">
    <w:name w:val="Footnote2 Char"/>
    <w:link w:val="Footnote2"/>
    <w:locked/>
    <w:rsid w:val="000F58D2"/>
  </w:style>
  <w:style w:type="paragraph" w:customStyle="1" w:styleId="Footnote2">
    <w:name w:val="Footnote2"/>
    <w:basedOn w:val="Normal"/>
    <w:next w:val="Normal"/>
    <w:link w:val="Footnote2Char"/>
    <w:autoRedefine/>
    <w:qFormat/>
    <w:rsid w:val="000F58D2"/>
    <w:pPr>
      <w:spacing w:after="120" w:line="480" w:lineRule="auto"/>
    </w:pPr>
    <w:rPr>
      <w:rFonts w:asciiTheme="minorHAnsi" w:hAnsiTheme="minorHAnsi"/>
    </w:rPr>
  </w:style>
  <w:style w:type="paragraph" w:customStyle="1" w:styleId="xhead">
    <w:name w:val="xhead"/>
    <w:basedOn w:val="Normal"/>
    <w:uiPriority w:val="99"/>
    <w:qFormat/>
    <w:rsid w:val="000F58D2"/>
    <w:pPr>
      <w:spacing w:before="100" w:beforeAutospacing="1" w:after="100" w:afterAutospacing="1" w:line="240" w:lineRule="auto"/>
    </w:pPr>
    <w:rPr>
      <w:rFonts w:cs="Calibri"/>
    </w:rPr>
  </w:style>
  <w:style w:type="character" w:customStyle="1" w:styleId="Heading5Char1">
    <w:name w:val="Heading 5 Char1"/>
    <w:aliases w:val="Text Char1"/>
    <w:basedOn w:val="DefaultParagraphFont"/>
    <w:uiPriority w:val="99"/>
    <w:semiHidden/>
    <w:rsid w:val="000F58D2"/>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0F58D2"/>
    <w:pPr>
      <w:spacing w:before="100" w:beforeAutospacing="1" w:after="100" w:afterAutospacing="1" w:line="240" w:lineRule="auto"/>
    </w:pPr>
    <w:rPr>
      <w:rFonts w:ascii="Times" w:hAnsi="Times" w:cs="Calibri"/>
      <w:szCs w:val="20"/>
    </w:rPr>
  </w:style>
  <w:style w:type="paragraph" w:customStyle="1" w:styleId="Pa37">
    <w:name w:val="Pa37"/>
    <w:basedOn w:val="Default"/>
    <w:next w:val="Default"/>
    <w:qFormat/>
    <w:rsid w:val="000F58D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0F58D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0F58D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0F58D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0F58D2"/>
    <w:pPr>
      <w:spacing w:before="100" w:beforeAutospacing="1" w:after="100" w:afterAutospacing="1" w:line="240" w:lineRule="auto"/>
    </w:pPr>
    <w:rPr>
      <w:rFonts w:ascii="Times" w:hAnsi="Times" w:cs="Calibri"/>
      <w:szCs w:val="20"/>
    </w:rPr>
  </w:style>
  <w:style w:type="paragraph" w:customStyle="1" w:styleId="postmetadata">
    <w:name w:val="postmetadata"/>
    <w:basedOn w:val="Normal"/>
    <w:uiPriority w:val="99"/>
    <w:qFormat/>
    <w:rsid w:val="000F58D2"/>
    <w:pPr>
      <w:spacing w:before="100" w:beforeAutospacing="1" w:after="100" w:afterAutospacing="1" w:line="240" w:lineRule="auto"/>
    </w:pPr>
    <w:rPr>
      <w:rFonts w:ascii="Times" w:hAnsi="Times" w:cs="Calibri"/>
      <w:szCs w:val="20"/>
    </w:rPr>
  </w:style>
  <w:style w:type="paragraph" w:customStyle="1" w:styleId="ReadCharCh1">
    <w:name w:val="Read Char Ch1"/>
    <w:basedOn w:val="Normal"/>
    <w:next w:val="Normal"/>
    <w:uiPriority w:val="3"/>
    <w:qFormat/>
    <w:rsid w:val="000F58D2"/>
    <w:pPr>
      <w:keepNext/>
      <w:keepLines/>
      <w:pageBreakBefore/>
      <w:spacing w:before="200" w:after="0" w:line="240" w:lineRule="auto"/>
      <w:jc w:val="center"/>
      <w:outlineLvl w:val="2"/>
    </w:pPr>
    <w:rPr>
      <w:rFonts w:cs="Calibri"/>
      <w:b/>
      <w:bCs/>
      <w:sz w:val="32"/>
      <w:u w:val="single"/>
    </w:rPr>
  </w:style>
  <w:style w:type="paragraph" w:customStyle="1" w:styleId="DocumentMap1">
    <w:name w:val="Document Map1"/>
    <w:basedOn w:val="Normal"/>
    <w:next w:val="DocumentMap"/>
    <w:uiPriority w:val="99"/>
    <w:semiHidden/>
    <w:qFormat/>
    <w:rsid w:val="000F58D2"/>
    <w:pPr>
      <w:spacing w:after="0" w:line="240" w:lineRule="auto"/>
    </w:pPr>
    <w:rPr>
      <w:rFonts w:ascii="Lucida Grande" w:eastAsia="Cambria" w:hAnsi="Lucida Grande" w:cs="Calibri"/>
    </w:rPr>
  </w:style>
  <w:style w:type="paragraph" w:customStyle="1" w:styleId="Pa16">
    <w:name w:val="Pa16"/>
    <w:basedOn w:val="Default"/>
    <w:next w:val="Default"/>
    <w:uiPriority w:val="99"/>
    <w:qFormat/>
    <w:rsid w:val="000F58D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0F58D2"/>
    <w:pPr>
      <w:spacing w:before="100" w:beforeAutospacing="1" w:after="100" w:afterAutospacing="1" w:line="240" w:lineRule="auto"/>
    </w:pPr>
    <w:rPr>
      <w:rFonts w:cs="Calibri"/>
    </w:rPr>
  </w:style>
  <w:style w:type="paragraph" w:customStyle="1" w:styleId="Pa22">
    <w:name w:val="Pa2+2"/>
    <w:basedOn w:val="Default"/>
    <w:next w:val="Default"/>
    <w:uiPriority w:val="99"/>
    <w:qFormat/>
    <w:rsid w:val="000F58D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0F58D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0F58D2"/>
    <w:pPr>
      <w:spacing w:before="100" w:beforeAutospacing="1" w:after="100" w:afterAutospacing="1" w:line="240" w:lineRule="auto"/>
    </w:pPr>
    <w:rPr>
      <w:rFonts w:cs="Calibri"/>
    </w:rPr>
  </w:style>
  <w:style w:type="paragraph" w:customStyle="1" w:styleId="Number">
    <w:name w:val="Number"/>
    <w:basedOn w:val="Heading2"/>
    <w:qFormat/>
    <w:rsid w:val="000F58D2"/>
    <w:pPr>
      <w:keepLines w:val="0"/>
      <w:tabs>
        <w:tab w:val="left" w:pos="144"/>
        <w:tab w:val="num" w:pos="360"/>
      </w:tabs>
      <w:spacing w:before="240" w:after="240" w:line="240" w:lineRule="auto"/>
      <w:ind w:left="360" w:hanging="360"/>
      <w:jc w:val="left"/>
    </w:pPr>
    <w:rPr>
      <w:rFonts w:ascii="Cambria" w:eastAsia="SimSun" w:hAnsi="Cambria" w:cs="Arial"/>
      <w:bCs/>
      <w:iCs/>
      <w:sz w:val="24"/>
      <w:szCs w:val="28"/>
      <w:u w:val="none"/>
      <w:lang w:eastAsia="zh-CN"/>
    </w:rPr>
  </w:style>
  <w:style w:type="character" w:customStyle="1" w:styleId="CITEChar1">
    <w:name w:val="CITE Char"/>
    <w:basedOn w:val="DefaultParagraphFont"/>
    <w:link w:val="CITE1"/>
    <w:locked/>
    <w:rsid w:val="000F58D2"/>
    <w:rPr>
      <w:rFonts w:ascii="Cambria" w:eastAsia="Times New Roman" w:hAnsi="Cambria" w:cs="Arial"/>
      <w:bCs/>
      <w:iCs/>
      <w:sz w:val="20"/>
      <w:szCs w:val="20"/>
    </w:rPr>
  </w:style>
  <w:style w:type="paragraph" w:customStyle="1" w:styleId="CITEF3">
    <w:name w:val="CITE F3"/>
    <w:uiPriority w:val="99"/>
    <w:qFormat/>
    <w:rsid w:val="000F58D2"/>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0F58D2"/>
  </w:style>
  <w:style w:type="character" w:customStyle="1" w:styleId="meta-sep">
    <w:name w:val="meta-sep"/>
    <w:basedOn w:val="DefaultParagraphFont"/>
    <w:rsid w:val="000F58D2"/>
  </w:style>
  <w:style w:type="character" w:customStyle="1" w:styleId="A19">
    <w:name w:val="A19"/>
    <w:uiPriority w:val="99"/>
    <w:rsid w:val="000F58D2"/>
    <w:rPr>
      <w:rFonts w:ascii="Georgia" w:hAnsi="Georgia" w:cs="Georgia" w:hint="default"/>
      <w:color w:val="000000"/>
      <w:sz w:val="20"/>
      <w:szCs w:val="20"/>
      <w:u w:val="single"/>
    </w:rPr>
  </w:style>
  <w:style w:type="character" w:customStyle="1" w:styleId="A130">
    <w:name w:val="A13"/>
    <w:rsid w:val="000F58D2"/>
    <w:rPr>
      <w:rFonts w:ascii="Georgia" w:hAnsi="Georgia" w:cs="Georgia" w:hint="default"/>
      <w:color w:val="000000"/>
      <w:sz w:val="11"/>
      <w:szCs w:val="11"/>
    </w:rPr>
  </w:style>
  <w:style w:type="character" w:customStyle="1" w:styleId="ontext">
    <w:name w:val="ontext"/>
    <w:basedOn w:val="DefaultParagraphFont"/>
    <w:rsid w:val="000F58D2"/>
  </w:style>
  <w:style w:type="character" w:customStyle="1" w:styleId="archive-title">
    <w:name w:val="archive-title"/>
    <w:basedOn w:val="DefaultParagraphFont"/>
    <w:rsid w:val="000F58D2"/>
  </w:style>
  <w:style w:type="character" w:customStyle="1" w:styleId="imgleft">
    <w:name w:val="imgleft"/>
    <w:basedOn w:val="DefaultParagraphFont"/>
    <w:rsid w:val="000F58D2"/>
  </w:style>
  <w:style w:type="character" w:customStyle="1" w:styleId="imgcenter">
    <w:name w:val="imgcenter"/>
    <w:basedOn w:val="DefaultParagraphFont"/>
    <w:rsid w:val="000F58D2"/>
  </w:style>
  <w:style w:type="character" w:customStyle="1" w:styleId="A42">
    <w:name w:val="A4+2"/>
    <w:uiPriority w:val="99"/>
    <w:rsid w:val="000F58D2"/>
    <w:rPr>
      <w:rFonts w:ascii="Helvetica LT Std" w:hAnsi="Helvetica LT Std" w:cs="Helvetica LT Std" w:hint="default"/>
      <w:color w:val="000000"/>
      <w:sz w:val="11"/>
      <w:szCs w:val="11"/>
    </w:rPr>
  </w:style>
  <w:style w:type="character" w:customStyle="1" w:styleId="fstitle">
    <w:name w:val="fs_title"/>
    <w:basedOn w:val="DefaultParagraphFont"/>
    <w:rsid w:val="000F58D2"/>
  </w:style>
  <w:style w:type="character" w:customStyle="1" w:styleId="reportbody1">
    <w:name w:val="reportbody1"/>
    <w:basedOn w:val="DefaultParagraphFont"/>
    <w:rsid w:val="000F58D2"/>
    <w:rPr>
      <w:rFonts w:ascii="Tahoma" w:hAnsi="Tahoma" w:cs="Tahoma" w:hint="default"/>
      <w:color w:val="000000"/>
      <w:sz w:val="14"/>
      <w:szCs w:val="14"/>
    </w:rPr>
  </w:style>
  <w:style w:type="character" w:customStyle="1" w:styleId="dateday">
    <w:name w:val="date_day"/>
    <w:basedOn w:val="DefaultParagraphFont"/>
    <w:rsid w:val="000F58D2"/>
  </w:style>
  <w:style w:type="character" w:customStyle="1" w:styleId="datemonth">
    <w:name w:val="date_month"/>
    <w:basedOn w:val="DefaultParagraphFont"/>
    <w:rsid w:val="000F58D2"/>
  </w:style>
  <w:style w:type="character" w:customStyle="1" w:styleId="dateyear">
    <w:name w:val="date_year"/>
    <w:basedOn w:val="DefaultParagraphFont"/>
    <w:rsid w:val="000F58D2"/>
  </w:style>
  <w:style w:type="character" w:customStyle="1" w:styleId="Heading3CharCharCharCharCharChar">
    <w:name w:val="Heading 3 Char Char Char Char Char Char"/>
    <w:basedOn w:val="DefaultParagraphFont"/>
    <w:rsid w:val="000F58D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F58D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F58D2"/>
    <w:rPr>
      <w:sz w:val="24"/>
      <w:szCs w:val="24"/>
      <w:lang w:val="en-US" w:eastAsia="en-US" w:bidi="ar-SA"/>
    </w:rPr>
  </w:style>
  <w:style w:type="character" w:customStyle="1" w:styleId="insideitro">
    <w:name w:val="insideitro"/>
    <w:basedOn w:val="DefaultParagraphFont"/>
    <w:rsid w:val="000F58D2"/>
  </w:style>
  <w:style w:type="character" w:customStyle="1" w:styleId="wcfont">
    <w:name w:val="wcfont"/>
    <w:basedOn w:val="DefaultParagraphFont"/>
    <w:rsid w:val="000F58D2"/>
  </w:style>
  <w:style w:type="character" w:customStyle="1" w:styleId="qftext">
    <w:name w:val="qftext"/>
    <w:basedOn w:val="DefaultParagraphFont"/>
    <w:rsid w:val="000F58D2"/>
  </w:style>
  <w:style w:type="character" w:customStyle="1" w:styleId="leftidx">
    <w:name w:val="leftidx"/>
    <w:basedOn w:val="DefaultParagraphFont"/>
    <w:rsid w:val="000F58D2"/>
  </w:style>
  <w:style w:type="paragraph" w:customStyle="1" w:styleId="NotUnderlined">
    <w:name w:val="Not Underlined"/>
    <w:basedOn w:val="Normal"/>
    <w:uiPriority w:val="99"/>
    <w:qFormat/>
    <w:rsid w:val="000F58D2"/>
    <w:pPr>
      <w:spacing w:after="0" w:line="240" w:lineRule="auto"/>
    </w:pPr>
    <w:rPr>
      <w:rFonts w:ascii="Century Gothic" w:hAnsi="Century Gothic" w:cs="Calibri"/>
      <w:szCs w:val="20"/>
    </w:rPr>
  </w:style>
  <w:style w:type="paragraph" w:customStyle="1" w:styleId="width100">
    <w:name w:val="width100"/>
    <w:basedOn w:val="Normal"/>
    <w:uiPriority w:val="99"/>
    <w:qFormat/>
    <w:rsid w:val="000F58D2"/>
    <w:pPr>
      <w:spacing w:before="100" w:beforeAutospacing="1" w:after="100" w:afterAutospacing="1" w:line="240" w:lineRule="auto"/>
    </w:pPr>
    <w:rPr>
      <w:rFonts w:cs="Calibri"/>
    </w:rPr>
  </w:style>
  <w:style w:type="character" w:customStyle="1" w:styleId="eventtitle">
    <w:name w:val="eventtitle"/>
    <w:basedOn w:val="DefaultParagraphFont"/>
    <w:rsid w:val="000F58D2"/>
  </w:style>
  <w:style w:type="character" w:customStyle="1" w:styleId="eventsubtitle">
    <w:name w:val="eventsubtitle"/>
    <w:basedOn w:val="DefaultParagraphFont"/>
    <w:rsid w:val="000F58D2"/>
  </w:style>
  <w:style w:type="character" w:customStyle="1" w:styleId="eventdate">
    <w:name w:val="eventdate"/>
    <w:basedOn w:val="DefaultParagraphFont"/>
    <w:rsid w:val="000F58D2"/>
  </w:style>
  <w:style w:type="character" w:customStyle="1" w:styleId="legend">
    <w:name w:val="legend"/>
    <w:basedOn w:val="DefaultParagraphFont"/>
    <w:rsid w:val="000F58D2"/>
  </w:style>
  <w:style w:type="character" w:customStyle="1" w:styleId="slug-elocation">
    <w:name w:val="slug-elocation"/>
    <w:basedOn w:val="DefaultParagraphFont"/>
    <w:rsid w:val="000F58D2"/>
  </w:style>
  <w:style w:type="character" w:customStyle="1" w:styleId="fu-autorenangabe-fu-beschreibung">
    <w:name w:val="fu-autorenangabe-fu-beschreibung"/>
    <w:rsid w:val="000F58D2"/>
  </w:style>
  <w:style w:type="paragraph" w:customStyle="1" w:styleId="introshadow">
    <w:name w:val="intro_shadow"/>
    <w:basedOn w:val="Normal"/>
    <w:uiPriority w:val="99"/>
    <w:qFormat/>
    <w:rsid w:val="000F58D2"/>
    <w:pPr>
      <w:spacing w:before="100" w:beforeAutospacing="1" w:after="100" w:afterAutospacing="1" w:line="240" w:lineRule="auto"/>
    </w:pPr>
    <w:rPr>
      <w:rFonts w:cs="Calibri"/>
    </w:rPr>
  </w:style>
  <w:style w:type="paragraph" w:customStyle="1" w:styleId="articleintro">
    <w:name w:val="articleintro"/>
    <w:basedOn w:val="Normal"/>
    <w:uiPriority w:val="99"/>
    <w:qFormat/>
    <w:rsid w:val="000F58D2"/>
    <w:pPr>
      <w:spacing w:before="100" w:beforeAutospacing="1" w:after="100" w:afterAutospacing="1" w:line="240" w:lineRule="auto"/>
    </w:pPr>
    <w:rPr>
      <w:rFonts w:cs="Calibri"/>
    </w:rPr>
  </w:style>
  <w:style w:type="character" w:customStyle="1" w:styleId="commentscontainer">
    <w:name w:val="comments_container"/>
    <w:basedOn w:val="DefaultParagraphFont"/>
    <w:rsid w:val="000F58D2"/>
  </w:style>
  <w:style w:type="paragraph" w:customStyle="1" w:styleId="Caption40">
    <w:name w:val="Caption4"/>
    <w:basedOn w:val="Normal"/>
    <w:uiPriority w:val="99"/>
    <w:qFormat/>
    <w:rsid w:val="000F58D2"/>
    <w:pPr>
      <w:spacing w:before="100" w:beforeAutospacing="1" w:after="100" w:afterAutospacing="1" w:line="240" w:lineRule="auto"/>
    </w:pPr>
    <w:rPr>
      <w:rFonts w:cs="Calibri"/>
    </w:rPr>
  </w:style>
  <w:style w:type="paragraph" w:customStyle="1" w:styleId="publishedon">
    <w:name w:val="published_on"/>
    <w:basedOn w:val="Normal"/>
    <w:uiPriority w:val="99"/>
    <w:qFormat/>
    <w:rsid w:val="000F58D2"/>
    <w:pPr>
      <w:spacing w:before="100" w:beforeAutospacing="1" w:after="100" w:afterAutospacing="1" w:line="240" w:lineRule="auto"/>
    </w:pPr>
    <w:rPr>
      <w:rFonts w:cs="Calibri"/>
    </w:rPr>
  </w:style>
  <w:style w:type="character" w:customStyle="1" w:styleId="hparticlefooter">
    <w:name w:val="hparticlefooter"/>
    <w:basedOn w:val="DefaultParagraphFont"/>
    <w:rsid w:val="000F58D2"/>
  </w:style>
  <w:style w:type="table" w:customStyle="1" w:styleId="TableGrid2">
    <w:name w:val="Table Grid2"/>
    <w:basedOn w:val="TableNormal"/>
    <w:next w:val="TableGrid"/>
    <w:rsid w:val="000F58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0F58D2"/>
  </w:style>
  <w:style w:type="character" w:customStyle="1" w:styleId="BlockCharCharCharCharChar">
    <w:name w:val="Block Char Char Char Char Char"/>
    <w:aliases w:val="Block Char Char Char Char Char Char Char Char,Block Char Char Char Char Char Char Char1"/>
    <w:basedOn w:val="DefaultParagraphFont"/>
    <w:rsid w:val="000F58D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F58D2"/>
    <w:pPr>
      <w:spacing w:after="0" w:line="240" w:lineRule="auto"/>
    </w:pPr>
    <w:rPr>
      <w:rFonts w:cs="Calibri"/>
      <w:b/>
      <w:color w:val="000000"/>
      <w:u w:val="single"/>
    </w:rPr>
  </w:style>
  <w:style w:type="character" w:customStyle="1" w:styleId="CiteEmphasisChar">
    <w:name w:val="Cite/Emphasis Char"/>
    <w:basedOn w:val="DefaultParagraphFont"/>
    <w:link w:val="CiteEmphasis"/>
    <w:rsid w:val="000F58D2"/>
    <w:rPr>
      <w:rFonts w:ascii="Calibri" w:hAnsi="Calibri" w:cs="Calibri"/>
      <w:b/>
      <w:color w:val="000000"/>
      <w:u w:val="single"/>
    </w:rPr>
  </w:style>
  <w:style w:type="character" w:customStyle="1" w:styleId="ReadText">
    <w:name w:val="Read Text"/>
    <w:basedOn w:val="DefaultParagraphFont"/>
    <w:rsid w:val="000F58D2"/>
    <w:rPr>
      <w:rFonts w:ascii="Times New Roman" w:hAnsi="Times New Roman"/>
      <w:b/>
      <w:bCs/>
      <w:sz w:val="24"/>
      <w:u w:val="single"/>
    </w:rPr>
  </w:style>
  <w:style w:type="paragraph" w:customStyle="1" w:styleId="Styleunread8pt">
    <w:name w:val="Style unread + 8 pt"/>
    <w:basedOn w:val="Normal"/>
    <w:link w:val="Styleunread8ptChar"/>
    <w:qFormat/>
    <w:rsid w:val="000F58D2"/>
    <w:pPr>
      <w:spacing w:after="0" w:line="240" w:lineRule="auto"/>
    </w:pPr>
    <w:rPr>
      <w:rFonts w:cs="Calibri"/>
      <w:color w:val="000000"/>
    </w:rPr>
  </w:style>
  <w:style w:type="character" w:customStyle="1" w:styleId="Styleunread8ptChar">
    <w:name w:val="Style unread + 8 pt Char"/>
    <w:basedOn w:val="DefaultParagraphFont"/>
    <w:link w:val="Styleunread8pt"/>
    <w:rsid w:val="000F58D2"/>
    <w:rPr>
      <w:rFonts w:ascii="Calibri" w:hAnsi="Calibri" w:cs="Calibri"/>
      <w:color w:val="000000"/>
    </w:rPr>
  </w:style>
  <w:style w:type="character" w:customStyle="1" w:styleId="main">
    <w:name w:val="main"/>
    <w:basedOn w:val="DefaultParagraphFont"/>
    <w:rsid w:val="000F58D2"/>
  </w:style>
  <w:style w:type="character" w:customStyle="1" w:styleId="textunderlineCharChar">
    <w:name w:val="text underline Char Char"/>
    <w:basedOn w:val="DefaultParagraphFont"/>
    <w:rsid w:val="000F58D2"/>
    <w:rPr>
      <w:rFonts w:ascii="Garamond" w:hAnsi="Garamond"/>
      <w:color w:val="000000"/>
      <w:u w:val="single"/>
    </w:rPr>
  </w:style>
  <w:style w:type="paragraph" w:customStyle="1" w:styleId="ekprop-p">
    <w:name w:val="ekprop-p"/>
    <w:basedOn w:val="Normal"/>
    <w:uiPriority w:val="99"/>
    <w:qFormat/>
    <w:rsid w:val="000F58D2"/>
    <w:pPr>
      <w:spacing w:before="100" w:beforeAutospacing="1" w:after="100" w:afterAutospacing="1" w:line="240" w:lineRule="auto"/>
    </w:pPr>
    <w:rPr>
      <w:rFonts w:cs="Calibri"/>
      <w:color w:val="58585B"/>
      <w:szCs w:val="16"/>
    </w:rPr>
  </w:style>
  <w:style w:type="paragraph" w:customStyle="1" w:styleId="ShrinkCharChar">
    <w:name w:val="Shrink Char Char"/>
    <w:link w:val="ShrinkCharCharChar"/>
    <w:qFormat/>
    <w:rsid w:val="000F58D2"/>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0F58D2"/>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0F58D2"/>
    <w:pPr>
      <w:spacing w:after="0" w:line="240" w:lineRule="auto"/>
    </w:pPr>
    <w:rPr>
      <w:rFonts w:cs="Calibri"/>
      <w:color w:val="000000"/>
    </w:rPr>
  </w:style>
  <w:style w:type="character" w:customStyle="1" w:styleId="SmalltextCharChar">
    <w:name w:val="Smalltext Char Char"/>
    <w:basedOn w:val="DefaultParagraphFont"/>
    <w:link w:val="SmalltextChar1"/>
    <w:rsid w:val="000F58D2"/>
    <w:rPr>
      <w:rFonts w:ascii="Calibri" w:hAnsi="Calibri" w:cs="Calibri"/>
      <w:color w:val="000000"/>
    </w:rPr>
  </w:style>
  <w:style w:type="character" w:customStyle="1" w:styleId="FullCiteCharChar">
    <w:name w:val="Full Cite Char Char"/>
    <w:basedOn w:val="DefaultParagraphFont"/>
    <w:rsid w:val="000F58D2"/>
    <w:rPr>
      <w:rFonts w:ascii="Georgia" w:hAnsi="Georgia" w:cs="Calibri"/>
      <w:color w:val="000000"/>
      <w:sz w:val="20"/>
      <w:szCs w:val="24"/>
    </w:rPr>
  </w:style>
  <w:style w:type="character" w:customStyle="1" w:styleId="submitted-wrapper">
    <w:name w:val="submitted-wrapper"/>
    <w:basedOn w:val="DefaultParagraphFont"/>
    <w:rsid w:val="000F58D2"/>
  </w:style>
  <w:style w:type="paragraph" w:customStyle="1" w:styleId="Spacer">
    <w:name w:val="Spacer"/>
    <w:basedOn w:val="Heading1"/>
    <w:link w:val="SpacerChar"/>
    <w:autoRedefine/>
    <w:uiPriority w:val="4"/>
    <w:qFormat/>
    <w:rsid w:val="000F58D2"/>
    <w:pPr>
      <w:pBdr>
        <w:top w:val="none" w:sz="0" w:space="0" w:color="auto"/>
        <w:left w:val="none" w:sz="0" w:space="0" w:color="auto"/>
        <w:bottom w:val="none" w:sz="0" w:space="0" w:color="auto"/>
        <w:right w:val="none" w:sz="0" w:space="0" w:color="auto"/>
      </w:pBdr>
      <w:spacing w:before="480" w:line="240" w:lineRule="auto"/>
    </w:pPr>
    <w:rPr>
      <w:rFonts w:ascii="Cambria" w:hAnsi="Cambria"/>
      <w:bCs/>
      <w:caps/>
      <w:sz w:val="24"/>
    </w:rPr>
  </w:style>
  <w:style w:type="character" w:customStyle="1" w:styleId="SpacerChar">
    <w:name w:val="Spacer Char"/>
    <w:basedOn w:val="DefaultParagraphFont"/>
    <w:link w:val="Spacer"/>
    <w:uiPriority w:val="4"/>
    <w:rsid w:val="000F58D2"/>
    <w:rPr>
      <w:rFonts w:ascii="Cambria" w:eastAsiaTheme="majorEastAsia" w:hAnsi="Cambria" w:cstheme="majorBidi"/>
      <w:b/>
      <w:bCs/>
      <w:caps/>
      <w:sz w:val="24"/>
      <w:szCs w:val="32"/>
    </w:rPr>
  </w:style>
  <w:style w:type="paragraph" w:customStyle="1" w:styleId="CardFormatCharCharCharCharCharChar">
    <w:name w:val="Card Format Char Char Char Char Char Char"/>
    <w:basedOn w:val="Normal"/>
    <w:uiPriority w:val="99"/>
    <w:qFormat/>
    <w:rsid w:val="000F58D2"/>
    <w:pPr>
      <w:widowControl w:val="0"/>
      <w:autoSpaceDE w:val="0"/>
      <w:autoSpaceDN w:val="0"/>
      <w:adjustRightInd w:val="0"/>
      <w:spacing w:after="0" w:line="240" w:lineRule="auto"/>
    </w:pPr>
    <w:rPr>
      <w:rFonts w:eastAsia="Times New Roman" w:cs="Calibri"/>
      <w:color w:val="000000"/>
      <w:sz w:val="18"/>
      <w:szCs w:val="18"/>
    </w:rPr>
  </w:style>
  <w:style w:type="character" w:customStyle="1" w:styleId="the-author">
    <w:name w:val="the-author"/>
    <w:basedOn w:val="DefaultParagraphFont"/>
    <w:rsid w:val="000F58D2"/>
  </w:style>
  <w:style w:type="character" w:customStyle="1" w:styleId="top-publish">
    <w:name w:val="top-publish"/>
    <w:basedOn w:val="DefaultParagraphFont"/>
    <w:rsid w:val="000F58D2"/>
  </w:style>
  <w:style w:type="character" w:customStyle="1" w:styleId="byline-italic">
    <w:name w:val="byline-italic"/>
    <w:basedOn w:val="DefaultParagraphFont"/>
    <w:rsid w:val="000F58D2"/>
  </w:style>
  <w:style w:type="paragraph" w:customStyle="1" w:styleId="infuse">
    <w:name w:val="infuse"/>
    <w:basedOn w:val="Normal"/>
    <w:uiPriority w:val="99"/>
    <w:qFormat/>
    <w:rsid w:val="000F58D2"/>
    <w:pPr>
      <w:spacing w:before="100" w:beforeAutospacing="1" w:after="100" w:afterAutospacing="1" w:line="240" w:lineRule="auto"/>
    </w:pPr>
    <w:rPr>
      <w:rFonts w:ascii="Times" w:hAnsi="Times" w:cs="Calibri"/>
      <w:szCs w:val="20"/>
    </w:rPr>
  </w:style>
  <w:style w:type="character" w:customStyle="1" w:styleId="CardUnderlinedCharChar0">
    <w:name w:val="Card Underlined Char Char"/>
    <w:rsid w:val="000F58D2"/>
    <w:rPr>
      <w:rFonts w:ascii="Arial Narrow" w:hAnsi="Arial Narrow"/>
      <w:sz w:val="22"/>
      <w:szCs w:val="24"/>
      <w:u w:val="single"/>
      <w:lang w:val="en-US" w:eastAsia="en-US" w:bidi="ar-SA"/>
    </w:rPr>
  </w:style>
  <w:style w:type="character" w:customStyle="1" w:styleId="gd">
    <w:name w:val="gd"/>
    <w:basedOn w:val="DefaultParagraphFont"/>
    <w:rsid w:val="000F58D2"/>
  </w:style>
  <w:style w:type="character" w:customStyle="1" w:styleId="g3">
    <w:name w:val="g3"/>
    <w:basedOn w:val="DefaultParagraphFont"/>
    <w:rsid w:val="000F58D2"/>
  </w:style>
  <w:style w:type="character" w:customStyle="1" w:styleId="hb">
    <w:name w:val="hb"/>
    <w:basedOn w:val="DefaultParagraphFont"/>
    <w:rsid w:val="000F58D2"/>
  </w:style>
  <w:style w:type="character" w:customStyle="1" w:styleId="g2">
    <w:name w:val="g2"/>
    <w:basedOn w:val="DefaultParagraphFont"/>
    <w:rsid w:val="000F58D2"/>
  </w:style>
  <w:style w:type="character" w:customStyle="1" w:styleId="nameplatehead">
    <w:name w:val="nameplatehead"/>
    <w:basedOn w:val="DefaultParagraphFont"/>
    <w:rsid w:val="000F58D2"/>
  </w:style>
  <w:style w:type="character" w:customStyle="1" w:styleId="nameplatelink">
    <w:name w:val="nameplatelink"/>
    <w:basedOn w:val="DefaultParagraphFont"/>
    <w:rsid w:val="000F58D2"/>
  </w:style>
  <w:style w:type="paragraph" w:customStyle="1" w:styleId="calibre8">
    <w:name w:val="calibre8"/>
    <w:basedOn w:val="Normal"/>
    <w:uiPriority w:val="99"/>
    <w:qFormat/>
    <w:rsid w:val="000F58D2"/>
    <w:pPr>
      <w:spacing w:before="30" w:after="30" w:line="240" w:lineRule="auto"/>
      <w:jc w:val="both"/>
    </w:pPr>
    <w:rPr>
      <w:rFonts w:eastAsia="Times New Roman" w:cs="Calibri"/>
      <w:sz w:val="17"/>
      <w:szCs w:val="17"/>
    </w:rPr>
  </w:style>
  <w:style w:type="character" w:customStyle="1" w:styleId="m340327140930436083gmail-styleunderline">
    <w:name w:val="m_340327140930436083gmail-styleunderline"/>
    <w:basedOn w:val="DefaultParagraphFont"/>
    <w:rsid w:val="000F58D2"/>
  </w:style>
  <w:style w:type="character" w:customStyle="1" w:styleId="djhat-arrow">
    <w:name w:val="djhat-arrow"/>
    <w:basedOn w:val="DefaultParagraphFont"/>
    <w:rsid w:val="000F58D2"/>
  </w:style>
  <w:style w:type="character" w:customStyle="1" w:styleId="mname">
    <w:name w:val="mname"/>
    <w:basedOn w:val="DefaultParagraphFont"/>
    <w:rsid w:val="000F58D2"/>
  </w:style>
  <w:style w:type="character" w:customStyle="1" w:styleId="mvalue">
    <w:name w:val="mvalue"/>
    <w:basedOn w:val="DefaultParagraphFont"/>
    <w:rsid w:val="000F58D2"/>
  </w:style>
  <w:style w:type="character" w:customStyle="1" w:styleId="mchange">
    <w:name w:val="mchange"/>
    <w:basedOn w:val="DefaultParagraphFont"/>
    <w:rsid w:val="000F58D2"/>
  </w:style>
  <w:style w:type="character" w:customStyle="1" w:styleId="categoryaside">
    <w:name w:val="category__aside"/>
    <w:basedOn w:val="DefaultParagraphFont"/>
    <w:rsid w:val="000F58D2"/>
  </w:style>
  <w:style w:type="character" w:customStyle="1" w:styleId="article-breadcrumb-wrapper">
    <w:name w:val="article-breadcrumb-wrapper"/>
    <w:basedOn w:val="DefaultParagraphFont"/>
    <w:rsid w:val="000F58D2"/>
  </w:style>
  <w:style w:type="character" w:customStyle="1" w:styleId="wsj-article-caption-content">
    <w:name w:val="wsj-article-caption-content"/>
    <w:basedOn w:val="DefaultParagraphFont"/>
    <w:rsid w:val="000F58D2"/>
  </w:style>
  <w:style w:type="character" w:customStyle="1" w:styleId="wsj-article-credit">
    <w:name w:val="wsj-article-credit"/>
    <w:basedOn w:val="DefaultParagraphFont"/>
    <w:rsid w:val="000F58D2"/>
  </w:style>
  <w:style w:type="character" w:customStyle="1" w:styleId="wsj-article-credit-tag">
    <w:name w:val="wsj-article-credit-tag"/>
    <w:basedOn w:val="DefaultParagraphFont"/>
    <w:rsid w:val="000F58D2"/>
  </w:style>
  <w:style w:type="character" w:customStyle="1" w:styleId="commentscounticon">
    <w:name w:val="comments_count_icon"/>
    <w:basedOn w:val="DefaultParagraphFont"/>
    <w:rsid w:val="000F58D2"/>
  </w:style>
  <w:style w:type="character" w:customStyle="1" w:styleId="comments-count-word">
    <w:name w:val="comments-count-word"/>
    <w:basedOn w:val="DefaultParagraphFont"/>
    <w:rsid w:val="000F58D2"/>
  </w:style>
  <w:style w:type="character" w:customStyle="1" w:styleId="company-name-type">
    <w:name w:val="company-name-type"/>
    <w:basedOn w:val="DefaultParagraphFont"/>
    <w:rsid w:val="000F58D2"/>
  </w:style>
  <w:style w:type="character" w:customStyle="1" w:styleId="nav-prevnext-lbl">
    <w:name w:val="nav-prevnext-lbl"/>
    <w:basedOn w:val="DefaultParagraphFont"/>
    <w:rsid w:val="000F58D2"/>
  </w:style>
  <w:style w:type="character" w:customStyle="1" w:styleId="nav-prevnext-hed">
    <w:name w:val="nav-prevnext-hed"/>
    <w:basedOn w:val="DefaultParagraphFont"/>
    <w:rsid w:val="000F58D2"/>
  </w:style>
  <w:style w:type="character" w:customStyle="1" w:styleId="readcomments">
    <w:name w:val="readcomments"/>
    <w:basedOn w:val="DefaultParagraphFont"/>
    <w:rsid w:val="000F58D2"/>
  </w:style>
  <w:style w:type="character" w:customStyle="1" w:styleId="selected-edition">
    <w:name w:val="selected-edition"/>
    <w:basedOn w:val="DefaultParagraphFont"/>
    <w:rsid w:val="000F58D2"/>
  </w:style>
  <w:style w:type="character" w:customStyle="1" w:styleId="rotate">
    <w:name w:val="rotate"/>
    <w:basedOn w:val="DefaultParagraphFont"/>
    <w:rsid w:val="000F58D2"/>
  </w:style>
  <w:style w:type="paragraph" w:customStyle="1" w:styleId="column-name">
    <w:name w:val="column-name"/>
    <w:basedOn w:val="Normal"/>
    <w:rsid w:val="000F58D2"/>
    <w:pPr>
      <w:spacing w:before="100" w:beforeAutospacing="1" w:after="100" w:afterAutospacing="1" w:line="240" w:lineRule="auto"/>
    </w:pPr>
    <w:rPr>
      <w:rFonts w:ascii="Times" w:hAnsi="Times" w:cs="Calibri"/>
      <w:sz w:val="20"/>
      <w:szCs w:val="20"/>
    </w:rPr>
  </w:style>
  <w:style w:type="character" w:customStyle="1" w:styleId="m-8082899869479211226gmail-styleunderline">
    <w:name w:val="m_-8082899869479211226gmail-styleunderline"/>
    <w:basedOn w:val="DefaultParagraphFont"/>
    <w:rsid w:val="000F58D2"/>
  </w:style>
  <w:style w:type="character" w:customStyle="1" w:styleId="tl8wme">
    <w:name w:val="tl8wme"/>
    <w:basedOn w:val="DefaultParagraphFont"/>
    <w:rsid w:val="000F58D2"/>
  </w:style>
  <w:style w:type="character" w:customStyle="1" w:styleId="CardStyleChar">
    <w:name w:val="Card Style Char"/>
    <w:link w:val="CardStyle"/>
    <w:locked/>
    <w:rsid w:val="000F58D2"/>
    <w:rPr>
      <w:rFonts w:ascii="Calibri" w:eastAsia="Times New Roman" w:hAnsi="Calibri" w:cs="Calibri"/>
      <w:sz w:val="20"/>
    </w:rPr>
  </w:style>
  <w:style w:type="character" w:customStyle="1" w:styleId="SmallSizeParagraphChar">
    <w:name w:val="Small Size Paragraph Char"/>
    <w:link w:val="SmallSizeParagraph"/>
    <w:locked/>
    <w:rsid w:val="000F58D2"/>
    <w:rPr>
      <w:rFonts w:eastAsia="Calibri"/>
      <w:sz w:val="16"/>
      <w:szCs w:val="16"/>
    </w:rPr>
  </w:style>
  <w:style w:type="paragraph" w:customStyle="1" w:styleId="SmallSizeParagraph">
    <w:name w:val="Small Size Paragraph"/>
    <w:basedOn w:val="Normal"/>
    <w:link w:val="SmallSizeParagraphChar"/>
    <w:qFormat/>
    <w:rsid w:val="000F58D2"/>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0F58D2"/>
    <w:rPr>
      <w:rFonts w:ascii="Calibri" w:eastAsia="SimSun" w:hAnsi="Calibri" w:cs="Calibri"/>
      <w:kern w:val="32"/>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0F58D2"/>
    <w:pPr>
      <w:spacing w:after="0" w:line="240" w:lineRule="auto"/>
      <w:ind w:left="288" w:right="288"/>
    </w:pPr>
    <w:rPr>
      <w:rFonts w:eastAsia="SimSun" w:cs="Calibri"/>
      <w:kern w:val="32"/>
      <w:szCs w:val="20"/>
      <w:u w:val="single"/>
      <w:lang w:val="x-none" w:eastAsia="zh-CN"/>
    </w:rPr>
  </w:style>
  <w:style w:type="character" w:customStyle="1" w:styleId="StyleCardText9ptChar">
    <w:name w:val="Style Card Text + 9 pt Char"/>
    <w:basedOn w:val="DefaultParagraphFont"/>
    <w:link w:val="StyleCardText9pt"/>
    <w:locked/>
    <w:rsid w:val="000F58D2"/>
    <w:rPr>
      <w:rFonts w:eastAsia="Calibri"/>
    </w:rPr>
  </w:style>
  <w:style w:type="paragraph" w:customStyle="1" w:styleId="StyleCardText9pt">
    <w:name w:val="Style Card Text + 9 pt"/>
    <w:basedOn w:val="Normal"/>
    <w:link w:val="StyleCardText9ptChar"/>
    <w:qFormat/>
    <w:rsid w:val="000F58D2"/>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0F58D2"/>
    <w:rPr>
      <w:rFonts w:eastAsia="Calibri"/>
      <w:u w:val="single"/>
      <w:lang w:val="x-none" w:eastAsia="zh-CN"/>
    </w:rPr>
  </w:style>
  <w:style w:type="paragraph" w:customStyle="1" w:styleId="UnderlineS">
    <w:name w:val="Underline S"/>
    <w:basedOn w:val="Normal"/>
    <w:link w:val="UnderlineSChar"/>
    <w:qFormat/>
    <w:rsid w:val="000F58D2"/>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0F58D2"/>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0F58D2"/>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0F58D2"/>
    <w:rPr>
      <w:rFonts w:ascii="Times New Roman" w:hAnsi="Times New Roman" w:cs="Times New Roman"/>
    </w:rPr>
  </w:style>
  <w:style w:type="paragraph" w:customStyle="1" w:styleId="Debatenoraml">
    <w:name w:val="Debatenoraml"/>
    <w:basedOn w:val="NoSpacing"/>
    <w:link w:val="DebatenoramlChar"/>
    <w:qFormat/>
    <w:rsid w:val="000F58D2"/>
    <w:pPr>
      <w:spacing w:line="240" w:lineRule="auto"/>
    </w:pPr>
    <w:rPr>
      <w:rFonts w:ascii="Times New Roman" w:hAnsi="Times New Roman" w:cs="Times New Roman"/>
    </w:rPr>
  </w:style>
  <w:style w:type="character" w:customStyle="1" w:styleId="QualsChar">
    <w:name w:val="Quals Char"/>
    <w:link w:val="Quals"/>
    <w:locked/>
    <w:rsid w:val="000F58D2"/>
    <w:rPr>
      <w:rFonts w:eastAsia="Calibri"/>
      <w:sz w:val="18"/>
    </w:rPr>
  </w:style>
  <w:style w:type="paragraph" w:customStyle="1" w:styleId="Quals">
    <w:name w:val="Quals"/>
    <w:basedOn w:val="Normal"/>
    <w:link w:val="QualsChar"/>
    <w:qFormat/>
    <w:rsid w:val="000F58D2"/>
    <w:pPr>
      <w:spacing w:after="0" w:line="240" w:lineRule="auto"/>
    </w:pPr>
    <w:rPr>
      <w:rFonts w:asciiTheme="minorHAnsi" w:eastAsia="Calibri" w:hAnsiTheme="minorHAnsi"/>
      <w:sz w:val="18"/>
    </w:rPr>
  </w:style>
  <w:style w:type="character" w:customStyle="1" w:styleId="StarredChar">
    <w:name w:val="Starred Char"/>
    <w:link w:val="Starred"/>
    <w:locked/>
    <w:rsid w:val="000F58D2"/>
    <w:rPr>
      <w:rFonts w:eastAsia="Times New Roman"/>
      <w:b/>
      <w:caps/>
      <w:szCs w:val="28"/>
      <w:u w:val="single"/>
    </w:rPr>
  </w:style>
  <w:style w:type="paragraph" w:customStyle="1" w:styleId="Starred">
    <w:name w:val="Starred"/>
    <w:basedOn w:val="Normal"/>
    <w:link w:val="StarredChar"/>
    <w:qFormat/>
    <w:rsid w:val="000F58D2"/>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0F58D2"/>
    <w:rPr>
      <w:rFonts w:eastAsia="Times New Roman"/>
      <w:b/>
      <w:caps/>
      <w:szCs w:val="28"/>
      <w:u w:val="single"/>
    </w:rPr>
  </w:style>
  <w:style w:type="paragraph" w:customStyle="1" w:styleId="NotStarred">
    <w:name w:val="NotStarred"/>
    <w:basedOn w:val="Normal"/>
    <w:link w:val="NotStarredChar"/>
    <w:qFormat/>
    <w:rsid w:val="000F58D2"/>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0F58D2"/>
    <w:rPr>
      <w:rFonts w:eastAsia="Times New Roman"/>
      <w:b/>
      <w:szCs w:val="28"/>
      <w:u w:val="single"/>
    </w:rPr>
  </w:style>
  <w:style w:type="paragraph" w:customStyle="1" w:styleId="NewHeading2">
    <w:name w:val="NewHeading2"/>
    <w:basedOn w:val="Normal"/>
    <w:link w:val="NewHeading2Char"/>
    <w:qFormat/>
    <w:rsid w:val="000F58D2"/>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0F58D2"/>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0F58D2"/>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0F58D2"/>
    <w:rPr>
      <w:rFonts w:eastAsia="SimSun"/>
      <w:u w:val="single"/>
      <w:lang w:eastAsia="zh-CN"/>
    </w:rPr>
  </w:style>
  <w:style w:type="paragraph" w:customStyle="1" w:styleId="StylecardThickunderline">
    <w:name w:val="Style card + Thick underline"/>
    <w:basedOn w:val="Normal"/>
    <w:link w:val="StylecardThickunderlineChar"/>
    <w:qFormat/>
    <w:rsid w:val="000F58D2"/>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0F58D2"/>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0F58D2"/>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0F58D2"/>
    <w:rPr>
      <w:rFonts w:eastAsia="Times New Roman"/>
      <w:bCs/>
      <w:lang w:bidi="he-IL"/>
    </w:rPr>
  </w:style>
  <w:style w:type="paragraph" w:customStyle="1" w:styleId="MTDisplayEquation">
    <w:name w:val="MTDisplayEquation"/>
    <w:basedOn w:val="Normal"/>
    <w:next w:val="Normal"/>
    <w:link w:val="MTDisplayEquationChar"/>
    <w:qFormat/>
    <w:rsid w:val="000F58D2"/>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0F58D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F58D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F58D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F58D2"/>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BriefTitle2">
    <w:name w:val="Brief Title 2"/>
    <w:basedOn w:val="BriefTitle"/>
    <w:uiPriority w:val="99"/>
    <w:qFormat/>
    <w:rsid w:val="000F58D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CM32">
    <w:name w:val="CM3+2"/>
    <w:basedOn w:val="Normal"/>
    <w:next w:val="Normal"/>
    <w:uiPriority w:val="99"/>
    <w:qFormat/>
    <w:rsid w:val="000F58D2"/>
    <w:pPr>
      <w:autoSpaceDE w:val="0"/>
      <w:autoSpaceDN w:val="0"/>
      <w:adjustRightInd w:val="0"/>
      <w:spacing w:after="0" w:line="240" w:lineRule="atLeast"/>
    </w:pPr>
    <w:rPr>
      <w:rFonts w:eastAsia="Calibri" w:cs="Calibri"/>
      <w:sz w:val="24"/>
    </w:rPr>
  </w:style>
  <w:style w:type="paragraph" w:customStyle="1" w:styleId="font-null">
    <w:name w:val="font-null"/>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rteindent1">
    <w:name w:val="rteindent1"/>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Pa12">
    <w:name w:val="Pa12"/>
    <w:basedOn w:val="Default"/>
    <w:next w:val="Default"/>
    <w:uiPriority w:val="99"/>
    <w:qFormat/>
    <w:rsid w:val="000F58D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translatedivblue-image">
    <w:name w:val="translatedivblue-image"/>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class">
    <w:name w:val="class"/>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summary">
    <w:name w:val="summary"/>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DebateFile">
    <w:name w:val="Debate File"/>
    <w:basedOn w:val="Normal"/>
    <w:uiPriority w:val="99"/>
    <w:qFormat/>
    <w:rsid w:val="000F58D2"/>
    <w:pPr>
      <w:spacing w:after="0" w:line="240" w:lineRule="auto"/>
      <w:jc w:val="center"/>
    </w:pPr>
    <w:rPr>
      <w:rFonts w:ascii="Book Antiqua" w:eastAsia="Times New Roman" w:hAnsi="Book Antiqua" w:cs="Calibri"/>
      <w:b/>
      <w:sz w:val="28"/>
    </w:rPr>
  </w:style>
  <w:style w:type="paragraph" w:customStyle="1" w:styleId="body-12-5">
    <w:name w:val="body-12-5"/>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fontreg">
    <w:name w:val="font_reg"/>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bodytextfp">
    <w:name w:val="bodytextfp"/>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deck">
    <w:name w:val="deck"/>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question">
    <w:name w:val="question"/>
    <w:basedOn w:val="Normal"/>
    <w:uiPriority w:val="99"/>
    <w:qFormat/>
    <w:rsid w:val="000F58D2"/>
    <w:pPr>
      <w:spacing w:before="100" w:beforeAutospacing="1" w:after="100" w:afterAutospacing="1" w:line="240" w:lineRule="auto"/>
    </w:pPr>
    <w:rPr>
      <w:rFonts w:eastAsia="Times New Roman" w:cs="Calibri"/>
      <w:sz w:val="24"/>
    </w:rPr>
  </w:style>
  <w:style w:type="paragraph" w:customStyle="1" w:styleId="NoteLevel22">
    <w:name w:val="Note Level 22"/>
    <w:basedOn w:val="Normal"/>
    <w:next w:val="Normal"/>
    <w:uiPriority w:val="99"/>
    <w:qFormat/>
    <w:rsid w:val="000F58D2"/>
    <w:pPr>
      <w:keepNext/>
      <w:spacing w:after="0" w:line="240" w:lineRule="auto"/>
      <w:ind w:left="288" w:right="288"/>
    </w:pPr>
    <w:rPr>
      <w:rFonts w:eastAsia="MS Gothic" w:cs="Calibri"/>
      <w:szCs w:val="20"/>
    </w:rPr>
  </w:style>
  <w:style w:type="paragraph" w:customStyle="1" w:styleId="canvas-atom">
    <w:name w:val="canvas-atom"/>
    <w:basedOn w:val="Normal"/>
    <w:uiPriority w:val="99"/>
    <w:qFormat/>
    <w:rsid w:val="000F58D2"/>
    <w:pPr>
      <w:spacing w:before="100" w:beforeAutospacing="1" w:after="100" w:afterAutospacing="1" w:line="240" w:lineRule="auto"/>
    </w:pPr>
    <w:rPr>
      <w:rFonts w:cs="Calibri"/>
      <w:sz w:val="24"/>
    </w:rPr>
  </w:style>
  <w:style w:type="paragraph" w:customStyle="1" w:styleId="tweet-text">
    <w:name w:val="tweet-text"/>
    <w:basedOn w:val="Normal"/>
    <w:uiPriority w:val="99"/>
    <w:qFormat/>
    <w:rsid w:val="000F58D2"/>
    <w:pPr>
      <w:spacing w:before="100" w:beforeAutospacing="1" w:after="100" w:afterAutospacing="1" w:line="240" w:lineRule="auto"/>
    </w:pPr>
    <w:rPr>
      <w:rFonts w:cs="Calibri"/>
    </w:rPr>
  </w:style>
  <w:style w:type="paragraph" w:customStyle="1" w:styleId="graf">
    <w:name w:val="graf"/>
    <w:basedOn w:val="Normal"/>
    <w:uiPriority w:val="99"/>
    <w:qFormat/>
    <w:rsid w:val="000F58D2"/>
    <w:pPr>
      <w:spacing w:before="100" w:beforeAutospacing="1" w:after="100" w:afterAutospacing="1" w:line="240" w:lineRule="auto"/>
    </w:pPr>
    <w:rPr>
      <w:rFonts w:cs="Calibri"/>
    </w:rPr>
  </w:style>
  <w:style w:type="paragraph" w:customStyle="1" w:styleId="column">
    <w:name w:val="column"/>
    <w:basedOn w:val="Normal"/>
    <w:uiPriority w:val="99"/>
    <w:qFormat/>
    <w:rsid w:val="000F58D2"/>
    <w:pPr>
      <w:spacing w:before="100" w:beforeAutospacing="1" w:after="100" w:afterAutospacing="1" w:line="240" w:lineRule="auto"/>
    </w:pPr>
    <w:rPr>
      <w:rFonts w:cs="Calibri"/>
    </w:rPr>
  </w:style>
  <w:style w:type="paragraph" w:customStyle="1" w:styleId="recirc-container">
    <w:name w:val="recirc-container"/>
    <w:basedOn w:val="Normal"/>
    <w:uiPriority w:val="99"/>
    <w:qFormat/>
    <w:rsid w:val="000F58D2"/>
    <w:pPr>
      <w:spacing w:before="100" w:beforeAutospacing="1" w:after="100" w:afterAutospacing="1" w:line="240" w:lineRule="auto"/>
    </w:pPr>
    <w:rPr>
      <w:rFonts w:cs="Calibri"/>
      <w:sz w:val="24"/>
    </w:rPr>
  </w:style>
  <w:style w:type="paragraph" w:customStyle="1" w:styleId="interstitial-link">
    <w:name w:val="interstitial-link"/>
    <w:basedOn w:val="Normal"/>
    <w:uiPriority w:val="99"/>
    <w:qFormat/>
    <w:rsid w:val="000F58D2"/>
    <w:pPr>
      <w:spacing w:before="100" w:beforeAutospacing="1" w:after="100" w:afterAutospacing="1" w:line="240" w:lineRule="auto"/>
    </w:pPr>
    <w:rPr>
      <w:rFonts w:cs="Calibri"/>
      <w:sz w:val="24"/>
    </w:rPr>
  </w:style>
  <w:style w:type="paragraph" w:customStyle="1" w:styleId="see-also">
    <w:name w:val="see-also"/>
    <w:basedOn w:val="Normal"/>
    <w:uiPriority w:val="99"/>
    <w:qFormat/>
    <w:rsid w:val="000F58D2"/>
    <w:pPr>
      <w:spacing w:before="100" w:beforeAutospacing="1" w:after="100" w:afterAutospacing="1" w:line="240" w:lineRule="auto"/>
    </w:pPr>
    <w:rPr>
      <w:rFonts w:cs="Calibri"/>
      <w:sz w:val="24"/>
    </w:rPr>
  </w:style>
  <w:style w:type="character" w:customStyle="1" w:styleId="BriefTitleChar">
    <w:name w:val="Brief Title Char"/>
    <w:basedOn w:val="DefaultParagraphFont"/>
    <w:rsid w:val="000F58D2"/>
    <w:rPr>
      <w:b/>
      <w:bCs w:val="0"/>
      <w:sz w:val="24"/>
      <w:szCs w:val="24"/>
      <w:u w:val="single"/>
      <w:lang w:val="en-US" w:eastAsia="en-US" w:bidi="ar-SA"/>
    </w:rPr>
  </w:style>
  <w:style w:type="character" w:customStyle="1" w:styleId="BriefTitle2Char">
    <w:name w:val="Brief Title 2 Char"/>
    <w:basedOn w:val="BriefTitleChar"/>
    <w:rsid w:val="000F58D2"/>
    <w:rPr>
      <w:b/>
      <w:bCs w:val="0"/>
      <w:sz w:val="24"/>
      <w:szCs w:val="24"/>
      <w:u w:val="single"/>
      <w:lang w:val="en-US" w:eastAsia="en-US" w:bidi="ar-SA"/>
    </w:rPr>
  </w:style>
  <w:style w:type="character" w:customStyle="1" w:styleId="FontStyle477">
    <w:name w:val="Font Style477"/>
    <w:basedOn w:val="DefaultParagraphFont"/>
    <w:uiPriority w:val="99"/>
    <w:rsid w:val="000F58D2"/>
    <w:rPr>
      <w:rFonts w:ascii="Times New Roman" w:hAnsi="Times New Roman" w:cs="Times New Roman" w:hint="default"/>
      <w:sz w:val="18"/>
      <w:szCs w:val="18"/>
    </w:rPr>
  </w:style>
  <w:style w:type="character" w:customStyle="1" w:styleId="FontStyle514">
    <w:name w:val="Font Style514"/>
    <w:basedOn w:val="DefaultParagraphFont"/>
    <w:uiPriority w:val="99"/>
    <w:rsid w:val="000F58D2"/>
    <w:rPr>
      <w:rFonts w:ascii="Times New Roman" w:hAnsi="Times New Roman" w:cs="Times New Roman" w:hint="default"/>
      <w:sz w:val="14"/>
      <w:szCs w:val="14"/>
    </w:rPr>
  </w:style>
  <w:style w:type="character" w:customStyle="1" w:styleId="FontStyle500">
    <w:name w:val="Font Style500"/>
    <w:basedOn w:val="DefaultParagraphFont"/>
    <w:uiPriority w:val="99"/>
    <w:rsid w:val="000F58D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0F58D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F58D2"/>
    <w:rPr>
      <w:rFonts w:ascii="Times New Roman" w:hAnsi="Times New Roman" w:cs="Times New Roman" w:hint="default"/>
      <w:b/>
      <w:bCs/>
      <w:sz w:val="22"/>
      <w:szCs w:val="22"/>
    </w:rPr>
  </w:style>
  <w:style w:type="character" w:customStyle="1" w:styleId="UnderlineStyleChar7">
    <w:name w:val="Underline Style Char7"/>
    <w:rsid w:val="000F58D2"/>
    <w:rPr>
      <w:rFonts w:ascii="Garamond" w:hAnsi="Garamond" w:hint="default"/>
      <w:sz w:val="22"/>
      <w:szCs w:val="24"/>
      <w:u w:val="single"/>
      <w:lang w:val="en-US" w:eastAsia="en-US" w:bidi="ar-SA"/>
    </w:rPr>
  </w:style>
  <w:style w:type="character" w:customStyle="1" w:styleId="s4">
    <w:name w:val="s4"/>
    <w:rsid w:val="000F58D2"/>
  </w:style>
  <w:style w:type="character" w:customStyle="1" w:styleId="s5">
    <w:name w:val="s5"/>
    <w:rsid w:val="000F58D2"/>
  </w:style>
  <w:style w:type="character" w:customStyle="1" w:styleId="rightsnotice">
    <w:name w:val="rightsnotice"/>
    <w:rsid w:val="000F58D2"/>
  </w:style>
  <w:style w:type="character" w:customStyle="1" w:styleId="related-current-indicator">
    <w:name w:val="related-current-indicator"/>
    <w:rsid w:val="000F58D2"/>
  </w:style>
  <w:style w:type="character" w:customStyle="1" w:styleId="bylclear">
    <w:name w:val="bylclear"/>
    <w:rsid w:val="000F58D2"/>
  </w:style>
  <w:style w:type="character" w:customStyle="1" w:styleId="essaytext">
    <w:name w:val="essaytext"/>
    <w:rsid w:val="000F58D2"/>
  </w:style>
  <w:style w:type="character" w:customStyle="1" w:styleId="username">
    <w:name w:val="username"/>
    <w:rsid w:val="000F58D2"/>
  </w:style>
  <w:style w:type="character" w:customStyle="1" w:styleId="toplinks">
    <w:name w:val="toplinks"/>
    <w:rsid w:val="000F58D2"/>
  </w:style>
  <w:style w:type="character" w:customStyle="1" w:styleId="titles">
    <w:name w:val="titles"/>
    <w:rsid w:val="000F58D2"/>
  </w:style>
  <w:style w:type="character" w:customStyle="1" w:styleId="contentauthor">
    <w:name w:val="contentauthor"/>
    <w:rsid w:val="000F58D2"/>
  </w:style>
  <w:style w:type="character" w:customStyle="1" w:styleId="subarticleheader">
    <w:name w:val="subarticleheader"/>
    <w:rsid w:val="000F58D2"/>
  </w:style>
  <w:style w:type="character" w:customStyle="1" w:styleId="copy">
    <w:name w:val="copy"/>
    <w:rsid w:val="000F58D2"/>
  </w:style>
  <w:style w:type="character" w:customStyle="1" w:styleId="topheadline">
    <w:name w:val="topheadline"/>
    <w:rsid w:val="000F58D2"/>
  </w:style>
  <w:style w:type="character" w:customStyle="1" w:styleId="Stylereduce27pt">
    <w:name w:val="Style reduce2 + 7 pt"/>
    <w:rsid w:val="000F58D2"/>
    <w:rPr>
      <w:rFonts w:ascii="Times New Roman" w:hAnsi="Times New Roman" w:cs="Arial" w:hint="default"/>
      <w:color w:val="000000"/>
      <w:sz w:val="14"/>
      <w:szCs w:val="22"/>
    </w:rPr>
  </w:style>
  <w:style w:type="character" w:customStyle="1" w:styleId="srtitle">
    <w:name w:val="srtitle"/>
    <w:rsid w:val="000F58D2"/>
  </w:style>
  <w:style w:type="character" w:customStyle="1" w:styleId="st1">
    <w:name w:val="st1"/>
    <w:rsid w:val="000F58D2"/>
  </w:style>
  <w:style w:type="character" w:customStyle="1" w:styleId="StyleStyleGaramond">
    <w:name w:val="Style Style Garamond +"/>
    <w:rsid w:val="000F58D2"/>
    <w:rPr>
      <w:rFonts w:ascii="Garamond" w:hAnsi="Garamond" w:cs="Times New Roman" w:hint="default"/>
      <w:sz w:val="20"/>
    </w:rPr>
  </w:style>
  <w:style w:type="character" w:customStyle="1" w:styleId="boldunderline2">
    <w:name w:val="boldunderline"/>
    <w:rsid w:val="000F58D2"/>
  </w:style>
  <w:style w:type="character" w:customStyle="1" w:styleId="Date11">
    <w:name w:val="Date11"/>
    <w:rsid w:val="000F58D2"/>
  </w:style>
  <w:style w:type="character" w:customStyle="1" w:styleId="artbody1">
    <w:name w:val="art_body1"/>
    <w:rsid w:val="000F58D2"/>
    <w:rPr>
      <w:rFonts w:ascii="Arial" w:hAnsi="Arial" w:cs="Arial" w:hint="default"/>
    </w:rPr>
  </w:style>
  <w:style w:type="character" w:customStyle="1" w:styleId="Boxout0">
    <w:name w:val="Boxout"/>
    <w:uiPriority w:val="1"/>
    <w:qFormat/>
    <w:rsid w:val="000F58D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0F58D2"/>
  </w:style>
  <w:style w:type="character" w:customStyle="1" w:styleId="preloadwrap">
    <w:name w:val="preloadwrap"/>
    <w:rsid w:val="000F58D2"/>
  </w:style>
  <w:style w:type="character" w:customStyle="1" w:styleId="creditwrap">
    <w:name w:val="creditwrap"/>
    <w:rsid w:val="000F58D2"/>
  </w:style>
  <w:style w:type="character" w:customStyle="1" w:styleId="DefaultChar1">
    <w:name w:val="Default Char1"/>
    <w:rsid w:val="000F58D2"/>
    <w:rPr>
      <w:noProof w:val="0"/>
      <w:color w:val="000000"/>
      <w:lang w:val="en-US" w:eastAsia="en-US" w:bidi="ar-SA"/>
    </w:rPr>
  </w:style>
  <w:style w:type="character" w:customStyle="1" w:styleId="pmterms31">
    <w:name w:val="pmterms31"/>
    <w:rsid w:val="000F58D2"/>
    <w:rPr>
      <w:b/>
      <w:bCs/>
      <w:i w:val="0"/>
      <w:iCs w:val="0"/>
      <w:color w:val="000000"/>
    </w:rPr>
  </w:style>
  <w:style w:type="character" w:customStyle="1" w:styleId="copyrightdescription">
    <w:name w:val="copyrightdescription"/>
    <w:rsid w:val="000F58D2"/>
  </w:style>
  <w:style w:type="character" w:customStyle="1" w:styleId="ft01">
    <w:name w:val="ft01"/>
    <w:rsid w:val="000F58D2"/>
    <w:rPr>
      <w:rFonts w:ascii="Times" w:hAnsi="Times" w:cs="Times" w:hint="default"/>
      <w:color w:val="000000"/>
      <w:sz w:val="14"/>
      <w:szCs w:val="14"/>
    </w:rPr>
  </w:style>
  <w:style w:type="character" w:customStyle="1" w:styleId="ft11">
    <w:name w:val="ft11"/>
    <w:rsid w:val="000F58D2"/>
    <w:rPr>
      <w:rFonts w:ascii="Times" w:hAnsi="Times" w:cs="Times" w:hint="default"/>
      <w:color w:val="000000"/>
      <w:sz w:val="17"/>
      <w:szCs w:val="17"/>
    </w:rPr>
  </w:style>
  <w:style w:type="character" w:customStyle="1" w:styleId="ft21">
    <w:name w:val="ft21"/>
    <w:rsid w:val="000F58D2"/>
    <w:rPr>
      <w:rFonts w:ascii="Times" w:hAnsi="Times" w:cs="Times" w:hint="default"/>
      <w:color w:val="000000"/>
      <w:sz w:val="15"/>
      <w:szCs w:val="15"/>
    </w:rPr>
  </w:style>
  <w:style w:type="character" w:customStyle="1" w:styleId="ft31">
    <w:name w:val="ft31"/>
    <w:rsid w:val="000F58D2"/>
    <w:rPr>
      <w:rFonts w:ascii="Times" w:hAnsi="Times" w:cs="Times" w:hint="default"/>
      <w:color w:val="000000"/>
      <w:sz w:val="15"/>
      <w:szCs w:val="15"/>
    </w:rPr>
  </w:style>
  <w:style w:type="character" w:customStyle="1" w:styleId="dquo">
    <w:name w:val="dquo"/>
    <w:rsid w:val="000F58D2"/>
  </w:style>
  <w:style w:type="character" w:customStyle="1" w:styleId="caps2">
    <w:name w:val="caps2"/>
    <w:rsid w:val="000F58D2"/>
  </w:style>
  <w:style w:type="character" w:customStyle="1" w:styleId="ccs">
    <w:name w:val="c cs"/>
    <w:rsid w:val="000F58D2"/>
  </w:style>
  <w:style w:type="character" w:customStyle="1" w:styleId="dropshadow">
    <w:name w:val="dropshadow"/>
    <w:rsid w:val="000F58D2"/>
  </w:style>
  <w:style w:type="character" w:customStyle="1" w:styleId="d05ws">
    <w:name w:val="d05ws"/>
    <w:rsid w:val="000F58D2"/>
  </w:style>
  <w:style w:type="character" w:customStyle="1" w:styleId="rzibod">
    <w:name w:val="rzibod"/>
    <w:rsid w:val="000F58D2"/>
  </w:style>
  <w:style w:type="character" w:customStyle="1" w:styleId="headertext">
    <w:name w:val="headertext"/>
    <w:rsid w:val="000F58D2"/>
  </w:style>
  <w:style w:type="character" w:customStyle="1" w:styleId="endnote-reference">
    <w:name w:val="endnote-reference"/>
    <w:rsid w:val="000F58D2"/>
  </w:style>
  <w:style w:type="character" w:customStyle="1" w:styleId="officialsname">
    <w:name w:val="official_s_name"/>
    <w:rsid w:val="000F58D2"/>
  </w:style>
  <w:style w:type="character" w:customStyle="1" w:styleId="audience">
    <w:name w:val="audience"/>
    <w:rsid w:val="000F58D2"/>
  </w:style>
  <w:style w:type="character" w:customStyle="1" w:styleId="normalchar0">
    <w:name w:val="normal__char"/>
    <w:rsid w:val="000F58D2"/>
  </w:style>
  <w:style w:type="character" w:customStyle="1" w:styleId="hyperlink002cheading0020100200028block0020title0029char">
    <w:name w:val="hyperlink_002cheading_00201_0020_0028block_0020title_0029__char"/>
    <w:rsid w:val="000F58D2"/>
  </w:style>
  <w:style w:type="character" w:customStyle="1" w:styleId="underline002cstyle0020bold0020underlinechar">
    <w:name w:val="underline_002cstyle_0020bold_0020underline__char"/>
    <w:rsid w:val="000F58D2"/>
  </w:style>
  <w:style w:type="character" w:customStyle="1" w:styleId="copyboldblack">
    <w:name w:val="copyboldblack"/>
    <w:rsid w:val="000F58D2"/>
  </w:style>
  <w:style w:type="character" w:customStyle="1" w:styleId="copybold">
    <w:name w:val="copybold"/>
    <w:rsid w:val="000F58D2"/>
  </w:style>
  <w:style w:type="character" w:customStyle="1" w:styleId="author-date0">
    <w:name w:val="author-date"/>
    <w:rsid w:val="000F58D2"/>
  </w:style>
  <w:style w:type="character" w:customStyle="1" w:styleId="articlebegin">
    <w:name w:val="articlebegin"/>
    <w:rsid w:val="000F58D2"/>
  </w:style>
  <w:style w:type="character" w:customStyle="1" w:styleId="mediaoverlay">
    <w:name w:val="mediaoverlay"/>
    <w:rsid w:val="000F58D2"/>
  </w:style>
  <w:style w:type="character" w:customStyle="1" w:styleId="blogcaption">
    <w:name w:val="blog_caption"/>
    <w:rsid w:val="000F58D2"/>
  </w:style>
  <w:style w:type="character" w:customStyle="1" w:styleId="commnet-abuzz">
    <w:name w:val="commnet-abuzz"/>
    <w:rsid w:val="000F58D2"/>
  </w:style>
  <w:style w:type="character" w:customStyle="1" w:styleId="stbuttontext">
    <w:name w:val="stbuttontext"/>
    <w:rsid w:val="000F58D2"/>
  </w:style>
  <w:style w:type="character" w:customStyle="1" w:styleId="grey">
    <w:name w:val="grey"/>
    <w:rsid w:val="000F58D2"/>
  </w:style>
  <w:style w:type="character" w:customStyle="1" w:styleId="bdx">
    <w:name w:val="bdx"/>
    <w:rsid w:val="000F58D2"/>
  </w:style>
  <w:style w:type="character" w:customStyle="1" w:styleId="bdl">
    <w:name w:val="bdl"/>
    <w:rsid w:val="000F58D2"/>
  </w:style>
  <w:style w:type="character" w:customStyle="1" w:styleId="breadcrumbitemcurrent">
    <w:name w:val="breadcrumbitemcurrent"/>
    <w:rsid w:val="000F58D2"/>
  </w:style>
  <w:style w:type="character" w:customStyle="1" w:styleId="bbl">
    <w:name w:val="bbl"/>
    <w:rsid w:val="000F58D2"/>
  </w:style>
  <w:style w:type="character" w:customStyle="1" w:styleId="itxtnewhookspan">
    <w:name w:val="itxtnewhookspan"/>
    <w:rsid w:val="000F58D2"/>
  </w:style>
  <w:style w:type="character" w:customStyle="1" w:styleId="gstxthlt">
    <w:name w:val="gstxt_hlt"/>
    <w:rsid w:val="000F58D2"/>
  </w:style>
  <w:style w:type="character" w:customStyle="1" w:styleId="StyleBoldRed">
    <w:name w:val="Style Bold Red"/>
    <w:rsid w:val="000F58D2"/>
    <w:rPr>
      <w:b/>
      <w:bCs/>
      <w:color w:val="auto"/>
    </w:rPr>
  </w:style>
  <w:style w:type="character" w:customStyle="1" w:styleId="StyleTimesNewRoman8pt">
    <w:name w:val="Style Times New Roman 8 pt"/>
    <w:rsid w:val="000F58D2"/>
    <w:rPr>
      <w:rFonts w:ascii="Georgia" w:hAnsi="Georgia" w:hint="default"/>
      <w:sz w:val="16"/>
    </w:rPr>
  </w:style>
  <w:style w:type="character" w:customStyle="1" w:styleId="goldbldtext">
    <w:name w:val="goldbldtext"/>
    <w:rsid w:val="000F58D2"/>
  </w:style>
  <w:style w:type="character" w:customStyle="1" w:styleId="labeltext">
    <w:name w:val="labeltext"/>
    <w:rsid w:val="000F58D2"/>
  </w:style>
  <w:style w:type="character" w:customStyle="1" w:styleId="viewlink">
    <w:name w:val="viewlink"/>
    <w:rsid w:val="000F58D2"/>
  </w:style>
  <w:style w:type="character" w:customStyle="1" w:styleId="inlinkchart">
    <w:name w:val="inlink_chart"/>
    <w:rsid w:val="000F58D2"/>
  </w:style>
  <w:style w:type="character" w:customStyle="1" w:styleId="fbsharecountwrapper">
    <w:name w:val="fb_share_count_wrapper"/>
    <w:rsid w:val="000F58D2"/>
  </w:style>
  <w:style w:type="character" w:customStyle="1" w:styleId="hw">
    <w:name w:val="hw"/>
    <w:rsid w:val="000F58D2"/>
  </w:style>
  <w:style w:type="character" w:customStyle="1" w:styleId="linktotop">
    <w:name w:val="linktotop"/>
    <w:rsid w:val="000F58D2"/>
  </w:style>
  <w:style w:type="character" w:customStyle="1" w:styleId="descriptionstyle1block">
    <w:name w:val="description style1 block"/>
    <w:rsid w:val="000F58D2"/>
  </w:style>
  <w:style w:type="character" w:customStyle="1" w:styleId="gutter-right-1">
    <w:name w:val="gutter-right-1"/>
    <w:basedOn w:val="DefaultParagraphFont"/>
    <w:rsid w:val="000F58D2"/>
  </w:style>
  <w:style w:type="character" w:customStyle="1" w:styleId="Header11">
    <w:name w:val="Header11"/>
    <w:rsid w:val="000F58D2"/>
  </w:style>
  <w:style w:type="character" w:customStyle="1" w:styleId="posa">
    <w:name w:val="pos(a)"/>
    <w:basedOn w:val="DefaultParagraphFont"/>
    <w:rsid w:val="000F58D2"/>
  </w:style>
  <w:style w:type="character" w:customStyle="1" w:styleId="u-hiddeninnarrowenv">
    <w:name w:val="u-hiddeninnarrowenv"/>
    <w:basedOn w:val="DefaultParagraphFont"/>
    <w:rsid w:val="000F58D2"/>
  </w:style>
  <w:style w:type="character" w:customStyle="1" w:styleId="followbutton-bird">
    <w:name w:val="followbutton-bird"/>
    <w:basedOn w:val="DefaultParagraphFont"/>
    <w:rsid w:val="000F58D2"/>
  </w:style>
  <w:style w:type="character" w:customStyle="1" w:styleId="tweetauthor-name">
    <w:name w:val="tweetauthor-name"/>
    <w:basedOn w:val="DefaultParagraphFont"/>
    <w:rsid w:val="000F58D2"/>
  </w:style>
  <w:style w:type="character" w:customStyle="1" w:styleId="tweetauthor-verifiedbadge">
    <w:name w:val="tweetauthor-verifiedbadge"/>
    <w:basedOn w:val="DefaultParagraphFont"/>
    <w:rsid w:val="000F58D2"/>
  </w:style>
  <w:style w:type="character" w:customStyle="1" w:styleId="tweetauthor-screenname">
    <w:name w:val="tweetauthor-screenname"/>
    <w:basedOn w:val="DefaultParagraphFont"/>
    <w:rsid w:val="000F58D2"/>
  </w:style>
  <w:style w:type="character" w:customStyle="1" w:styleId="u-hiddenvisually">
    <w:name w:val="u-hiddenvisually"/>
    <w:basedOn w:val="DefaultParagraphFont"/>
    <w:rsid w:val="000F58D2"/>
  </w:style>
  <w:style w:type="character" w:customStyle="1" w:styleId="tweetaction-stat">
    <w:name w:val="tweetaction-stat"/>
    <w:basedOn w:val="DefaultParagraphFont"/>
    <w:rsid w:val="000F58D2"/>
  </w:style>
  <w:style w:type="character" w:customStyle="1" w:styleId="related">
    <w:name w:val="related"/>
    <w:basedOn w:val="DefaultParagraphFont"/>
    <w:rsid w:val="000F58D2"/>
  </w:style>
  <w:style w:type="character" w:customStyle="1" w:styleId="related-content">
    <w:name w:val="related-content"/>
    <w:basedOn w:val="DefaultParagraphFont"/>
    <w:rsid w:val="000F58D2"/>
  </w:style>
  <w:style w:type="character" w:customStyle="1" w:styleId="name-of-author">
    <w:name w:val="name-of-author"/>
    <w:basedOn w:val="DefaultParagraphFont"/>
    <w:rsid w:val="000F58D2"/>
  </w:style>
  <w:style w:type="character" w:customStyle="1" w:styleId="first-name">
    <w:name w:val="first-name"/>
    <w:basedOn w:val="DefaultParagraphFont"/>
    <w:rsid w:val="000F58D2"/>
  </w:style>
  <w:style w:type="character" w:customStyle="1" w:styleId="last-name">
    <w:name w:val="last-name"/>
    <w:basedOn w:val="DefaultParagraphFont"/>
    <w:rsid w:val="000F58D2"/>
  </w:style>
  <w:style w:type="character" w:customStyle="1" w:styleId="recirc-text">
    <w:name w:val="&quot;recirc-text”"/>
    <w:basedOn w:val="DefaultParagraphFont"/>
    <w:rsid w:val="000F58D2"/>
  </w:style>
  <w:style w:type="character" w:customStyle="1" w:styleId="video-icon">
    <w:name w:val="video-icon"/>
    <w:basedOn w:val="DefaultParagraphFont"/>
    <w:rsid w:val="000F58D2"/>
  </w:style>
  <w:style w:type="character" w:customStyle="1" w:styleId="powa-shot-play-btn-text">
    <w:name w:val="powa-shot-play-btn-text"/>
    <w:basedOn w:val="DefaultParagraphFont"/>
    <w:rsid w:val="000F58D2"/>
  </w:style>
  <w:style w:type="character" w:customStyle="1" w:styleId="powa-shot-click">
    <w:name w:val="powa-shot-click"/>
    <w:basedOn w:val="DefaultParagraphFont"/>
    <w:rsid w:val="000F58D2"/>
  </w:style>
  <w:style w:type="character" w:customStyle="1" w:styleId="wpv-blurb">
    <w:name w:val="wpv-blurb"/>
    <w:basedOn w:val="DefaultParagraphFont"/>
    <w:rsid w:val="000F58D2"/>
  </w:style>
  <w:style w:type="character" w:customStyle="1" w:styleId="pb-caption">
    <w:name w:val="pb-caption"/>
    <w:basedOn w:val="DefaultParagraphFont"/>
    <w:rsid w:val="000F58D2"/>
  </w:style>
  <w:style w:type="paragraph" w:customStyle="1" w:styleId="NoteLevel23">
    <w:name w:val="Note Level 23"/>
    <w:basedOn w:val="Normal"/>
    <w:next w:val="Normal"/>
    <w:uiPriority w:val="99"/>
    <w:qFormat/>
    <w:rsid w:val="000F58D2"/>
    <w:pPr>
      <w:keepNext/>
      <w:spacing w:after="0" w:line="240" w:lineRule="auto"/>
      <w:ind w:left="288" w:right="288"/>
    </w:pPr>
    <w:rPr>
      <w:rFonts w:eastAsia="MS Gothic" w:cs="Calibri"/>
      <w:szCs w:val="20"/>
    </w:rPr>
  </w:style>
  <w:style w:type="character" w:customStyle="1" w:styleId="m-2745674872889869693gmail-style13ptbold">
    <w:name w:val="m_-2745674872889869693gmail-style13ptbold"/>
    <w:basedOn w:val="DefaultParagraphFont"/>
    <w:rsid w:val="000F58D2"/>
  </w:style>
  <w:style w:type="character" w:customStyle="1" w:styleId="m-2745674872889869693gmail-styleunderline">
    <w:name w:val="m_-2745674872889869693gmail-styleunderline"/>
    <w:basedOn w:val="DefaultParagraphFont"/>
    <w:rsid w:val="000F58D2"/>
  </w:style>
  <w:style w:type="character" w:customStyle="1" w:styleId="HeaderChar3">
    <w:name w:val="Header Char3"/>
    <w:basedOn w:val="DefaultParagraphFont"/>
    <w:uiPriority w:val="99"/>
    <w:semiHidden/>
    <w:rsid w:val="000F58D2"/>
    <w:rPr>
      <w:rFonts w:ascii="Georgia" w:hAnsi="Georgia"/>
    </w:rPr>
  </w:style>
  <w:style w:type="paragraph" w:customStyle="1" w:styleId="NoteLevel24">
    <w:name w:val="Note Level 24"/>
    <w:basedOn w:val="Normal"/>
    <w:next w:val="Normal"/>
    <w:uiPriority w:val="99"/>
    <w:qFormat/>
    <w:rsid w:val="000F58D2"/>
    <w:pPr>
      <w:keepNext/>
      <w:spacing w:after="0" w:line="240" w:lineRule="auto"/>
      <w:ind w:left="288" w:right="288"/>
    </w:pPr>
    <w:rPr>
      <w:rFonts w:eastAsia="MS Gothic" w:cs="Calibri"/>
      <w:sz w:val="24"/>
      <w:szCs w:val="20"/>
    </w:rPr>
  </w:style>
  <w:style w:type="paragraph" w:customStyle="1" w:styleId="NoteLevel25">
    <w:name w:val="Note Level 25"/>
    <w:basedOn w:val="Normal"/>
    <w:next w:val="Normal"/>
    <w:uiPriority w:val="99"/>
    <w:qFormat/>
    <w:rsid w:val="000F58D2"/>
    <w:pPr>
      <w:keepNext/>
      <w:spacing w:after="0" w:line="240" w:lineRule="auto"/>
      <w:ind w:left="288" w:right="288"/>
    </w:pPr>
    <w:rPr>
      <w:rFonts w:eastAsia="MS Gothic" w:cs="Calibri"/>
      <w:szCs w:val="20"/>
    </w:rPr>
  </w:style>
  <w:style w:type="character" w:customStyle="1" w:styleId="m-8174075135221778500gmail-styleunderline">
    <w:name w:val="m_-8174075135221778500gmail-styleunderline"/>
    <w:basedOn w:val="DefaultParagraphFont"/>
    <w:rsid w:val="000F58D2"/>
  </w:style>
  <w:style w:type="character" w:customStyle="1" w:styleId="UnresolvedMention31">
    <w:name w:val="Unresolved Mention31"/>
    <w:basedOn w:val="DefaultParagraphFont"/>
    <w:uiPriority w:val="99"/>
    <w:semiHidden/>
    <w:unhideWhenUsed/>
    <w:rsid w:val="000F58D2"/>
    <w:rPr>
      <w:color w:val="808080"/>
      <w:shd w:val="clear" w:color="auto" w:fill="E6E6E6"/>
    </w:rPr>
  </w:style>
  <w:style w:type="paragraph" w:customStyle="1" w:styleId="po-hr-cndek">
    <w:name w:val="po-hr-cn__dek"/>
    <w:basedOn w:val="Normal"/>
    <w:rsid w:val="000F58D2"/>
    <w:pPr>
      <w:spacing w:before="100" w:beforeAutospacing="1" w:after="100" w:afterAutospacing="1"/>
    </w:pPr>
    <w:rPr>
      <w:rFonts w:cs="Calibri"/>
    </w:rPr>
  </w:style>
  <w:style w:type="character" w:customStyle="1" w:styleId="publication-date">
    <w:name w:val="publication-date"/>
    <w:basedOn w:val="DefaultParagraphFont"/>
    <w:rsid w:val="000F58D2"/>
  </w:style>
  <w:style w:type="character" w:customStyle="1" w:styleId="m4481627234786388783gmail-style13ptbold">
    <w:name w:val="m_4481627234786388783gmail-style13ptbold"/>
    <w:basedOn w:val="DefaultParagraphFont"/>
    <w:rsid w:val="000F58D2"/>
  </w:style>
  <w:style w:type="character" w:customStyle="1" w:styleId="m4481627234786388783gmail-styleunderline">
    <w:name w:val="m_4481627234786388783gmail-styleunderline"/>
    <w:basedOn w:val="DefaultParagraphFont"/>
    <w:rsid w:val="000F58D2"/>
  </w:style>
  <w:style w:type="character" w:customStyle="1" w:styleId="m4481627234786388783gmail-apple-converted-space">
    <w:name w:val="m_4481627234786388783gmail-apple-converted-space"/>
    <w:basedOn w:val="DefaultParagraphFont"/>
    <w:rsid w:val="000F58D2"/>
  </w:style>
  <w:style w:type="character" w:customStyle="1" w:styleId="m4481627234786388783gmail-grame">
    <w:name w:val="m_4481627234786388783gmail-grame"/>
    <w:basedOn w:val="DefaultParagraphFont"/>
    <w:rsid w:val="000F58D2"/>
  </w:style>
  <w:style w:type="character" w:customStyle="1" w:styleId="m4481627234786388783gmail-underline">
    <w:name w:val="m_4481627234786388783gmail-underline"/>
    <w:basedOn w:val="DefaultParagraphFont"/>
    <w:rsid w:val="000F58D2"/>
  </w:style>
  <w:style w:type="paragraph" w:customStyle="1" w:styleId="m4481627234786388783gmail-card">
    <w:name w:val="m_4481627234786388783gmail-card"/>
    <w:basedOn w:val="Normal"/>
    <w:rsid w:val="000F58D2"/>
    <w:pPr>
      <w:spacing w:before="100" w:beforeAutospacing="1" w:after="100" w:afterAutospacing="1" w:line="240" w:lineRule="auto"/>
    </w:pPr>
    <w:rPr>
      <w:rFonts w:eastAsia="Times New Roman" w:cs="Calibri"/>
      <w:sz w:val="24"/>
      <w:lang w:eastAsia="zh-CN"/>
    </w:rPr>
  </w:style>
  <w:style w:type="paragraph" w:customStyle="1" w:styleId="m-2671184907397832551gmail-p1">
    <w:name w:val="m_-2671184907397832551gmail-p1"/>
    <w:basedOn w:val="Normal"/>
    <w:rsid w:val="000F58D2"/>
    <w:pPr>
      <w:spacing w:before="100" w:beforeAutospacing="1" w:after="100" w:afterAutospacing="1" w:line="240" w:lineRule="auto"/>
    </w:pPr>
    <w:rPr>
      <w:rFonts w:eastAsia="Times New Roman" w:cs="Calibri"/>
      <w:sz w:val="24"/>
    </w:rPr>
  </w:style>
  <w:style w:type="character" w:customStyle="1" w:styleId="m-2671184907397832551gmail-s1">
    <w:name w:val="m_-2671184907397832551gmail-s1"/>
    <w:basedOn w:val="DefaultParagraphFont"/>
    <w:rsid w:val="000F58D2"/>
  </w:style>
  <w:style w:type="paragraph" w:customStyle="1" w:styleId="m-2671184907397832551gmail-p2">
    <w:name w:val="m_-2671184907397832551gmail-p2"/>
    <w:basedOn w:val="Normal"/>
    <w:rsid w:val="000F58D2"/>
    <w:pPr>
      <w:spacing w:before="100" w:beforeAutospacing="1" w:after="100" w:afterAutospacing="1" w:line="240" w:lineRule="auto"/>
    </w:pPr>
    <w:rPr>
      <w:rFonts w:eastAsia="Times New Roman" w:cs="Calibri"/>
      <w:sz w:val="24"/>
    </w:rPr>
  </w:style>
  <w:style w:type="paragraph" w:customStyle="1" w:styleId="m-2671184907397832551gmail-li1">
    <w:name w:val="m_-2671184907397832551gmail-li1"/>
    <w:basedOn w:val="Normal"/>
    <w:rsid w:val="000F58D2"/>
    <w:pPr>
      <w:spacing w:before="100" w:beforeAutospacing="1" w:after="100" w:afterAutospacing="1" w:line="240" w:lineRule="auto"/>
    </w:pPr>
    <w:rPr>
      <w:rFonts w:eastAsia="Times New Roman" w:cs="Calibri"/>
      <w:sz w:val="24"/>
    </w:rPr>
  </w:style>
  <w:style w:type="character" w:customStyle="1" w:styleId="m535442411518568617gmail-styleunderline">
    <w:name w:val="m_535442411518568617gmail-styleunderline"/>
    <w:basedOn w:val="DefaultParagraphFont"/>
    <w:rsid w:val="000F58D2"/>
  </w:style>
  <w:style w:type="character" w:customStyle="1" w:styleId="m-4364835325198423527gmail-m-487226309709519571m8778339509743264076gmail-style13ptbold">
    <w:name w:val="m_-4364835325198423527gmail-m_-487226309709519571m_8778339509743264076gmail-style13ptbold"/>
    <w:basedOn w:val="DefaultParagraphFont"/>
    <w:rsid w:val="000F58D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0F58D2"/>
  </w:style>
  <w:style w:type="character" w:customStyle="1" w:styleId="m-4886631745483256254gmail-style13ptbold">
    <w:name w:val="m_-4886631745483256254gmail-style13ptbold"/>
    <w:basedOn w:val="DefaultParagraphFont"/>
    <w:rsid w:val="000F58D2"/>
  </w:style>
  <w:style w:type="character" w:customStyle="1" w:styleId="m8525170829296705783gmail-style13ptbold">
    <w:name w:val="m_8525170829296705783gmail-style13ptbold"/>
    <w:basedOn w:val="DefaultParagraphFont"/>
    <w:rsid w:val="000F58D2"/>
  </w:style>
  <w:style w:type="character" w:customStyle="1" w:styleId="m8525170829296705783gmail-styleunderline">
    <w:name w:val="m_8525170829296705783gmail-styleunderline"/>
    <w:basedOn w:val="DefaultParagraphFont"/>
    <w:rsid w:val="000F58D2"/>
  </w:style>
  <w:style w:type="character" w:customStyle="1" w:styleId="m113202149284569794gmail-style13ptbold">
    <w:name w:val="m_113202149284569794gmail-style13ptbold"/>
    <w:basedOn w:val="DefaultParagraphFont"/>
    <w:rsid w:val="000F58D2"/>
  </w:style>
  <w:style w:type="character" w:customStyle="1" w:styleId="m113202149284569794gmail-styleunderline">
    <w:name w:val="m_113202149284569794gmail-styleunderline"/>
    <w:basedOn w:val="DefaultParagraphFont"/>
    <w:rsid w:val="000F58D2"/>
  </w:style>
  <w:style w:type="character" w:customStyle="1" w:styleId="m-5741597242490756161gmail-field-content">
    <w:name w:val="m_-5741597242490756161gmail-field-content"/>
    <w:basedOn w:val="DefaultParagraphFont"/>
    <w:rsid w:val="000F58D2"/>
  </w:style>
  <w:style w:type="paragraph" w:customStyle="1" w:styleId="FUCKTHISFONT">
    <w:name w:val="FUCK THIS FONT"/>
    <w:basedOn w:val="Normal"/>
    <w:rsid w:val="000F58D2"/>
    <w:pPr>
      <w:autoSpaceDE w:val="0"/>
      <w:autoSpaceDN w:val="0"/>
      <w:adjustRightInd w:val="0"/>
      <w:jc w:val="both"/>
    </w:pPr>
    <w:rPr>
      <w:rFonts w:cs="Calibri"/>
      <w:u w:val="single"/>
    </w:rPr>
  </w:style>
  <w:style w:type="paragraph" w:customStyle="1" w:styleId="TagChar1CharCharCharChar">
    <w:name w:val="Tag Char1 Char Char Char Char"/>
    <w:basedOn w:val="Normal"/>
    <w:rsid w:val="000F58D2"/>
    <w:pPr>
      <w:overflowPunct w:val="0"/>
      <w:autoSpaceDE w:val="0"/>
      <w:autoSpaceDN w:val="0"/>
      <w:adjustRightInd w:val="0"/>
      <w:textAlignment w:val="baseline"/>
    </w:pPr>
    <w:rPr>
      <w:rFonts w:ascii="Palatino Linotype" w:eastAsia="Calibri" w:hAnsi="Palatino Linotype" w:cs="Calibri"/>
      <w:b/>
      <w:sz w:val="24"/>
      <w:szCs w:val="20"/>
    </w:rPr>
  </w:style>
  <w:style w:type="character" w:customStyle="1" w:styleId="UnderlineCharChar2">
    <w:name w:val="Underline Char Char"/>
    <w:basedOn w:val="DefaultParagraphFont"/>
    <w:locked/>
    <w:rsid w:val="000F58D2"/>
    <w:rPr>
      <w:rFonts w:ascii="Arial Narrow" w:hAnsi="Arial Narrow"/>
      <w:szCs w:val="24"/>
      <w:u w:val="single"/>
    </w:rPr>
  </w:style>
  <w:style w:type="character" w:customStyle="1" w:styleId="hyperlink60">
    <w:name w:val="hyperlink6"/>
    <w:basedOn w:val="DefaultParagraphFont"/>
    <w:rsid w:val="000F58D2"/>
  </w:style>
  <w:style w:type="character" w:customStyle="1" w:styleId="heading2char2charchar">
    <w:name w:val="heading2char2charchar"/>
    <w:basedOn w:val="DefaultParagraphFont"/>
    <w:rsid w:val="000F58D2"/>
  </w:style>
  <w:style w:type="character" w:customStyle="1" w:styleId="heading2char10">
    <w:name w:val="heading2char1"/>
    <w:basedOn w:val="DefaultParagraphFont"/>
    <w:rsid w:val="000F58D2"/>
  </w:style>
  <w:style w:type="character" w:customStyle="1" w:styleId="CiteChar2">
    <w:name w:val="Cite Char"/>
    <w:aliases w:val="cite_tag Char, Char Char Char Char1 Char,Char Char Char Char1 Char Char,Char Char Char Char1 Char Char1,Char Char Char Char1 Char,Heading 21 Char,tag Char,Heading 2 Char Char Char Char Char1,Heading 2 Char Char,Char Char Char Char1 Char1"/>
    <w:basedOn w:val="DefaultParagraphFont"/>
    <w:qFormat/>
    <w:rsid w:val="000F58D2"/>
    <w:rPr>
      <w:rFonts w:ascii="Garamond" w:hAnsi="Garamond"/>
      <w:b/>
      <w:sz w:val="20"/>
      <w:szCs w:val="22"/>
      <w:u w:val="none"/>
    </w:rPr>
  </w:style>
  <w:style w:type="character" w:customStyle="1" w:styleId="StyleUnderlineCharTitleCharBold">
    <w:name w:val="Style Underline CharTitle Char + Bold"/>
    <w:basedOn w:val="DefaultParagraphFont"/>
    <w:rsid w:val="000F58D2"/>
    <w:rPr>
      <w:rFonts w:ascii="Garamond" w:hAnsi="Garamond"/>
      <w:b/>
      <w:bCs/>
      <w:color w:val="000000"/>
      <w:sz w:val="22"/>
      <w:szCs w:val="22"/>
    </w:rPr>
  </w:style>
  <w:style w:type="character" w:customStyle="1" w:styleId="bnp-articles-title1">
    <w:name w:val="bnp-articles-title1"/>
    <w:basedOn w:val="DefaultParagraphFont"/>
    <w:rsid w:val="000F58D2"/>
    <w:rPr>
      <w:rFonts w:ascii="Verdana" w:hAnsi="Verdana" w:hint="default"/>
      <w:b/>
      <w:bCs/>
      <w:color w:val="545454"/>
      <w:sz w:val="12"/>
      <w:szCs w:val="12"/>
    </w:rPr>
  </w:style>
  <w:style w:type="character" w:customStyle="1" w:styleId="featuretext">
    <w:name w:val="featuretext"/>
    <w:basedOn w:val="DefaultParagraphFont"/>
    <w:rsid w:val="000F58D2"/>
  </w:style>
  <w:style w:type="character" w:customStyle="1" w:styleId="relatedtext">
    <w:name w:val="related_text"/>
    <w:basedOn w:val="DefaultParagraphFont"/>
    <w:rsid w:val="000F58D2"/>
  </w:style>
  <w:style w:type="character" w:customStyle="1" w:styleId="fullpost">
    <w:name w:val="fullpost"/>
    <w:basedOn w:val="DefaultParagraphFont"/>
    <w:rsid w:val="000F58D2"/>
  </w:style>
  <w:style w:type="character" w:customStyle="1" w:styleId="bcktital">
    <w:name w:val="bcktital"/>
    <w:basedOn w:val="DefaultParagraphFont"/>
    <w:rsid w:val="000F58D2"/>
  </w:style>
  <w:style w:type="character" w:customStyle="1" w:styleId="bcktital0">
    <w:name w:val="bckt_ital"/>
    <w:basedOn w:val="DefaultParagraphFont"/>
    <w:rsid w:val="000F58D2"/>
  </w:style>
  <w:style w:type="paragraph" w:styleId="TOAHeading">
    <w:name w:val="toa heading"/>
    <w:basedOn w:val="Normal"/>
    <w:next w:val="Normal"/>
    <w:semiHidden/>
    <w:rsid w:val="000F58D2"/>
    <w:pPr>
      <w:spacing w:before="120"/>
    </w:pPr>
    <w:rPr>
      <w:rFonts w:eastAsia="Calibri" w:cs="Calibri"/>
    </w:rPr>
  </w:style>
  <w:style w:type="character" w:customStyle="1" w:styleId="fwanimclass">
    <w:name w:val="fwanim_class"/>
    <w:basedOn w:val="DefaultParagraphFont"/>
    <w:rsid w:val="000F58D2"/>
  </w:style>
  <w:style w:type="paragraph" w:customStyle="1" w:styleId="DebateUnderline0">
    <w:name w:val="DebateUnderline"/>
    <w:basedOn w:val="DebateNormal"/>
    <w:qFormat/>
    <w:rsid w:val="000F58D2"/>
    <w:pPr>
      <w:spacing w:after="160"/>
    </w:pPr>
    <w:rPr>
      <w:sz w:val="24"/>
      <w:szCs w:val="24"/>
      <w:u w:val="single"/>
    </w:rPr>
  </w:style>
  <w:style w:type="character" w:customStyle="1" w:styleId="DebateUnderlineChar">
    <w:name w:val="DebateUnderline Char"/>
    <w:basedOn w:val="DebateNormalChar"/>
    <w:rsid w:val="000F58D2"/>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0F58D2"/>
    <w:rPr>
      <w:rFonts w:eastAsia="Calibri"/>
      <w:b/>
      <w:sz w:val="24"/>
      <w:szCs w:val="24"/>
      <w:lang w:val="en-US" w:eastAsia="en-US" w:bidi="ar-SA"/>
    </w:rPr>
  </w:style>
  <w:style w:type="paragraph" w:customStyle="1" w:styleId="DebateHeaderFinal">
    <w:name w:val="DebateHeaderFinal"/>
    <w:basedOn w:val="Heading1"/>
    <w:qFormat/>
    <w:rsid w:val="000F58D2"/>
    <w:pPr>
      <w:spacing w:line="276" w:lineRule="auto"/>
      <w:jc w:val="left"/>
    </w:pPr>
    <w:rPr>
      <w:rFonts w:ascii="Cambria" w:eastAsia="Times New Roman" w:hAnsi="Cambria" w:cs="Times New Roman"/>
      <w:bCs/>
      <w:caps/>
      <w:sz w:val="36"/>
      <w:szCs w:val="36"/>
    </w:rPr>
  </w:style>
  <w:style w:type="character" w:customStyle="1" w:styleId="DebateHeaderFinalChar">
    <w:name w:val="DebateHeaderFinal Char"/>
    <w:rsid w:val="000F58D2"/>
    <w:rPr>
      <w:b/>
      <w:bCs/>
      <w:sz w:val="36"/>
      <w:szCs w:val="36"/>
      <w:u w:val="single"/>
      <w:lang w:val="en-US" w:eastAsia="en-US" w:bidi="ar-SA"/>
    </w:rPr>
  </w:style>
  <w:style w:type="paragraph" w:customStyle="1" w:styleId="HeaderInitial0">
    <w:name w:val="HeaderInitial"/>
    <w:basedOn w:val="Normal"/>
    <w:rsid w:val="000F58D2"/>
    <w:pPr>
      <w:jc w:val="center"/>
      <w:outlineLvl w:val="0"/>
    </w:pPr>
    <w:rPr>
      <w:rFonts w:eastAsia="Calibri" w:cs="Calibri"/>
      <w:b/>
      <w:caps/>
      <w:sz w:val="28"/>
    </w:rPr>
  </w:style>
  <w:style w:type="character" w:customStyle="1" w:styleId="FooterChar2">
    <w:name w:val="Footer Char2"/>
    <w:basedOn w:val="DefaultParagraphFont"/>
    <w:rsid w:val="000F58D2"/>
    <w:rPr>
      <w:rFonts w:eastAsia="MS Mincho"/>
      <w:sz w:val="24"/>
      <w:szCs w:val="24"/>
      <w:lang w:val="en-US" w:eastAsia="ja-JP" w:bidi="ar-SA"/>
    </w:rPr>
  </w:style>
  <w:style w:type="character" w:customStyle="1" w:styleId="BalloonTextChar2">
    <w:name w:val="Balloon Text Char2"/>
    <w:basedOn w:val="DefaultParagraphFont"/>
    <w:rsid w:val="000F58D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0F58D2"/>
    <w:pPr>
      <w:spacing w:after="240" w:line="480" w:lineRule="auto"/>
    </w:pPr>
    <w:rPr>
      <w:rFonts w:eastAsia="Calibri" w:cs="Calibri"/>
      <w:sz w:val="24"/>
      <w:szCs w:val="20"/>
    </w:rPr>
  </w:style>
  <w:style w:type="character" w:customStyle="1" w:styleId="StyleLinespacingDoubleChar">
    <w:name w:val="Style Line spacing:  Double Char"/>
    <w:basedOn w:val="DefaultParagraphFont"/>
    <w:rsid w:val="000F58D2"/>
    <w:rPr>
      <w:rFonts w:ascii="Cambria" w:hAnsi="Cambria"/>
      <w:sz w:val="24"/>
      <w:lang w:val="en-US" w:eastAsia="en-US" w:bidi="ar-SA"/>
    </w:rPr>
  </w:style>
  <w:style w:type="paragraph" w:customStyle="1" w:styleId="Normalspacing">
    <w:name w:val="Normal + spacing"/>
    <w:basedOn w:val="StyleLinespacingDouble"/>
    <w:qFormat/>
    <w:rsid w:val="000F58D2"/>
  </w:style>
  <w:style w:type="character" w:customStyle="1" w:styleId="NormalspacingChar">
    <w:name w:val="Normal + spacing Char"/>
    <w:basedOn w:val="StyleLinespacingDoubleChar"/>
    <w:rsid w:val="000F58D2"/>
    <w:rPr>
      <w:rFonts w:ascii="Cambria" w:hAnsi="Cambria"/>
      <w:sz w:val="24"/>
      <w:lang w:val="en-US" w:eastAsia="en-US" w:bidi="ar-SA"/>
    </w:rPr>
  </w:style>
  <w:style w:type="character" w:customStyle="1" w:styleId="textbold0">
    <w:name w:val="textbold"/>
    <w:basedOn w:val="DefaultParagraphFont"/>
    <w:rsid w:val="000F58D2"/>
  </w:style>
  <w:style w:type="character" w:customStyle="1" w:styleId="textitalics">
    <w:name w:val="textitalics"/>
    <w:basedOn w:val="DefaultParagraphFont"/>
    <w:rsid w:val="000F58D2"/>
  </w:style>
  <w:style w:type="paragraph" w:customStyle="1" w:styleId="lastpar">
    <w:name w:val="lastpar"/>
    <w:basedOn w:val="Normal"/>
    <w:rsid w:val="000F58D2"/>
    <w:pPr>
      <w:spacing w:before="100" w:beforeAutospacing="1" w:after="100" w:afterAutospacing="1"/>
    </w:pPr>
    <w:rPr>
      <w:rFonts w:eastAsia="Calibri" w:cs="Calibri"/>
      <w:sz w:val="24"/>
    </w:rPr>
  </w:style>
  <w:style w:type="table" w:styleId="TableClassic1">
    <w:name w:val="Table Classic 1"/>
    <w:basedOn w:val="TableNormal"/>
    <w:rsid w:val="000F58D2"/>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F58D2"/>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0F58D2"/>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0F58D2"/>
    <w:pPr>
      <w:tabs>
        <w:tab w:val="left" w:pos="9450"/>
      </w:tabs>
      <w:spacing w:before="100" w:beforeAutospacing="1" w:after="100" w:afterAutospacing="1"/>
    </w:pPr>
    <w:rPr>
      <w:rFonts w:eastAsia="Calibri" w:cs="Calibri"/>
    </w:rPr>
  </w:style>
  <w:style w:type="character" w:customStyle="1" w:styleId="CharacterStyle8">
    <w:name w:val="Character Style 8"/>
    <w:rsid w:val="000F58D2"/>
    <w:rPr>
      <w:sz w:val="22"/>
      <w:szCs w:val="22"/>
    </w:rPr>
  </w:style>
  <w:style w:type="paragraph" w:customStyle="1" w:styleId="Style110">
    <w:name w:val="Style 11"/>
    <w:rsid w:val="000F58D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0F58D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0F58D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0F58D2"/>
    <w:rPr>
      <w:rFonts w:ascii="Arial Narrow" w:hAnsi="Arial Narrow"/>
      <w:color w:val="000000"/>
      <w:sz w:val="22"/>
      <w:szCs w:val="22"/>
      <w:u w:val="single"/>
      <w:lang w:val="en-US" w:eastAsia="en-US" w:bidi="ar-SA"/>
    </w:rPr>
  </w:style>
  <w:style w:type="paragraph" w:customStyle="1" w:styleId="Style52">
    <w:name w:val="Style 5"/>
    <w:rsid w:val="000F58D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F58D2"/>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0F58D2"/>
    <w:pPr>
      <w:tabs>
        <w:tab w:val="left" w:pos="9450"/>
      </w:tabs>
    </w:pPr>
    <w:rPr>
      <w:rFonts w:eastAsia="SimSun" w:cs="Calibri"/>
      <w:b/>
      <w:sz w:val="24"/>
    </w:rPr>
  </w:style>
  <w:style w:type="paragraph" w:customStyle="1" w:styleId="TableContents">
    <w:name w:val="Table Contents"/>
    <w:basedOn w:val="Normal"/>
    <w:rsid w:val="000F58D2"/>
    <w:pPr>
      <w:widowControl w:val="0"/>
      <w:suppressLineNumbers/>
      <w:tabs>
        <w:tab w:val="left" w:pos="9450"/>
      </w:tabs>
      <w:suppressAutoHyphens/>
    </w:pPr>
    <w:rPr>
      <w:rFonts w:eastAsia="Arial Unicode MS" w:cs="Calibri"/>
      <w:kern w:val="1"/>
      <w:sz w:val="24"/>
    </w:rPr>
  </w:style>
  <w:style w:type="paragraph" w:customStyle="1" w:styleId="faketag">
    <w:name w:val="fake tag"/>
    <w:basedOn w:val="Heading1"/>
    <w:rsid w:val="000F58D2"/>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0F58D2"/>
    <w:pPr>
      <w:tabs>
        <w:tab w:val="left" w:pos="9450"/>
      </w:tabs>
      <w:jc w:val="center"/>
    </w:pPr>
    <w:rPr>
      <w:rFonts w:ascii="Verdana" w:eastAsia="Calibri" w:hAnsi="Verdana" w:cs="Calibri"/>
      <w:sz w:val="24"/>
    </w:rPr>
  </w:style>
  <w:style w:type="paragraph" w:customStyle="1" w:styleId="heading1fake0">
    <w:name w:val="heading 1 fake"/>
    <w:basedOn w:val="Heading1"/>
    <w:autoRedefine/>
    <w:rsid w:val="000F58D2"/>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0F58D2"/>
    <w:pPr>
      <w:tabs>
        <w:tab w:val="left" w:pos="9450"/>
      </w:tabs>
    </w:pPr>
    <w:rPr>
      <w:rFonts w:eastAsia="Calibri" w:cs="Calibri"/>
      <w:szCs w:val="20"/>
    </w:rPr>
  </w:style>
  <w:style w:type="character" w:customStyle="1" w:styleId="textCharChar1">
    <w:name w:val="text Char Char1"/>
    <w:basedOn w:val="DefaultParagraphFont"/>
    <w:rsid w:val="000F58D2"/>
    <w:rPr>
      <w:sz w:val="18"/>
      <w:szCs w:val="24"/>
      <w:lang w:val="en-US" w:eastAsia="en-US" w:bidi="ar-SA"/>
    </w:rPr>
  </w:style>
  <w:style w:type="character" w:customStyle="1" w:styleId="text1CharChar">
    <w:name w:val="text1 Char Char"/>
    <w:basedOn w:val="DefaultParagraphFont"/>
    <w:rsid w:val="000F58D2"/>
    <w:rPr>
      <w:lang w:val="en-US" w:eastAsia="en-US" w:bidi="ar-SA"/>
    </w:rPr>
  </w:style>
  <w:style w:type="character" w:customStyle="1" w:styleId="textCharChar">
    <w:name w:val="text Char Char"/>
    <w:basedOn w:val="DefaultParagraphFont"/>
    <w:rsid w:val="000F58D2"/>
    <w:rPr>
      <w:sz w:val="18"/>
      <w:szCs w:val="24"/>
      <w:lang w:val="en-US" w:eastAsia="en-US" w:bidi="ar-SA"/>
    </w:rPr>
  </w:style>
  <w:style w:type="character" w:customStyle="1" w:styleId="normalloose1">
    <w:name w:val="normalloose1"/>
    <w:basedOn w:val="DefaultParagraphFont"/>
    <w:rsid w:val="000F58D2"/>
    <w:rPr>
      <w:sz w:val="20"/>
      <w:szCs w:val="20"/>
    </w:rPr>
  </w:style>
  <w:style w:type="paragraph" w:customStyle="1" w:styleId="printerheadline">
    <w:name w:val="printer_headline"/>
    <w:basedOn w:val="Normal"/>
    <w:rsid w:val="000F58D2"/>
    <w:pPr>
      <w:tabs>
        <w:tab w:val="left" w:pos="9450"/>
      </w:tabs>
      <w:spacing w:before="100" w:beforeAutospacing="1" w:after="100" w:afterAutospacing="1"/>
    </w:pPr>
    <w:rPr>
      <w:rFonts w:eastAsia="Calibri" w:cs="Calibri"/>
      <w:sz w:val="24"/>
    </w:rPr>
  </w:style>
  <w:style w:type="paragraph" w:customStyle="1" w:styleId="help">
    <w:name w:val="help"/>
    <w:basedOn w:val="Normal"/>
    <w:rsid w:val="000F58D2"/>
    <w:pPr>
      <w:tabs>
        <w:tab w:val="left" w:pos="9450"/>
      </w:tabs>
      <w:spacing w:before="100" w:beforeAutospacing="1" w:after="100" w:afterAutospacing="1"/>
    </w:pPr>
    <w:rPr>
      <w:rFonts w:eastAsia="Calibri" w:cs="Calibri"/>
      <w:sz w:val="24"/>
    </w:rPr>
  </w:style>
  <w:style w:type="character" w:customStyle="1" w:styleId="sponsoredadtext">
    <w:name w:val="sponsoredadtext"/>
    <w:basedOn w:val="DefaultParagraphFont"/>
    <w:rsid w:val="000F58D2"/>
  </w:style>
  <w:style w:type="character" w:customStyle="1" w:styleId="georgia">
    <w:name w:val="georgia"/>
    <w:basedOn w:val="DefaultParagraphFont"/>
    <w:rsid w:val="000F58D2"/>
  </w:style>
  <w:style w:type="character" w:customStyle="1" w:styleId="isdefault">
    <w:name w:val="isdefault"/>
    <w:basedOn w:val="DefaultParagraphFont"/>
    <w:rsid w:val="000F58D2"/>
  </w:style>
  <w:style w:type="character" w:customStyle="1" w:styleId="arial">
    <w:name w:val="arial"/>
    <w:basedOn w:val="DefaultParagraphFont"/>
    <w:rsid w:val="000F58D2"/>
  </w:style>
  <w:style w:type="character" w:customStyle="1" w:styleId="pipe">
    <w:name w:val="pipe"/>
    <w:basedOn w:val="DefaultParagraphFont"/>
    <w:rsid w:val="000F58D2"/>
  </w:style>
  <w:style w:type="paragraph" w:customStyle="1" w:styleId="dtlcomment">
    <w:name w:val="dtlcomment"/>
    <w:basedOn w:val="Normal"/>
    <w:rsid w:val="000F58D2"/>
    <w:pPr>
      <w:tabs>
        <w:tab w:val="left" w:pos="9450"/>
      </w:tabs>
      <w:spacing w:before="100" w:beforeAutospacing="1" w:after="100" w:afterAutospacing="1"/>
    </w:pPr>
    <w:rPr>
      <w:rFonts w:eastAsia="Calibri" w:cs="Calibri"/>
      <w:sz w:val="24"/>
    </w:rPr>
  </w:style>
  <w:style w:type="character" w:customStyle="1" w:styleId="writername">
    <w:name w:val="writername"/>
    <w:basedOn w:val="DefaultParagraphFont"/>
    <w:rsid w:val="000F58D2"/>
  </w:style>
  <w:style w:type="character" w:customStyle="1" w:styleId="CharChar18">
    <w:name w:val="Char Char18"/>
    <w:basedOn w:val="DefaultParagraphFont"/>
    <w:rsid w:val="000F58D2"/>
    <w:rPr>
      <w:sz w:val="16"/>
      <w:szCs w:val="24"/>
      <w:lang w:val="en-US" w:eastAsia="en-US" w:bidi="ar-SA"/>
    </w:rPr>
  </w:style>
  <w:style w:type="character" w:customStyle="1" w:styleId="CharChar24">
    <w:name w:val="Char Char24"/>
    <w:basedOn w:val="DefaultParagraphFont"/>
    <w:rsid w:val="000F58D2"/>
    <w:rPr>
      <w:b/>
      <w:bCs/>
      <w:sz w:val="28"/>
      <w:szCs w:val="28"/>
      <w:lang w:val="en-US" w:eastAsia="en-US" w:bidi="ar-SA"/>
    </w:rPr>
  </w:style>
  <w:style w:type="character" w:customStyle="1" w:styleId="ln2">
    <w:name w:val="ln2"/>
    <w:basedOn w:val="DefaultParagraphFont"/>
    <w:rsid w:val="000F58D2"/>
  </w:style>
  <w:style w:type="paragraph" w:customStyle="1" w:styleId="StyleStyle1">
    <w:name w:val="Style Style1 +"/>
    <w:basedOn w:val="Normal"/>
    <w:rsid w:val="000F58D2"/>
    <w:rPr>
      <w:rFonts w:eastAsia="Calibri" w:cs="Calibri"/>
      <w:sz w:val="24"/>
    </w:rPr>
  </w:style>
  <w:style w:type="character" w:customStyle="1" w:styleId="StyleStyle1Char">
    <w:name w:val="Style Style1 + Char"/>
    <w:basedOn w:val="Style1Char"/>
    <w:rsid w:val="000F58D2"/>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0F58D2"/>
    <w:rPr>
      <w:rFonts w:ascii="Times New Roman" w:eastAsia="Times New Roman" w:hAnsi="Times New Roman" w:cs="Times New Roman"/>
      <w:b/>
      <w:bCs/>
      <w:sz w:val="20"/>
      <w:szCs w:val="26"/>
    </w:rPr>
  </w:style>
  <w:style w:type="character" w:customStyle="1" w:styleId="editorname">
    <w:name w:val="editorname"/>
    <w:basedOn w:val="DefaultParagraphFont"/>
    <w:rsid w:val="000F58D2"/>
  </w:style>
  <w:style w:type="character" w:customStyle="1" w:styleId="CharChar16">
    <w:name w:val="Char Char16"/>
    <w:basedOn w:val="DefaultParagraphFont"/>
    <w:rsid w:val="000F58D2"/>
    <w:rPr>
      <w:rFonts w:ascii="Cambria" w:hAnsi="Cambria"/>
      <w:lang w:val="en-US" w:eastAsia="en-US" w:bidi="ar-SA"/>
    </w:rPr>
  </w:style>
  <w:style w:type="character" w:customStyle="1" w:styleId="CharChar15">
    <w:name w:val="Char Char15"/>
    <w:basedOn w:val="CharChar16"/>
    <w:rsid w:val="000F58D2"/>
    <w:rPr>
      <w:rFonts w:ascii="Cambria" w:hAnsi="Cambria"/>
      <w:b/>
      <w:bCs/>
      <w:lang w:val="en-US" w:eastAsia="en-US" w:bidi="ar-SA"/>
    </w:rPr>
  </w:style>
  <w:style w:type="character" w:customStyle="1" w:styleId="CharChar14">
    <w:name w:val="Char Char14"/>
    <w:basedOn w:val="DefaultParagraphFont"/>
    <w:rsid w:val="000F58D2"/>
    <w:rPr>
      <w:rFonts w:ascii="Tahoma" w:hAnsi="Tahoma" w:cs="Tahoma"/>
      <w:sz w:val="16"/>
      <w:szCs w:val="16"/>
      <w:lang w:val="en-US" w:eastAsia="en-US" w:bidi="ar-SA"/>
    </w:rPr>
  </w:style>
  <w:style w:type="character" w:customStyle="1" w:styleId="CharChar13">
    <w:name w:val="Char Char13"/>
    <w:basedOn w:val="DefaultParagraphFont"/>
    <w:rsid w:val="000F58D2"/>
    <w:rPr>
      <w:rFonts w:ascii="Cambria" w:hAnsi="Cambria"/>
      <w:lang w:val="en-US" w:eastAsia="en-US" w:bidi="ar-SA"/>
    </w:rPr>
  </w:style>
  <w:style w:type="paragraph" w:customStyle="1" w:styleId="normalChar1">
    <w:name w:val="normal Char"/>
    <w:basedOn w:val="Normal"/>
    <w:rsid w:val="000F58D2"/>
    <w:rPr>
      <w:rFonts w:eastAsia="Calibri" w:cs="Calibri"/>
    </w:rPr>
  </w:style>
  <w:style w:type="character" w:customStyle="1" w:styleId="cardtextsmallCharChar">
    <w:name w:val="card text small Char Char"/>
    <w:basedOn w:val="DefaultParagraphFont"/>
    <w:rsid w:val="000F58D2"/>
    <w:rPr>
      <w:rFonts w:ascii="Arial Narrow" w:hAnsi="Arial Narrow" w:cs="Times New Roman"/>
      <w:sz w:val="16"/>
    </w:rPr>
  </w:style>
  <w:style w:type="character" w:customStyle="1" w:styleId="TagChar4">
    <w:name w:val="Tag Char4"/>
    <w:basedOn w:val="DefaultParagraphFont"/>
    <w:rsid w:val="000F58D2"/>
    <w:rPr>
      <w:b/>
      <w:sz w:val="26"/>
      <w:szCs w:val="24"/>
      <w:lang w:val="en-US" w:eastAsia="en-US" w:bidi="ar-SA"/>
    </w:rPr>
  </w:style>
  <w:style w:type="paragraph" w:customStyle="1" w:styleId="SmallTextGaramond">
    <w:name w:val="Small Text Garamond"/>
    <w:basedOn w:val="Normal"/>
    <w:rsid w:val="000F58D2"/>
    <w:pPr>
      <w:widowControl w:val="0"/>
      <w:suppressAutoHyphens/>
      <w:contextualSpacing/>
    </w:pPr>
    <w:rPr>
      <w:rFonts w:eastAsia="Calibri" w:cs="Calibri"/>
      <w:szCs w:val="18"/>
    </w:rPr>
  </w:style>
  <w:style w:type="paragraph" w:customStyle="1" w:styleId="Taglines">
    <w:name w:val="Taglines"/>
    <w:basedOn w:val="Heading2"/>
    <w:rsid w:val="000F58D2"/>
    <w:pPr>
      <w:widowControl w:val="0"/>
      <w:suppressAutoHyphens/>
      <w:spacing w:before="240"/>
      <w:contextualSpacing/>
    </w:pPr>
    <w:rPr>
      <w:rFonts w:ascii="Cambria" w:eastAsia="Calibri" w:hAnsi="Cambria" w:cs="Arial"/>
      <w:b w:val="0"/>
      <w:bCs/>
      <w:iCs/>
      <w:szCs w:val="22"/>
    </w:rPr>
  </w:style>
  <w:style w:type="character" w:customStyle="1" w:styleId="TaglinesChar">
    <w:name w:val="Taglines Char"/>
    <w:basedOn w:val="DefaultParagraphFont"/>
    <w:rsid w:val="000F58D2"/>
    <w:rPr>
      <w:rFonts w:cs="Arial"/>
      <w:bCs/>
      <w:iCs/>
      <w:szCs w:val="22"/>
      <w:lang w:val="en-US" w:eastAsia="en-US" w:bidi="ar-SA"/>
    </w:rPr>
  </w:style>
  <w:style w:type="paragraph" w:customStyle="1" w:styleId="listterm">
    <w:name w:val="listterm"/>
    <w:basedOn w:val="Normal"/>
    <w:rsid w:val="000F58D2"/>
    <w:pPr>
      <w:spacing w:before="100" w:beforeAutospacing="1" w:after="100" w:afterAutospacing="1"/>
    </w:pPr>
    <w:rPr>
      <w:rFonts w:eastAsia="Calibri" w:cs="Calibri"/>
      <w:sz w:val="24"/>
    </w:rPr>
  </w:style>
  <w:style w:type="character" w:customStyle="1" w:styleId="WW8Num2z0">
    <w:name w:val="WW8Num2z0"/>
    <w:rsid w:val="000F58D2"/>
    <w:rPr>
      <w:rFonts w:ascii="Garamond" w:hAnsi="Garamond"/>
    </w:rPr>
  </w:style>
  <w:style w:type="character" w:customStyle="1" w:styleId="WW8Num3z0">
    <w:name w:val="WW8Num3z0"/>
    <w:rsid w:val="000F58D2"/>
    <w:rPr>
      <w:rFonts w:ascii="Garamond" w:hAnsi="Garamond"/>
    </w:rPr>
  </w:style>
  <w:style w:type="character" w:customStyle="1" w:styleId="WW8Num4z1">
    <w:name w:val="WW8Num4z1"/>
    <w:rsid w:val="000F58D2"/>
    <w:rPr>
      <w:rFonts w:ascii="Garamond" w:hAnsi="Garamond"/>
    </w:rPr>
  </w:style>
  <w:style w:type="character" w:customStyle="1" w:styleId="WW8Num5z0">
    <w:name w:val="WW8Num5z0"/>
    <w:rsid w:val="000F58D2"/>
    <w:rPr>
      <w:rFonts w:ascii="Garamond" w:hAnsi="Garamond"/>
    </w:rPr>
  </w:style>
  <w:style w:type="character" w:customStyle="1" w:styleId="WW8Num6z0">
    <w:name w:val="WW8Num6z0"/>
    <w:rsid w:val="000F58D2"/>
    <w:rPr>
      <w:rFonts w:ascii="Symbol" w:hAnsi="Symbol"/>
    </w:rPr>
  </w:style>
  <w:style w:type="character" w:customStyle="1" w:styleId="WW8Num7z0">
    <w:name w:val="WW8Num7z0"/>
    <w:rsid w:val="000F58D2"/>
    <w:rPr>
      <w:rFonts w:ascii="Symbol" w:hAnsi="Symbol"/>
    </w:rPr>
  </w:style>
  <w:style w:type="character" w:customStyle="1" w:styleId="WW8Num8z0">
    <w:name w:val="WW8Num8z0"/>
    <w:rsid w:val="000F58D2"/>
    <w:rPr>
      <w:rFonts w:ascii="Symbol" w:hAnsi="Symbol"/>
    </w:rPr>
  </w:style>
  <w:style w:type="character" w:customStyle="1" w:styleId="WW8Num9z0">
    <w:name w:val="WW8Num9z0"/>
    <w:rsid w:val="000F58D2"/>
    <w:rPr>
      <w:rFonts w:ascii="Symbol" w:hAnsi="Symbol"/>
    </w:rPr>
  </w:style>
  <w:style w:type="character" w:customStyle="1" w:styleId="WW8Num10z0">
    <w:name w:val="WW8Num10z0"/>
    <w:rsid w:val="000F58D2"/>
    <w:rPr>
      <w:rFonts w:ascii="Garamond" w:hAnsi="Garamond"/>
    </w:rPr>
  </w:style>
  <w:style w:type="character" w:customStyle="1" w:styleId="WW8Num11z1">
    <w:name w:val="WW8Num11z1"/>
    <w:rsid w:val="000F58D2"/>
    <w:rPr>
      <w:rFonts w:ascii="Garamond" w:hAnsi="Garamond"/>
    </w:rPr>
  </w:style>
  <w:style w:type="character" w:customStyle="1" w:styleId="Absatz-Standardschriftart">
    <w:name w:val="Absatz-Standardschriftart"/>
    <w:rsid w:val="000F58D2"/>
  </w:style>
  <w:style w:type="character" w:customStyle="1" w:styleId="WW-Absatz-Standardschriftart">
    <w:name w:val="WW-Absatz-Standardschriftart"/>
    <w:rsid w:val="000F58D2"/>
  </w:style>
  <w:style w:type="character" w:customStyle="1" w:styleId="WW-Absatz-Standardschriftart1">
    <w:name w:val="WW-Absatz-Standardschriftart1"/>
    <w:rsid w:val="000F58D2"/>
  </w:style>
  <w:style w:type="character" w:customStyle="1" w:styleId="EndnoteCharacters">
    <w:name w:val="Endnote Characters"/>
    <w:basedOn w:val="DefaultParagraphFont"/>
    <w:rsid w:val="000F58D2"/>
    <w:rPr>
      <w:position w:val="0"/>
      <w:sz w:val="24"/>
      <w:vertAlign w:val="baseline"/>
    </w:rPr>
  </w:style>
  <w:style w:type="character" w:customStyle="1" w:styleId="WW8Num1z0">
    <w:name w:val="WW8Num1z0"/>
    <w:rsid w:val="000F58D2"/>
    <w:rPr>
      <w:rFonts w:ascii="Symbol" w:hAnsi="Symbol"/>
    </w:rPr>
  </w:style>
  <w:style w:type="character" w:customStyle="1" w:styleId="WW8Num1z2">
    <w:name w:val="WW8Num1z2"/>
    <w:rsid w:val="000F58D2"/>
    <w:rPr>
      <w:rFonts w:ascii="Courier New" w:hAnsi="Courier New"/>
    </w:rPr>
  </w:style>
  <w:style w:type="character" w:customStyle="1" w:styleId="WW8Num1z3">
    <w:name w:val="WW8Num1z3"/>
    <w:rsid w:val="000F58D2"/>
    <w:rPr>
      <w:rFonts w:ascii="Wingdings" w:hAnsi="Wingdings"/>
    </w:rPr>
  </w:style>
  <w:style w:type="character" w:customStyle="1" w:styleId="WW8Num11z0">
    <w:name w:val="WW8Num11z0"/>
    <w:rsid w:val="000F58D2"/>
    <w:rPr>
      <w:rFonts w:ascii="Symbol" w:hAnsi="Symbol"/>
    </w:rPr>
  </w:style>
  <w:style w:type="character" w:customStyle="1" w:styleId="WW8Num83z0">
    <w:name w:val="WW8Num83z0"/>
    <w:rsid w:val="000F58D2"/>
    <w:rPr>
      <w:rFonts w:ascii="Symbol" w:hAnsi="Symbol"/>
    </w:rPr>
  </w:style>
  <w:style w:type="character" w:customStyle="1" w:styleId="WW8Num83z1">
    <w:name w:val="WW8Num83z1"/>
    <w:rsid w:val="000F58D2"/>
    <w:rPr>
      <w:rFonts w:ascii="Courier New" w:hAnsi="Courier New"/>
    </w:rPr>
  </w:style>
  <w:style w:type="character" w:customStyle="1" w:styleId="WW8Num83z2">
    <w:name w:val="WW8Num83z2"/>
    <w:rsid w:val="000F58D2"/>
    <w:rPr>
      <w:rFonts w:ascii="Wingdings" w:hAnsi="Wingdings"/>
    </w:rPr>
  </w:style>
  <w:style w:type="character" w:customStyle="1" w:styleId="WW8Num89z0">
    <w:name w:val="WW8Num89z0"/>
    <w:rsid w:val="000F58D2"/>
    <w:rPr>
      <w:rFonts w:ascii="Symbol" w:hAnsi="Symbol"/>
      <w:sz w:val="20"/>
    </w:rPr>
  </w:style>
  <w:style w:type="character" w:customStyle="1" w:styleId="WW8Num90z0">
    <w:name w:val="WW8Num90z0"/>
    <w:rsid w:val="000F58D2"/>
    <w:rPr>
      <w:rFonts w:ascii="Times New Roman" w:eastAsia="Times New Roman" w:hAnsi="Times New Roman" w:cs="Times New Roman"/>
    </w:rPr>
  </w:style>
  <w:style w:type="character" w:customStyle="1" w:styleId="WW8Num92z0">
    <w:name w:val="WW8Num92z0"/>
    <w:rsid w:val="000F58D2"/>
    <w:rPr>
      <w:rFonts w:ascii="Symbol" w:eastAsia="Times New Roman" w:hAnsi="Symbol"/>
    </w:rPr>
  </w:style>
  <w:style w:type="character" w:customStyle="1" w:styleId="WW8Num92z1">
    <w:name w:val="WW8Num92z1"/>
    <w:rsid w:val="000F58D2"/>
    <w:rPr>
      <w:rFonts w:ascii="Courier New" w:hAnsi="Courier New"/>
    </w:rPr>
  </w:style>
  <w:style w:type="character" w:customStyle="1" w:styleId="WW8Num92z2">
    <w:name w:val="WW8Num92z2"/>
    <w:rsid w:val="000F58D2"/>
    <w:rPr>
      <w:rFonts w:ascii="Wingdings" w:hAnsi="Wingdings"/>
    </w:rPr>
  </w:style>
  <w:style w:type="character" w:customStyle="1" w:styleId="WW8Num92z3">
    <w:name w:val="WW8Num92z3"/>
    <w:rsid w:val="000F58D2"/>
    <w:rPr>
      <w:rFonts w:ascii="Symbol" w:hAnsi="Symbol"/>
    </w:rPr>
  </w:style>
  <w:style w:type="character" w:customStyle="1" w:styleId="WW8Num96z0">
    <w:name w:val="WW8Num96z0"/>
    <w:rsid w:val="000F58D2"/>
    <w:rPr>
      <w:rFonts w:ascii="Symbol" w:hAnsi="Symbol"/>
      <w:sz w:val="20"/>
    </w:rPr>
  </w:style>
  <w:style w:type="character" w:customStyle="1" w:styleId="WW8Num96z1">
    <w:name w:val="WW8Num96z1"/>
    <w:rsid w:val="000F58D2"/>
    <w:rPr>
      <w:rFonts w:ascii="Courier New" w:hAnsi="Courier New"/>
      <w:sz w:val="20"/>
    </w:rPr>
  </w:style>
  <w:style w:type="character" w:customStyle="1" w:styleId="WW8Num96z2">
    <w:name w:val="WW8Num96z2"/>
    <w:rsid w:val="000F58D2"/>
    <w:rPr>
      <w:rFonts w:ascii="Wingdings" w:hAnsi="Wingdings"/>
      <w:sz w:val="20"/>
    </w:rPr>
  </w:style>
  <w:style w:type="character" w:customStyle="1" w:styleId="WW8Num103z0">
    <w:name w:val="WW8Num103z0"/>
    <w:rsid w:val="000F58D2"/>
    <w:rPr>
      <w:rFonts w:ascii="Symbol" w:hAnsi="Symbol"/>
      <w:sz w:val="20"/>
    </w:rPr>
  </w:style>
  <w:style w:type="character" w:customStyle="1" w:styleId="WW8Num103z1">
    <w:name w:val="WW8Num103z1"/>
    <w:rsid w:val="000F58D2"/>
    <w:rPr>
      <w:rFonts w:ascii="Courier New" w:hAnsi="Courier New"/>
      <w:sz w:val="20"/>
    </w:rPr>
  </w:style>
  <w:style w:type="character" w:customStyle="1" w:styleId="WW8Num103z2">
    <w:name w:val="WW8Num103z2"/>
    <w:rsid w:val="000F58D2"/>
    <w:rPr>
      <w:rFonts w:ascii="Wingdings" w:hAnsi="Wingdings"/>
      <w:sz w:val="20"/>
    </w:rPr>
  </w:style>
  <w:style w:type="character" w:customStyle="1" w:styleId="WW8Num108z0">
    <w:name w:val="WW8Num108z0"/>
    <w:rsid w:val="000F58D2"/>
    <w:rPr>
      <w:rFonts w:ascii="Symbol" w:hAnsi="Symbol"/>
      <w:sz w:val="20"/>
    </w:rPr>
  </w:style>
  <w:style w:type="character" w:customStyle="1" w:styleId="WW8Num108z1">
    <w:name w:val="WW8Num108z1"/>
    <w:rsid w:val="000F58D2"/>
    <w:rPr>
      <w:rFonts w:ascii="Courier New" w:hAnsi="Courier New"/>
      <w:sz w:val="20"/>
    </w:rPr>
  </w:style>
  <w:style w:type="character" w:customStyle="1" w:styleId="WW8Num108z2">
    <w:name w:val="WW8Num108z2"/>
    <w:rsid w:val="000F58D2"/>
    <w:rPr>
      <w:rFonts w:ascii="Wingdings" w:hAnsi="Wingdings"/>
      <w:sz w:val="20"/>
    </w:rPr>
  </w:style>
  <w:style w:type="character" w:customStyle="1" w:styleId="WW8Num109z0">
    <w:name w:val="WW8Num109z0"/>
    <w:rsid w:val="000F58D2"/>
    <w:rPr>
      <w:rFonts w:ascii="Symbol" w:eastAsia="Times New Roman" w:hAnsi="Symbol"/>
    </w:rPr>
  </w:style>
  <w:style w:type="character" w:customStyle="1" w:styleId="WW8Num109z1">
    <w:name w:val="WW8Num109z1"/>
    <w:rsid w:val="000F58D2"/>
    <w:rPr>
      <w:rFonts w:ascii="Courier New" w:hAnsi="Courier New"/>
    </w:rPr>
  </w:style>
  <w:style w:type="character" w:customStyle="1" w:styleId="WW8Num109z2">
    <w:name w:val="WW8Num109z2"/>
    <w:rsid w:val="000F58D2"/>
    <w:rPr>
      <w:rFonts w:ascii="Wingdings" w:hAnsi="Wingdings"/>
    </w:rPr>
  </w:style>
  <w:style w:type="character" w:customStyle="1" w:styleId="WW8Num109z3">
    <w:name w:val="WW8Num109z3"/>
    <w:rsid w:val="000F58D2"/>
    <w:rPr>
      <w:rFonts w:ascii="Symbol" w:hAnsi="Symbol"/>
    </w:rPr>
  </w:style>
  <w:style w:type="character" w:customStyle="1" w:styleId="WW8Num111z0">
    <w:name w:val="WW8Num111z0"/>
    <w:rsid w:val="000F58D2"/>
    <w:rPr>
      <w:rFonts w:ascii="Symbol" w:hAnsi="Symbol"/>
      <w:sz w:val="20"/>
    </w:rPr>
  </w:style>
  <w:style w:type="character" w:customStyle="1" w:styleId="WW8Num111z1">
    <w:name w:val="WW8Num111z1"/>
    <w:rsid w:val="000F58D2"/>
    <w:rPr>
      <w:rFonts w:ascii="Courier New" w:hAnsi="Courier New"/>
      <w:sz w:val="20"/>
    </w:rPr>
  </w:style>
  <w:style w:type="character" w:customStyle="1" w:styleId="WW8Num111z2">
    <w:name w:val="WW8Num111z2"/>
    <w:rsid w:val="000F58D2"/>
    <w:rPr>
      <w:rFonts w:ascii="Wingdings" w:hAnsi="Wingdings"/>
      <w:sz w:val="20"/>
    </w:rPr>
  </w:style>
  <w:style w:type="character" w:customStyle="1" w:styleId="WW8Num117z0">
    <w:name w:val="WW8Num117z0"/>
    <w:rsid w:val="000F58D2"/>
    <w:rPr>
      <w:rFonts w:ascii="Symbol" w:eastAsia="Times New Roman" w:hAnsi="Symbol"/>
    </w:rPr>
  </w:style>
  <w:style w:type="character" w:customStyle="1" w:styleId="WW8Num117z1">
    <w:name w:val="WW8Num117z1"/>
    <w:rsid w:val="000F58D2"/>
    <w:rPr>
      <w:rFonts w:ascii="Courier New" w:hAnsi="Courier New"/>
    </w:rPr>
  </w:style>
  <w:style w:type="character" w:customStyle="1" w:styleId="WW8Num117z2">
    <w:name w:val="WW8Num117z2"/>
    <w:rsid w:val="000F58D2"/>
    <w:rPr>
      <w:rFonts w:ascii="Wingdings" w:hAnsi="Wingdings"/>
    </w:rPr>
  </w:style>
  <w:style w:type="character" w:customStyle="1" w:styleId="WW8Num117z3">
    <w:name w:val="WW8Num117z3"/>
    <w:rsid w:val="000F58D2"/>
    <w:rPr>
      <w:rFonts w:ascii="Symbol" w:hAnsi="Symbol"/>
    </w:rPr>
  </w:style>
  <w:style w:type="character" w:customStyle="1" w:styleId="WW8Num126z0">
    <w:name w:val="WW8Num126z0"/>
    <w:rsid w:val="000F58D2"/>
    <w:rPr>
      <w:rFonts w:ascii="Symbol" w:eastAsia="SimSun" w:hAnsi="Symbol"/>
    </w:rPr>
  </w:style>
  <w:style w:type="character" w:customStyle="1" w:styleId="WW8Num126z1">
    <w:name w:val="WW8Num126z1"/>
    <w:rsid w:val="000F58D2"/>
    <w:rPr>
      <w:rFonts w:ascii="Courier New" w:hAnsi="Courier New"/>
    </w:rPr>
  </w:style>
  <w:style w:type="character" w:customStyle="1" w:styleId="WW8Num126z2">
    <w:name w:val="WW8Num126z2"/>
    <w:rsid w:val="000F58D2"/>
    <w:rPr>
      <w:rFonts w:ascii="Wingdings" w:hAnsi="Wingdings"/>
    </w:rPr>
  </w:style>
  <w:style w:type="character" w:customStyle="1" w:styleId="WW8Num126z3">
    <w:name w:val="WW8Num126z3"/>
    <w:rsid w:val="000F58D2"/>
    <w:rPr>
      <w:rFonts w:ascii="Symbol" w:hAnsi="Symbol"/>
    </w:rPr>
  </w:style>
  <w:style w:type="character" w:customStyle="1" w:styleId="WW8Num128z0">
    <w:name w:val="WW8Num128z0"/>
    <w:rsid w:val="000F58D2"/>
    <w:rPr>
      <w:rFonts w:ascii="Symbol" w:eastAsia="Times New Roman" w:hAnsi="Symbol"/>
    </w:rPr>
  </w:style>
  <w:style w:type="character" w:customStyle="1" w:styleId="WW8Num128z1">
    <w:name w:val="WW8Num128z1"/>
    <w:rsid w:val="000F58D2"/>
    <w:rPr>
      <w:rFonts w:ascii="Courier New" w:hAnsi="Courier New"/>
    </w:rPr>
  </w:style>
  <w:style w:type="character" w:customStyle="1" w:styleId="WW8Num128z2">
    <w:name w:val="WW8Num128z2"/>
    <w:rsid w:val="000F58D2"/>
    <w:rPr>
      <w:rFonts w:ascii="Wingdings" w:hAnsi="Wingdings"/>
    </w:rPr>
  </w:style>
  <w:style w:type="character" w:customStyle="1" w:styleId="WW8Num128z3">
    <w:name w:val="WW8Num128z3"/>
    <w:rsid w:val="000F58D2"/>
    <w:rPr>
      <w:rFonts w:ascii="Symbol" w:hAnsi="Symbol"/>
    </w:rPr>
  </w:style>
  <w:style w:type="character" w:customStyle="1" w:styleId="WW8Num138z0">
    <w:name w:val="WW8Num138z0"/>
    <w:rsid w:val="000F58D2"/>
    <w:rPr>
      <w:rFonts w:ascii="Times-Italic" w:eastAsia="Times New Roman" w:hAnsi="Times-Italic"/>
    </w:rPr>
  </w:style>
  <w:style w:type="character" w:customStyle="1" w:styleId="WW8Num138z1">
    <w:name w:val="WW8Num138z1"/>
    <w:rsid w:val="000F58D2"/>
    <w:rPr>
      <w:rFonts w:ascii="Courier New" w:hAnsi="Courier New"/>
    </w:rPr>
  </w:style>
  <w:style w:type="character" w:customStyle="1" w:styleId="WW8Num138z2">
    <w:name w:val="WW8Num138z2"/>
    <w:rsid w:val="000F58D2"/>
    <w:rPr>
      <w:rFonts w:ascii="Wingdings" w:hAnsi="Wingdings"/>
    </w:rPr>
  </w:style>
  <w:style w:type="character" w:customStyle="1" w:styleId="WW8Num138z3">
    <w:name w:val="WW8Num138z3"/>
    <w:rsid w:val="000F58D2"/>
    <w:rPr>
      <w:rFonts w:ascii="Symbol" w:hAnsi="Symbol"/>
    </w:rPr>
  </w:style>
  <w:style w:type="character" w:customStyle="1" w:styleId="WW8Num143z0">
    <w:name w:val="WW8Num143z0"/>
    <w:rsid w:val="000F58D2"/>
    <w:rPr>
      <w:rFonts w:ascii="Times New Roman" w:eastAsia="Times New Roman" w:hAnsi="Times New Roman" w:cs="Times New Roman"/>
    </w:rPr>
  </w:style>
  <w:style w:type="character" w:customStyle="1" w:styleId="WW8Num148z0">
    <w:name w:val="WW8Num148z0"/>
    <w:rsid w:val="000F58D2"/>
    <w:rPr>
      <w:rFonts w:ascii="Symbol" w:hAnsi="Symbol"/>
      <w:sz w:val="20"/>
    </w:rPr>
  </w:style>
  <w:style w:type="character" w:customStyle="1" w:styleId="WW8Num148z1">
    <w:name w:val="WW8Num148z1"/>
    <w:rsid w:val="000F58D2"/>
    <w:rPr>
      <w:rFonts w:ascii="Courier New" w:hAnsi="Courier New"/>
      <w:sz w:val="20"/>
    </w:rPr>
  </w:style>
  <w:style w:type="character" w:customStyle="1" w:styleId="WW8Num148z2">
    <w:name w:val="WW8Num148z2"/>
    <w:rsid w:val="000F58D2"/>
    <w:rPr>
      <w:rFonts w:ascii="Wingdings" w:hAnsi="Wingdings"/>
      <w:sz w:val="20"/>
    </w:rPr>
  </w:style>
  <w:style w:type="character" w:customStyle="1" w:styleId="WW8Num151z0">
    <w:name w:val="WW8Num151z0"/>
    <w:rsid w:val="000F58D2"/>
    <w:rPr>
      <w:rFonts w:ascii="Times New Roman" w:eastAsia="Times New Roman" w:hAnsi="Times New Roman" w:cs="Times New Roman"/>
    </w:rPr>
  </w:style>
  <w:style w:type="character" w:customStyle="1" w:styleId="WW8Num152z0">
    <w:name w:val="WW8Num152z0"/>
    <w:rsid w:val="000F58D2"/>
    <w:rPr>
      <w:rFonts w:ascii="Symbol" w:hAnsi="Symbol"/>
      <w:sz w:val="20"/>
    </w:rPr>
  </w:style>
  <w:style w:type="character" w:customStyle="1" w:styleId="WW8Num152z1">
    <w:name w:val="WW8Num152z1"/>
    <w:rsid w:val="000F58D2"/>
    <w:rPr>
      <w:rFonts w:ascii="Courier New" w:hAnsi="Courier New"/>
      <w:sz w:val="20"/>
    </w:rPr>
  </w:style>
  <w:style w:type="character" w:customStyle="1" w:styleId="WW8Num152z2">
    <w:name w:val="WW8Num152z2"/>
    <w:rsid w:val="000F58D2"/>
    <w:rPr>
      <w:rFonts w:ascii="Wingdings" w:hAnsi="Wingdings"/>
      <w:sz w:val="20"/>
    </w:rPr>
  </w:style>
  <w:style w:type="character" w:customStyle="1" w:styleId="WW8Num153z0">
    <w:name w:val="WW8Num153z0"/>
    <w:rsid w:val="000F58D2"/>
    <w:rPr>
      <w:sz w:val="24"/>
    </w:rPr>
  </w:style>
  <w:style w:type="character" w:customStyle="1" w:styleId="WW8Num155z0">
    <w:name w:val="WW8Num155z0"/>
    <w:rsid w:val="000F58D2"/>
    <w:rPr>
      <w:rFonts w:ascii="Times New Roman" w:eastAsia="Times New Roman" w:hAnsi="Times New Roman" w:cs="Times New Roman"/>
    </w:rPr>
  </w:style>
  <w:style w:type="character" w:customStyle="1" w:styleId="WW8Num157z0">
    <w:name w:val="WW8Num157z0"/>
    <w:rsid w:val="000F58D2"/>
    <w:rPr>
      <w:rFonts w:ascii="Symbol" w:hAnsi="Symbol"/>
      <w:sz w:val="20"/>
    </w:rPr>
  </w:style>
  <w:style w:type="character" w:customStyle="1" w:styleId="WW8Num157z1">
    <w:name w:val="WW8Num157z1"/>
    <w:rsid w:val="000F58D2"/>
    <w:rPr>
      <w:rFonts w:ascii="Courier New" w:hAnsi="Courier New"/>
      <w:sz w:val="20"/>
    </w:rPr>
  </w:style>
  <w:style w:type="character" w:customStyle="1" w:styleId="WW8Num157z2">
    <w:name w:val="WW8Num157z2"/>
    <w:rsid w:val="000F58D2"/>
    <w:rPr>
      <w:rFonts w:ascii="Wingdings" w:hAnsi="Wingdings"/>
      <w:sz w:val="20"/>
    </w:rPr>
  </w:style>
  <w:style w:type="character" w:customStyle="1" w:styleId="WW8Num163z0">
    <w:name w:val="WW8Num163z0"/>
    <w:rsid w:val="000F58D2"/>
    <w:rPr>
      <w:rFonts w:ascii="Symbol" w:hAnsi="Symbol"/>
      <w:sz w:val="20"/>
    </w:rPr>
  </w:style>
  <w:style w:type="character" w:customStyle="1" w:styleId="WW8Num163z1">
    <w:name w:val="WW8Num163z1"/>
    <w:rsid w:val="000F58D2"/>
    <w:rPr>
      <w:rFonts w:ascii="Courier New" w:hAnsi="Courier New"/>
      <w:sz w:val="20"/>
    </w:rPr>
  </w:style>
  <w:style w:type="character" w:customStyle="1" w:styleId="WW8Num163z2">
    <w:name w:val="WW8Num163z2"/>
    <w:rsid w:val="000F58D2"/>
    <w:rPr>
      <w:rFonts w:ascii="Wingdings" w:hAnsi="Wingdings"/>
      <w:sz w:val="20"/>
    </w:rPr>
  </w:style>
  <w:style w:type="character" w:customStyle="1" w:styleId="WW8Num170z0">
    <w:name w:val="WW8Num170z0"/>
    <w:rsid w:val="000F58D2"/>
    <w:rPr>
      <w:rFonts w:ascii="Symbol" w:eastAsia="Times New Roman" w:hAnsi="Symbol"/>
    </w:rPr>
  </w:style>
  <w:style w:type="character" w:customStyle="1" w:styleId="WW8Num170z1">
    <w:name w:val="WW8Num170z1"/>
    <w:rsid w:val="000F58D2"/>
    <w:rPr>
      <w:rFonts w:ascii="Courier New" w:hAnsi="Courier New"/>
    </w:rPr>
  </w:style>
  <w:style w:type="character" w:customStyle="1" w:styleId="WW8Num170z2">
    <w:name w:val="WW8Num170z2"/>
    <w:rsid w:val="000F58D2"/>
    <w:rPr>
      <w:rFonts w:ascii="Wingdings" w:hAnsi="Wingdings"/>
    </w:rPr>
  </w:style>
  <w:style w:type="character" w:customStyle="1" w:styleId="WW8Num170z3">
    <w:name w:val="WW8Num170z3"/>
    <w:rsid w:val="000F58D2"/>
    <w:rPr>
      <w:rFonts w:ascii="Symbol" w:hAnsi="Symbol"/>
    </w:rPr>
  </w:style>
  <w:style w:type="character" w:customStyle="1" w:styleId="WW8Num177z0">
    <w:name w:val="WW8Num177z0"/>
    <w:rsid w:val="000F58D2"/>
    <w:rPr>
      <w:rFonts w:ascii="Symbol" w:hAnsi="Symbol"/>
      <w:sz w:val="20"/>
    </w:rPr>
  </w:style>
  <w:style w:type="character" w:customStyle="1" w:styleId="WW8Num177z1">
    <w:name w:val="WW8Num177z1"/>
    <w:rsid w:val="000F58D2"/>
    <w:rPr>
      <w:rFonts w:ascii="Courier New" w:hAnsi="Courier New"/>
      <w:sz w:val="20"/>
    </w:rPr>
  </w:style>
  <w:style w:type="character" w:customStyle="1" w:styleId="WW8Num177z2">
    <w:name w:val="WW8Num177z2"/>
    <w:rsid w:val="000F58D2"/>
    <w:rPr>
      <w:rFonts w:ascii="Wingdings" w:hAnsi="Wingdings"/>
      <w:sz w:val="20"/>
    </w:rPr>
  </w:style>
  <w:style w:type="character" w:customStyle="1" w:styleId="WW8Num181z0">
    <w:name w:val="WW8Num181z0"/>
    <w:rsid w:val="000F58D2"/>
    <w:rPr>
      <w:rFonts w:ascii="Symbol" w:eastAsia="Times New Roman" w:hAnsi="Symbol"/>
    </w:rPr>
  </w:style>
  <w:style w:type="character" w:customStyle="1" w:styleId="WW8Num181z1">
    <w:name w:val="WW8Num181z1"/>
    <w:rsid w:val="000F58D2"/>
    <w:rPr>
      <w:rFonts w:ascii="Courier New" w:hAnsi="Courier New"/>
    </w:rPr>
  </w:style>
  <w:style w:type="character" w:customStyle="1" w:styleId="WW8Num181z2">
    <w:name w:val="WW8Num181z2"/>
    <w:rsid w:val="000F58D2"/>
    <w:rPr>
      <w:rFonts w:ascii="Wingdings" w:hAnsi="Wingdings"/>
    </w:rPr>
  </w:style>
  <w:style w:type="character" w:customStyle="1" w:styleId="WW8Num181z3">
    <w:name w:val="WW8Num181z3"/>
    <w:rsid w:val="000F58D2"/>
    <w:rPr>
      <w:rFonts w:ascii="Symbol" w:hAnsi="Symbol"/>
    </w:rPr>
  </w:style>
  <w:style w:type="character" w:customStyle="1" w:styleId="WW8Num185z0">
    <w:name w:val="WW8Num185z0"/>
    <w:rsid w:val="000F58D2"/>
    <w:rPr>
      <w:rFonts w:ascii="Symbol" w:eastAsia="Times New Roman" w:hAnsi="Symbol"/>
    </w:rPr>
  </w:style>
  <w:style w:type="character" w:customStyle="1" w:styleId="WW8Num185z1">
    <w:name w:val="WW8Num185z1"/>
    <w:rsid w:val="000F58D2"/>
    <w:rPr>
      <w:rFonts w:ascii="Courier New" w:hAnsi="Courier New"/>
    </w:rPr>
  </w:style>
  <w:style w:type="character" w:customStyle="1" w:styleId="WW8Num185z2">
    <w:name w:val="WW8Num185z2"/>
    <w:rsid w:val="000F58D2"/>
    <w:rPr>
      <w:rFonts w:ascii="Wingdings" w:hAnsi="Wingdings"/>
    </w:rPr>
  </w:style>
  <w:style w:type="character" w:customStyle="1" w:styleId="WW8Num185z3">
    <w:name w:val="WW8Num185z3"/>
    <w:rsid w:val="000F58D2"/>
    <w:rPr>
      <w:rFonts w:ascii="Symbol" w:hAnsi="Symbol"/>
    </w:rPr>
  </w:style>
  <w:style w:type="character" w:customStyle="1" w:styleId="WW8Num186z0">
    <w:name w:val="WW8Num186z0"/>
    <w:rsid w:val="000F58D2"/>
    <w:rPr>
      <w:rFonts w:ascii="Symbol" w:hAnsi="Symbol"/>
      <w:sz w:val="20"/>
    </w:rPr>
  </w:style>
  <w:style w:type="character" w:customStyle="1" w:styleId="WW8Num186z1">
    <w:name w:val="WW8Num186z1"/>
    <w:rsid w:val="000F58D2"/>
    <w:rPr>
      <w:rFonts w:ascii="Courier New" w:hAnsi="Courier New"/>
      <w:sz w:val="20"/>
    </w:rPr>
  </w:style>
  <w:style w:type="character" w:customStyle="1" w:styleId="WW8Num186z2">
    <w:name w:val="WW8Num186z2"/>
    <w:rsid w:val="000F58D2"/>
    <w:rPr>
      <w:rFonts w:ascii="Wingdings" w:hAnsi="Wingdings"/>
      <w:sz w:val="20"/>
    </w:rPr>
  </w:style>
  <w:style w:type="character" w:customStyle="1" w:styleId="WW8Num192z0">
    <w:name w:val="WW8Num192z0"/>
    <w:rsid w:val="000F58D2"/>
    <w:rPr>
      <w:rFonts w:ascii="Symbol" w:hAnsi="Symbol"/>
    </w:rPr>
  </w:style>
  <w:style w:type="character" w:customStyle="1" w:styleId="WW8Num192z1">
    <w:name w:val="WW8Num192z1"/>
    <w:rsid w:val="000F58D2"/>
    <w:rPr>
      <w:rFonts w:ascii="Courier New" w:hAnsi="Courier New"/>
    </w:rPr>
  </w:style>
  <w:style w:type="character" w:customStyle="1" w:styleId="WW8Num192z2">
    <w:name w:val="WW8Num192z2"/>
    <w:rsid w:val="000F58D2"/>
    <w:rPr>
      <w:rFonts w:ascii="Wingdings" w:hAnsi="Wingdings"/>
    </w:rPr>
  </w:style>
  <w:style w:type="character" w:customStyle="1" w:styleId="WW8Num194z0">
    <w:name w:val="WW8Num194z0"/>
    <w:rsid w:val="000F58D2"/>
    <w:rPr>
      <w:rFonts w:ascii="Times-Roman" w:eastAsia="Times New Roman" w:hAnsi="Times-Roman"/>
      <w:i w:val="0"/>
    </w:rPr>
  </w:style>
  <w:style w:type="character" w:customStyle="1" w:styleId="WW8Num194z1">
    <w:name w:val="WW8Num194z1"/>
    <w:rsid w:val="000F58D2"/>
    <w:rPr>
      <w:rFonts w:ascii="Courier New" w:hAnsi="Courier New"/>
    </w:rPr>
  </w:style>
  <w:style w:type="character" w:customStyle="1" w:styleId="WW8Num194z2">
    <w:name w:val="WW8Num194z2"/>
    <w:rsid w:val="000F58D2"/>
    <w:rPr>
      <w:rFonts w:ascii="Wingdings" w:hAnsi="Wingdings"/>
    </w:rPr>
  </w:style>
  <w:style w:type="character" w:customStyle="1" w:styleId="WW8Num194z3">
    <w:name w:val="WW8Num194z3"/>
    <w:rsid w:val="000F58D2"/>
    <w:rPr>
      <w:rFonts w:ascii="Symbol" w:hAnsi="Symbol"/>
    </w:rPr>
  </w:style>
  <w:style w:type="character" w:customStyle="1" w:styleId="WW8Num203z0">
    <w:name w:val="WW8Num203z0"/>
    <w:rsid w:val="000F58D2"/>
    <w:rPr>
      <w:rFonts w:ascii="Wingdings" w:eastAsia="Times New Roman" w:hAnsi="Wingdings"/>
    </w:rPr>
  </w:style>
  <w:style w:type="character" w:customStyle="1" w:styleId="WW8Num203z1">
    <w:name w:val="WW8Num203z1"/>
    <w:rsid w:val="000F58D2"/>
    <w:rPr>
      <w:rFonts w:ascii="Courier New" w:hAnsi="Courier New"/>
    </w:rPr>
  </w:style>
  <w:style w:type="character" w:customStyle="1" w:styleId="WW8Num203z2">
    <w:name w:val="WW8Num203z2"/>
    <w:rsid w:val="000F58D2"/>
    <w:rPr>
      <w:rFonts w:ascii="Wingdings" w:hAnsi="Wingdings"/>
    </w:rPr>
  </w:style>
  <w:style w:type="character" w:customStyle="1" w:styleId="WW8Num203z3">
    <w:name w:val="WW8Num203z3"/>
    <w:rsid w:val="000F58D2"/>
    <w:rPr>
      <w:rFonts w:ascii="Symbol" w:hAnsi="Symbol"/>
    </w:rPr>
  </w:style>
  <w:style w:type="character" w:customStyle="1" w:styleId="WW8Num204z1">
    <w:name w:val="WW8Num204z1"/>
    <w:rsid w:val="000F58D2"/>
    <w:rPr>
      <w:b/>
    </w:rPr>
  </w:style>
  <w:style w:type="character" w:customStyle="1" w:styleId="WW8Num206z0">
    <w:name w:val="WW8Num206z0"/>
    <w:rsid w:val="000F58D2"/>
    <w:rPr>
      <w:rFonts w:ascii="Symbol" w:eastAsia="Times New Roman" w:hAnsi="Symbol"/>
    </w:rPr>
  </w:style>
  <w:style w:type="character" w:customStyle="1" w:styleId="WW8Num206z1">
    <w:name w:val="WW8Num206z1"/>
    <w:rsid w:val="000F58D2"/>
    <w:rPr>
      <w:rFonts w:ascii="Courier New" w:hAnsi="Courier New"/>
    </w:rPr>
  </w:style>
  <w:style w:type="character" w:customStyle="1" w:styleId="WW8Num206z2">
    <w:name w:val="WW8Num206z2"/>
    <w:rsid w:val="000F58D2"/>
    <w:rPr>
      <w:rFonts w:ascii="Wingdings" w:hAnsi="Wingdings"/>
    </w:rPr>
  </w:style>
  <w:style w:type="character" w:customStyle="1" w:styleId="WW8Num206z3">
    <w:name w:val="WW8Num206z3"/>
    <w:rsid w:val="000F58D2"/>
    <w:rPr>
      <w:rFonts w:ascii="Symbol" w:hAnsi="Symbol"/>
    </w:rPr>
  </w:style>
  <w:style w:type="character" w:customStyle="1" w:styleId="WW8Num207z0">
    <w:name w:val="WW8Num207z0"/>
    <w:rsid w:val="000F58D2"/>
    <w:rPr>
      <w:rFonts w:ascii="Symbol" w:hAnsi="Symbol"/>
      <w:sz w:val="20"/>
    </w:rPr>
  </w:style>
  <w:style w:type="character" w:customStyle="1" w:styleId="WW8Num213z0">
    <w:name w:val="WW8Num213z0"/>
    <w:rsid w:val="000F58D2"/>
    <w:rPr>
      <w:rFonts w:ascii="Symbol" w:hAnsi="Symbol"/>
      <w:sz w:val="20"/>
    </w:rPr>
  </w:style>
  <w:style w:type="character" w:customStyle="1" w:styleId="WW8Num214z0">
    <w:name w:val="WW8Num214z0"/>
    <w:rsid w:val="000F58D2"/>
    <w:rPr>
      <w:rFonts w:ascii="Symbol" w:hAnsi="Symbol"/>
    </w:rPr>
  </w:style>
  <w:style w:type="character" w:customStyle="1" w:styleId="WW8Num214z1">
    <w:name w:val="WW8Num214z1"/>
    <w:rsid w:val="000F58D2"/>
    <w:rPr>
      <w:rFonts w:ascii="Courier New" w:hAnsi="Courier New"/>
    </w:rPr>
  </w:style>
  <w:style w:type="character" w:customStyle="1" w:styleId="WW8Num220z0">
    <w:name w:val="WW8Num220z0"/>
    <w:rsid w:val="000F58D2"/>
    <w:rPr>
      <w:u w:val="single"/>
    </w:rPr>
  </w:style>
  <w:style w:type="character" w:customStyle="1" w:styleId="WW8Num228z0">
    <w:name w:val="WW8Num228z0"/>
    <w:rsid w:val="000F58D2"/>
    <w:rPr>
      <w:rFonts w:ascii="Symbol" w:hAnsi="Symbol"/>
      <w:sz w:val="20"/>
    </w:rPr>
  </w:style>
  <w:style w:type="character" w:customStyle="1" w:styleId="WW8Num228z1">
    <w:name w:val="WW8Num228z1"/>
    <w:rsid w:val="000F58D2"/>
    <w:rPr>
      <w:rFonts w:ascii="Courier New" w:hAnsi="Courier New"/>
      <w:sz w:val="20"/>
    </w:rPr>
  </w:style>
  <w:style w:type="character" w:customStyle="1" w:styleId="WW8Num228z2">
    <w:name w:val="WW8Num228z2"/>
    <w:rsid w:val="000F58D2"/>
    <w:rPr>
      <w:rFonts w:ascii="Wingdings" w:hAnsi="Wingdings"/>
      <w:sz w:val="20"/>
    </w:rPr>
  </w:style>
  <w:style w:type="character" w:customStyle="1" w:styleId="WW8Num236z0">
    <w:name w:val="WW8Num236z0"/>
    <w:rsid w:val="000F58D2"/>
    <w:rPr>
      <w:rFonts w:ascii="Symbol" w:eastAsia="Times New Roman" w:hAnsi="Symbol"/>
    </w:rPr>
  </w:style>
  <w:style w:type="character" w:customStyle="1" w:styleId="WW8Num236z1">
    <w:name w:val="WW8Num236z1"/>
    <w:rsid w:val="000F58D2"/>
    <w:rPr>
      <w:rFonts w:ascii="Courier New" w:hAnsi="Courier New"/>
    </w:rPr>
  </w:style>
  <w:style w:type="character" w:customStyle="1" w:styleId="WW8Num236z2">
    <w:name w:val="WW8Num236z2"/>
    <w:rsid w:val="000F58D2"/>
    <w:rPr>
      <w:rFonts w:ascii="Wingdings" w:hAnsi="Wingdings"/>
    </w:rPr>
  </w:style>
  <w:style w:type="character" w:customStyle="1" w:styleId="WW8Num236z3">
    <w:name w:val="WW8Num236z3"/>
    <w:rsid w:val="000F58D2"/>
    <w:rPr>
      <w:rFonts w:ascii="Symbol" w:hAnsi="Symbol"/>
    </w:rPr>
  </w:style>
  <w:style w:type="character" w:customStyle="1" w:styleId="WW8Num239z0">
    <w:name w:val="WW8Num239z0"/>
    <w:rsid w:val="000F58D2"/>
    <w:rPr>
      <w:rFonts w:ascii="Times New Roman" w:eastAsia="Times New Roman" w:hAnsi="Times New Roman" w:cs="Times New Roman"/>
    </w:rPr>
  </w:style>
  <w:style w:type="character" w:customStyle="1" w:styleId="WW8Num239z1">
    <w:name w:val="WW8Num239z1"/>
    <w:rsid w:val="000F58D2"/>
    <w:rPr>
      <w:rFonts w:ascii="Courier New" w:hAnsi="Courier New"/>
    </w:rPr>
  </w:style>
  <w:style w:type="character" w:customStyle="1" w:styleId="WW8Num239z2">
    <w:name w:val="WW8Num239z2"/>
    <w:rsid w:val="000F58D2"/>
    <w:rPr>
      <w:rFonts w:ascii="Wingdings" w:hAnsi="Wingdings"/>
    </w:rPr>
  </w:style>
  <w:style w:type="character" w:customStyle="1" w:styleId="WW8Num239z3">
    <w:name w:val="WW8Num239z3"/>
    <w:rsid w:val="000F58D2"/>
    <w:rPr>
      <w:rFonts w:ascii="Symbol" w:hAnsi="Symbol"/>
    </w:rPr>
  </w:style>
  <w:style w:type="character" w:customStyle="1" w:styleId="NumberingSymbols">
    <w:name w:val="Numbering Symbols"/>
    <w:rsid w:val="000F58D2"/>
    <w:rPr>
      <w:rFonts w:ascii="Garamond" w:hAnsi="Garamond"/>
    </w:rPr>
  </w:style>
  <w:style w:type="character" w:customStyle="1" w:styleId="Bullets">
    <w:name w:val="Bullets"/>
    <w:rsid w:val="000F58D2"/>
    <w:rPr>
      <w:rFonts w:ascii="StarSymbol" w:eastAsia="StarSymbol" w:hAnsi="StarSymbol" w:cs="StarSymbol"/>
      <w:sz w:val="18"/>
      <w:szCs w:val="18"/>
    </w:rPr>
  </w:style>
  <w:style w:type="paragraph" w:customStyle="1" w:styleId="NoteLevel1">
    <w:name w:val="Note Level 1"/>
    <w:basedOn w:val="Normal"/>
    <w:rsid w:val="000F58D2"/>
    <w:pPr>
      <w:keepNext/>
      <w:widowControl w:val="0"/>
      <w:tabs>
        <w:tab w:val="left" w:pos="0"/>
      </w:tabs>
      <w:suppressAutoHyphens/>
    </w:pPr>
    <w:rPr>
      <w:rFonts w:ascii="Verdana" w:eastAsia="MS Gothic" w:hAnsi="Verdana" w:cs="Calibri"/>
      <w:szCs w:val="26"/>
      <w:lang w:eastAsia="ar-SA"/>
    </w:rPr>
  </w:style>
  <w:style w:type="paragraph" w:customStyle="1" w:styleId="NoteLevel3">
    <w:name w:val="Note Level 3"/>
    <w:basedOn w:val="Normal"/>
    <w:rsid w:val="000F58D2"/>
    <w:pPr>
      <w:keepNext/>
      <w:widowControl w:val="0"/>
      <w:tabs>
        <w:tab w:val="left" w:pos="1440"/>
      </w:tabs>
      <w:suppressAutoHyphens/>
      <w:ind w:left="1800" w:hanging="360"/>
    </w:pPr>
    <w:rPr>
      <w:rFonts w:ascii="Verdana" w:eastAsia="MS Gothic" w:hAnsi="Verdana" w:cs="Calibri"/>
      <w:szCs w:val="26"/>
      <w:lang w:eastAsia="ar-SA"/>
    </w:rPr>
  </w:style>
  <w:style w:type="paragraph" w:customStyle="1" w:styleId="NoteLevel4">
    <w:name w:val="Note Level 4"/>
    <w:basedOn w:val="Normal"/>
    <w:rsid w:val="000F58D2"/>
    <w:pPr>
      <w:keepNext/>
      <w:widowControl w:val="0"/>
      <w:tabs>
        <w:tab w:val="left" w:pos="2160"/>
      </w:tabs>
      <w:suppressAutoHyphens/>
      <w:ind w:left="2520" w:hanging="360"/>
    </w:pPr>
    <w:rPr>
      <w:rFonts w:ascii="Verdana" w:eastAsia="MS Gothic" w:hAnsi="Verdana" w:cs="Calibri"/>
      <w:szCs w:val="26"/>
      <w:lang w:eastAsia="ar-SA"/>
    </w:rPr>
  </w:style>
  <w:style w:type="paragraph" w:customStyle="1" w:styleId="NoteLevel5">
    <w:name w:val="Note Level 5"/>
    <w:basedOn w:val="Normal"/>
    <w:rsid w:val="000F58D2"/>
    <w:pPr>
      <w:keepNext/>
      <w:widowControl w:val="0"/>
      <w:tabs>
        <w:tab w:val="left" w:pos="2880"/>
      </w:tabs>
      <w:suppressAutoHyphens/>
      <w:ind w:left="3240" w:hanging="360"/>
    </w:pPr>
    <w:rPr>
      <w:rFonts w:ascii="Verdana" w:eastAsia="MS Gothic" w:hAnsi="Verdana" w:cs="Calibri"/>
      <w:szCs w:val="26"/>
      <w:lang w:eastAsia="ar-SA"/>
    </w:rPr>
  </w:style>
  <w:style w:type="paragraph" w:customStyle="1" w:styleId="NoteLevel6">
    <w:name w:val="Note Level 6"/>
    <w:basedOn w:val="Normal"/>
    <w:rsid w:val="000F58D2"/>
    <w:pPr>
      <w:keepNext/>
      <w:widowControl w:val="0"/>
      <w:tabs>
        <w:tab w:val="left" w:pos="3600"/>
      </w:tabs>
      <w:suppressAutoHyphens/>
      <w:ind w:left="3960" w:hanging="360"/>
    </w:pPr>
    <w:rPr>
      <w:rFonts w:ascii="Verdana" w:eastAsia="MS Gothic" w:hAnsi="Verdana" w:cs="Calibri"/>
      <w:szCs w:val="26"/>
      <w:lang w:eastAsia="ar-SA"/>
    </w:rPr>
  </w:style>
  <w:style w:type="paragraph" w:customStyle="1" w:styleId="NoteLevel7">
    <w:name w:val="Note Level 7"/>
    <w:basedOn w:val="Normal"/>
    <w:rsid w:val="000F58D2"/>
    <w:pPr>
      <w:keepNext/>
      <w:widowControl w:val="0"/>
      <w:tabs>
        <w:tab w:val="left" w:pos="4320"/>
      </w:tabs>
      <w:suppressAutoHyphens/>
      <w:ind w:left="4680" w:hanging="360"/>
    </w:pPr>
    <w:rPr>
      <w:rFonts w:ascii="Verdana" w:eastAsia="MS Gothic" w:hAnsi="Verdana" w:cs="Calibri"/>
      <w:szCs w:val="26"/>
      <w:lang w:eastAsia="ar-SA"/>
    </w:rPr>
  </w:style>
  <w:style w:type="paragraph" w:customStyle="1" w:styleId="NoteLevel8">
    <w:name w:val="Note Level 8"/>
    <w:basedOn w:val="Normal"/>
    <w:rsid w:val="000F58D2"/>
    <w:pPr>
      <w:keepNext/>
      <w:widowControl w:val="0"/>
      <w:tabs>
        <w:tab w:val="left" w:pos="5040"/>
      </w:tabs>
      <w:suppressAutoHyphens/>
      <w:ind w:left="5400" w:hanging="360"/>
    </w:pPr>
    <w:rPr>
      <w:rFonts w:ascii="Verdana" w:eastAsia="MS Gothic" w:hAnsi="Verdana" w:cs="Calibri"/>
      <w:szCs w:val="26"/>
      <w:lang w:eastAsia="ar-SA"/>
    </w:rPr>
  </w:style>
  <w:style w:type="paragraph" w:customStyle="1" w:styleId="NoteLevel9">
    <w:name w:val="Note Level 9"/>
    <w:basedOn w:val="Normal"/>
    <w:rsid w:val="000F58D2"/>
    <w:pPr>
      <w:keepNext/>
      <w:widowControl w:val="0"/>
      <w:tabs>
        <w:tab w:val="left" w:pos="5760"/>
      </w:tabs>
      <w:suppressAutoHyphens/>
      <w:ind w:left="6120" w:hanging="360"/>
    </w:pPr>
    <w:rPr>
      <w:rFonts w:ascii="Verdana" w:eastAsia="MS Gothic" w:hAnsi="Verdana" w:cs="Calibri"/>
      <w:szCs w:val="26"/>
      <w:lang w:eastAsia="ar-SA"/>
    </w:rPr>
  </w:style>
  <w:style w:type="paragraph" w:customStyle="1" w:styleId="Heading101">
    <w:name w:val="Heading 10"/>
    <w:basedOn w:val="Heading1"/>
    <w:next w:val="BodyText"/>
    <w:rsid w:val="000F58D2"/>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0F58D2"/>
    <w:pPr>
      <w:widowControl w:val="0"/>
      <w:suppressAutoHyphens/>
      <w:spacing w:after="283"/>
      <w:ind w:left="567" w:right="567"/>
    </w:pPr>
    <w:rPr>
      <w:rFonts w:eastAsia="Calibri" w:cs="Calibri"/>
      <w:lang w:bidi="en-US"/>
    </w:rPr>
  </w:style>
  <w:style w:type="paragraph" w:customStyle="1" w:styleId="HorizontalLine">
    <w:name w:val="Horizontal Line"/>
    <w:basedOn w:val="Normal"/>
    <w:next w:val="BodyText"/>
    <w:rsid w:val="000F58D2"/>
    <w:pPr>
      <w:widowControl w:val="0"/>
      <w:suppressLineNumbers/>
      <w:pBdr>
        <w:bottom w:val="double" w:sz="1" w:space="0" w:color="808080"/>
      </w:pBdr>
      <w:suppressAutoHyphens/>
      <w:spacing w:after="283"/>
    </w:pPr>
    <w:rPr>
      <w:rFonts w:eastAsia="Calibri" w:cs="Calibri"/>
      <w:sz w:val="12"/>
      <w:szCs w:val="12"/>
      <w:lang w:bidi="en-US"/>
    </w:rPr>
  </w:style>
  <w:style w:type="paragraph" w:customStyle="1" w:styleId="TableHeading">
    <w:name w:val="Table Heading"/>
    <w:basedOn w:val="TableContents"/>
    <w:rsid w:val="000F58D2"/>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0F58D2"/>
  </w:style>
  <w:style w:type="character" w:customStyle="1" w:styleId="quotedtooltip">
    <w:name w:val="quotedtooltip"/>
    <w:basedOn w:val="DefaultParagraphFont"/>
    <w:rsid w:val="000F58D2"/>
  </w:style>
  <w:style w:type="character" w:customStyle="1" w:styleId="quotedtooltipbox">
    <w:name w:val="quotedtooltipbox"/>
    <w:basedOn w:val="DefaultParagraphFont"/>
    <w:rsid w:val="000F58D2"/>
  </w:style>
  <w:style w:type="character" w:customStyle="1" w:styleId="mwlivequotes">
    <w:name w:val="mwlivequotes"/>
    <w:basedOn w:val="DefaultParagraphFont"/>
    <w:rsid w:val="000F58D2"/>
  </w:style>
  <w:style w:type="character" w:customStyle="1" w:styleId="lastlabel">
    <w:name w:val="lastlabel"/>
    <w:basedOn w:val="DefaultParagraphFont"/>
    <w:rsid w:val="000F58D2"/>
  </w:style>
  <w:style w:type="character" w:customStyle="1" w:styleId="lb07">
    <w:name w:val="lb07"/>
    <w:basedOn w:val="DefaultParagraphFont"/>
    <w:rsid w:val="000F58D2"/>
  </w:style>
  <w:style w:type="character" w:customStyle="1" w:styleId="qted">
    <w:name w:val="qted"/>
    <w:basedOn w:val="DefaultParagraphFont"/>
    <w:rsid w:val="000F58D2"/>
  </w:style>
  <w:style w:type="character" w:customStyle="1" w:styleId="t14">
    <w:name w:val="t14"/>
    <w:basedOn w:val="DefaultParagraphFont"/>
    <w:rsid w:val="000F58D2"/>
  </w:style>
  <w:style w:type="paragraph" w:customStyle="1" w:styleId="format-body">
    <w:name w:val="format-body"/>
    <w:basedOn w:val="Normal"/>
    <w:rsid w:val="000F58D2"/>
    <w:pPr>
      <w:spacing w:before="100" w:beforeAutospacing="1" w:after="100" w:afterAutospacing="1"/>
    </w:pPr>
    <w:rPr>
      <w:rFonts w:eastAsia="Calibri" w:cs="Calibri"/>
      <w:sz w:val="24"/>
    </w:rPr>
  </w:style>
  <w:style w:type="character" w:customStyle="1" w:styleId="nfakpe">
    <w:name w:val="nfakpe"/>
    <w:basedOn w:val="DefaultParagraphFont"/>
    <w:rsid w:val="000F58D2"/>
  </w:style>
  <w:style w:type="character" w:customStyle="1" w:styleId="DebateBlockCharChar">
    <w:name w:val="Debate Block Char Char"/>
    <w:basedOn w:val="DefaultParagraphFont"/>
    <w:rsid w:val="000F58D2"/>
    <w:rPr>
      <w:rFonts w:cs="Arial"/>
      <w:b/>
      <w:bCs/>
      <w:kern w:val="32"/>
      <w:sz w:val="36"/>
      <w:szCs w:val="32"/>
      <w:u w:val="single"/>
    </w:rPr>
  </w:style>
  <w:style w:type="character" w:customStyle="1" w:styleId="citsource">
    <w:name w:val="citsource"/>
    <w:basedOn w:val="DefaultParagraphFont"/>
    <w:rsid w:val="000F58D2"/>
  </w:style>
  <w:style w:type="character" w:customStyle="1" w:styleId="sc">
    <w:name w:val="sc"/>
    <w:basedOn w:val="DefaultParagraphFont"/>
    <w:rsid w:val="000F58D2"/>
  </w:style>
  <w:style w:type="character" w:customStyle="1" w:styleId="atime">
    <w:name w:val="atime"/>
    <w:basedOn w:val="DefaultParagraphFont"/>
    <w:rsid w:val="000F58D2"/>
  </w:style>
  <w:style w:type="paragraph" w:customStyle="1" w:styleId="unread">
    <w:name w:val="unread"/>
    <w:basedOn w:val="Normal"/>
    <w:rsid w:val="000F58D2"/>
    <w:rPr>
      <w:rFonts w:eastAsia="Calibri" w:cs="Calibri"/>
    </w:rPr>
  </w:style>
  <w:style w:type="character" w:customStyle="1" w:styleId="unreadChar">
    <w:name w:val="unread Char"/>
    <w:basedOn w:val="DefaultParagraphFont"/>
    <w:rsid w:val="000F58D2"/>
    <w:rPr>
      <w:szCs w:val="24"/>
      <w:lang w:val="en-US" w:eastAsia="en-US" w:bidi="ar-SA"/>
    </w:rPr>
  </w:style>
  <w:style w:type="paragraph" w:customStyle="1" w:styleId="cardunderlined0">
    <w:name w:val="card underlined"/>
    <w:basedOn w:val="Normal"/>
    <w:rsid w:val="000F58D2"/>
    <w:rPr>
      <w:rFonts w:ascii="Arial" w:eastAsia="Calibri" w:hAnsi="Arial" w:cs="Calibri"/>
      <w:u w:val="single"/>
    </w:rPr>
  </w:style>
  <w:style w:type="character" w:customStyle="1" w:styleId="Internetlink1">
    <w:name w:val="Internet link1"/>
    <w:rsid w:val="000F58D2"/>
    <w:rPr>
      <w:color w:val="000080"/>
      <w:u w:val="single"/>
    </w:rPr>
  </w:style>
  <w:style w:type="character" w:customStyle="1" w:styleId="underliningChar3">
    <w:name w:val="underlining Char"/>
    <w:basedOn w:val="DefaultParagraphFont"/>
    <w:rsid w:val="000F58D2"/>
    <w:rPr>
      <w:b/>
      <w:szCs w:val="24"/>
      <w:u w:val="single"/>
      <w:lang w:val="en-US" w:eastAsia="en-US" w:bidi="ar-SA"/>
    </w:rPr>
  </w:style>
  <w:style w:type="character" w:customStyle="1" w:styleId="notreadChar">
    <w:name w:val="not read Char"/>
    <w:basedOn w:val="DefaultParagraphFont"/>
    <w:rsid w:val="000F58D2"/>
    <w:rPr>
      <w:sz w:val="18"/>
      <w:szCs w:val="24"/>
      <w:lang w:val="en-US" w:eastAsia="en-US" w:bidi="ar-SA"/>
    </w:rPr>
  </w:style>
  <w:style w:type="character" w:customStyle="1" w:styleId="journalname">
    <w:name w:val="journalname"/>
    <w:basedOn w:val="DefaultParagraphFont"/>
    <w:rsid w:val="000F58D2"/>
  </w:style>
  <w:style w:type="character" w:customStyle="1" w:styleId="insideheadline">
    <w:name w:val="insideheadline"/>
    <w:basedOn w:val="DefaultParagraphFont"/>
    <w:rsid w:val="000F58D2"/>
  </w:style>
  <w:style w:type="paragraph" w:customStyle="1" w:styleId="article-text">
    <w:name w:val="article-text"/>
    <w:basedOn w:val="Normal"/>
    <w:rsid w:val="000F58D2"/>
    <w:pPr>
      <w:spacing w:before="100" w:beforeAutospacing="1" w:after="100" w:afterAutospacing="1"/>
    </w:pPr>
    <w:rPr>
      <w:rFonts w:eastAsia="SimSun" w:cs="Calibri"/>
      <w:sz w:val="24"/>
      <w:lang w:eastAsia="zh-CN"/>
    </w:rPr>
  </w:style>
  <w:style w:type="character" w:customStyle="1" w:styleId="mwlivequotesupdelayed">
    <w:name w:val="mwlivequotes up delayed"/>
    <w:basedOn w:val="DefaultParagraphFont"/>
    <w:rsid w:val="000F58D2"/>
  </w:style>
  <w:style w:type="character" w:customStyle="1" w:styleId="mwlivequotesdowndelayed">
    <w:name w:val="mwlivequotes down delayed"/>
    <w:basedOn w:val="DefaultParagraphFont"/>
    <w:rsid w:val="000F58D2"/>
  </w:style>
  <w:style w:type="character" w:customStyle="1" w:styleId="shirttail">
    <w:name w:val="shirttail"/>
    <w:basedOn w:val="DefaultParagraphFont"/>
    <w:rsid w:val="000F58D2"/>
  </w:style>
  <w:style w:type="character" w:customStyle="1" w:styleId="definition">
    <w:name w:val="definition"/>
    <w:basedOn w:val="DefaultParagraphFont"/>
    <w:rsid w:val="000F58D2"/>
  </w:style>
  <w:style w:type="character" w:customStyle="1" w:styleId="CardTextCharCharChar">
    <w:name w:val="Card Text Char Char Char"/>
    <w:basedOn w:val="DefaultParagraphFont"/>
    <w:rsid w:val="000F58D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0F58D2"/>
    <w:rPr>
      <w:rFonts w:ascii="Arial Narrow" w:hAnsi="Arial Narrow"/>
      <w:sz w:val="18"/>
      <w:u w:val="single"/>
    </w:rPr>
  </w:style>
  <w:style w:type="character" w:customStyle="1" w:styleId="UnderlineStyleCharCharChar">
    <w:name w:val="Underline Style Char Char Char"/>
    <w:basedOn w:val="DefaultParagraphFont"/>
    <w:rsid w:val="000F58D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0F58D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0F58D2"/>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0F58D2"/>
    <w:rPr>
      <w:rFonts w:ascii="Arial" w:hAnsi="Arial" w:cs="Arial" w:hint="default"/>
      <w:b/>
      <w:bCs/>
      <w:color w:val="990000"/>
      <w:sz w:val="26"/>
      <w:szCs w:val="26"/>
    </w:rPr>
  </w:style>
  <w:style w:type="character" w:customStyle="1" w:styleId="bodytitle1">
    <w:name w:val="bodytitle1"/>
    <w:basedOn w:val="DefaultParagraphFont"/>
    <w:rsid w:val="000F58D2"/>
    <w:rPr>
      <w:rFonts w:ascii="Arial" w:hAnsi="Arial" w:cs="Arial" w:hint="default"/>
      <w:b/>
      <w:bCs/>
      <w:smallCaps w:val="0"/>
      <w:color w:val="000000"/>
      <w:sz w:val="28"/>
      <w:szCs w:val="28"/>
    </w:rPr>
  </w:style>
  <w:style w:type="paragraph" w:customStyle="1" w:styleId="style109">
    <w:name w:val="style109"/>
    <w:basedOn w:val="Normal"/>
    <w:rsid w:val="000F58D2"/>
    <w:pPr>
      <w:spacing w:before="100" w:beforeAutospacing="1" w:after="100" w:afterAutospacing="1"/>
    </w:pPr>
    <w:rPr>
      <w:rFonts w:eastAsia="Calibri" w:cs="Calibri"/>
      <w:sz w:val="24"/>
    </w:rPr>
  </w:style>
  <w:style w:type="paragraph" w:customStyle="1" w:styleId="style1100">
    <w:name w:val="style110"/>
    <w:basedOn w:val="Normal"/>
    <w:rsid w:val="000F58D2"/>
    <w:pPr>
      <w:spacing w:before="100" w:beforeAutospacing="1" w:after="100" w:afterAutospacing="1"/>
    </w:pPr>
    <w:rPr>
      <w:rFonts w:eastAsia="Calibri" w:cs="Calibri"/>
      <w:sz w:val="24"/>
    </w:rPr>
  </w:style>
  <w:style w:type="paragraph" w:customStyle="1" w:styleId="captionpaddingstyle114">
    <w:name w:val="captionpadding style114"/>
    <w:basedOn w:val="Normal"/>
    <w:rsid w:val="000F58D2"/>
    <w:pPr>
      <w:spacing w:before="100" w:beforeAutospacing="1" w:after="100" w:afterAutospacing="1"/>
    </w:pPr>
    <w:rPr>
      <w:rFonts w:eastAsia="Calibri" w:cs="Calibri"/>
      <w:sz w:val="24"/>
    </w:rPr>
  </w:style>
  <w:style w:type="character" w:customStyle="1" w:styleId="captionpaddingstyle1141">
    <w:name w:val="captionpadding style1141"/>
    <w:basedOn w:val="DefaultParagraphFont"/>
    <w:rsid w:val="000F58D2"/>
  </w:style>
  <w:style w:type="character" w:customStyle="1" w:styleId="style114style118">
    <w:name w:val="style114 style118"/>
    <w:basedOn w:val="DefaultParagraphFont"/>
    <w:rsid w:val="000F58D2"/>
  </w:style>
  <w:style w:type="paragraph" w:customStyle="1" w:styleId="mainstorybody">
    <w:name w:val="mainstorybody"/>
    <w:basedOn w:val="Normal"/>
    <w:rsid w:val="000F58D2"/>
    <w:pPr>
      <w:spacing w:before="100" w:beforeAutospacing="1" w:after="100" w:afterAutospacing="1"/>
    </w:pPr>
    <w:rPr>
      <w:rFonts w:eastAsia="Calibri" w:cs="Calibri"/>
      <w:sz w:val="24"/>
    </w:rPr>
  </w:style>
  <w:style w:type="character" w:customStyle="1" w:styleId="hint">
    <w:name w:val="hint"/>
    <w:basedOn w:val="DefaultParagraphFont"/>
    <w:rsid w:val="000F58D2"/>
  </w:style>
  <w:style w:type="character" w:customStyle="1" w:styleId="flw">
    <w:name w:val="flw"/>
    <w:basedOn w:val="DefaultParagraphFont"/>
    <w:rsid w:val="000F58D2"/>
  </w:style>
  <w:style w:type="character" w:customStyle="1" w:styleId="illustration">
    <w:name w:val="illustration"/>
    <w:basedOn w:val="DefaultParagraphFont"/>
    <w:rsid w:val="000F58D2"/>
  </w:style>
  <w:style w:type="paragraph" w:customStyle="1" w:styleId="ga">
    <w:name w:val="ga"/>
    <w:basedOn w:val="Normal"/>
    <w:rsid w:val="000F58D2"/>
    <w:rPr>
      <w:rFonts w:ascii="Times" w:eastAsia="Calibri" w:hAnsi="Times" w:cs="Calibri"/>
      <w:color w:val="231F20"/>
      <w:sz w:val="18"/>
      <w:szCs w:val="18"/>
    </w:rPr>
  </w:style>
  <w:style w:type="character" w:customStyle="1" w:styleId="StyleArialNarrowBoldThickunderline">
    <w:name w:val="Style Arial Narrow Bold Thick underline"/>
    <w:basedOn w:val="DefaultParagraphFont"/>
    <w:rsid w:val="000F58D2"/>
    <w:rPr>
      <w:rFonts w:ascii="Arial Narrow" w:hAnsi="Arial Narrow"/>
      <w:b/>
      <w:bCs/>
      <w:u w:val="thick"/>
    </w:rPr>
  </w:style>
  <w:style w:type="character" w:customStyle="1" w:styleId="subtitlesarticles1">
    <w:name w:val="subtitles_articles1"/>
    <w:basedOn w:val="DefaultParagraphFont"/>
    <w:rsid w:val="000F58D2"/>
    <w:rPr>
      <w:rFonts w:ascii="Verdana" w:hAnsi="Verdana" w:cs="Times New Roman"/>
      <w:b/>
      <w:bCs/>
      <w:color w:val="000000"/>
      <w:sz w:val="20"/>
      <w:szCs w:val="20"/>
    </w:rPr>
  </w:style>
  <w:style w:type="character" w:customStyle="1" w:styleId="fulstoryreporter">
    <w:name w:val="ful_storyreporter"/>
    <w:basedOn w:val="DefaultParagraphFont"/>
    <w:rsid w:val="000F58D2"/>
  </w:style>
  <w:style w:type="character" w:customStyle="1" w:styleId="editsection">
    <w:name w:val="editsection"/>
    <w:basedOn w:val="DefaultParagraphFont"/>
    <w:rsid w:val="000F58D2"/>
  </w:style>
  <w:style w:type="paragraph" w:customStyle="1" w:styleId="body-indent-60">
    <w:name w:val="body-indent-60"/>
    <w:basedOn w:val="Normal"/>
    <w:rsid w:val="000F58D2"/>
    <w:pPr>
      <w:spacing w:before="100" w:beforeAutospacing="1" w:after="100" w:afterAutospacing="1"/>
    </w:pPr>
    <w:rPr>
      <w:rFonts w:eastAsia="Calibri" w:cs="Calibri"/>
      <w:sz w:val="24"/>
    </w:rPr>
  </w:style>
  <w:style w:type="paragraph" w:customStyle="1" w:styleId="body-indent-60-start">
    <w:name w:val="body-indent-60-start"/>
    <w:basedOn w:val="Normal"/>
    <w:rsid w:val="000F58D2"/>
    <w:pPr>
      <w:spacing w:before="100" w:beforeAutospacing="1" w:after="100" w:afterAutospacing="1"/>
    </w:pPr>
    <w:rPr>
      <w:rFonts w:eastAsia="Calibri" w:cs="Calibri"/>
      <w:sz w:val="24"/>
    </w:rPr>
  </w:style>
  <w:style w:type="character" w:customStyle="1" w:styleId="StyleArial12ptBlack">
    <w:name w:val="Style Arial 12 pt Black"/>
    <w:basedOn w:val="DefaultParagraphFont"/>
    <w:rsid w:val="000F58D2"/>
    <w:rPr>
      <w:rFonts w:ascii="Garamond" w:hAnsi="Garamond"/>
      <w:color w:val="000000"/>
      <w:sz w:val="20"/>
      <w:u w:val="single"/>
    </w:rPr>
  </w:style>
  <w:style w:type="character" w:customStyle="1" w:styleId="StyleArialBlack">
    <w:name w:val="Style Arial Black"/>
    <w:basedOn w:val="DefaultParagraphFont"/>
    <w:rsid w:val="000F58D2"/>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0F58D2"/>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0F58D2"/>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0F58D2"/>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0F58D2"/>
    <w:rPr>
      <w:rFonts w:eastAsia="Times New Roman"/>
      <w:b/>
      <w:bCs/>
      <w:szCs w:val="24"/>
      <w:u w:val="thick"/>
    </w:rPr>
  </w:style>
  <w:style w:type="paragraph" w:customStyle="1" w:styleId="StyleSmallTimesNewRoman11pt">
    <w:name w:val="Style Small + Times New Roman 11 pt"/>
    <w:link w:val="StyleSmallTimesNewRoman11ptChar"/>
    <w:rsid w:val="000F58D2"/>
    <w:rPr>
      <w:rFonts w:eastAsia="Times New Roman"/>
      <w:szCs w:val="24"/>
    </w:rPr>
  </w:style>
  <w:style w:type="character" w:customStyle="1" w:styleId="StyleSmallTimesNewRoman11ptChar">
    <w:name w:val="Style Small + Times New Roman 11 pt Char"/>
    <w:basedOn w:val="DefaultParagraphFont"/>
    <w:link w:val="StyleSmallTimesNewRoman11pt"/>
    <w:rsid w:val="000F58D2"/>
    <w:rPr>
      <w:rFonts w:eastAsia="Times New Roman"/>
      <w:szCs w:val="24"/>
    </w:rPr>
  </w:style>
  <w:style w:type="paragraph" w:customStyle="1" w:styleId="StyleSmallTimesNewRoman11ptThickunderline">
    <w:name w:val="Style Small + Times New Roman 11 pt Thick underline"/>
    <w:link w:val="StyleSmallTimesNewRoman11ptThickunderlineChar"/>
    <w:rsid w:val="000F58D2"/>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0F58D2"/>
    <w:rPr>
      <w:rFonts w:eastAsia="Times New Roman"/>
      <w:szCs w:val="24"/>
      <w:u w:val="thick"/>
    </w:rPr>
  </w:style>
  <w:style w:type="character" w:customStyle="1" w:styleId="Style11ptBorderSinglesolidlineAuto05ptLinewidth">
    <w:name w:val="Style 11 pt Border: : (Single solid line Auto  0.5 pt Line width)"/>
    <w:rsid w:val="000F58D2"/>
    <w:rPr>
      <w:sz w:val="20"/>
      <w:bdr w:val="single" w:sz="4" w:space="0" w:color="auto" w:frame="1"/>
    </w:rPr>
  </w:style>
  <w:style w:type="character" w:customStyle="1" w:styleId="StyleUnderlineChar6CharCharCharCharCharCharCharChar11">
    <w:name w:val="Style Underline Char6 Char Char Char Char Char Char Char Char + 11 ..."/>
    <w:rsid w:val="000F58D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F58D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F58D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F58D2"/>
    <w:rPr>
      <w:sz w:val="20"/>
      <w:szCs w:val="24"/>
      <w:u w:val="single"/>
      <w:bdr w:val="single" w:sz="4" w:space="0" w:color="auto"/>
      <w:lang w:val="en-US" w:eastAsia="en-US" w:bidi="ar-SA"/>
    </w:rPr>
  </w:style>
  <w:style w:type="character" w:customStyle="1" w:styleId="StyleLatinGaramondUnderline">
    <w:name w:val="Style (Latin) Garamond Underline"/>
    <w:rsid w:val="000F58D2"/>
    <w:rPr>
      <w:rFonts w:ascii="Times New Roman" w:hAnsi="Times New Roman"/>
      <w:sz w:val="20"/>
      <w:u w:val="single"/>
    </w:rPr>
  </w:style>
  <w:style w:type="character" w:customStyle="1" w:styleId="StyleLatinGaramond">
    <w:name w:val="Style (Latin) Garamond"/>
    <w:rsid w:val="000F58D2"/>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0F58D2"/>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0F58D2"/>
    <w:rPr>
      <w:rFonts w:ascii="Times" w:eastAsia="Times New Roman" w:hAnsi="Times" w:cs="Arial"/>
      <w:szCs w:val="28"/>
      <w:u w:val="single"/>
    </w:rPr>
  </w:style>
  <w:style w:type="paragraph" w:customStyle="1" w:styleId="HeaderStyle">
    <w:name w:val="Header Style"/>
    <w:basedOn w:val="Normal"/>
    <w:rsid w:val="000F58D2"/>
    <w:pPr>
      <w:jc w:val="center"/>
    </w:pPr>
    <w:rPr>
      <w:rFonts w:eastAsia="Times New Roman" w:cs="Calibri"/>
      <w:b/>
      <w:sz w:val="24"/>
      <w:szCs w:val="20"/>
      <w:u w:val="single"/>
    </w:rPr>
  </w:style>
  <w:style w:type="character" w:customStyle="1" w:styleId="CardChar21">
    <w:name w:val="Card Char2"/>
    <w:basedOn w:val="DefaultParagraphFont"/>
    <w:rsid w:val="000F58D2"/>
    <w:rPr>
      <w:rFonts w:ascii="Times New Roman" w:eastAsia="Times New Roman" w:hAnsi="Times New Roman" w:cs="Times New Roman"/>
      <w:bCs/>
      <w:color w:val="000000"/>
      <w:sz w:val="20"/>
      <w:szCs w:val="20"/>
    </w:rPr>
  </w:style>
  <w:style w:type="character" w:customStyle="1" w:styleId="A17">
    <w:name w:val="A17"/>
    <w:rsid w:val="000F58D2"/>
    <w:rPr>
      <w:rFonts w:cs="Baskerville"/>
      <w:color w:val="000000"/>
      <w:sz w:val="12"/>
      <w:szCs w:val="12"/>
    </w:rPr>
  </w:style>
  <w:style w:type="paragraph" w:customStyle="1" w:styleId="Pa19">
    <w:name w:val="Pa19"/>
    <w:basedOn w:val="Normal"/>
    <w:next w:val="Normal"/>
    <w:rsid w:val="000F58D2"/>
    <w:pPr>
      <w:autoSpaceDE w:val="0"/>
      <w:autoSpaceDN w:val="0"/>
      <w:adjustRightInd w:val="0"/>
      <w:spacing w:line="441" w:lineRule="atLeast"/>
    </w:pPr>
    <w:rPr>
      <w:rFonts w:ascii="Baskerville" w:eastAsia="Times New Roman" w:hAnsi="Baskerville" w:cs="Calibri"/>
      <w:sz w:val="24"/>
    </w:rPr>
  </w:style>
  <w:style w:type="paragraph" w:customStyle="1" w:styleId="Pa48">
    <w:name w:val="Pa48"/>
    <w:basedOn w:val="Normal"/>
    <w:next w:val="Normal"/>
    <w:rsid w:val="000F58D2"/>
    <w:pPr>
      <w:autoSpaceDE w:val="0"/>
      <w:autoSpaceDN w:val="0"/>
      <w:adjustRightInd w:val="0"/>
      <w:spacing w:line="441" w:lineRule="atLeast"/>
    </w:pPr>
    <w:rPr>
      <w:rFonts w:ascii="Baskerville" w:eastAsia="Times New Roman" w:hAnsi="Baskerville" w:cs="Calibri"/>
      <w:sz w:val="24"/>
    </w:rPr>
  </w:style>
  <w:style w:type="character" w:customStyle="1" w:styleId="A14">
    <w:name w:val="A14"/>
    <w:rsid w:val="000F58D2"/>
    <w:rPr>
      <w:rFonts w:ascii="Frutiger 45 Light" w:hAnsi="Frutiger 45 Light" w:cs="Frutiger 45 Light"/>
      <w:b/>
      <w:bCs/>
      <w:i/>
      <w:iCs/>
      <w:color w:val="000000"/>
      <w:sz w:val="36"/>
      <w:szCs w:val="36"/>
    </w:rPr>
  </w:style>
  <w:style w:type="character" w:customStyle="1" w:styleId="A20">
    <w:name w:val="A20"/>
    <w:rsid w:val="000F58D2"/>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0F58D2"/>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F58D2"/>
    <w:rPr>
      <w:rFonts w:cs="Arial"/>
      <w:b/>
      <w:bCs/>
      <w:iCs/>
      <w:sz w:val="36"/>
      <w:szCs w:val="28"/>
      <w:u w:val="single"/>
      <w:lang w:val="en-US" w:eastAsia="en-US" w:bidi="ar-SA"/>
    </w:rPr>
  </w:style>
  <w:style w:type="character" w:customStyle="1" w:styleId="brief-smalltext0">
    <w:name w:val="brief-smalltext"/>
    <w:basedOn w:val="DefaultParagraphFont"/>
    <w:rsid w:val="000F58D2"/>
  </w:style>
  <w:style w:type="paragraph" w:customStyle="1" w:styleId="Coverintroduction">
    <w:name w:val="Cover introduction"/>
    <w:basedOn w:val="Default"/>
    <w:next w:val="Default"/>
    <w:rsid w:val="000F58D2"/>
    <w:rPr>
      <w:rFonts w:ascii="Arial" w:eastAsia="Times New Roman" w:hAnsi="Arial"/>
      <w:color w:val="auto"/>
    </w:rPr>
  </w:style>
  <w:style w:type="character" w:customStyle="1" w:styleId="style53">
    <w:name w:val="style5"/>
    <w:basedOn w:val="DefaultParagraphFont"/>
    <w:rsid w:val="000F58D2"/>
  </w:style>
  <w:style w:type="character" w:customStyle="1" w:styleId="TagCharCharCharCharCharChar">
    <w:name w:val="Tag Char Char Char Char Char Char"/>
    <w:rsid w:val="000F58D2"/>
    <w:rPr>
      <w:rFonts w:cs="Arial"/>
      <w:b/>
      <w:bCs/>
      <w:sz w:val="24"/>
      <w:szCs w:val="26"/>
      <w:lang w:val="en-US" w:eastAsia="en-US" w:bidi="ar-SA"/>
    </w:rPr>
  </w:style>
  <w:style w:type="character" w:customStyle="1" w:styleId="pmterms3">
    <w:name w:val="pmterms3"/>
    <w:basedOn w:val="DefaultParagraphFont"/>
    <w:rsid w:val="000F58D2"/>
  </w:style>
  <w:style w:type="character" w:customStyle="1" w:styleId="interiorheadline">
    <w:name w:val="interiorheadline"/>
    <w:basedOn w:val="DefaultParagraphFont"/>
    <w:rsid w:val="000F58D2"/>
  </w:style>
  <w:style w:type="character" w:customStyle="1" w:styleId="Heading31CharCharCharChar1">
    <w:name w:val="Heading 31 Char Char Char Char1"/>
    <w:rsid w:val="000F58D2"/>
    <w:rPr>
      <w:rFonts w:cs="Arial"/>
      <w:b/>
      <w:bCs/>
      <w:sz w:val="24"/>
      <w:szCs w:val="26"/>
      <w:lang w:val="en-US" w:eastAsia="en-US" w:bidi="ar-SA"/>
    </w:rPr>
  </w:style>
  <w:style w:type="character" w:customStyle="1" w:styleId="Heading31CharCharChar">
    <w:name w:val="Heading 31 Char Char Char"/>
    <w:rsid w:val="000F58D2"/>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0F58D2"/>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0F58D2"/>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rsid w:val="000F58D2"/>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0F58D2"/>
    <w:rPr>
      <w:rFonts w:ascii="Calibri" w:eastAsia="MS Mincho" w:hAnsi="Calibri" w:cs="Calibri"/>
      <w:b/>
      <w:u w:val="single"/>
    </w:rPr>
  </w:style>
  <w:style w:type="character" w:customStyle="1" w:styleId="author-bio-box">
    <w:name w:val="author-bio-box"/>
    <w:basedOn w:val="DefaultParagraphFont"/>
    <w:rsid w:val="000F58D2"/>
  </w:style>
  <w:style w:type="character" w:customStyle="1" w:styleId="CharCharCharCharChar">
    <w:name w:val="Char Char Char Char Char"/>
    <w:aliases w:val="Char Char Char Char,Char Char Char Char Char Char Char1,Heading 2 Char1 Char Char Char Char Char Char"/>
    <w:basedOn w:val="DefaultParagraphFont"/>
    <w:rsid w:val="000F58D2"/>
    <w:rPr>
      <w:rFonts w:cs="Arial"/>
      <w:b/>
      <w:bCs/>
      <w:iCs/>
      <w:sz w:val="24"/>
      <w:szCs w:val="28"/>
      <w:lang w:val="en-US" w:eastAsia="en-US" w:bidi="ar-SA"/>
    </w:rPr>
  </w:style>
  <w:style w:type="character" w:customStyle="1" w:styleId="SubtitleChar2">
    <w:name w:val="Subtitle Char2"/>
    <w:basedOn w:val="DefaultParagraphFont"/>
    <w:uiPriority w:val="11"/>
    <w:rsid w:val="000F58D2"/>
    <w:rPr>
      <w:rFonts w:eastAsiaTheme="minorEastAsia"/>
      <w:color w:val="5A5A5A" w:themeColor="text1" w:themeTint="A5"/>
      <w:spacing w:val="15"/>
    </w:rPr>
  </w:style>
  <w:style w:type="paragraph" w:customStyle="1" w:styleId="blocktitle5">
    <w:name w:val="block title"/>
    <w:basedOn w:val="Normal"/>
    <w:autoRedefine/>
    <w:qFormat/>
    <w:rsid w:val="000F58D2"/>
    <w:pPr>
      <w:spacing w:after="240"/>
      <w:jc w:val="center"/>
      <w:outlineLvl w:val="0"/>
    </w:pPr>
    <w:rPr>
      <w:rFonts w:eastAsia="Calibri" w:cs="Calibri"/>
      <w:b/>
      <w:caps/>
      <w:sz w:val="28"/>
      <w:szCs w:val="28"/>
      <w:lang w:val="es-ES"/>
    </w:rPr>
  </w:style>
  <w:style w:type="paragraph" w:customStyle="1" w:styleId="type">
    <w:name w:val="type"/>
    <w:basedOn w:val="Normal"/>
    <w:qFormat/>
    <w:rsid w:val="000F58D2"/>
    <w:pPr>
      <w:spacing w:before="100" w:beforeAutospacing="1" w:after="100" w:afterAutospacing="1"/>
    </w:pPr>
    <w:rPr>
      <w:rFonts w:eastAsia="Times New Roman" w:cs="Calibri"/>
    </w:rPr>
  </w:style>
  <w:style w:type="character" w:customStyle="1" w:styleId="abodyblack3">
    <w:name w:val="abodyblack3"/>
    <w:basedOn w:val="DefaultParagraphFont"/>
    <w:rsid w:val="000F58D2"/>
  </w:style>
  <w:style w:type="character" w:customStyle="1" w:styleId="cit-first-element">
    <w:name w:val="cit-first-element"/>
    <w:basedOn w:val="DefaultParagraphFont"/>
    <w:rsid w:val="000F58D2"/>
  </w:style>
  <w:style w:type="character" w:customStyle="1" w:styleId="StyleThickunderline1">
    <w:name w:val="Style Thick underline1"/>
    <w:basedOn w:val="DefaultParagraphFont"/>
    <w:rsid w:val="000F58D2"/>
    <w:rPr>
      <w:u w:val="single"/>
    </w:rPr>
  </w:style>
  <w:style w:type="character" w:customStyle="1" w:styleId="UnderlineChar5">
    <w:name w:val="UnderlineChar"/>
    <w:rsid w:val="000F58D2"/>
    <w:rPr>
      <w:sz w:val="24"/>
      <w:u w:val="single"/>
      <w:shd w:val="clear" w:color="auto" w:fill="auto"/>
    </w:rPr>
  </w:style>
  <w:style w:type="paragraph" w:customStyle="1" w:styleId="Tag21">
    <w:name w:val="Tag21"/>
    <w:basedOn w:val="Normal"/>
    <w:qFormat/>
    <w:rsid w:val="000F58D2"/>
    <w:rPr>
      <w:rFonts w:ascii="Arial" w:eastAsia="Times New Roman" w:hAnsi="Arial" w:cs="Arial"/>
      <w:b/>
      <w:sz w:val="24"/>
    </w:rPr>
  </w:style>
  <w:style w:type="character" w:customStyle="1" w:styleId="Bodytext10NotItalic">
    <w:name w:val="Body text (10) + Not Italic"/>
    <w:basedOn w:val="Bodytext100"/>
    <w:uiPriority w:val="99"/>
    <w:rsid w:val="000F58D2"/>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0F58D2"/>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0F58D2"/>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0F58D2"/>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0F58D2"/>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0F58D2"/>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0F58D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0F58D2"/>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0F58D2"/>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0F58D2"/>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0F58D2"/>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0F58D2"/>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0F58D2"/>
  </w:style>
  <w:style w:type="paragraph" w:customStyle="1" w:styleId="leader">
    <w:name w:val="leader"/>
    <w:basedOn w:val="Normal"/>
    <w:rsid w:val="000F58D2"/>
    <w:pPr>
      <w:spacing w:before="100" w:beforeAutospacing="1" w:after="100" w:afterAutospacing="1"/>
    </w:pPr>
    <w:rPr>
      <w:rFonts w:eastAsia="Times New Roman" w:cs="Calibri"/>
      <w:sz w:val="24"/>
    </w:rPr>
  </w:style>
  <w:style w:type="character" w:customStyle="1" w:styleId="m-3509721146805615350gmail-styleunderline">
    <w:name w:val="m_-3509721146805615350gmail-styleunderline"/>
    <w:basedOn w:val="DefaultParagraphFont"/>
    <w:rsid w:val="000F58D2"/>
  </w:style>
  <w:style w:type="character" w:customStyle="1" w:styleId="m5776082503052064917gmail-style13ptbold">
    <w:name w:val="m_5776082503052064917gmail-style13ptbold"/>
    <w:basedOn w:val="DefaultParagraphFont"/>
    <w:rsid w:val="000F58D2"/>
  </w:style>
  <w:style w:type="character" w:customStyle="1" w:styleId="m5776082503052064917gmail-styleunderline">
    <w:name w:val="m_5776082503052064917gmail-styleunderline"/>
    <w:basedOn w:val="DefaultParagraphFont"/>
    <w:rsid w:val="000F58D2"/>
  </w:style>
  <w:style w:type="paragraph" w:customStyle="1" w:styleId="DateTime0">
    <w:name w:val="DateTime"/>
    <w:basedOn w:val="Normal"/>
    <w:link w:val="DateTimeChar"/>
    <w:autoRedefine/>
    <w:uiPriority w:val="4"/>
    <w:qFormat/>
    <w:rsid w:val="000F58D2"/>
    <w:rPr>
      <w:rFonts w:ascii="Arial" w:hAnsi="Arial" w:cs="Arial"/>
    </w:rPr>
  </w:style>
  <w:style w:type="character" w:customStyle="1" w:styleId="DateTimeChar">
    <w:name w:val="DateTime Char"/>
    <w:basedOn w:val="DefaultParagraphFont"/>
    <w:link w:val="DateTime0"/>
    <w:uiPriority w:val="4"/>
    <w:rsid w:val="000F58D2"/>
    <w:rPr>
      <w:rFonts w:ascii="Arial" w:hAnsi="Arial" w:cs="Arial"/>
    </w:rPr>
  </w:style>
  <w:style w:type="paragraph" w:customStyle="1" w:styleId="Lecture">
    <w:name w:val="Lecture"/>
    <w:next w:val="BodyText"/>
    <w:link w:val="LectureChar"/>
    <w:autoRedefine/>
    <w:uiPriority w:val="4"/>
    <w:qFormat/>
    <w:rsid w:val="000F58D2"/>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0F58D2"/>
    <w:rPr>
      <w:rFonts w:ascii="Arial" w:hAnsi="Arial" w:cs="Arial"/>
      <w:spacing w:val="-10"/>
      <w:sz w:val="16"/>
    </w:rPr>
  </w:style>
  <w:style w:type="paragraph" w:customStyle="1" w:styleId="BreakTag">
    <w:name w:val="Break Tag"/>
    <w:basedOn w:val="Normal"/>
    <w:autoRedefine/>
    <w:uiPriority w:val="4"/>
    <w:qFormat/>
    <w:rsid w:val="000F58D2"/>
    <w:pPr>
      <w:spacing w:before="240"/>
    </w:pPr>
    <w:rPr>
      <w:rFonts w:ascii="Arial" w:hAnsi="Arial" w:cs="Arial"/>
      <w:b/>
      <w:sz w:val="26"/>
    </w:rPr>
  </w:style>
  <w:style w:type="paragraph" w:customStyle="1" w:styleId="BreakBlock">
    <w:name w:val="Break Block"/>
    <w:basedOn w:val="Normal"/>
    <w:link w:val="BreakBlockChar"/>
    <w:autoRedefine/>
    <w:qFormat/>
    <w:rsid w:val="000F58D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0F58D2"/>
    <w:rPr>
      <w:rFonts w:ascii="Arial Bold" w:hAnsi="Arial Bold" w:cs="Arial"/>
      <w:b/>
      <w:caps/>
      <w:sz w:val="32"/>
      <w:u w:val="single"/>
    </w:rPr>
  </w:style>
  <w:style w:type="character" w:customStyle="1" w:styleId="TagsChar1">
    <w:name w:val="Tags Char1"/>
    <w:aliases w:val="Super Script Char1,TagStyle Char1"/>
    <w:basedOn w:val="DefaultParagraphFont"/>
    <w:rsid w:val="000F58D2"/>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0F58D2"/>
    <w:rPr>
      <w:rFonts w:asciiTheme="minorHAnsi" w:hAnsiTheme="minorHAnsi"/>
      <w:b/>
      <w:u w:val="single"/>
    </w:rPr>
  </w:style>
  <w:style w:type="character" w:customStyle="1" w:styleId="Reduce8ptCharChar">
    <w:name w:val="Reduce 8pt Char Char"/>
    <w:basedOn w:val="DefaultParagraphFont"/>
    <w:link w:val="Reduce8pt"/>
    <w:rsid w:val="000F58D2"/>
    <w:rPr>
      <w:sz w:val="16"/>
    </w:rPr>
  </w:style>
  <w:style w:type="paragraph" w:customStyle="1" w:styleId="Reduce8pt">
    <w:name w:val="Reduce 8pt"/>
    <w:basedOn w:val="Normal"/>
    <w:link w:val="Reduce8ptCharChar"/>
    <w:qFormat/>
    <w:rsid w:val="000F58D2"/>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0F58D2"/>
    <w:rPr>
      <w:color w:val="2B579A"/>
      <w:shd w:val="clear" w:color="auto" w:fill="E6E6E6"/>
    </w:rPr>
  </w:style>
  <w:style w:type="character" w:customStyle="1" w:styleId="m6370699461968006786gmail-styleunderline">
    <w:name w:val="m_6370699461968006786gmail-styleunderline"/>
    <w:basedOn w:val="DefaultParagraphFont"/>
    <w:rsid w:val="000F58D2"/>
  </w:style>
  <w:style w:type="character" w:customStyle="1" w:styleId="Mention2">
    <w:name w:val="Mention2"/>
    <w:basedOn w:val="DefaultParagraphFont"/>
    <w:uiPriority w:val="99"/>
    <w:semiHidden/>
    <w:unhideWhenUsed/>
    <w:rsid w:val="000F58D2"/>
    <w:rPr>
      <w:color w:val="2B579A"/>
      <w:shd w:val="clear" w:color="auto" w:fill="E6E6E6"/>
    </w:rPr>
  </w:style>
  <w:style w:type="paragraph" w:customStyle="1" w:styleId="FlashTag">
    <w:name w:val="FlashTag"/>
    <w:basedOn w:val="Normal"/>
    <w:link w:val="FlashTagChar"/>
    <w:autoRedefine/>
    <w:uiPriority w:val="4"/>
    <w:qFormat/>
    <w:rsid w:val="000F58D2"/>
    <w:rPr>
      <w:rFonts w:asciiTheme="majorHAnsi" w:hAnsiTheme="majorHAnsi" w:cs="Arial"/>
      <w:b/>
      <w:sz w:val="28"/>
    </w:rPr>
  </w:style>
  <w:style w:type="character" w:customStyle="1" w:styleId="FlashTagChar">
    <w:name w:val="FlashTag Char"/>
    <w:basedOn w:val="DefaultParagraphFont"/>
    <w:link w:val="FlashTag"/>
    <w:uiPriority w:val="4"/>
    <w:rsid w:val="000F58D2"/>
    <w:rPr>
      <w:rFonts w:asciiTheme="majorHAnsi" w:hAnsiTheme="majorHAnsi" w:cs="Arial"/>
      <w:b/>
      <w:sz w:val="28"/>
    </w:rPr>
  </w:style>
  <w:style w:type="paragraph" w:customStyle="1" w:styleId="Warrant">
    <w:name w:val="Warrant"/>
    <w:autoRedefine/>
    <w:uiPriority w:val="4"/>
    <w:qFormat/>
    <w:rsid w:val="000F58D2"/>
    <w:pPr>
      <w:ind w:left="720"/>
    </w:pPr>
    <w:rPr>
      <w:rFonts w:ascii="Calibri" w:hAnsi="Calibri" w:cs="Arial"/>
    </w:rPr>
  </w:style>
  <w:style w:type="character" w:customStyle="1" w:styleId="m-8793234324905335251gmail-style13ptbold">
    <w:name w:val="m_-8793234324905335251gmail-style13ptbold"/>
    <w:basedOn w:val="DefaultParagraphFont"/>
    <w:rsid w:val="000F58D2"/>
  </w:style>
  <w:style w:type="character" w:customStyle="1" w:styleId="m3965771245576658108gmail-styleunderline">
    <w:name w:val="m_3965771245576658108gmail-styleunderline"/>
    <w:basedOn w:val="DefaultParagraphFont"/>
    <w:rsid w:val="000F58D2"/>
  </w:style>
  <w:style w:type="character" w:customStyle="1" w:styleId="Bodytext85pt">
    <w:name w:val="Body text + 8.5 pt"/>
    <w:aliases w:val="Spacing 1 pt"/>
    <w:rsid w:val="000F58D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0F58D2"/>
  </w:style>
  <w:style w:type="numbering" w:customStyle="1" w:styleId="NoList1111111">
    <w:name w:val="No List1111111"/>
    <w:next w:val="NoList"/>
    <w:uiPriority w:val="99"/>
    <w:semiHidden/>
    <w:unhideWhenUsed/>
    <w:rsid w:val="000F58D2"/>
  </w:style>
  <w:style w:type="numbering" w:customStyle="1" w:styleId="NoList11111111">
    <w:name w:val="No List11111111"/>
    <w:next w:val="NoList"/>
    <w:uiPriority w:val="99"/>
    <w:semiHidden/>
    <w:unhideWhenUsed/>
    <w:rsid w:val="000F58D2"/>
  </w:style>
  <w:style w:type="numbering" w:customStyle="1" w:styleId="NoList111111111">
    <w:name w:val="No List111111111"/>
    <w:next w:val="NoList"/>
    <w:uiPriority w:val="99"/>
    <w:semiHidden/>
    <w:unhideWhenUsed/>
    <w:rsid w:val="000F58D2"/>
  </w:style>
  <w:style w:type="numbering" w:customStyle="1" w:styleId="NoList1111111111">
    <w:name w:val="No List1111111111"/>
    <w:next w:val="NoList"/>
    <w:uiPriority w:val="99"/>
    <w:semiHidden/>
    <w:unhideWhenUsed/>
    <w:rsid w:val="000F58D2"/>
  </w:style>
  <w:style w:type="numbering" w:customStyle="1" w:styleId="NoList11111111111">
    <w:name w:val="No List11111111111"/>
    <w:next w:val="NoList"/>
    <w:uiPriority w:val="99"/>
    <w:semiHidden/>
    <w:unhideWhenUsed/>
    <w:rsid w:val="000F58D2"/>
  </w:style>
  <w:style w:type="numbering" w:customStyle="1" w:styleId="NoList111111111111">
    <w:name w:val="No List111111111111"/>
    <w:next w:val="NoList"/>
    <w:uiPriority w:val="99"/>
    <w:semiHidden/>
    <w:unhideWhenUsed/>
    <w:rsid w:val="000F58D2"/>
  </w:style>
  <w:style w:type="numbering" w:customStyle="1" w:styleId="NoList1111111111111">
    <w:name w:val="No List1111111111111"/>
    <w:next w:val="NoList"/>
    <w:uiPriority w:val="99"/>
    <w:semiHidden/>
    <w:unhideWhenUsed/>
    <w:rsid w:val="000F58D2"/>
  </w:style>
  <w:style w:type="numbering" w:customStyle="1" w:styleId="NoList11111111111111">
    <w:name w:val="No List11111111111111"/>
    <w:next w:val="NoList"/>
    <w:uiPriority w:val="99"/>
    <w:semiHidden/>
    <w:unhideWhenUsed/>
    <w:rsid w:val="000F58D2"/>
  </w:style>
  <w:style w:type="numbering" w:customStyle="1" w:styleId="NoList111111111111111">
    <w:name w:val="No List111111111111111"/>
    <w:next w:val="NoList"/>
    <w:uiPriority w:val="99"/>
    <w:semiHidden/>
    <w:unhideWhenUsed/>
    <w:rsid w:val="000F58D2"/>
  </w:style>
  <w:style w:type="numbering" w:customStyle="1" w:styleId="NoList1111111111111111">
    <w:name w:val="No List1111111111111111"/>
    <w:next w:val="NoList"/>
    <w:uiPriority w:val="99"/>
    <w:semiHidden/>
    <w:unhideWhenUsed/>
    <w:rsid w:val="000F58D2"/>
  </w:style>
  <w:style w:type="numbering" w:customStyle="1" w:styleId="NoList11111111111111111">
    <w:name w:val="No List11111111111111111"/>
    <w:next w:val="NoList"/>
    <w:uiPriority w:val="99"/>
    <w:semiHidden/>
    <w:unhideWhenUsed/>
    <w:rsid w:val="000F58D2"/>
  </w:style>
  <w:style w:type="character" w:customStyle="1" w:styleId="FontStyle220">
    <w:name w:val="Font Style220"/>
    <w:basedOn w:val="DefaultParagraphFont"/>
    <w:uiPriority w:val="99"/>
    <w:rsid w:val="000F58D2"/>
    <w:rPr>
      <w:rFonts w:ascii="Candara" w:hAnsi="Candara" w:cs="Candara" w:hint="default"/>
      <w:i/>
      <w:iCs/>
      <w:sz w:val="18"/>
      <w:szCs w:val="18"/>
    </w:rPr>
  </w:style>
  <w:style w:type="character" w:customStyle="1" w:styleId="FontStyle290">
    <w:name w:val="Font Style290"/>
    <w:basedOn w:val="DefaultParagraphFont"/>
    <w:uiPriority w:val="99"/>
    <w:rsid w:val="000F58D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F58D2"/>
    <w:rPr>
      <w:rFonts w:ascii="Arial" w:hAnsi="Arial" w:cs="Arial"/>
      <w:b/>
      <w:bCs/>
      <w:sz w:val="16"/>
      <w:szCs w:val="16"/>
    </w:rPr>
  </w:style>
  <w:style w:type="character" w:customStyle="1" w:styleId="m-5498913268213319940gmail-styleunderline">
    <w:name w:val="m_-5498913268213319940gmail-styleunderline"/>
    <w:basedOn w:val="DefaultParagraphFont"/>
    <w:rsid w:val="000F58D2"/>
  </w:style>
  <w:style w:type="paragraph" w:customStyle="1" w:styleId="speakable">
    <w:name w:val="speakable"/>
    <w:basedOn w:val="Normal"/>
    <w:uiPriority w:val="99"/>
    <w:qFormat/>
    <w:rsid w:val="000F58D2"/>
    <w:pPr>
      <w:spacing w:before="100" w:beforeAutospacing="1" w:after="100" w:afterAutospacing="1"/>
    </w:pPr>
    <w:rPr>
      <w:rFonts w:eastAsia="Times New Roman" w:cs="Calibri"/>
      <w:sz w:val="24"/>
    </w:rPr>
  </w:style>
  <w:style w:type="character" w:customStyle="1" w:styleId="overlay">
    <w:name w:val="overlay"/>
    <w:basedOn w:val="DefaultParagraphFont"/>
    <w:rsid w:val="000F58D2"/>
  </w:style>
  <w:style w:type="paragraph" w:customStyle="1" w:styleId="g-body">
    <w:name w:val="g-body"/>
    <w:basedOn w:val="Normal"/>
    <w:uiPriority w:val="99"/>
    <w:qFormat/>
    <w:rsid w:val="000F58D2"/>
    <w:pPr>
      <w:spacing w:before="100" w:beforeAutospacing="1" w:after="100" w:afterAutospacing="1"/>
    </w:pPr>
    <w:rPr>
      <w:rFonts w:eastAsia="Times New Roman" w:cs="Calibri"/>
      <w:sz w:val="24"/>
    </w:rPr>
  </w:style>
  <w:style w:type="paragraph" w:customStyle="1" w:styleId="g-pstyle0">
    <w:name w:val="g-pstyle0"/>
    <w:basedOn w:val="Normal"/>
    <w:uiPriority w:val="99"/>
    <w:qFormat/>
    <w:rsid w:val="000F58D2"/>
    <w:pPr>
      <w:spacing w:before="100" w:beforeAutospacing="1" w:after="100" w:afterAutospacing="1"/>
    </w:pPr>
    <w:rPr>
      <w:rFonts w:eastAsia="Times New Roman" w:cs="Calibri"/>
      <w:sz w:val="24"/>
    </w:rPr>
  </w:style>
  <w:style w:type="paragraph" w:customStyle="1" w:styleId="g-pstyle1">
    <w:name w:val="g-pstyle1"/>
    <w:basedOn w:val="Normal"/>
    <w:uiPriority w:val="99"/>
    <w:qFormat/>
    <w:rsid w:val="000F58D2"/>
    <w:pPr>
      <w:spacing w:before="100" w:beforeAutospacing="1" w:after="100" w:afterAutospacing="1"/>
    </w:pPr>
    <w:rPr>
      <w:rFonts w:eastAsia="Times New Roman" w:cs="Calibri"/>
      <w:sz w:val="24"/>
    </w:rPr>
  </w:style>
  <w:style w:type="paragraph" w:customStyle="1" w:styleId="g-asset-hed">
    <w:name w:val="g-asset-hed"/>
    <w:basedOn w:val="Normal"/>
    <w:uiPriority w:val="99"/>
    <w:qFormat/>
    <w:rsid w:val="000F58D2"/>
    <w:pPr>
      <w:spacing w:before="100" w:beforeAutospacing="1" w:after="100" w:afterAutospacing="1"/>
    </w:pPr>
    <w:rPr>
      <w:rFonts w:eastAsia="Times New Roman" w:cs="Calibri"/>
      <w:sz w:val="24"/>
    </w:rPr>
  </w:style>
  <w:style w:type="paragraph" w:customStyle="1" w:styleId="js-tweet-text">
    <w:name w:val="js-tweet-text"/>
    <w:basedOn w:val="Normal"/>
    <w:uiPriority w:val="99"/>
    <w:qFormat/>
    <w:rsid w:val="000F58D2"/>
    <w:pPr>
      <w:spacing w:before="100" w:beforeAutospacing="1" w:after="100" w:afterAutospacing="1"/>
    </w:pPr>
    <w:rPr>
      <w:rFonts w:ascii="Arial" w:hAnsi="Arial" w:cs="Arial"/>
      <w:sz w:val="24"/>
    </w:rPr>
  </w:style>
  <w:style w:type="paragraph" w:customStyle="1" w:styleId="style41">
    <w:name w:val="style4"/>
    <w:basedOn w:val="Normal"/>
    <w:uiPriority w:val="99"/>
    <w:qFormat/>
    <w:rsid w:val="000F58D2"/>
    <w:pPr>
      <w:spacing w:before="100" w:beforeAutospacing="1" w:after="100" w:afterAutospacing="1"/>
    </w:pPr>
    <w:rPr>
      <w:rFonts w:cs="Arial"/>
      <w:sz w:val="24"/>
    </w:rPr>
  </w:style>
  <w:style w:type="paragraph" w:customStyle="1" w:styleId="speech">
    <w:name w:val="speech"/>
    <w:basedOn w:val="Normal"/>
    <w:uiPriority w:val="99"/>
    <w:qFormat/>
    <w:rsid w:val="000F58D2"/>
    <w:pPr>
      <w:spacing w:before="100" w:beforeAutospacing="1" w:after="100" w:afterAutospacing="1"/>
    </w:pPr>
    <w:rPr>
      <w:rFonts w:cs="Arial"/>
      <w:sz w:val="24"/>
    </w:rPr>
  </w:style>
  <w:style w:type="character" w:customStyle="1" w:styleId="adtext0">
    <w:name w:val="adtext"/>
    <w:basedOn w:val="DefaultParagraphFont"/>
    <w:rsid w:val="000F58D2"/>
  </w:style>
  <w:style w:type="character" w:customStyle="1" w:styleId="qu730rj69h">
    <w:name w:val="qu730rj69h"/>
    <w:basedOn w:val="DefaultParagraphFont"/>
    <w:rsid w:val="000F58D2"/>
  </w:style>
  <w:style w:type="paragraph" w:customStyle="1" w:styleId="optext">
    <w:name w:val="optext"/>
    <w:basedOn w:val="Normal"/>
    <w:uiPriority w:val="99"/>
    <w:qFormat/>
    <w:rsid w:val="000F58D2"/>
    <w:pPr>
      <w:spacing w:before="100" w:beforeAutospacing="1" w:after="100" w:afterAutospacing="1"/>
    </w:pPr>
    <w:rPr>
      <w:rFonts w:cs="Arial"/>
      <w:sz w:val="24"/>
    </w:rPr>
  </w:style>
  <w:style w:type="character" w:customStyle="1" w:styleId="lmy74qr12z">
    <w:name w:val="lmy74qr12z"/>
    <w:basedOn w:val="DefaultParagraphFont"/>
    <w:rsid w:val="000F58D2"/>
  </w:style>
  <w:style w:type="character" w:customStyle="1" w:styleId="icr880">
    <w:name w:val="icr880"/>
    <w:basedOn w:val="DefaultParagraphFont"/>
    <w:rsid w:val="000F58D2"/>
  </w:style>
  <w:style w:type="character" w:customStyle="1" w:styleId="hx23q54">
    <w:name w:val="hx23q54"/>
    <w:basedOn w:val="DefaultParagraphFont"/>
    <w:rsid w:val="000F58D2"/>
  </w:style>
  <w:style w:type="character" w:customStyle="1" w:styleId="m-5348258726587825636gmail-style13ptbold">
    <w:name w:val="m_-5348258726587825636gmail-style13ptbold"/>
    <w:basedOn w:val="DefaultParagraphFont"/>
    <w:rsid w:val="000F58D2"/>
  </w:style>
  <w:style w:type="character" w:customStyle="1" w:styleId="m-5348258726587825636gmail-styleunderline">
    <w:name w:val="m_-5348258726587825636gmail-styleunderline"/>
    <w:basedOn w:val="DefaultParagraphFont"/>
    <w:rsid w:val="000F58D2"/>
  </w:style>
  <w:style w:type="paragraph" w:customStyle="1" w:styleId="useless">
    <w:name w:val="useless"/>
    <w:basedOn w:val="Normal"/>
    <w:uiPriority w:val="99"/>
    <w:qFormat/>
    <w:rsid w:val="000F58D2"/>
    <w:rPr>
      <w:rFonts w:eastAsia="Times New Roman" w:cs="Arial"/>
      <w:sz w:val="12"/>
    </w:rPr>
  </w:style>
  <w:style w:type="character" w:customStyle="1" w:styleId="ALLCAPSChar">
    <w:name w:val="ALL CAPS Char"/>
    <w:basedOn w:val="DefaultParagraphFont"/>
    <w:link w:val="ALLCAPS"/>
    <w:rsid w:val="000F58D2"/>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0F58D2"/>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0F58D2"/>
    <w:rPr>
      <w:rFonts w:ascii="Calibri" w:eastAsia="Times New Roman" w:hAnsi="Calibri" w:cs="Arial"/>
      <w:b/>
      <w:sz w:val="24"/>
    </w:rPr>
  </w:style>
  <w:style w:type="character" w:customStyle="1" w:styleId="m489902567989944824gmail-style13ptbold">
    <w:name w:val="m_489902567989944824gmail-style13ptbold"/>
    <w:basedOn w:val="DefaultParagraphFont"/>
    <w:rsid w:val="000F58D2"/>
  </w:style>
  <w:style w:type="character" w:customStyle="1" w:styleId="m489902567989944824gmail-styleunderline">
    <w:name w:val="m_489902567989944824gmail-styleunderline"/>
    <w:basedOn w:val="DefaultParagraphFont"/>
    <w:rsid w:val="000F58D2"/>
  </w:style>
  <w:style w:type="character" w:customStyle="1" w:styleId="Mention3">
    <w:name w:val="Mention3"/>
    <w:basedOn w:val="DefaultParagraphFont"/>
    <w:uiPriority w:val="99"/>
    <w:semiHidden/>
    <w:unhideWhenUsed/>
    <w:rsid w:val="000F58D2"/>
    <w:rPr>
      <w:color w:val="2B579A"/>
      <w:shd w:val="clear" w:color="auto" w:fill="E6E6E6"/>
    </w:rPr>
  </w:style>
  <w:style w:type="character" w:customStyle="1" w:styleId="m-5251091010484660064gmail-style13ptbold">
    <w:name w:val="m_-5251091010484660064gmail-style13ptbold"/>
    <w:basedOn w:val="DefaultParagraphFont"/>
    <w:rsid w:val="000F58D2"/>
  </w:style>
  <w:style w:type="character" w:customStyle="1" w:styleId="m-5251091010484660064gmail-styleunderline">
    <w:name w:val="m_-5251091010484660064gmail-styleunderline"/>
    <w:basedOn w:val="DefaultParagraphFont"/>
    <w:rsid w:val="000F58D2"/>
  </w:style>
  <w:style w:type="character" w:customStyle="1" w:styleId="tablecaption1">
    <w:name w:val="tablecaption"/>
    <w:basedOn w:val="DefaultParagraphFont"/>
    <w:rsid w:val="000F58D2"/>
  </w:style>
  <w:style w:type="character" w:customStyle="1" w:styleId="StyleLatinHelvetica105ptBlack">
    <w:name w:val="Style (Latin) Helvetica 10.5 pt Black"/>
    <w:basedOn w:val="DefaultParagraphFont"/>
    <w:rsid w:val="000F58D2"/>
    <w:rPr>
      <w:rFonts w:ascii="Times New Roman" w:hAnsi="Times New Roman"/>
      <w:color w:val="000000"/>
      <w:sz w:val="21"/>
    </w:rPr>
  </w:style>
  <w:style w:type="character" w:customStyle="1" w:styleId="m-413333960618644972gmail-style13ptbold">
    <w:name w:val="m_-413333960618644972gmail-style13ptbold"/>
    <w:basedOn w:val="DefaultParagraphFont"/>
    <w:rsid w:val="000F58D2"/>
  </w:style>
  <w:style w:type="character" w:customStyle="1" w:styleId="m-413333960618644972gmail-styleunderline">
    <w:name w:val="m_-413333960618644972gmail-styleunderline"/>
    <w:basedOn w:val="DefaultParagraphFont"/>
    <w:rsid w:val="000F58D2"/>
  </w:style>
  <w:style w:type="character" w:customStyle="1" w:styleId="m8314098763611656848gmail-stylestylebold12pt">
    <w:name w:val="m_8314098763611656848gmail-stylestylebold12pt"/>
    <w:basedOn w:val="DefaultParagraphFont"/>
    <w:rsid w:val="000F58D2"/>
  </w:style>
  <w:style w:type="character" w:customStyle="1" w:styleId="m8314098763611656848gmail-styleboldunderline">
    <w:name w:val="m_8314098763611656848gmail-styleboldunderline"/>
    <w:basedOn w:val="DefaultParagraphFont"/>
    <w:rsid w:val="000F58D2"/>
  </w:style>
  <w:style w:type="character" w:customStyle="1" w:styleId="tChar">
    <w:name w:val="t Char"/>
    <w:rsid w:val="000F58D2"/>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0F58D2"/>
    <w:rPr>
      <w:color w:val="2B579A"/>
      <w:shd w:val="clear" w:color="auto" w:fill="E6E6E6"/>
    </w:rPr>
  </w:style>
  <w:style w:type="character" w:customStyle="1" w:styleId="m-895152127622952443gmail-style13ptbold">
    <w:name w:val="m_-895152127622952443gmail-style13ptbold"/>
    <w:basedOn w:val="DefaultParagraphFont"/>
    <w:rsid w:val="000F58D2"/>
  </w:style>
  <w:style w:type="character" w:customStyle="1" w:styleId="m4133802843404377303gmail-style13ptbold">
    <w:name w:val="m_4133802843404377303gmail-style13ptbold"/>
    <w:basedOn w:val="DefaultParagraphFont"/>
    <w:rsid w:val="000F58D2"/>
  </w:style>
  <w:style w:type="character" w:customStyle="1" w:styleId="m4133802843404377303gmail-styleunderline">
    <w:name w:val="m_4133802843404377303gmail-styleunderline"/>
    <w:basedOn w:val="DefaultParagraphFont"/>
    <w:rsid w:val="000F58D2"/>
  </w:style>
  <w:style w:type="character" w:customStyle="1" w:styleId="m1864609289044096952gmail-style13ptbold">
    <w:name w:val="m_1864609289044096952gmail-style13ptbold"/>
    <w:basedOn w:val="DefaultParagraphFont"/>
    <w:rsid w:val="000F58D2"/>
  </w:style>
  <w:style w:type="character" w:customStyle="1" w:styleId="m-2434640214339110092gmail-style13ptbold">
    <w:name w:val="m_-2434640214339110092gmail-style13ptbold"/>
    <w:basedOn w:val="DefaultParagraphFont"/>
    <w:rsid w:val="000F58D2"/>
  </w:style>
  <w:style w:type="character" w:customStyle="1" w:styleId="m-2434640214339110092gmail-styleunderline">
    <w:name w:val="m_-2434640214339110092gmail-styleunderline"/>
    <w:basedOn w:val="DefaultParagraphFont"/>
    <w:rsid w:val="000F58D2"/>
  </w:style>
  <w:style w:type="character" w:customStyle="1" w:styleId="m-3350902899047358468gmail-styleunderline">
    <w:name w:val="m_-3350902899047358468gmail-styleunderline"/>
    <w:basedOn w:val="DefaultParagraphFont"/>
    <w:rsid w:val="000F58D2"/>
  </w:style>
  <w:style w:type="paragraph" w:customStyle="1" w:styleId="Style5pt">
    <w:name w:val="Style 5 pt"/>
    <w:basedOn w:val="Normal"/>
    <w:link w:val="Style5ptChar"/>
    <w:rsid w:val="000F58D2"/>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0F58D2"/>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0F58D2"/>
  </w:style>
  <w:style w:type="paragraph" w:customStyle="1" w:styleId="m462447500549623171gmail-msonormal">
    <w:name w:val="m_462447500549623171gmail-msonormal"/>
    <w:basedOn w:val="Normal"/>
    <w:uiPriority w:val="99"/>
    <w:rsid w:val="000F58D2"/>
    <w:pPr>
      <w:spacing w:before="100" w:beforeAutospacing="1" w:after="100" w:afterAutospacing="1"/>
    </w:pPr>
    <w:rPr>
      <w:rFonts w:eastAsia="Times New Roman" w:cs="Calibri"/>
      <w:sz w:val="24"/>
    </w:rPr>
  </w:style>
  <w:style w:type="character" w:customStyle="1" w:styleId="m462447500549623171gmail-styleunderline">
    <w:name w:val="m_462447500549623171gmail-styleunderline"/>
    <w:basedOn w:val="DefaultParagraphFont"/>
    <w:rsid w:val="000F58D2"/>
  </w:style>
  <w:style w:type="paragraph" w:customStyle="1" w:styleId="dek">
    <w:name w:val="dek"/>
    <w:basedOn w:val="Normal"/>
    <w:uiPriority w:val="99"/>
    <w:rsid w:val="000F58D2"/>
    <w:pPr>
      <w:spacing w:before="100" w:beforeAutospacing="1" w:after="100" w:afterAutospacing="1"/>
    </w:pPr>
    <w:rPr>
      <w:rFonts w:eastAsia="Times New Roman" w:cs="Calibri"/>
      <w:sz w:val="24"/>
    </w:rPr>
  </w:style>
  <w:style w:type="character" w:customStyle="1" w:styleId="arttitle">
    <w:name w:val="art_title"/>
    <w:basedOn w:val="DefaultParagraphFont"/>
    <w:rsid w:val="000F58D2"/>
  </w:style>
  <w:style w:type="character" w:customStyle="1" w:styleId="serialtitle">
    <w:name w:val="serial_title"/>
    <w:basedOn w:val="DefaultParagraphFont"/>
    <w:rsid w:val="000F58D2"/>
  </w:style>
  <w:style w:type="character" w:customStyle="1" w:styleId="volumeissue">
    <w:name w:val="volume_issue"/>
    <w:basedOn w:val="DefaultParagraphFont"/>
    <w:rsid w:val="000F58D2"/>
  </w:style>
  <w:style w:type="character" w:customStyle="1" w:styleId="pagerange">
    <w:name w:val="page_range"/>
    <w:basedOn w:val="DefaultParagraphFont"/>
    <w:rsid w:val="000F58D2"/>
  </w:style>
  <w:style w:type="character" w:customStyle="1" w:styleId="doilink">
    <w:name w:val="doi_link"/>
    <w:basedOn w:val="DefaultParagraphFont"/>
    <w:rsid w:val="000F58D2"/>
  </w:style>
  <w:style w:type="character" w:customStyle="1" w:styleId="headingnumber">
    <w:name w:val="headingnumber"/>
    <w:basedOn w:val="DefaultParagraphFont"/>
    <w:rsid w:val="000F58D2"/>
  </w:style>
  <w:style w:type="character" w:customStyle="1" w:styleId="internalref">
    <w:name w:val="internalref"/>
    <w:basedOn w:val="DefaultParagraphFont"/>
    <w:rsid w:val="000F58D2"/>
  </w:style>
  <w:style w:type="character" w:customStyle="1" w:styleId="articlepage-articlebody-firstletter">
    <w:name w:val="articlepage-articlebody-firstletter"/>
    <w:basedOn w:val="DefaultParagraphFont"/>
    <w:rsid w:val="000F58D2"/>
  </w:style>
  <w:style w:type="character" w:customStyle="1" w:styleId="hubidentifier">
    <w:name w:val="hub_identifier"/>
    <w:basedOn w:val="DefaultParagraphFont"/>
    <w:rsid w:val="000F58D2"/>
  </w:style>
  <w:style w:type="paragraph" w:customStyle="1" w:styleId="standardeinzug">
    <w:name w:val="standardeinzug"/>
    <w:basedOn w:val="Normal"/>
    <w:rsid w:val="000F58D2"/>
    <w:pPr>
      <w:spacing w:before="100" w:beforeAutospacing="1" w:after="100" w:afterAutospacing="1"/>
    </w:pPr>
    <w:rPr>
      <w:rFonts w:eastAsia="Times New Roman" w:cs="Calibri"/>
      <w:sz w:val="24"/>
    </w:rPr>
  </w:style>
  <w:style w:type="paragraph" w:customStyle="1" w:styleId="aufzhlungnormal">
    <w:name w:val="aufzhlungnormal"/>
    <w:basedOn w:val="Normal"/>
    <w:rsid w:val="000F58D2"/>
    <w:pPr>
      <w:spacing w:before="100" w:beforeAutospacing="1" w:after="100" w:afterAutospacing="1"/>
    </w:pPr>
    <w:rPr>
      <w:rFonts w:eastAsia="Times New Roman" w:cs="Calibri"/>
      <w:sz w:val="24"/>
    </w:rPr>
  </w:style>
  <w:style w:type="character" w:customStyle="1" w:styleId="auszeichnungkursiv">
    <w:name w:val="auszeichnungkursiv"/>
    <w:basedOn w:val="DefaultParagraphFont"/>
    <w:rsid w:val="000F58D2"/>
  </w:style>
  <w:style w:type="paragraph" w:customStyle="1" w:styleId="entrefilet">
    <w:name w:val="entrefilet"/>
    <w:basedOn w:val="Normal"/>
    <w:rsid w:val="000F58D2"/>
    <w:pPr>
      <w:spacing w:before="100" w:beforeAutospacing="1" w:after="100" w:afterAutospacing="1"/>
    </w:pPr>
    <w:rPr>
      <w:rFonts w:eastAsia="Times New Roman" w:cs="Calibri"/>
      <w:sz w:val="24"/>
    </w:rPr>
  </w:style>
  <w:style w:type="paragraph" w:customStyle="1" w:styleId="kapitelreferenzkopf">
    <w:name w:val="kapitelreferenzkopf"/>
    <w:basedOn w:val="Normal"/>
    <w:rsid w:val="000F58D2"/>
    <w:pPr>
      <w:spacing w:before="100" w:beforeAutospacing="1" w:after="100" w:afterAutospacing="1"/>
    </w:pPr>
    <w:rPr>
      <w:rFonts w:eastAsia="Times New Roman" w:cs="Calibri"/>
      <w:sz w:val="24"/>
    </w:rPr>
  </w:style>
  <w:style w:type="paragraph" w:customStyle="1" w:styleId="tabberschrift">
    <w:name w:val="tabberschrift"/>
    <w:basedOn w:val="Normal"/>
    <w:rsid w:val="000F58D2"/>
    <w:pPr>
      <w:spacing w:before="100" w:beforeAutospacing="1" w:after="100" w:afterAutospacing="1"/>
    </w:pPr>
    <w:rPr>
      <w:rFonts w:eastAsia="Times New Roman" w:cs="Calibri"/>
      <w:sz w:val="24"/>
    </w:rPr>
  </w:style>
  <w:style w:type="character" w:customStyle="1" w:styleId="tabgrafikformalbezeichnungnr">
    <w:name w:val="tabgrafikformalbezeichnungnr"/>
    <w:basedOn w:val="DefaultParagraphFont"/>
    <w:rsid w:val="000F58D2"/>
  </w:style>
  <w:style w:type="character" w:customStyle="1" w:styleId="m-268162420547309261gmail-stylestylebold12pt">
    <w:name w:val="m_-268162420547309261gmail-stylestylebold12pt"/>
    <w:basedOn w:val="DefaultParagraphFont"/>
    <w:rsid w:val="000F58D2"/>
  </w:style>
  <w:style w:type="character" w:customStyle="1" w:styleId="m-268162420547309261gmail-styleboldunderline">
    <w:name w:val="m_-268162420547309261gmail-styleboldunderline"/>
    <w:basedOn w:val="DefaultParagraphFont"/>
    <w:rsid w:val="000F58D2"/>
  </w:style>
  <w:style w:type="character" w:customStyle="1" w:styleId="m-5621139387307470627gmail-style13ptbold">
    <w:name w:val="m_-5621139387307470627gmail-style13ptbold"/>
    <w:basedOn w:val="DefaultParagraphFont"/>
    <w:rsid w:val="000F58D2"/>
  </w:style>
  <w:style w:type="character" w:customStyle="1" w:styleId="m-5621139387307470627gmail-styleunderline">
    <w:name w:val="m_-5621139387307470627gmail-styleunderline"/>
    <w:basedOn w:val="DefaultParagraphFont"/>
    <w:rsid w:val="000F58D2"/>
  </w:style>
  <w:style w:type="character" w:customStyle="1" w:styleId="m-4930835733434609408gmail-style13ptbold">
    <w:name w:val="m_-4930835733434609408gmail-style13ptbold"/>
    <w:basedOn w:val="DefaultParagraphFont"/>
    <w:rsid w:val="000F58D2"/>
  </w:style>
  <w:style w:type="character" w:customStyle="1" w:styleId="m-4930835733434609408gmail-styleunderline">
    <w:name w:val="m_-4930835733434609408gmail-styleunderline"/>
    <w:basedOn w:val="DefaultParagraphFont"/>
    <w:rsid w:val="000F58D2"/>
  </w:style>
  <w:style w:type="character" w:customStyle="1" w:styleId="m-2456650549122369157gmail-style13ptbold">
    <w:name w:val="m_-2456650549122369157gmail-style13ptbold"/>
    <w:basedOn w:val="DefaultParagraphFont"/>
    <w:rsid w:val="000F58D2"/>
  </w:style>
  <w:style w:type="character" w:customStyle="1" w:styleId="m-2456650549122369157gmail-styleunderline">
    <w:name w:val="m_-2456650549122369157gmail-styleunderline"/>
    <w:basedOn w:val="DefaultParagraphFont"/>
    <w:rsid w:val="000F58D2"/>
  </w:style>
  <w:style w:type="character" w:customStyle="1" w:styleId="mdash">
    <w:name w:val="mdash"/>
    <w:basedOn w:val="DefaultParagraphFont"/>
    <w:rsid w:val="000F58D2"/>
  </w:style>
  <w:style w:type="character" w:customStyle="1" w:styleId="untext">
    <w:name w:val="untext"/>
    <w:basedOn w:val="DefaultParagraphFont"/>
    <w:rsid w:val="000F58D2"/>
  </w:style>
  <w:style w:type="character" w:customStyle="1" w:styleId="css-1ly73wi">
    <w:name w:val="css-1ly73wi"/>
    <w:basedOn w:val="DefaultParagraphFont"/>
    <w:rsid w:val="000F58D2"/>
  </w:style>
  <w:style w:type="paragraph" w:customStyle="1" w:styleId="e-navigation-primary-iteme-navigation-primary-item--first">
    <w:name w:val="e-navigation-primary-item&#10;     &#10;     &#10;     &#10;     e-navigation-primary-item--first"/>
    <w:basedOn w:val="Normal"/>
    <w:rsid w:val="000F58D2"/>
    <w:pPr>
      <w:spacing w:before="100" w:beforeAutospacing="1" w:after="100" w:afterAutospacing="1" w:line="240" w:lineRule="auto"/>
    </w:pPr>
    <w:rPr>
      <w:rFonts w:eastAsia="Times New Roman" w:cs="Calibri"/>
      <w:sz w:val="24"/>
    </w:rPr>
  </w:style>
  <w:style w:type="character" w:customStyle="1" w:styleId="e-navigation-primary-itemlink-text">
    <w:name w:val="e-navigation-primary-item__link-text"/>
    <w:basedOn w:val="DefaultParagraphFont"/>
    <w:rsid w:val="000F58D2"/>
  </w:style>
  <w:style w:type="paragraph" w:customStyle="1" w:styleId="e-navigation-primary-iteme-navigation-primary-item--current">
    <w:name w:val="e-navigation-primary-item&#10;     e-navigation-primary-item--current"/>
    <w:basedOn w:val="Normal"/>
    <w:rsid w:val="000F58D2"/>
    <w:pPr>
      <w:spacing w:before="100" w:beforeAutospacing="1" w:after="100" w:afterAutospacing="1" w:line="240" w:lineRule="auto"/>
    </w:pPr>
    <w:rPr>
      <w:rFonts w:eastAsia="Times New Roman" w:cs="Calibri"/>
      <w:sz w:val="24"/>
    </w:rPr>
  </w:style>
  <w:style w:type="paragraph" w:customStyle="1" w:styleId="e-navigation-primary-item">
    <w:name w:val="e-navigation-primary-item"/>
    <w:basedOn w:val="Normal"/>
    <w:rsid w:val="000F58D2"/>
    <w:pPr>
      <w:spacing w:before="100" w:beforeAutospacing="1" w:after="100" w:afterAutospacing="1" w:line="240" w:lineRule="auto"/>
    </w:pPr>
    <w:rPr>
      <w:rFonts w:eastAsia="Times New Roman" w:cs="Calibri"/>
      <w:sz w:val="24"/>
    </w:rPr>
  </w:style>
  <w:style w:type="paragraph" w:customStyle="1" w:styleId="e-navigation-primary-iteme-navigation-primary-item--last">
    <w:name w:val="e-navigation-primary-item&#10;     &#10;     &#10;     &#10;     &#10;     e-navigation-primary-item--last"/>
    <w:basedOn w:val="Normal"/>
    <w:rsid w:val="000F58D2"/>
    <w:pPr>
      <w:spacing w:before="100" w:beforeAutospacing="1" w:after="100" w:afterAutospacing="1" w:line="240" w:lineRule="auto"/>
    </w:pPr>
    <w:rPr>
      <w:rFonts w:eastAsia="Times New Roman" w:cs="Calibri"/>
      <w:sz w:val="24"/>
    </w:rPr>
  </w:style>
  <w:style w:type="character" w:customStyle="1" w:styleId="e-site-header-buttonlink-text">
    <w:name w:val="e-site-header-button__link-text"/>
    <w:basedOn w:val="DefaultParagraphFont"/>
    <w:rsid w:val="000F58D2"/>
  </w:style>
  <w:style w:type="paragraph" w:customStyle="1" w:styleId="e-navigation-secondary-iteme-navigation-secondary-item--has-children">
    <w:name w:val="e-navigation-secondary-item&#10;     &#10;     e-navigation-secondary-item--has-children"/>
    <w:basedOn w:val="Normal"/>
    <w:rsid w:val="000F58D2"/>
    <w:pPr>
      <w:spacing w:before="100" w:beforeAutospacing="1" w:after="100" w:afterAutospacing="1" w:line="240" w:lineRule="auto"/>
    </w:pPr>
    <w:rPr>
      <w:rFonts w:eastAsia="Times New Roman" w:cs="Calibri"/>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0F58D2"/>
    <w:pPr>
      <w:spacing w:before="100" w:beforeAutospacing="1" w:after="100" w:afterAutospacing="1" w:line="240" w:lineRule="auto"/>
    </w:pPr>
    <w:rPr>
      <w:rFonts w:eastAsia="Times New Roman" w:cs="Calibri"/>
      <w:sz w:val="24"/>
    </w:rPr>
  </w:style>
  <w:style w:type="paragraph" w:customStyle="1" w:styleId="e-navigation-tertiary-item">
    <w:name w:val="e-navigation-tertiary-item"/>
    <w:basedOn w:val="Normal"/>
    <w:rsid w:val="000F58D2"/>
    <w:pPr>
      <w:spacing w:before="100" w:beforeAutospacing="1" w:after="100" w:afterAutospacing="1" w:line="240" w:lineRule="auto"/>
    </w:pPr>
    <w:rPr>
      <w:rFonts w:eastAsia="Times New Roman" w:cs="Calibri"/>
      <w:sz w:val="24"/>
    </w:rPr>
  </w:style>
  <w:style w:type="paragraph" w:customStyle="1" w:styleId="e-navigation-tertiary-iteme-navigation-tertiary-item--last">
    <w:name w:val="e-navigation-tertiary-item&#10;     &#10;     &#10;     &#10;     &#10;     e-navigation-tertiary-item--last"/>
    <w:basedOn w:val="Normal"/>
    <w:rsid w:val="000F58D2"/>
    <w:pPr>
      <w:spacing w:before="100" w:beforeAutospacing="1" w:after="100" w:afterAutospacing="1" w:line="240" w:lineRule="auto"/>
    </w:pPr>
    <w:rPr>
      <w:rFonts w:eastAsia="Times New Roman" w:cs="Calibri"/>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0F58D2"/>
    <w:pPr>
      <w:spacing w:before="100" w:beforeAutospacing="1" w:after="100" w:afterAutospacing="1" w:line="240" w:lineRule="auto"/>
    </w:pPr>
    <w:rPr>
      <w:rFonts w:eastAsia="Times New Roman" w:cs="Calibri"/>
      <w:sz w:val="24"/>
    </w:rPr>
  </w:style>
  <w:style w:type="paragraph" w:customStyle="1" w:styleId="e-navigation-secondary-item">
    <w:name w:val="e-navigation-secondary-item"/>
    <w:basedOn w:val="Normal"/>
    <w:rsid w:val="000F58D2"/>
    <w:pPr>
      <w:spacing w:before="100" w:beforeAutospacing="1" w:after="100" w:afterAutospacing="1" w:line="240" w:lineRule="auto"/>
    </w:pPr>
    <w:rPr>
      <w:rFonts w:eastAsia="Times New Roman" w:cs="Calibri"/>
      <w:sz w:val="24"/>
    </w:rPr>
  </w:style>
  <w:style w:type="paragraph" w:customStyle="1" w:styleId="breadcrumbsitem">
    <w:name w:val="breadcrumbs__item"/>
    <w:basedOn w:val="Normal"/>
    <w:rsid w:val="000F58D2"/>
    <w:pPr>
      <w:spacing w:before="100" w:beforeAutospacing="1" w:after="100" w:afterAutospacing="1" w:line="240" w:lineRule="auto"/>
    </w:pPr>
    <w:rPr>
      <w:rFonts w:eastAsia="Times New Roman" w:cs="Calibri"/>
      <w:sz w:val="24"/>
    </w:rPr>
  </w:style>
  <w:style w:type="paragraph" w:customStyle="1" w:styleId="bylineauthor">
    <w:name w:val="byline__author"/>
    <w:basedOn w:val="Normal"/>
    <w:rsid w:val="000F58D2"/>
    <w:pPr>
      <w:spacing w:before="100" w:beforeAutospacing="1" w:after="100" w:afterAutospacing="1" w:line="240" w:lineRule="auto"/>
    </w:pPr>
    <w:rPr>
      <w:rFonts w:eastAsia="Times New Roman" w:cs="Calibri"/>
      <w:sz w:val="24"/>
    </w:rPr>
  </w:style>
  <w:style w:type="character" w:customStyle="1" w:styleId="bylineauthor-name">
    <w:name w:val="byline__author-name"/>
    <w:basedOn w:val="DefaultParagraphFont"/>
    <w:rsid w:val="000F58D2"/>
  </w:style>
  <w:style w:type="character" w:customStyle="1" w:styleId="component-content">
    <w:name w:val="component-content"/>
    <w:basedOn w:val="DefaultParagraphFont"/>
    <w:rsid w:val="000F58D2"/>
  </w:style>
  <w:style w:type="paragraph" w:customStyle="1" w:styleId="social-shareitem">
    <w:name w:val="social-share__item"/>
    <w:basedOn w:val="Normal"/>
    <w:rsid w:val="000F58D2"/>
    <w:pPr>
      <w:spacing w:before="100" w:beforeAutospacing="1" w:after="100" w:afterAutospacing="1" w:line="240" w:lineRule="auto"/>
    </w:pPr>
    <w:rPr>
      <w:rFonts w:eastAsia="Times New Roman" w:cs="Calibri"/>
      <w:sz w:val="24"/>
    </w:rPr>
  </w:style>
  <w:style w:type="character" w:customStyle="1" w:styleId="comment-countnumber">
    <w:name w:val="comment-count__number"/>
    <w:basedOn w:val="DefaultParagraphFont"/>
    <w:rsid w:val="000F58D2"/>
  </w:style>
  <w:style w:type="character" w:customStyle="1" w:styleId="lead-asset-caption">
    <w:name w:val="lead-asset-caption"/>
    <w:basedOn w:val="DefaultParagraphFont"/>
    <w:rsid w:val="000F58D2"/>
  </w:style>
  <w:style w:type="character" w:customStyle="1" w:styleId="lead-asset-copyright">
    <w:name w:val="lead-asset-copyright"/>
    <w:basedOn w:val="DefaultParagraphFont"/>
    <w:rsid w:val="000F58D2"/>
  </w:style>
  <w:style w:type="character" w:customStyle="1" w:styleId="lead-asset-copyright-label">
    <w:name w:val="lead-asset-copyright-label"/>
    <w:basedOn w:val="DefaultParagraphFont"/>
    <w:rsid w:val="000F58D2"/>
  </w:style>
  <w:style w:type="character" w:customStyle="1" w:styleId="mfirst-letter">
    <w:name w:val="m_first-letter"/>
    <w:basedOn w:val="DefaultParagraphFont"/>
    <w:rsid w:val="000F58D2"/>
  </w:style>
  <w:style w:type="paragraph" w:customStyle="1" w:styleId="list-of-tagsitem">
    <w:name w:val="list-of-tags__item"/>
    <w:basedOn w:val="Normal"/>
    <w:rsid w:val="000F58D2"/>
    <w:pPr>
      <w:spacing w:before="100" w:beforeAutospacing="1" w:after="100" w:afterAutospacing="1" w:line="240" w:lineRule="auto"/>
    </w:pPr>
    <w:rPr>
      <w:rFonts w:eastAsia="Times New Roman" w:cs="Calibri"/>
      <w:sz w:val="24"/>
    </w:rPr>
  </w:style>
  <w:style w:type="character" w:customStyle="1" w:styleId="block-headinglabel">
    <w:name w:val="block-heading__label"/>
    <w:basedOn w:val="DefaultParagraphFont"/>
    <w:rsid w:val="000F58D2"/>
  </w:style>
  <w:style w:type="paragraph" w:customStyle="1" w:styleId="social-followitem">
    <w:name w:val="social-follow__item"/>
    <w:basedOn w:val="Normal"/>
    <w:rsid w:val="000F58D2"/>
    <w:pPr>
      <w:spacing w:before="100" w:beforeAutospacing="1" w:after="100" w:afterAutospacing="1" w:line="240" w:lineRule="auto"/>
    </w:pPr>
    <w:rPr>
      <w:rFonts w:eastAsia="Times New Roman" w:cs="Calibri"/>
      <w:sz w:val="24"/>
    </w:rPr>
  </w:style>
  <w:style w:type="character" w:customStyle="1" w:styleId="social-followlabel">
    <w:name w:val="social-follow__label"/>
    <w:basedOn w:val="DefaultParagraphFont"/>
    <w:rsid w:val="000F58D2"/>
  </w:style>
  <w:style w:type="paragraph" w:customStyle="1" w:styleId="recommended-articlesitem">
    <w:name w:val="recommended-articles__item"/>
    <w:basedOn w:val="Normal"/>
    <w:rsid w:val="000F58D2"/>
    <w:pPr>
      <w:spacing w:before="100" w:beforeAutospacing="1" w:after="100" w:afterAutospacing="1" w:line="240" w:lineRule="auto"/>
    </w:pPr>
    <w:rPr>
      <w:rFonts w:eastAsia="Times New Roman" w:cs="Calibri"/>
      <w:sz w:val="24"/>
    </w:rPr>
  </w:style>
  <w:style w:type="paragraph" w:customStyle="1" w:styleId="list-of-entitiesitem">
    <w:name w:val="list-of-entities__item"/>
    <w:basedOn w:val="Normal"/>
    <w:rsid w:val="000F58D2"/>
    <w:pPr>
      <w:spacing w:before="100" w:beforeAutospacing="1" w:after="100" w:afterAutospacing="1" w:line="240" w:lineRule="auto"/>
    </w:pPr>
    <w:rPr>
      <w:rFonts w:eastAsia="Times New Roman" w:cs="Calibri"/>
      <w:sz w:val="24"/>
    </w:rPr>
  </w:style>
  <w:style w:type="character" w:customStyle="1" w:styleId="mmeta-property">
    <w:name w:val="m_meta-property"/>
    <w:basedOn w:val="DefaultParagraphFont"/>
    <w:rsid w:val="000F58D2"/>
  </w:style>
  <w:style w:type="character" w:customStyle="1" w:styleId="mmeta-propertydate-date">
    <w:name w:val="m_meta-property__date-date"/>
    <w:basedOn w:val="DefaultParagraphFont"/>
    <w:rsid w:val="000F58D2"/>
  </w:style>
  <w:style w:type="character" w:customStyle="1" w:styleId="mmeta-propertydate-separator">
    <w:name w:val="m_meta-property__date-separator"/>
    <w:basedOn w:val="DefaultParagraphFont"/>
    <w:rsid w:val="000F58D2"/>
  </w:style>
  <w:style w:type="character" w:customStyle="1" w:styleId="mmeta-propertydate-time">
    <w:name w:val="m_meta-property__date-time"/>
    <w:basedOn w:val="DefaultParagraphFont"/>
    <w:rsid w:val="000F58D2"/>
  </w:style>
  <w:style w:type="character" w:customStyle="1" w:styleId="live-indicatortext">
    <w:name w:val="live-indicator__text"/>
    <w:basedOn w:val="DefaultParagraphFont"/>
    <w:rsid w:val="000F58D2"/>
  </w:style>
  <w:style w:type="character" w:customStyle="1" w:styleId="sr-only">
    <w:name w:val="sr-only"/>
    <w:basedOn w:val="DefaultParagraphFont"/>
    <w:rsid w:val="000F58D2"/>
  </w:style>
  <w:style w:type="character" w:customStyle="1" w:styleId="site-footerback-to-top-text">
    <w:name w:val="site-footer__back-to-top-text"/>
    <w:basedOn w:val="DefaultParagraphFont"/>
    <w:rsid w:val="000F58D2"/>
  </w:style>
  <w:style w:type="character" w:customStyle="1" w:styleId="site-footersocial-description">
    <w:name w:val="site-footer__social-description"/>
    <w:basedOn w:val="DefaultParagraphFont"/>
    <w:rsid w:val="000F58D2"/>
  </w:style>
  <w:style w:type="paragraph" w:customStyle="1" w:styleId="site-footersocial-item">
    <w:name w:val="site-footer__social-item"/>
    <w:basedOn w:val="Normal"/>
    <w:rsid w:val="000F58D2"/>
    <w:pPr>
      <w:spacing w:before="100" w:beforeAutospacing="1" w:after="100" w:afterAutospacing="1" w:line="240" w:lineRule="auto"/>
    </w:pPr>
    <w:rPr>
      <w:rFonts w:eastAsia="Times New Roman" w:cs="Calibri"/>
      <w:sz w:val="24"/>
    </w:rPr>
  </w:style>
  <w:style w:type="paragraph" w:customStyle="1" w:styleId="site-footernavigation-item">
    <w:name w:val="site-footer__navigation-item"/>
    <w:basedOn w:val="Normal"/>
    <w:rsid w:val="000F58D2"/>
    <w:pPr>
      <w:spacing w:before="100" w:beforeAutospacing="1" w:after="100" w:afterAutospacing="1" w:line="240" w:lineRule="auto"/>
    </w:pPr>
    <w:rPr>
      <w:rFonts w:eastAsia="Times New Roman" w:cs="Calibri"/>
      <w:sz w:val="24"/>
    </w:rPr>
  </w:style>
  <w:style w:type="paragraph" w:customStyle="1" w:styleId="articlebody-text">
    <w:name w:val="article__body-text"/>
    <w:basedOn w:val="Normal"/>
    <w:rsid w:val="000F58D2"/>
    <w:pPr>
      <w:spacing w:before="100" w:beforeAutospacing="1" w:after="100" w:afterAutospacing="1" w:line="240" w:lineRule="auto"/>
    </w:pPr>
    <w:rPr>
      <w:rFonts w:eastAsia="Times New Roman" w:cs="Calibri"/>
      <w:sz w:val="24"/>
    </w:rPr>
  </w:style>
  <w:style w:type="character" w:customStyle="1" w:styleId="latin24compacttimestamp-2v7xiq">
    <w:name w:val="latin24compacttimestamp-2v7xiq"/>
    <w:basedOn w:val="DefaultParagraphFont"/>
    <w:rsid w:val="000F58D2"/>
  </w:style>
  <w:style w:type="character" w:customStyle="1" w:styleId="hgkelc">
    <w:name w:val="hgkelc"/>
    <w:basedOn w:val="DefaultParagraphFont"/>
    <w:rsid w:val="000F58D2"/>
  </w:style>
  <w:style w:type="character" w:customStyle="1" w:styleId="TagsChar">
    <w:name w:val="Tags Char"/>
    <w:locked/>
    <w:rsid w:val="000F58D2"/>
    <w:rPr>
      <w:b/>
    </w:rPr>
  </w:style>
  <w:style w:type="paragraph" w:customStyle="1" w:styleId="SmallText3">
    <w:name w:val="Small Text"/>
    <w:next w:val="Normal"/>
    <w:link w:val="SmallTextChar3"/>
    <w:qFormat/>
    <w:rsid w:val="000F58D2"/>
    <w:pPr>
      <w:spacing w:after="0" w:line="240" w:lineRule="auto"/>
    </w:pPr>
    <w:rPr>
      <w:rFonts w:ascii="Arial Narrow" w:eastAsia="Times New Roman" w:hAnsi="Arial Narrow" w:cs="Times New Roman"/>
      <w:sz w:val="18"/>
      <w:szCs w:val="24"/>
    </w:rPr>
  </w:style>
  <w:style w:type="character" w:customStyle="1" w:styleId="SmallTextChar3">
    <w:name w:val="Small Text Char"/>
    <w:aliases w:val="No Spacing8 Char,Dont u Char,No Spacing1111111 Char,No Spacin Char"/>
    <w:basedOn w:val="DefaultParagraphFont"/>
    <w:link w:val="SmallText3"/>
    <w:rsid w:val="000F58D2"/>
    <w:rPr>
      <w:rFonts w:ascii="Arial Narrow" w:eastAsia="Times New Roman" w:hAnsi="Arial Narrow" w:cs="Times New Roman"/>
      <w:sz w:val="18"/>
      <w:szCs w:val="24"/>
    </w:rPr>
  </w:style>
  <w:style w:type="character" w:customStyle="1" w:styleId="HatChar1">
    <w:name w:val="Hat Char1"/>
    <w:aliases w:val="Heading 2 Char1,Hat Char2,TAG Char Char,Heading 2 Char1 Char Char Char Char,Heading 2 Char2 Char Char2,Heading 2 Char11,Tags Ch,Char Char Char Char1 Char3,Heading 2 Cha Char1"/>
    <w:basedOn w:val="DefaultParagraphFont"/>
    <w:qFormat/>
    <w:rsid w:val="000F58D2"/>
    <w:rPr>
      <w:rFonts w:ascii="Calibri Light" w:eastAsia="Times New Roman" w:hAnsi="Calibri Light" w:cs="Times New Roman"/>
      <w:b/>
      <w:bCs/>
      <w:color w:val="2F5496"/>
      <w:sz w:val="28"/>
      <w:szCs w:val="28"/>
    </w:rPr>
  </w:style>
  <w:style w:type="paragraph" w:customStyle="1" w:styleId="BlockHeading10">
    <w:name w:val="Block Heading1"/>
    <w:basedOn w:val="Normal"/>
    <w:next w:val="Normal"/>
    <w:uiPriority w:val="6"/>
    <w:qFormat/>
    <w:rsid w:val="000F58D2"/>
    <w:pPr>
      <w:ind w:left="720"/>
      <w:outlineLvl w:val="0"/>
    </w:pPr>
    <w:rPr>
      <w:rFonts w:cs="Calibri"/>
      <w:b/>
      <w:bCs/>
      <w:u w:val="single"/>
    </w:rPr>
  </w:style>
  <w:style w:type="character" w:customStyle="1" w:styleId="m-3219784662334730384gmail-style13ptbold">
    <w:name w:val="m_-3219784662334730384gmail-style13ptbold"/>
    <w:basedOn w:val="DefaultParagraphFont"/>
    <w:rsid w:val="000F58D2"/>
  </w:style>
  <w:style w:type="character" w:customStyle="1" w:styleId="crosshead">
    <w:name w:val="crosshead"/>
    <w:basedOn w:val="DefaultParagraphFont"/>
    <w:rsid w:val="000F58D2"/>
  </w:style>
  <w:style w:type="paragraph" w:customStyle="1" w:styleId="REALCARD">
    <w:name w:val="REAL CARD"/>
    <w:basedOn w:val="Normal"/>
    <w:link w:val="REALCARDChar"/>
    <w:qFormat/>
    <w:rsid w:val="000F58D2"/>
    <w:pPr>
      <w:ind w:left="288" w:right="288"/>
    </w:pPr>
    <w:rPr>
      <w:rFonts w:cs="Calibri"/>
      <w:sz w:val="16"/>
    </w:rPr>
  </w:style>
  <w:style w:type="character" w:customStyle="1" w:styleId="REALCARDChar">
    <w:name w:val="REAL CARD Char"/>
    <w:basedOn w:val="DefaultParagraphFont"/>
    <w:link w:val="REALCARD"/>
    <w:rsid w:val="000F58D2"/>
    <w:rPr>
      <w:rFonts w:ascii="Calibri" w:hAnsi="Calibri" w:cs="Calibri"/>
      <w:sz w:val="16"/>
    </w:rPr>
  </w:style>
  <w:style w:type="character" w:customStyle="1" w:styleId="Underline5">
    <w:name w:val="Underline!!"/>
    <w:basedOn w:val="DefaultParagraphFont"/>
    <w:uiPriority w:val="1"/>
    <w:qFormat/>
    <w:rsid w:val="000F58D2"/>
    <w:rPr>
      <w:b w:val="0"/>
      <w:bCs/>
      <w:sz w:val="20"/>
      <w:u w:val="single"/>
    </w:rPr>
  </w:style>
  <w:style w:type="character" w:customStyle="1" w:styleId="m3000812295800329957gmail-style13ptbold">
    <w:name w:val="m_3000812295800329957gmail-style13ptbold"/>
    <w:basedOn w:val="DefaultParagraphFont"/>
    <w:rsid w:val="000F58D2"/>
  </w:style>
  <w:style w:type="character" w:customStyle="1" w:styleId="m3000812295800329957gmail-styleunderline">
    <w:name w:val="m_3000812295800329957gmail-styleunderline"/>
    <w:basedOn w:val="DefaultParagraphFont"/>
    <w:rsid w:val="000F58D2"/>
  </w:style>
  <w:style w:type="character" w:customStyle="1" w:styleId="m-1980040478036286082gmail-styleunderline">
    <w:name w:val="m_-1980040478036286082gmail-styleunderline"/>
    <w:basedOn w:val="DefaultParagraphFont"/>
    <w:rsid w:val="000F58D2"/>
  </w:style>
  <w:style w:type="character" w:customStyle="1" w:styleId="m-7861393314226884088gmail-style13ptbold">
    <w:name w:val="m_-7861393314226884088gmail-style13ptbold"/>
    <w:basedOn w:val="DefaultParagraphFont"/>
    <w:rsid w:val="000F58D2"/>
  </w:style>
  <w:style w:type="character" w:customStyle="1" w:styleId="m-7861393314226884088gmail-styleunderline">
    <w:name w:val="m_-7861393314226884088gmail-styleunderline"/>
    <w:basedOn w:val="DefaultParagraphFont"/>
    <w:rsid w:val="000F58D2"/>
  </w:style>
  <w:style w:type="character" w:customStyle="1" w:styleId="m9157140472398192259gmail-style13ptbold">
    <w:name w:val="m_9157140472398192259gmail-style13ptbold"/>
    <w:basedOn w:val="DefaultParagraphFont"/>
    <w:rsid w:val="000F58D2"/>
  </w:style>
  <w:style w:type="character" w:customStyle="1" w:styleId="m9157140472398192259gmail-msohyperlink">
    <w:name w:val="m_9157140472398192259gmail-msohyperlink"/>
    <w:basedOn w:val="DefaultParagraphFont"/>
    <w:rsid w:val="000F58D2"/>
  </w:style>
  <w:style w:type="character" w:customStyle="1" w:styleId="m9157140472398192259gmail-styleunderline">
    <w:name w:val="m_9157140472398192259gmail-styleunderline"/>
    <w:basedOn w:val="DefaultParagraphFont"/>
    <w:rsid w:val="000F58D2"/>
  </w:style>
  <w:style w:type="character" w:customStyle="1" w:styleId="Heading1Char3">
    <w:name w:val="Heading 1 Char3"/>
    <w:basedOn w:val="DefaultParagraphFont"/>
    <w:rsid w:val="000F58D2"/>
    <w:rPr>
      <w:rFonts w:ascii="Times New Roman" w:eastAsia="Malgun Gothic" w:hAnsi="Times New Roman" w:cs="Times New Roman"/>
      <w:b/>
      <w:sz w:val="24"/>
      <w:szCs w:val="24"/>
      <w:u w:val="single"/>
    </w:rPr>
  </w:style>
  <w:style w:type="character" w:customStyle="1" w:styleId="Italic0">
    <w:name w:val="Italic"/>
    <w:rsid w:val="000F58D2"/>
    <w:rPr>
      <w:i/>
      <w:iCs w:val="0"/>
    </w:rPr>
  </w:style>
  <w:style w:type="character" w:customStyle="1" w:styleId="CardChar10">
    <w:name w:val="Card Char1"/>
    <w:rsid w:val="000F58D2"/>
    <w:rPr>
      <w:lang w:val="en-US" w:eastAsia="en-US" w:bidi="ar-SA"/>
    </w:rPr>
  </w:style>
  <w:style w:type="paragraph" w:customStyle="1" w:styleId="NoteLevel2">
    <w:name w:val="Note Level 2"/>
    <w:basedOn w:val="Normal"/>
    <w:next w:val="Normal"/>
    <w:uiPriority w:val="99"/>
    <w:qFormat/>
    <w:rsid w:val="000F58D2"/>
    <w:pPr>
      <w:keepNext/>
      <w:ind w:left="288" w:right="288"/>
    </w:pPr>
    <w:rPr>
      <w:rFonts w:ascii="Georgia" w:eastAsia="MS Gothic" w:hAnsi="Georgia" w:cs="Calibri"/>
      <w:szCs w:val="20"/>
    </w:rPr>
  </w:style>
  <w:style w:type="character" w:customStyle="1" w:styleId="Heading1CharChar1">
    <w:name w:val="Heading 1 Char Char1"/>
    <w:rsid w:val="000F58D2"/>
    <w:rPr>
      <w:rFonts w:cs="Arial"/>
      <w:b/>
      <w:bCs/>
      <w:szCs w:val="32"/>
      <w:lang w:val="en-US" w:eastAsia="en-US" w:bidi="ar-SA"/>
    </w:rPr>
  </w:style>
  <w:style w:type="paragraph" w:customStyle="1" w:styleId="DebateNormal1">
    <w:name w:val="Debate Normal1"/>
    <w:basedOn w:val="Normal"/>
    <w:next w:val="Normal"/>
    <w:uiPriority w:val="1"/>
    <w:qFormat/>
    <w:rsid w:val="000F58D2"/>
    <w:pPr>
      <w:pBdr>
        <w:bottom w:val="single" w:sz="8" w:space="4" w:color="4F81BD"/>
      </w:pBdr>
      <w:spacing w:after="300"/>
      <w:contextualSpacing/>
    </w:pPr>
    <w:rPr>
      <w:rFonts w:cs="Calibri"/>
      <w:b/>
      <w:u w:val="single"/>
    </w:rPr>
  </w:style>
  <w:style w:type="paragraph" w:customStyle="1" w:styleId="SMALL0">
    <w:name w:val="SMALL"/>
    <w:basedOn w:val="Normal"/>
    <w:link w:val="SMALLChar3"/>
    <w:rsid w:val="000F58D2"/>
    <w:rPr>
      <w:rFonts w:eastAsia="Calibri" w:cs="Calibri"/>
      <w:sz w:val="12"/>
    </w:rPr>
  </w:style>
  <w:style w:type="character" w:customStyle="1" w:styleId="SMALLChar3">
    <w:name w:val="SMALL Char"/>
    <w:basedOn w:val="DefaultParagraphFont"/>
    <w:link w:val="SMALL0"/>
    <w:rsid w:val="000F58D2"/>
    <w:rPr>
      <w:rFonts w:ascii="Calibri" w:eastAsia="Calibri" w:hAnsi="Calibri" w:cs="Calibri"/>
      <w:sz w:val="12"/>
    </w:rPr>
  </w:style>
  <w:style w:type="character" w:customStyle="1" w:styleId="Heading3Char2">
    <w:name w:val="Heading 3 Char2"/>
    <w:aliases w:val="Heading 3 Char Char Char4, Char Char1"/>
    <w:basedOn w:val="DefaultParagraphFont"/>
    <w:rsid w:val="000F58D2"/>
    <w:rPr>
      <w:rFonts w:cs="Arial"/>
      <w:bCs/>
      <w:szCs w:val="26"/>
      <w:u w:val="single"/>
      <w:lang w:val="en-US" w:eastAsia="en-US" w:bidi="ar-SA"/>
    </w:rPr>
  </w:style>
  <w:style w:type="paragraph" w:customStyle="1" w:styleId="MicroMicroText">
    <w:name w:val="MicroMicroText"/>
    <w:basedOn w:val="Normal"/>
    <w:next w:val="Normal"/>
    <w:link w:val="MicroMicroTextChar"/>
    <w:qFormat/>
    <w:rsid w:val="000F58D2"/>
    <w:rPr>
      <w:rFonts w:eastAsia="Calibri" w:cs="Calibri"/>
      <w:sz w:val="8"/>
    </w:rPr>
  </w:style>
  <w:style w:type="character" w:customStyle="1" w:styleId="MicroMicroTextChar">
    <w:name w:val="MicroMicroText Char"/>
    <w:link w:val="MicroMicroText"/>
    <w:rsid w:val="000F58D2"/>
    <w:rPr>
      <w:rFonts w:ascii="Calibri" w:eastAsia="Calibri" w:hAnsi="Calibri" w:cs="Calibri"/>
      <w:sz w:val="8"/>
    </w:rPr>
  </w:style>
  <w:style w:type="paragraph" w:customStyle="1" w:styleId="K4">
    <w:name w:val="K4"/>
    <w:basedOn w:val="Normal"/>
    <w:link w:val="K4Char"/>
    <w:autoRedefine/>
    <w:rsid w:val="000F58D2"/>
    <w:pPr>
      <w:keepLines/>
      <w:autoSpaceDE w:val="0"/>
      <w:autoSpaceDN w:val="0"/>
      <w:outlineLvl w:val="0"/>
    </w:pPr>
    <w:rPr>
      <w:rFonts w:eastAsia="Times New Roman" w:cs="Calibri"/>
      <w:szCs w:val="20"/>
      <w:u w:val="single"/>
    </w:rPr>
  </w:style>
  <w:style w:type="character" w:customStyle="1" w:styleId="K4Char">
    <w:name w:val="K4 Char"/>
    <w:basedOn w:val="DefaultParagraphFont"/>
    <w:link w:val="K4"/>
    <w:rsid w:val="000F58D2"/>
    <w:rPr>
      <w:rFonts w:ascii="Calibri" w:eastAsia="Times New Roman" w:hAnsi="Calibri" w:cs="Calibri"/>
      <w:szCs w:val="20"/>
      <w:u w:val="single"/>
    </w:rPr>
  </w:style>
  <w:style w:type="character" w:customStyle="1" w:styleId="Style12ptBoldUnderline">
    <w:name w:val="Style 12 pt Bold Underline"/>
    <w:basedOn w:val="DefaultParagraphFont"/>
    <w:rsid w:val="000F58D2"/>
    <w:rPr>
      <w:b/>
      <w:bCs/>
      <w:sz w:val="24"/>
      <w:u w:val="single"/>
    </w:rPr>
  </w:style>
  <w:style w:type="paragraph" w:customStyle="1" w:styleId="TOC41">
    <w:name w:val="TOC 41"/>
    <w:basedOn w:val="Normal"/>
    <w:next w:val="Normal"/>
    <w:autoRedefine/>
    <w:uiPriority w:val="39"/>
    <w:unhideWhenUsed/>
    <w:rsid w:val="000F58D2"/>
    <w:pPr>
      <w:spacing w:after="100"/>
      <w:ind w:left="660"/>
    </w:pPr>
    <w:rPr>
      <w:rFonts w:eastAsia="Times New Roman" w:cs="Calibri"/>
    </w:rPr>
  </w:style>
  <w:style w:type="paragraph" w:customStyle="1" w:styleId="TOC51">
    <w:name w:val="TOC 51"/>
    <w:basedOn w:val="Normal"/>
    <w:next w:val="Normal"/>
    <w:autoRedefine/>
    <w:uiPriority w:val="39"/>
    <w:unhideWhenUsed/>
    <w:rsid w:val="000F58D2"/>
    <w:pPr>
      <w:spacing w:after="100"/>
      <w:ind w:left="880"/>
    </w:pPr>
    <w:rPr>
      <w:rFonts w:eastAsia="Times New Roman" w:cs="Calibri"/>
    </w:rPr>
  </w:style>
  <w:style w:type="paragraph" w:customStyle="1" w:styleId="TOC61">
    <w:name w:val="TOC 61"/>
    <w:basedOn w:val="Normal"/>
    <w:next w:val="Normal"/>
    <w:autoRedefine/>
    <w:uiPriority w:val="39"/>
    <w:unhideWhenUsed/>
    <w:rsid w:val="000F58D2"/>
    <w:pPr>
      <w:spacing w:after="100"/>
      <w:ind w:left="1100"/>
    </w:pPr>
    <w:rPr>
      <w:rFonts w:eastAsia="Times New Roman" w:cs="Calibri"/>
    </w:rPr>
  </w:style>
  <w:style w:type="paragraph" w:customStyle="1" w:styleId="TOC71">
    <w:name w:val="TOC 71"/>
    <w:basedOn w:val="Normal"/>
    <w:next w:val="Normal"/>
    <w:autoRedefine/>
    <w:uiPriority w:val="39"/>
    <w:unhideWhenUsed/>
    <w:rsid w:val="000F58D2"/>
    <w:pPr>
      <w:spacing w:after="100"/>
      <w:ind w:left="1320"/>
    </w:pPr>
    <w:rPr>
      <w:rFonts w:eastAsia="Times New Roman" w:cs="Calibri"/>
    </w:rPr>
  </w:style>
  <w:style w:type="paragraph" w:customStyle="1" w:styleId="TOC81">
    <w:name w:val="TOC 81"/>
    <w:basedOn w:val="Normal"/>
    <w:next w:val="Normal"/>
    <w:autoRedefine/>
    <w:uiPriority w:val="39"/>
    <w:unhideWhenUsed/>
    <w:rsid w:val="000F58D2"/>
    <w:pPr>
      <w:spacing w:after="100"/>
      <w:ind w:left="1540"/>
    </w:pPr>
    <w:rPr>
      <w:rFonts w:eastAsia="Times New Roman" w:cs="Calibri"/>
    </w:rPr>
  </w:style>
  <w:style w:type="paragraph" w:customStyle="1" w:styleId="TOC91">
    <w:name w:val="TOC 91"/>
    <w:basedOn w:val="Normal"/>
    <w:next w:val="Normal"/>
    <w:autoRedefine/>
    <w:uiPriority w:val="39"/>
    <w:unhideWhenUsed/>
    <w:rsid w:val="000F58D2"/>
    <w:pPr>
      <w:spacing w:after="100"/>
      <w:ind w:left="1760"/>
    </w:pPr>
    <w:rPr>
      <w:rFonts w:eastAsia="Times New Roman" w:cs="Calibri"/>
    </w:rPr>
  </w:style>
  <w:style w:type="character" w:styleId="Mention">
    <w:name w:val="Mention"/>
    <w:basedOn w:val="DefaultParagraphFont"/>
    <w:uiPriority w:val="99"/>
    <w:semiHidden/>
    <w:unhideWhenUsed/>
    <w:rsid w:val="000F58D2"/>
    <w:rPr>
      <w:color w:val="2B579A"/>
      <w:shd w:val="clear" w:color="auto" w:fill="E6E6E6"/>
    </w:rPr>
  </w:style>
  <w:style w:type="character" w:customStyle="1" w:styleId="UnderlinedChar0">
    <w:name w:val="Underlined Char"/>
    <w:rsid w:val="000F58D2"/>
    <w:rPr>
      <w:rFonts w:ascii="Times New Roman" w:eastAsia="Cambria" w:hAnsi="Times New Roman" w:cs="Times New Roman"/>
      <w:sz w:val="20"/>
      <w:u w:val="single"/>
    </w:rPr>
  </w:style>
  <w:style w:type="character" w:customStyle="1" w:styleId="ColorfulGrid-Accent1Char1">
    <w:name w:val="Colorful Grid - Accent 1 Char1"/>
    <w:uiPriority w:val="29"/>
    <w:rsid w:val="000F58D2"/>
    <w:rPr>
      <w:iCs/>
      <w:sz w:val="16"/>
      <w:szCs w:val="22"/>
    </w:rPr>
  </w:style>
  <w:style w:type="paragraph" w:customStyle="1" w:styleId="Heading61">
    <w:name w:val="Heading 61"/>
    <w:basedOn w:val="Normal"/>
    <w:next w:val="Normal"/>
    <w:uiPriority w:val="9"/>
    <w:unhideWhenUsed/>
    <w:qFormat/>
    <w:rsid w:val="000F58D2"/>
    <w:pPr>
      <w:keepNext/>
      <w:keepLines/>
      <w:spacing w:before="40"/>
      <w:outlineLvl w:val="5"/>
    </w:pPr>
    <w:rPr>
      <w:rFonts w:ascii="Calibri Light" w:eastAsia="Times New Roman" w:hAnsi="Calibri Light" w:cs="Calibri"/>
      <w:color w:val="1F3763"/>
    </w:rPr>
  </w:style>
  <w:style w:type="character" w:customStyle="1" w:styleId="TitleChar2">
    <w:name w:val="Title Char2"/>
    <w:basedOn w:val="DefaultParagraphFont"/>
    <w:uiPriority w:val="99"/>
    <w:rsid w:val="000F58D2"/>
    <w:rPr>
      <w:rFonts w:ascii="Calibri Light" w:eastAsia="Times New Roman" w:hAnsi="Calibri Light" w:cs="Times New Roman"/>
      <w:spacing w:val="-10"/>
      <w:kern w:val="28"/>
      <w:sz w:val="56"/>
      <w:szCs w:val="56"/>
    </w:rPr>
  </w:style>
  <w:style w:type="character" w:customStyle="1" w:styleId="m2139614241143359425gmail-style13ptbold">
    <w:name w:val="m_2139614241143359425gmail-style13ptbold"/>
    <w:basedOn w:val="DefaultParagraphFont"/>
    <w:rsid w:val="000F58D2"/>
  </w:style>
  <w:style w:type="character" w:customStyle="1" w:styleId="m2139614241143359425gmail-styleunderline">
    <w:name w:val="m_2139614241143359425gmail-styleunderline"/>
    <w:basedOn w:val="DefaultParagraphFont"/>
    <w:rsid w:val="000F58D2"/>
  </w:style>
  <w:style w:type="paragraph" w:customStyle="1" w:styleId="TOCHeading2">
    <w:name w:val="TOC Heading2"/>
    <w:basedOn w:val="Heading1"/>
    <w:next w:val="Normal"/>
    <w:uiPriority w:val="39"/>
    <w:unhideWhenUsed/>
    <w:qFormat/>
    <w:rsid w:val="000F58D2"/>
    <w:pPr>
      <w:pageBreakBefore w:val="0"/>
      <w:pBdr>
        <w:top w:val="none" w:sz="0" w:space="0" w:color="auto"/>
        <w:left w:val="none" w:sz="0" w:space="0" w:color="auto"/>
        <w:bottom w:val="none" w:sz="0" w:space="0" w:color="auto"/>
        <w:right w:val="none" w:sz="0" w:space="0" w:color="auto"/>
      </w:pBdr>
      <w:jc w:val="left"/>
      <w:outlineLvl w:val="9"/>
    </w:pPr>
    <w:rPr>
      <w:rFonts w:ascii="Calibri Light" w:hAnsi="Calibri Light"/>
      <w:b w:val="0"/>
      <w:color w:val="2E74B5"/>
      <w:sz w:val="32"/>
    </w:rPr>
  </w:style>
  <w:style w:type="paragraph" w:customStyle="1" w:styleId="TOC42">
    <w:name w:val="TOC 42"/>
    <w:basedOn w:val="Normal"/>
    <w:next w:val="Normal"/>
    <w:autoRedefine/>
    <w:uiPriority w:val="39"/>
    <w:unhideWhenUsed/>
    <w:rsid w:val="000F58D2"/>
    <w:pPr>
      <w:spacing w:after="100"/>
      <w:ind w:left="660"/>
    </w:pPr>
    <w:rPr>
      <w:rFonts w:eastAsia="Times New Roman" w:cs="Calibri"/>
    </w:rPr>
  </w:style>
  <w:style w:type="paragraph" w:customStyle="1" w:styleId="TOC52">
    <w:name w:val="TOC 52"/>
    <w:basedOn w:val="Normal"/>
    <w:next w:val="Normal"/>
    <w:autoRedefine/>
    <w:uiPriority w:val="39"/>
    <w:unhideWhenUsed/>
    <w:rsid w:val="000F58D2"/>
    <w:pPr>
      <w:spacing w:after="100"/>
      <w:ind w:left="880"/>
    </w:pPr>
    <w:rPr>
      <w:rFonts w:eastAsia="Times New Roman" w:cs="Calibri"/>
    </w:rPr>
  </w:style>
  <w:style w:type="paragraph" w:customStyle="1" w:styleId="TOC62">
    <w:name w:val="TOC 62"/>
    <w:basedOn w:val="Normal"/>
    <w:next w:val="Normal"/>
    <w:autoRedefine/>
    <w:uiPriority w:val="39"/>
    <w:unhideWhenUsed/>
    <w:rsid w:val="000F58D2"/>
    <w:pPr>
      <w:spacing w:after="100"/>
      <w:ind w:left="1100"/>
    </w:pPr>
    <w:rPr>
      <w:rFonts w:eastAsia="Times New Roman" w:cs="Calibri"/>
    </w:rPr>
  </w:style>
  <w:style w:type="paragraph" w:customStyle="1" w:styleId="TOC72">
    <w:name w:val="TOC 72"/>
    <w:basedOn w:val="Normal"/>
    <w:next w:val="Normal"/>
    <w:autoRedefine/>
    <w:uiPriority w:val="39"/>
    <w:unhideWhenUsed/>
    <w:rsid w:val="000F58D2"/>
    <w:pPr>
      <w:spacing w:after="100"/>
      <w:ind w:left="1320"/>
    </w:pPr>
    <w:rPr>
      <w:rFonts w:eastAsia="Times New Roman" w:cs="Calibri"/>
    </w:rPr>
  </w:style>
  <w:style w:type="paragraph" w:customStyle="1" w:styleId="TOC82">
    <w:name w:val="TOC 82"/>
    <w:basedOn w:val="Normal"/>
    <w:next w:val="Normal"/>
    <w:autoRedefine/>
    <w:uiPriority w:val="39"/>
    <w:unhideWhenUsed/>
    <w:rsid w:val="000F58D2"/>
    <w:pPr>
      <w:spacing w:after="100"/>
      <w:ind w:left="1540"/>
    </w:pPr>
    <w:rPr>
      <w:rFonts w:eastAsia="Times New Roman" w:cs="Calibri"/>
    </w:rPr>
  </w:style>
  <w:style w:type="paragraph" w:customStyle="1" w:styleId="TOC92">
    <w:name w:val="TOC 92"/>
    <w:basedOn w:val="Normal"/>
    <w:next w:val="Normal"/>
    <w:autoRedefine/>
    <w:uiPriority w:val="39"/>
    <w:unhideWhenUsed/>
    <w:rsid w:val="000F58D2"/>
    <w:pPr>
      <w:spacing w:after="100"/>
      <w:ind w:left="1760"/>
    </w:pPr>
    <w:rPr>
      <w:rFonts w:eastAsia="Times New Roman" w:cs="Calibri"/>
    </w:rPr>
  </w:style>
  <w:style w:type="paragraph" w:customStyle="1" w:styleId="TOCHeading3">
    <w:name w:val="TOC Heading3"/>
    <w:basedOn w:val="Heading1"/>
    <w:next w:val="Normal"/>
    <w:uiPriority w:val="39"/>
    <w:unhideWhenUsed/>
    <w:qFormat/>
    <w:rsid w:val="000F58D2"/>
    <w:pPr>
      <w:pageBreakBefore w:val="0"/>
      <w:pBdr>
        <w:top w:val="none" w:sz="0" w:space="0" w:color="auto"/>
        <w:left w:val="none" w:sz="0" w:space="0" w:color="auto"/>
        <w:bottom w:val="none" w:sz="0" w:space="0" w:color="auto"/>
        <w:right w:val="none" w:sz="0" w:space="0" w:color="auto"/>
      </w:pBdr>
      <w:jc w:val="left"/>
      <w:outlineLvl w:val="9"/>
    </w:pPr>
    <w:rPr>
      <w:rFonts w:ascii="Calibri Light" w:hAnsi="Calibri Light"/>
      <w:b w:val="0"/>
      <w:color w:val="2E74B5"/>
      <w:sz w:val="32"/>
    </w:rPr>
  </w:style>
  <w:style w:type="paragraph" w:customStyle="1" w:styleId="TOC43">
    <w:name w:val="TOC 43"/>
    <w:basedOn w:val="Normal"/>
    <w:next w:val="Normal"/>
    <w:autoRedefine/>
    <w:uiPriority w:val="39"/>
    <w:unhideWhenUsed/>
    <w:rsid w:val="000F58D2"/>
    <w:pPr>
      <w:spacing w:after="100"/>
      <w:ind w:left="660"/>
    </w:pPr>
    <w:rPr>
      <w:rFonts w:eastAsia="Times New Roman" w:cs="Calibri"/>
    </w:rPr>
  </w:style>
  <w:style w:type="paragraph" w:customStyle="1" w:styleId="TOC53">
    <w:name w:val="TOC 53"/>
    <w:basedOn w:val="Normal"/>
    <w:next w:val="Normal"/>
    <w:autoRedefine/>
    <w:uiPriority w:val="39"/>
    <w:unhideWhenUsed/>
    <w:rsid w:val="000F58D2"/>
    <w:pPr>
      <w:spacing w:after="100"/>
      <w:ind w:left="880"/>
    </w:pPr>
    <w:rPr>
      <w:rFonts w:eastAsia="Times New Roman" w:cs="Calibri"/>
    </w:rPr>
  </w:style>
  <w:style w:type="paragraph" w:customStyle="1" w:styleId="TOC63">
    <w:name w:val="TOC 63"/>
    <w:basedOn w:val="Normal"/>
    <w:next w:val="Normal"/>
    <w:autoRedefine/>
    <w:uiPriority w:val="39"/>
    <w:unhideWhenUsed/>
    <w:rsid w:val="000F58D2"/>
    <w:pPr>
      <w:spacing w:after="100"/>
      <w:ind w:left="1100"/>
    </w:pPr>
    <w:rPr>
      <w:rFonts w:eastAsia="Times New Roman" w:cs="Calibri"/>
    </w:rPr>
  </w:style>
  <w:style w:type="paragraph" w:customStyle="1" w:styleId="TOC73">
    <w:name w:val="TOC 73"/>
    <w:basedOn w:val="Normal"/>
    <w:next w:val="Normal"/>
    <w:autoRedefine/>
    <w:uiPriority w:val="39"/>
    <w:unhideWhenUsed/>
    <w:rsid w:val="000F58D2"/>
    <w:pPr>
      <w:spacing w:after="100"/>
      <w:ind w:left="1320"/>
    </w:pPr>
    <w:rPr>
      <w:rFonts w:eastAsia="Times New Roman" w:cs="Calibri"/>
    </w:rPr>
  </w:style>
  <w:style w:type="paragraph" w:customStyle="1" w:styleId="TOC83">
    <w:name w:val="TOC 83"/>
    <w:basedOn w:val="Normal"/>
    <w:next w:val="Normal"/>
    <w:autoRedefine/>
    <w:uiPriority w:val="39"/>
    <w:unhideWhenUsed/>
    <w:rsid w:val="000F58D2"/>
    <w:pPr>
      <w:spacing w:after="100"/>
      <w:ind w:left="1540"/>
    </w:pPr>
    <w:rPr>
      <w:rFonts w:eastAsia="Times New Roman" w:cs="Calibri"/>
    </w:rPr>
  </w:style>
  <w:style w:type="paragraph" w:customStyle="1" w:styleId="TOC93">
    <w:name w:val="TOC 93"/>
    <w:basedOn w:val="Normal"/>
    <w:next w:val="Normal"/>
    <w:autoRedefine/>
    <w:uiPriority w:val="39"/>
    <w:unhideWhenUsed/>
    <w:rsid w:val="000F58D2"/>
    <w:pPr>
      <w:spacing w:after="100"/>
      <w:ind w:left="1760"/>
    </w:pPr>
    <w:rPr>
      <w:rFonts w:eastAsia="Times New Roman" w:cs="Calibri"/>
    </w:rPr>
  </w:style>
  <w:style w:type="table" w:customStyle="1" w:styleId="ColorfulGrid-Accent12">
    <w:name w:val="Colorful Grid - Accent 12"/>
    <w:basedOn w:val="TableNormal"/>
    <w:next w:val="ColorfulGrid-Accent1"/>
    <w:uiPriority w:val="29"/>
    <w:rsid w:val="000F58D2"/>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TOCHeading4">
    <w:name w:val="TOC Heading4"/>
    <w:basedOn w:val="Heading1"/>
    <w:next w:val="Normal"/>
    <w:uiPriority w:val="39"/>
    <w:unhideWhenUsed/>
    <w:qFormat/>
    <w:rsid w:val="000F58D2"/>
    <w:pPr>
      <w:pageBreakBefore w:val="0"/>
      <w:pBdr>
        <w:top w:val="none" w:sz="0" w:space="0" w:color="auto"/>
        <w:left w:val="none" w:sz="0" w:space="0" w:color="auto"/>
        <w:bottom w:val="none" w:sz="0" w:space="0" w:color="auto"/>
        <w:right w:val="none" w:sz="0" w:space="0" w:color="auto"/>
      </w:pBdr>
      <w:jc w:val="left"/>
      <w:outlineLvl w:val="9"/>
    </w:pPr>
    <w:rPr>
      <w:rFonts w:ascii="Calibri Light" w:hAnsi="Calibri Light"/>
      <w:b w:val="0"/>
      <w:color w:val="2E74B5"/>
      <w:sz w:val="32"/>
    </w:rPr>
  </w:style>
  <w:style w:type="paragraph" w:customStyle="1" w:styleId="TOC44">
    <w:name w:val="TOC 44"/>
    <w:basedOn w:val="Normal"/>
    <w:next w:val="Normal"/>
    <w:autoRedefine/>
    <w:uiPriority w:val="39"/>
    <w:unhideWhenUsed/>
    <w:rsid w:val="000F58D2"/>
    <w:pPr>
      <w:spacing w:after="100"/>
      <w:ind w:left="660"/>
    </w:pPr>
    <w:rPr>
      <w:rFonts w:eastAsia="Times New Roman" w:cs="Calibri"/>
    </w:rPr>
  </w:style>
  <w:style w:type="paragraph" w:customStyle="1" w:styleId="TOC54">
    <w:name w:val="TOC 54"/>
    <w:basedOn w:val="Normal"/>
    <w:next w:val="Normal"/>
    <w:autoRedefine/>
    <w:uiPriority w:val="39"/>
    <w:unhideWhenUsed/>
    <w:rsid w:val="000F58D2"/>
    <w:pPr>
      <w:spacing w:after="100"/>
      <w:ind w:left="880"/>
    </w:pPr>
    <w:rPr>
      <w:rFonts w:eastAsia="Times New Roman" w:cs="Calibri"/>
    </w:rPr>
  </w:style>
  <w:style w:type="paragraph" w:customStyle="1" w:styleId="TOC64">
    <w:name w:val="TOC 64"/>
    <w:basedOn w:val="Normal"/>
    <w:next w:val="Normal"/>
    <w:autoRedefine/>
    <w:uiPriority w:val="39"/>
    <w:unhideWhenUsed/>
    <w:rsid w:val="000F58D2"/>
    <w:pPr>
      <w:spacing w:after="100"/>
      <w:ind w:left="1100"/>
    </w:pPr>
    <w:rPr>
      <w:rFonts w:eastAsia="Times New Roman" w:cs="Calibri"/>
    </w:rPr>
  </w:style>
  <w:style w:type="paragraph" w:customStyle="1" w:styleId="TOC74">
    <w:name w:val="TOC 74"/>
    <w:basedOn w:val="Normal"/>
    <w:next w:val="Normal"/>
    <w:autoRedefine/>
    <w:uiPriority w:val="39"/>
    <w:unhideWhenUsed/>
    <w:rsid w:val="000F58D2"/>
    <w:pPr>
      <w:spacing w:after="100"/>
      <w:ind w:left="1320"/>
    </w:pPr>
    <w:rPr>
      <w:rFonts w:eastAsia="Times New Roman" w:cs="Calibri"/>
    </w:rPr>
  </w:style>
  <w:style w:type="paragraph" w:customStyle="1" w:styleId="TOC84">
    <w:name w:val="TOC 84"/>
    <w:basedOn w:val="Normal"/>
    <w:next w:val="Normal"/>
    <w:autoRedefine/>
    <w:uiPriority w:val="39"/>
    <w:unhideWhenUsed/>
    <w:rsid w:val="000F58D2"/>
    <w:pPr>
      <w:spacing w:after="100"/>
      <w:ind w:left="1540"/>
    </w:pPr>
    <w:rPr>
      <w:rFonts w:eastAsia="Times New Roman" w:cs="Calibri"/>
    </w:rPr>
  </w:style>
  <w:style w:type="paragraph" w:customStyle="1" w:styleId="TOC94">
    <w:name w:val="TOC 94"/>
    <w:basedOn w:val="Normal"/>
    <w:next w:val="Normal"/>
    <w:autoRedefine/>
    <w:uiPriority w:val="39"/>
    <w:unhideWhenUsed/>
    <w:rsid w:val="000F58D2"/>
    <w:pPr>
      <w:spacing w:after="100"/>
      <w:ind w:left="1760"/>
    </w:pPr>
    <w:rPr>
      <w:rFonts w:eastAsia="Times New Roman" w:cs="Calibri"/>
    </w:rPr>
  </w:style>
  <w:style w:type="table" w:customStyle="1" w:styleId="ColorfulGrid-Accent13">
    <w:name w:val="Colorful Grid - Accent 13"/>
    <w:basedOn w:val="TableNormal"/>
    <w:next w:val="ColorfulGrid-Accent1"/>
    <w:uiPriority w:val="29"/>
    <w:rsid w:val="000F58D2"/>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TitleChar3">
    <w:name w:val="Title Char3"/>
    <w:basedOn w:val="DefaultParagraphFont"/>
    <w:uiPriority w:val="99"/>
    <w:semiHidden/>
    <w:rsid w:val="000F58D2"/>
    <w:rPr>
      <w:rFonts w:asciiTheme="majorHAnsi" w:eastAsiaTheme="majorEastAsia" w:hAnsiTheme="majorHAnsi" w:cstheme="majorBidi"/>
      <w:spacing w:val="-10"/>
      <w:kern w:val="28"/>
      <w:sz w:val="56"/>
      <w:szCs w:val="56"/>
    </w:rPr>
  </w:style>
  <w:style w:type="paragraph" w:customStyle="1" w:styleId="card">
    <w:name w:val="card"/>
    <w:basedOn w:val="Normal"/>
    <w:next w:val="Normal"/>
    <w:link w:val="cardChar"/>
    <w:qFormat/>
    <w:rsid w:val="000F58D2"/>
    <w:pPr>
      <w:ind w:left="288" w:right="288"/>
    </w:pPr>
    <w:rPr>
      <w:rFonts w:ascii="Times New Roman" w:eastAsia="Times New Roman" w:hAnsi="Times New Roman" w:cs="Times New Roman"/>
      <w:kern w:val="3"/>
    </w:rPr>
  </w:style>
  <w:style w:type="paragraph" w:customStyle="1" w:styleId="BoldUnderlined1">
    <w:name w:val="Bold Underlined1"/>
    <w:basedOn w:val="Normal"/>
    <w:next w:val="Normal"/>
    <w:uiPriority w:val="6"/>
    <w:qFormat/>
    <w:rsid w:val="000F58D2"/>
    <w:pPr>
      <w:ind w:left="720"/>
      <w:outlineLvl w:val="0"/>
    </w:pPr>
    <w:rPr>
      <w:rFonts w:ascii="Cambria" w:hAnsi="Cambria" w:cs="Times New Roman"/>
      <w:bCs/>
      <w:sz w:val="24"/>
      <w:u w:val="single"/>
    </w:rPr>
  </w:style>
  <w:style w:type="paragraph" w:customStyle="1" w:styleId="CardFormat1">
    <w:name w:val="Card Format1"/>
    <w:basedOn w:val="Heading1"/>
    <w:next w:val="NoSpacing"/>
    <w:autoRedefine/>
    <w:uiPriority w:val="99"/>
    <w:qFormat/>
    <w:rsid w:val="000F58D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Cambria" w:eastAsia="Cambria" w:hAnsi="Cambria" w:cs="Times New Roman"/>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settlingamerica.wordpress.com/2013/11/05/for-our-nations-to-live-capitalism-must-d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forgenews.org/2018/09/21/party-organizing-in-the-21st-century." TargetMode="External"/><Relationship Id="rId4" Type="http://schemas.openxmlformats.org/officeDocument/2006/relationships/settings" Target="settings.xml"/><Relationship Id="rId9" Type="http://schemas.openxmlformats.org/officeDocument/2006/relationships/hyperlink" Target="https://failingthatinvent.home.blog/2019/09/08/truth-and-practic-the-marxist-theory-of-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o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8</Pages>
  <Words>5623</Words>
  <Characters>32054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Joon Choo</cp:lastModifiedBy>
  <cp:revision>3</cp:revision>
  <dcterms:created xsi:type="dcterms:W3CDTF">2021-09-05T02:22:00Z</dcterms:created>
  <dcterms:modified xsi:type="dcterms:W3CDTF">2021-09-05T13:01:00Z</dcterms:modified>
</cp:coreProperties>
</file>