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5DDDB" w14:textId="3FE450F3" w:rsidR="00A95652" w:rsidRDefault="00FB0BBE" w:rsidP="007B24A6">
      <w:pPr>
        <w:pStyle w:val="Heading2"/>
      </w:pPr>
      <w:r>
        <w:t>T</w:t>
      </w:r>
    </w:p>
    <w:p w14:paraId="77F530FA" w14:textId="5A0D5152" w:rsidR="007B24A6" w:rsidRDefault="007B24A6" w:rsidP="007B24A6">
      <w:pPr>
        <w:pStyle w:val="Heading4"/>
      </w:pPr>
      <w:r>
        <w:t>The affirmative must defend the hypothetical implementation of the resolution – that requires defending fiat and enforcement</w:t>
      </w:r>
      <w:r w:rsidR="00B61D2C">
        <w:t xml:space="preserve"> via policy action</w:t>
      </w:r>
    </w:p>
    <w:p w14:paraId="4BF5AC93" w14:textId="77777777" w:rsidR="00B61D2C" w:rsidRPr="00B61D2C" w:rsidRDefault="00B61D2C" w:rsidP="00B61D2C"/>
    <w:p w14:paraId="4ADDB575" w14:textId="77777777" w:rsidR="007B24A6" w:rsidRPr="009D770A" w:rsidRDefault="007B24A6" w:rsidP="007B24A6">
      <w:pPr>
        <w:pStyle w:val="Heading4"/>
        <w:rPr>
          <w:rFonts w:asciiTheme="minorHAnsi" w:eastAsia="Calibri" w:hAnsiTheme="minorHAnsi" w:cstheme="minorHAnsi"/>
        </w:rPr>
      </w:pPr>
      <w:r w:rsidRPr="009D770A">
        <w:rPr>
          <w:rFonts w:asciiTheme="minorHAnsi" w:eastAsia="Calibri" w:hAnsiTheme="minorHAnsi" w:cstheme="minorHAnsi"/>
        </w:rPr>
        <w:t xml:space="preserve">Resolved requires policy action </w:t>
      </w:r>
    </w:p>
    <w:p w14:paraId="36871F60" w14:textId="77777777" w:rsidR="007B24A6" w:rsidRPr="009D770A" w:rsidRDefault="007B24A6" w:rsidP="007B24A6">
      <w:pPr>
        <w:rPr>
          <w:rFonts w:asciiTheme="minorHAnsi" w:hAnsiTheme="minorHAnsi" w:cstheme="minorHAnsi"/>
        </w:rPr>
      </w:pPr>
      <w:r w:rsidRPr="00587992">
        <w:rPr>
          <w:rStyle w:val="Style13ptBold"/>
        </w:rPr>
        <w:t>Louisiana State Legislature</w:t>
      </w:r>
      <w:r w:rsidRPr="009D770A">
        <w:rPr>
          <w:rStyle w:val="Style13ptBold"/>
          <w:rFonts w:asciiTheme="minorHAnsi" w:hAnsiTheme="minorHAnsi" w:cstheme="minorHAnsi"/>
        </w:rPr>
        <w:t xml:space="preserve"> </w:t>
      </w:r>
      <w:r w:rsidRPr="009D770A">
        <w:rPr>
          <w:rFonts w:asciiTheme="minorHAnsi" w:hAnsiTheme="minorHAnsi" w:cstheme="minorHAnsi"/>
        </w:rPr>
        <w:t>(</w:t>
      </w:r>
      <w:r>
        <w:rPr>
          <w:rFonts w:asciiTheme="minorHAnsi" w:hAnsiTheme="minorHAnsi" w:cstheme="minorHAnsi"/>
        </w:rPr>
        <w:t>“</w:t>
      </w:r>
      <w:r w:rsidRPr="00587992">
        <w:rPr>
          <w:rFonts w:asciiTheme="minorHAnsi" w:hAnsiTheme="minorHAnsi" w:cstheme="minorHAnsi"/>
        </w:rPr>
        <w:t>Legislative Glossary</w:t>
      </w:r>
      <w:r>
        <w:rPr>
          <w:rFonts w:asciiTheme="minorHAnsi" w:hAnsiTheme="minorHAnsi" w:cstheme="minorHAnsi"/>
        </w:rPr>
        <w:t xml:space="preserve">”, </w:t>
      </w:r>
      <w:hyperlink r:id="rId6" w:history="1">
        <w:r w:rsidRPr="00E07F82">
          <w:rPr>
            <w:rStyle w:val="Hyperlink"/>
            <w:rFonts w:asciiTheme="minorHAnsi" w:hAnsiTheme="minorHAnsi" w:cstheme="minorHAnsi"/>
          </w:rPr>
          <w:t>https://www.legis.la.gov/legis/Glossary.aspx</w:t>
        </w:r>
      </w:hyperlink>
      <w:r w:rsidRPr="009D770A">
        <w:rPr>
          <w:rStyle w:val="Hyperlink"/>
          <w:rFonts w:asciiTheme="minorHAnsi" w:hAnsiTheme="minorHAnsi" w:cstheme="minorHAnsi"/>
        </w:rPr>
        <w:t>)</w:t>
      </w:r>
      <w:r w:rsidRPr="009D770A">
        <w:rPr>
          <w:rFonts w:asciiTheme="minorHAnsi" w:hAnsiTheme="minorHAnsi" w:cstheme="minorHAnsi"/>
        </w:rPr>
        <w:t xml:space="preserve"> Ngong</w:t>
      </w:r>
    </w:p>
    <w:p w14:paraId="78CB6AF5" w14:textId="77777777" w:rsidR="007B24A6" w:rsidRPr="009D770A" w:rsidRDefault="007B24A6" w:rsidP="007B24A6">
      <w:pPr>
        <w:rPr>
          <w:rFonts w:asciiTheme="minorHAnsi" w:hAnsiTheme="minorHAnsi" w:cstheme="minorHAnsi"/>
          <w:b/>
          <w:highlight w:val="yellow"/>
          <w:u w:val="single"/>
          <w:shd w:val="clear" w:color="auto" w:fill="00FFFF"/>
        </w:rPr>
      </w:pPr>
      <w:r w:rsidRPr="009D770A">
        <w:rPr>
          <w:rFonts w:asciiTheme="minorHAnsi" w:hAnsiTheme="minorHAnsi" w:cstheme="minorHAnsi"/>
          <w:b/>
          <w:highlight w:val="yellow"/>
          <w:u w:val="single"/>
          <w:shd w:val="clear" w:color="auto" w:fill="00FFFF"/>
        </w:rPr>
        <w:t xml:space="preserve">Resolution  </w:t>
      </w:r>
    </w:p>
    <w:p w14:paraId="2ED324FA" w14:textId="77777777" w:rsidR="007B24A6" w:rsidRPr="00337E77" w:rsidRDefault="007B24A6" w:rsidP="007B24A6">
      <w:pPr>
        <w:rPr>
          <w:rFonts w:asciiTheme="minorHAnsi" w:hAnsiTheme="minorHAnsi" w:cstheme="minorHAnsi"/>
          <w:sz w:val="16"/>
        </w:rPr>
      </w:pPr>
      <w:r w:rsidRPr="009D770A">
        <w:rPr>
          <w:rFonts w:asciiTheme="minorHAnsi" w:hAnsiTheme="minorHAnsi" w:cstheme="minorHAnsi"/>
          <w:b/>
          <w:highlight w:val="yellow"/>
          <w:u w:val="single"/>
          <w:shd w:val="clear" w:color="auto" w:fill="00FFFF"/>
        </w:rPr>
        <w:t>A legislative instrument</w:t>
      </w:r>
      <w:r w:rsidRPr="009D770A">
        <w:rPr>
          <w:rFonts w:asciiTheme="minorHAnsi" w:hAnsiTheme="minorHAnsi" w:cstheme="minorHAnsi"/>
          <w:u w:val="single"/>
        </w:rPr>
        <w:t xml:space="preserve"> </w:t>
      </w:r>
      <w:r w:rsidRPr="00337E77">
        <w:rPr>
          <w:rFonts w:asciiTheme="minorHAnsi" w:hAnsiTheme="minorHAnsi" w:cstheme="minorHAnsi"/>
          <w:sz w:val="16"/>
        </w:rPr>
        <w:t xml:space="preserve">that generally is </w:t>
      </w:r>
      <w:r w:rsidRPr="009D770A">
        <w:rPr>
          <w:rFonts w:asciiTheme="minorHAnsi" w:hAnsiTheme="minorHAnsi" w:cstheme="minorHAnsi"/>
          <w:b/>
          <w:highlight w:val="yellow"/>
          <w:u w:val="single"/>
          <w:shd w:val="clear" w:color="auto" w:fill="00FFFF"/>
        </w:rPr>
        <w:t>used for</w:t>
      </w:r>
      <w:r w:rsidRPr="00337E77">
        <w:rPr>
          <w:rFonts w:asciiTheme="minorHAnsi" w:hAnsiTheme="minorHAnsi" w:cstheme="minorHAnsi"/>
          <w:sz w:val="16"/>
        </w:rPr>
        <w:t xml:space="preserve"> making declarations, </w:t>
      </w:r>
      <w:r w:rsidRPr="009D770A">
        <w:rPr>
          <w:rFonts w:asciiTheme="minorHAnsi" w:hAnsiTheme="minorHAnsi" w:cstheme="minorHAnsi"/>
          <w:b/>
          <w:highlight w:val="yellow"/>
          <w:u w:val="single"/>
          <w:shd w:val="clear" w:color="auto" w:fill="00FFFF"/>
        </w:rPr>
        <w:t>stating policies</w:t>
      </w:r>
      <w:r w:rsidRPr="00337E77">
        <w:rPr>
          <w:rFonts w:asciiTheme="minorHAnsi" w:hAnsiTheme="minorHAnsi" w:cstheme="minorHAnsi"/>
          <w:sz w:val="16"/>
        </w:rPr>
        <w:t xml:space="preserve">, and making decisions where some other form is not required. A bill includes the constitutionally required enacting clause; </w:t>
      </w:r>
      <w:r w:rsidRPr="009D770A">
        <w:rPr>
          <w:rFonts w:asciiTheme="minorHAnsi" w:hAnsiTheme="minorHAnsi" w:cstheme="minorHAnsi"/>
          <w:u w:val="single"/>
        </w:rPr>
        <w:t xml:space="preserve">a resolution </w:t>
      </w:r>
      <w:r w:rsidRPr="009D770A">
        <w:rPr>
          <w:rFonts w:asciiTheme="minorHAnsi" w:hAnsiTheme="minorHAnsi" w:cstheme="minorHAnsi"/>
          <w:b/>
          <w:highlight w:val="yellow"/>
          <w:u w:val="single"/>
          <w:shd w:val="clear" w:color="auto" w:fill="00FFFF"/>
        </w:rPr>
        <w:t>uses the term "resolved".</w:t>
      </w:r>
      <w:r w:rsidRPr="00337E77">
        <w:rPr>
          <w:rFonts w:asciiTheme="minorHAnsi" w:hAnsiTheme="minorHAnsi" w:cstheme="minorHAnsi"/>
          <w:sz w:val="16"/>
        </w:rPr>
        <w:t xml:space="preserve"> Not subject to a time limit for introduction nor to governor's veto. (Const. Art. III, §17(B) and House Rules 8.11, 13.1, 6.8, and 7.4 and Senate Rules 10.9, 13.5 and 15.1)</w:t>
      </w:r>
    </w:p>
    <w:p w14:paraId="5A3C3D29" w14:textId="77777777" w:rsidR="00B61D2C" w:rsidRDefault="00B61D2C" w:rsidP="007B24A6">
      <w:pPr>
        <w:pStyle w:val="Heading4"/>
      </w:pPr>
    </w:p>
    <w:p w14:paraId="7432C9E0" w14:textId="225B8BDA" w:rsidR="007B24A6" w:rsidRDefault="007B24A6" w:rsidP="007B24A6">
      <w:pPr>
        <w:pStyle w:val="Heading4"/>
      </w:pPr>
      <w:r>
        <w:t xml:space="preserve">Limits Allowing a defense of any tangent to the resolution explodes </w:t>
      </w:r>
      <w:proofErr w:type="spellStart"/>
      <w:r>
        <w:t>aff</w:t>
      </w:r>
      <w:proofErr w:type="spellEnd"/>
      <w:r>
        <w:t xml:space="preserve"> limits making neg prep and research impossible that a voter for clash </w:t>
      </w:r>
      <w:r w:rsidR="00B61D2C">
        <w:t xml:space="preserve">Their defense of an </w:t>
      </w:r>
      <w:proofErr w:type="spellStart"/>
      <w:r w:rsidR="00B61D2C">
        <w:t>anticapitlaist</w:t>
      </w:r>
      <w:proofErr w:type="spellEnd"/>
      <w:r w:rsidR="00B61D2C">
        <w:t xml:space="preserve"> utopic imagining is an example </w:t>
      </w:r>
      <w:proofErr w:type="spellStart"/>
      <w:r w:rsidR="00B61D2C">
        <w:t>os</w:t>
      </w:r>
      <w:proofErr w:type="spellEnd"/>
      <w:r w:rsidR="00B61D2C">
        <w:t xml:space="preserve"> some tangent to the resolution weakly tethered to the idea that appropriation is capitalist </w:t>
      </w:r>
      <w:proofErr w:type="gramStart"/>
      <w:r w:rsidR="00B61D2C">
        <w:t>which</w:t>
      </w:r>
      <w:proofErr w:type="gramEnd"/>
      <w:r w:rsidR="00B61D2C">
        <w:t xml:space="preserve"> proves that their model justifies any weak topic </w:t>
      </w:r>
      <w:proofErr w:type="spellStart"/>
      <w:r w:rsidR="00B61D2C">
        <w:t>lik</w:t>
      </w:r>
      <w:proofErr w:type="spellEnd"/>
      <w:r w:rsidR="00B61D2C">
        <w:t xml:space="preserve"> creating a race to the margins</w:t>
      </w:r>
    </w:p>
    <w:p w14:paraId="19711974" w14:textId="77777777" w:rsidR="00B61D2C" w:rsidRDefault="00B61D2C" w:rsidP="007B24A6">
      <w:pPr>
        <w:pStyle w:val="Heading4"/>
      </w:pPr>
    </w:p>
    <w:p w14:paraId="6233FEDF" w14:textId="152738A2" w:rsidR="007B24A6" w:rsidRDefault="007B24A6" w:rsidP="007B24A6">
      <w:pPr>
        <w:pStyle w:val="Heading4"/>
      </w:pPr>
      <w:r>
        <w:t>Predictability the resolution and specifically implementation is the only predictable part of an affirmative on a resolution without an actor this turns iterative testing because destabilizing the ground for engagement makes that testing impossible</w:t>
      </w:r>
      <w:r w:rsidR="00B61D2C">
        <w:t xml:space="preserve"> This means their defense of utopic </w:t>
      </w:r>
      <w:proofErr w:type="spellStart"/>
      <w:r w:rsidR="00B61D2C">
        <w:t>reimaginigns</w:t>
      </w:r>
      <w:proofErr w:type="spellEnd"/>
      <w:r w:rsidR="00B61D2C">
        <w:t xml:space="preserve"> and altering subject formations is a substantial enough deviation from the resolution that </w:t>
      </w:r>
      <w:r w:rsidR="00E7531F">
        <w:t xml:space="preserve">makes prep impossible killing the nuanced testing </w:t>
      </w:r>
    </w:p>
    <w:p w14:paraId="0D017A9B" w14:textId="77777777" w:rsidR="00B61D2C" w:rsidRDefault="00B61D2C" w:rsidP="007B24A6">
      <w:pPr>
        <w:pStyle w:val="Heading4"/>
      </w:pPr>
    </w:p>
    <w:p w14:paraId="3FA620D4" w14:textId="179A9E25" w:rsidR="007B24A6" w:rsidRDefault="007B24A6" w:rsidP="007B24A6">
      <w:pPr>
        <w:pStyle w:val="Heading4"/>
      </w:pPr>
      <w:r>
        <w:t xml:space="preserve">Precision – their lack of a clear plan text and </w:t>
      </w:r>
      <w:proofErr w:type="spellStart"/>
      <w:r>
        <w:t>misdisclosure</w:t>
      </w:r>
      <w:proofErr w:type="spellEnd"/>
      <w:r>
        <w:t xml:space="preserve"> in arguing </w:t>
      </w:r>
      <w:r w:rsidR="00E7531F">
        <w:t xml:space="preserve">that </w:t>
      </w:r>
      <w:r>
        <w:t xml:space="preserve">they have a plan text when defending the resolution in terms of utopic imagining is an independent voting issue because it incentivizes lying and </w:t>
      </w:r>
      <w:proofErr w:type="spellStart"/>
      <w:r>
        <w:t>misdisclosure</w:t>
      </w:r>
      <w:proofErr w:type="spellEnd"/>
      <w:r>
        <w:t xml:space="preserve"> as a strategic choice to create insurmountable boundaries for engagement it’s a voting issue for fairness because if I don’t lie during disclosure and send ou</w:t>
      </w:r>
      <w:r w:rsidR="00F8160B">
        <w:t>t</w:t>
      </w:r>
      <w:r>
        <w:t xml:space="preserve"> my 1NCs you shouldn’t lie either</w:t>
      </w:r>
      <w:r w:rsidR="00E7531F">
        <w:t xml:space="preserve"> ss inserted below proves they said plan text and sent out a k </w:t>
      </w:r>
      <w:proofErr w:type="spellStart"/>
      <w:r w:rsidR="00E7531F">
        <w:t>aff</w:t>
      </w:r>
      <w:proofErr w:type="spellEnd"/>
    </w:p>
    <w:p w14:paraId="232D2AD4" w14:textId="373E9AF9" w:rsidR="00B61D2C" w:rsidRDefault="00E7531F" w:rsidP="007B24A6">
      <w:pPr>
        <w:pStyle w:val="Heading4"/>
      </w:pPr>
      <w:r>
        <w:rPr>
          <w:noProof/>
        </w:rPr>
        <w:drawing>
          <wp:inline distT="0" distB="0" distL="0" distR="0" wp14:anchorId="77CC26A2" wp14:editId="4D0C6524">
            <wp:extent cx="10440857" cy="3172268"/>
            <wp:effectExtent l="0" t="0" r="0" b="9525"/>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10440857" cy="3172268"/>
                    </a:xfrm>
                    <a:prstGeom prst="rect">
                      <a:avLst/>
                    </a:prstGeom>
                  </pic:spPr>
                </pic:pic>
              </a:graphicData>
            </a:graphic>
          </wp:inline>
        </w:drawing>
      </w:r>
    </w:p>
    <w:p w14:paraId="433E509B" w14:textId="17525189" w:rsidR="00881687" w:rsidRDefault="00881687" w:rsidP="007B24A6">
      <w:pPr>
        <w:pStyle w:val="Heading4"/>
      </w:pPr>
      <w:r>
        <w:t xml:space="preserve">Shiftiness they say we affirm 2 or more different things the resolution as well as utopianism </w:t>
      </w:r>
      <w:proofErr w:type="spellStart"/>
      <w:r>
        <w:t>aff</w:t>
      </w:r>
      <w:proofErr w:type="spellEnd"/>
      <w:r>
        <w:t xml:space="preserve"> condo is a voter for </w:t>
      </w:r>
      <w:proofErr w:type="spellStart"/>
      <w:r>
        <w:t>strat</w:t>
      </w:r>
      <w:proofErr w:type="spellEnd"/>
      <w:r>
        <w:t xml:space="preserve"> skew because the negative tests one advocacy or both and the </w:t>
      </w:r>
      <w:proofErr w:type="spellStart"/>
      <w:r>
        <w:t>aff</w:t>
      </w:r>
      <w:proofErr w:type="spellEnd"/>
      <w:r>
        <w:t xml:space="preserve"> can collapse on one that was </w:t>
      </w:r>
      <w:proofErr w:type="spellStart"/>
      <w:r>
        <w:t>undercovered</w:t>
      </w:r>
      <w:proofErr w:type="spellEnd"/>
      <w:r>
        <w:t>. Defending multiple advocacies is an independent voter because clarity with clear demarcation is the only way to test</w:t>
      </w:r>
    </w:p>
    <w:p w14:paraId="5D5F417C" w14:textId="61FD088F" w:rsidR="00F8160B" w:rsidRDefault="00F8160B" w:rsidP="007B24A6">
      <w:pPr>
        <w:pStyle w:val="Heading4"/>
      </w:pPr>
      <w:r>
        <w:t xml:space="preserve">At the least their tangent to the resolution makes them extremely extra topical which still explodes limits </w:t>
      </w:r>
    </w:p>
    <w:p w14:paraId="747CD65D" w14:textId="77777777" w:rsidR="00B61D2C" w:rsidRDefault="00B61D2C" w:rsidP="000B0449">
      <w:pPr>
        <w:pStyle w:val="Heading4"/>
      </w:pPr>
    </w:p>
    <w:p w14:paraId="502A70E4" w14:textId="5C8EFC95" w:rsidR="000B0449" w:rsidRPr="00043889" w:rsidRDefault="000B0449" w:rsidP="000B0449">
      <w:pPr>
        <w:pStyle w:val="Heading4"/>
      </w:pPr>
      <w:r>
        <w:t xml:space="preserve">Turns </w:t>
      </w:r>
      <w:proofErr w:type="spellStart"/>
      <w:r>
        <w:t>aff</w:t>
      </w:r>
      <w:proofErr w:type="spellEnd"/>
      <w:r>
        <w:t xml:space="preserve"> --</w:t>
      </w:r>
      <w:r w:rsidRPr="000B0449">
        <w:t xml:space="preserve"> </w:t>
      </w:r>
      <w:r>
        <w:t>because</w:t>
      </w:r>
      <w:r>
        <w:t xml:space="preserve"> defending </w:t>
      </w:r>
      <w:r>
        <w:rPr>
          <w:u w:val="single"/>
        </w:rPr>
        <w:t>a change in policy</w:t>
      </w:r>
      <w:r>
        <w:t xml:space="preserve"> requires </w:t>
      </w:r>
      <w:r>
        <w:rPr>
          <w:u w:val="single"/>
        </w:rPr>
        <w:t>deep planning</w:t>
      </w:r>
      <w:r>
        <w:t xml:space="preserve"> that emerges from </w:t>
      </w:r>
      <w:r>
        <w:rPr>
          <w:u w:val="single"/>
        </w:rPr>
        <w:t>tactical discussions</w:t>
      </w:r>
      <w:r>
        <w:t xml:space="preserve"> about the </w:t>
      </w:r>
      <w:r>
        <w:rPr>
          <w:u w:val="single"/>
        </w:rPr>
        <w:t>use of the state as a temporary tool</w:t>
      </w:r>
      <w:r>
        <w:t xml:space="preserve">. The </w:t>
      </w:r>
      <w:r>
        <w:rPr>
          <w:u w:val="single"/>
        </w:rPr>
        <w:t>only way</w:t>
      </w:r>
      <w:r>
        <w:t xml:space="preserve"> to </w:t>
      </w:r>
      <w:r>
        <w:rPr>
          <w:u w:val="single"/>
        </w:rPr>
        <w:t>constrain abuse</w:t>
      </w:r>
      <w:r>
        <w:t xml:space="preserve"> is to </w:t>
      </w:r>
      <w:r>
        <w:rPr>
          <w:u w:val="single"/>
        </w:rPr>
        <w:t>inhabit the state</w:t>
      </w:r>
      <w:r>
        <w:t xml:space="preserve"> so </w:t>
      </w:r>
      <w:r>
        <w:rPr>
          <w:u w:val="single"/>
        </w:rPr>
        <w:t>your enemies can’t</w:t>
      </w:r>
      <w:r>
        <w:t xml:space="preserve">. </w:t>
      </w:r>
    </w:p>
    <w:p w14:paraId="0739B98B" w14:textId="77777777" w:rsidR="000B0449" w:rsidRPr="004268EB" w:rsidRDefault="000B0449" w:rsidP="000B0449">
      <w:r>
        <w:rPr>
          <w:rStyle w:val="Style13ptBold"/>
        </w:rPr>
        <w:t xml:space="preserve">Hardt and Negri, 17 </w:t>
      </w:r>
      <w:r>
        <w:t xml:space="preserve">[Michael Hardt is an American political philosopher and literary theorist. Hardt is best known for his book Empire, which was co-written with Antonio Negri AND Antonio "Toni" Negri is an Italian </w:t>
      </w:r>
      <w:proofErr w:type="spellStart"/>
      <w:r>
        <w:t>Spinozistic</w:t>
      </w:r>
      <w:proofErr w:type="spellEnd"/>
      <w:r>
        <w:t>-Marxist sociologist and political philosopher, best known for his co-authorship of Empire and secondarily for his work on Spinoza, “Assembly,” 2017, Oxford University Press]//Townes</w:t>
      </w:r>
    </w:p>
    <w:p w14:paraId="4C8FAD63" w14:textId="77777777" w:rsidR="000B0449" w:rsidRPr="004A2EA3" w:rsidRDefault="000B0449" w:rsidP="000B0449">
      <w:pPr>
        <w:rPr>
          <w:sz w:val="16"/>
        </w:rPr>
      </w:pPr>
      <w:r w:rsidRPr="004A2EA3">
        <w:rPr>
          <w:sz w:val="16"/>
        </w:rPr>
        <w:t xml:space="preserve">Whereas social movements and structures of democratic decision-making should chart the long-term course, leadership should be limited to short-term action and tied to specific occasions. </w:t>
      </w:r>
      <w:r w:rsidRPr="00F86764">
        <w:rPr>
          <w:rStyle w:val="Emphasis"/>
        </w:rPr>
        <w:t>Saying that leadership is tactical</w:t>
      </w:r>
      <w:r w:rsidRPr="004A2EA3">
        <w:rPr>
          <w:sz w:val="16"/>
        </w:rPr>
        <w:t xml:space="preserve">, and thus occasional, partial, and variable, then, </w:t>
      </w:r>
      <w:r w:rsidRPr="00F86764">
        <w:rPr>
          <w:rStyle w:val="StyleUnderline"/>
        </w:rPr>
        <w:t>does not mean that</w:t>
      </w:r>
      <w:r w:rsidRPr="004A2EA3">
        <w:rPr>
          <w:sz w:val="16"/>
        </w:rPr>
        <w:t xml:space="preserve"> </w:t>
      </w:r>
      <w:r w:rsidRPr="00F86764">
        <w:rPr>
          <w:rStyle w:val="Emphasis"/>
        </w:rPr>
        <w:t>organization is not necessary</w:t>
      </w:r>
      <w:r w:rsidRPr="004A2EA3">
        <w:rPr>
          <w:sz w:val="16"/>
        </w:rPr>
        <w:t xml:space="preserve">. To the contrary, organizational issues require more attention but </w:t>
      </w:r>
      <w:r w:rsidRPr="00043889">
        <w:rPr>
          <w:rStyle w:val="StyleUnderline"/>
          <w:highlight w:val="green"/>
        </w:rPr>
        <w:t>a new type of organization is necessary</w:t>
      </w:r>
      <w:r w:rsidRPr="004A2EA3">
        <w:rPr>
          <w:sz w:val="16"/>
        </w:rPr>
        <w:t xml:space="preserve">, one </w:t>
      </w:r>
      <w:r w:rsidRPr="00043889">
        <w:rPr>
          <w:rStyle w:val="Emphasis"/>
          <w:highlight w:val="green"/>
        </w:rPr>
        <w:t>subordinated to</w:t>
      </w:r>
      <w:r w:rsidRPr="004A2EA3">
        <w:rPr>
          <w:sz w:val="16"/>
        </w:rPr>
        <w:t xml:space="preserve"> and in service of the </w:t>
      </w:r>
      <w:r w:rsidRPr="00043889">
        <w:rPr>
          <w:rStyle w:val="Emphasis"/>
          <w:highlight w:val="green"/>
        </w:rPr>
        <w:t>movements</w:t>
      </w:r>
      <w:r w:rsidRPr="004A2EA3">
        <w:rPr>
          <w:sz w:val="16"/>
        </w:rPr>
        <w:t>.</w:t>
      </w:r>
    </w:p>
    <w:p w14:paraId="3EFB8907" w14:textId="77777777" w:rsidR="000B0449" w:rsidRPr="004A2EA3" w:rsidRDefault="000B0449" w:rsidP="000B0449">
      <w:pPr>
        <w:rPr>
          <w:sz w:val="16"/>
        </w:rPr>
      </w:pPr>
      <w:r w:rsidRPr="004A2EA3">
        <w:rPr>
          <w:sz w:val="16"/>
        </w:rPr>
        <w:t xml:space="preserve">We will return later to analyze more fully the conception of tactical leadership, but for now we can simply indicate in general terms situations that require swift response, the most obvious of which involve threats of violence. Although many recent social movements have experimented with participatory decision-making on a large scale, we do not (yet) have adequate means to confront immediate problems in a democratic way. </w:t>
      </w:r>
      <w:r w:rsidRPr="00043889">
        <w:rPr>
          <w:rStyle w:val="Emphasis"/>
        </w:rPr>
        <w:t>One</w:t>
      </w:r>
      <w:r w:rsidRPr="004A2EA3">
        <w:rPr>
          <w:sz w:val="16"/>
        </w:rPr>
        <w:t xml:space="preserve"> type of </w:t>
      </w:r>
      <w:r w:rsidRPr="00F86764">
        <w:rPr>
          <w:rStyle w:val="StyleUnderline"/>
        </w:rPr>
        <w:t>threat that needs</w:t>
      </w:r>
      <w:r w:rsidRPr="004A2EA3">
        <w:rPr>
          <w:sz w:val="16"/>
        </w:rPr>
        <w:t xml:space="preserve"> a </w:t>
      </w:r>
      <w:r w:rsidRPr="00043889">
        <w:rPr>
          <w:rStyle w:val="Emphasis"/>
          <w:highlight w:val="green"/>
        </w:rPr>
        <w:t>tactical leadership</w:t>
      </w:r>
      <w:r w:rsidRPr="004A2EA3">
        <w:rPr>
          <w:sz w:val="16"/>
        </w:rPr>
        <w:t xml:space="preserve"> can be grouped </w:t>
      </w:r>
      <w:r w:rsidRPr="00F86764">
        <w:rPr>
          <w:rStyle w:val="StyleUnderline"/>
        </w:rPr>
        <w:t>under</w:t>
      </w:r>
      <w:r w:rsidRPr="004A2EA3">
        <w:rPr>
          <w:sz w:val="16"/>
        </w:rPr>
        <w:t xml:space="preserve"> the theme of </w:t>
      </w:r>
      <w:r w:rsidRPr="00F86764">
        <w:rPr>
          <w:rStyle w:val="Emphasis"/>
        </w:rPr>
        <w:t>counterpower</w:t>
      </w:r>
      <w:r w:rsidRPr="004A2EA3">
        <w:rPr>
          <w:sz w:val="16"/>
        </w:rPr>
        <w:t xml:space="preserve">: </w:t>
      </w:r>
      <w:r w:rsidRPr="00043889">
        <w:rPr>
          <w:rStyle w:val="StyleUnderline"/>
          <w:highlight w:val="green"/>
        </w:rPr>
        <w:t>confronting</w:t>
      </w:r>
      <w:r w:rsidRPr="004A2EA3">
        <w:rPr>
          <w:sz w:val="16"/>
        </w:rPr>
        <w:t xml:space="preserve"> the </w:t>
      </w:r>
      <w:r w:rsidRPr="00043889">
        <w:rPr>
          <w:rStyle w:val="StyleUnderline"/>
          <w:highlight w:val="green"/>
        </w:rPr>
        <w:t>existing</w:t>
      </w:r>
      <w:r w:rsidRPr="004A2EA3">
        <w:rPr>
          <w:sz w:val="16"/>
        </w:rPr>
        <w:t xml:space="preserve"> power </w:t>
      </w:r>
      <w:r w:rsidRPr="00043889">
        <w:rPr>
          <w:rStyle w:val="Emphasis"/>
          <w:highlight w:val="green"/>
        </w:rPr>
        <w:t>structures</w:t>
      </w:r>
      <w:r w:rsidRPr="004A2EA3">
        <w:rPr>
          <w:sz w:val="16"/>
        </w:rPr>
        <w:t xml:space="preserve">, especially regarding questions of force and under the threat of violence, often requires prompt </w:t>
      </w:r>
      <w:proofErr w:type="spellStart"/>
      <w:r w:rsidRPr="004A2EA3">
        <w:rPr>
          <w:sz w:val="16"/>
        </w:rPr>
        <w:t>decisionmaking</w:t>
      </w:r>
      <w:proofErr w:type="spellEnd"/>
      <w:r w:rsidRPr="004A2EA3">
        <w:rPr>
          <w:sz w:val="16"/>
        </w:rPr>
        <w:t xml:space="preserve">. </w:t>
      </w:r>
      <w:r w:rsidRPr="00F86764">
        <w:rPr>
          <w:rStyle w:val="StyleUnderline"/>
        </w:rPr>
        <w:t>It is irresponsible</w:t>
      </w:r>
      <w:r w:rsidRPr="004A2EA3">
        <w:rPr>
          <w:sz w:val="16"/>
        </w:rPr>
        <w:t xml:space="preserve"> for even the most democratic street protest </w:t>
      </w:r>
      <w:r w:rsidRPr="00F86764">
        <w:rPr>
          <w:rStyle w:val="Emphasis"/>
        </w:rPr>
        <w:t>not to have a security team</w:t>
      </w:r>
      <w:r w:rsidRPr="004A2EA3">
        <w:rPr>
          <w:sz w:val="16"/>
        </w:rPr>
        <w:t xml:space="preserve"> to protect activists against violence—to change the route, for example, when the police or thugs attack. The same need applies at a larger scale when progressive or revolutionary movements are threatened by the violence of oligarchies, death squads, media attacks, militias, right-wing reaction, and the like.</w:t>
      </w:r>
    </w:p>
    <w:p w14:paraId="52C4B81E" w14:textId="77777777" w:rsidR="000B0449" w:rsidRPr="004A2EA3" w:rsidRDefault="000B0449" w:rsidP="000B0449">
      <w:pPr>
        <w:rPr>
          <w:rStyle w:val="StyleUnderline"/>
        </w:rPr>
      </w:pPr>
      <w:r w:rsidRPr="004A2EA3">
        <w:rPr>
          <w:sz w:val="16"/>
        </w:rPr>
        <w:t xml:space="preserve">The issue becomes much more complex when we confront the traditional assumption that leadership is required for effective political organization and in order to sustain and guide institutions. As we said earlier, we view the </w:t>
      </w:r>
      <w:r w:rsidRPr="00323D5D">
        <w:rPr>
          <w:rStyle w:val="Emphasis"/>
        </w:rPr>
        <w:t>needs for political organization</w:t>
      </w:r>
      <w:r w:rsidRPr="004A2EA3">
        <w:rPr>
          <w:sz w:val="16"/>
        </w:rPr>
        <w:t xml:space="preserve"> and institutionalization to be not only still necessary but </w:t>
      </w:r>
      <w:r w:rsidRPr="00F86764">
        <w:rPr>
          <w:rStyle w:val="Emphasis"/>
        </w:rPr>
        <w:t>even greater than before</w:t>
      </w:r>
      <w:r w:rsidRPr="004A2EA3">
        <w:rPr>
          <w:sz w:val="16"/>
        </w:rPr>
        <w:t xml:space="preserve">. We will need to approach this from both sides. On the one hand, we will investigate how the multitude has become and can become capable of organizing politically and also of sustaining and innovating institutions; the multitude is achieving, for instance, an entrepreneurial role in society and politics (as well as in economic relations). On the other hand, when leadership structures are necessary within organizations and institutions their functioning must be limited to tactical judgments regarding how to apply the general social strategy in changing circumstances, and </w:t>
      </w:r>
      <w:r w:rsidRPr="004A2EA3">
        <w:rPr>
          <w:rStyle w:val="StyleUnderline"/>
        </w:rPr>
        <w:t>leadership must be completely subordinated to and submerged in the multitude.</w:t>
      </w:r>
    </w:p>
    <w:p w14:paraId="5FD84A49" w14:textId="77777777" w:rsidR="000B0449" w:rsidRPr="004A2EA3" w:rsidRDefault="000B0449" w:rsidP="000B0449">
      <w:pPr>
        <w:rPr>
          <w:sz w:val="16"/>
        </w:rPr>
      </w:pPr>
      <w:r w:rsidRPr="004A2EA3">
        <w:rPr>
          <w:sz w:val="16"/>
        </w:rPr>
        <w:t xml:space="preserve">You’re playing with fire, many of our friends will say—or simply deluding yourselves! You’ll never limit the power of leaders, even the honest ones. Once you give them a little, they will take more and more. How many times have you heard autocratic politicians claim they are merely servants of the people? How many times have you seen a political activist lifted up into a position of power by social movements only then arrogantly to rule over them? These friends are right that no legal safeguards or formal structures or divisions of power will effectively guard against the usurpation of power. </w:t>
      </w:r>
      <w:r w:rsidRPr="00043889">
        <w:rPr>
          <w:rStyle w:val="StyleUnderline"/>
        </w:rPr>
        <w:t>This</w:t>
      </w:r>
      <w:r w:rsidRPr="004A2EA3">
        <w:rPr>
          <w:rStyle w:val="StyleUnderline"/>
        </w:rPr>
        <w:t xml:space="preserve"> is ultimately a relation of force</w:t>
      </w:r>
      <w:r w:rsidRPr="004A2EA3">
        <w:rPr>
          <w:sz w:val="16"/>
        </w:rPr>
        <w:t xml:space="preserve">, </w:t>
      </w:r>
      <w:r w:rsidRPr="004A2EA3">
        <w:rPr>
          <w:rStyle w:val="Emphasis"/>
        </w:rPr>
        <w:t>even among allies</w:t>
      </w:r>
      <w:r w:rsidRPr="004A2EA3">
        <w:rPr>
          <w:sz w:val="16"/>
        </w:rPr>
        <w:t xml:space="preserve">. </w:t>
      </w:r>
      <w:r w:rsidRPr="00043889">
        <w:rPr>
          <w:rStyle w:val="StyleUnderline"/>
          <w:highlight w:val="green"/>
        </w:rPr>
        <w:t>The only sure means</w:t>
      </w:r>
      <w:r w:rsidRPr="00043889">
        <w:rPr>
          <w:sz w:val="16"/>
          <w:highlight w:val="green"/>
        </w:rPr>
        <w:t xml:space="preserve"> </w:t>
      </w:r>
      <w:r w:rsidRPr="00043889">
        <w:rPr>
          <w:rStyle w:val="Emphasis"/>
          <w:highlight w:val="green"/>
        </w:rPr>
        <w:t>to constrain leadership</w:t>
      </w:r>
      <w:r w:rsidRPr="004A2EA3">
        <w:rPr>
          <w:sz w:val="16"/>
        </w:rPr>
        <w:t xml:space="preserve"> to a merely tactical role </w:t>
      </w:r>
      <w:r w:rsidRPr="00043889">
        <w:rPr>
          <w:rStyle w:val="StyleUnderline"/>
          <w:highlight w:val="green"/>
        </w:rPr>
        <w:t>is</w:t>
      </w:r>
      <w:r w:rsidRPr="004A2EA3">
        <w:rPr>
          <w:rStyle w:val="StyleUnderline"/>
        </w:rPr>
        <w:t xml:space="preserve"> for the multitude </w:t>
      </w:r>
      <w:r w:rsidRPr="00043889">
        <w:rPr>
          <w:rStyle w:val="StyleUnderline"/>
          <w:highlight w:val="green"/>
        </w:rPr>
        <w:t>to</w:t>
      </w:r>
      <w:r w:rsidRPr="00043889">
        <w:rPr>
          <w:sz w:val="16"/>
          <w:highlight w:val="green"/>
        </w:rPr>
        <w:t xml:space="preserve"> </w:t>
      </w:r>
      <w:r w:rsidRPr="00043889">
        <w:rPr>
          <w:rStyle w:val="Emphasis"/>
          <w:highlight w:val="green"/>
        </w:rPr>
        <w:t>occupy</w:t>
      </w:r>
      <w:r w:rsidRPr="004A2EA3">
        <w:rPr>
          <w:sz w:val="16"/>
        </w:rPr>
        <w:t xml:space="preserve"> completely and firmly the </w:t>
      </w:r>
      <w:r w:rsidRPr="00043889">
        <w:rPr>
          <w:rStyle w:val="Emphasis"/>
          <w:highlight w:val="green"/>
        </w:rPr>
        <w:t>strategic position</w:t>
      </w:r>
      <w:r w:rsidRPr="00043889">
        <w:rPr>
          <w:sz w:val="16"/>
          <w:highlight w:val="green"/>
        </w:rPr>
        <w:t xml:space="preserve"> </w:t>
      </w:r>
      <w:r w:rsidRPr="00043889">
        <w:rPr>
          <w:rStyle w:val="StyleUnderline"/>
          <w:highlight w:val="green"/>
        </w:rPr>
        <w:t>and</w:t>
      </w:r>
      <w:r w:rsidRPr="00043889">
        <w:rPr>
          <w:sz w:val="16"/>
          <w:highlight w:val="green"/>
        </w:rPr>
        <w:t xml:space="preserve"> </w:t>
      </w:r>
      <w:r w:rsidRPr="00043889">
        <w:rPr>
          <w:rStyle w:val="Emphasis"/>
          <w:highlight w:val="green"/>
        </w:rPr>
        <w:t>defend it</w:t>
      </w:r>
      <w:r w:rsidRPr="004A2EA3">
        <w:rPr>
          <w:sz w:val="16"/>
        </w:rPr>
        <w:t xml:space="preserve"> at all costs. We should focus on developing the strategic capacities of the multitude, in other words, </w:t>
      </w:r>
      <w:r w:rsidRPr="00043889">
        <w:rPr>
          <w:rStyle w:val="StyleUnderline"/>
          <w:highlight w:val="green"/>
        </w:rPr>
        <w:t>and</w:t>
      </w:r>
      <w:r w:rsidRPr="00043889">
        <w:rPr>
          <w:sz w:val="16"/>
          <w:highlight w:val="green"/>
        </w:rPr>
        <w:t xml:space="preserve"> </w:t>
      </w:r>
      <w:r w:rsidRPr="00043889">
        <w:rPr>
          <w:rStyle w:val="Emphasis"/>
          <w:highlight w:val="green"/>
        </w:rPr>
        <w:t>limiting leadership to tactic</w:t>
      </w:r>
      <w:r w:rsidRPr="004A2EA3">
        <w:rPr>
          <w:rStyle w:val="Emphasis"/>
        </w:rPr>
        <w:t>s</w:t>
      </w:r>
      <w:r w:rsidRPr="004A2EA3">
        <w:rPr>
          <w:sz w:val="16"/>
        </w:rPr>
        <w:t xml:space="preserve"> will follow.</w:t>
      </w:r>
    </w:p>
    <w:p w14:paraId="07A6C83C" w14:textId="77777777" w:rsidR="000B0449" w:rsidRPr="004A2EA3" w:rsidRDefault="000B0449" w:rsidP="000B0449">
      <w:pPr>
        <w:rPr>
          <w:sz w:val="16"/>
        </w:rPr>
      </w:pPr>
      <w:r w:rsidRPr="004A2EA3">
        <w:rPr>
          <w:sz w:val="16"/>
        </w:rPr>
        <w:t>Strategic movements</w:t>
      </w:r>
    </w:p>
    <w:p w14:paraId="245C66FD" w14:textId="77777777" w:rsidR="000B0449" w:rsidRPr="004A2EA3" w:rsidRDefault="000B0449" w:rsidP="000B0449">
      <w:pPr>
        <w:rPr>
          <w:sz w:val="16"/>
        </w:rPr>
      </w:pPr>
      <w:r w:rsidRPr="004A2EA3">
        <w:rPr>
          <w:rStyle w:val="StyleUnderline"/>
        </w:rPr>
        <w:t xml:space="preserve">To equate movements with strategy means that the </w:t>
      </w:r>
      <w:r w:rsidRPr="004A2EA3">
        <w:rPr>
          <w:rStyle w:val="Emphasis"/>
        </w:rPr>
        <w:t>movements</w:t>
      </w:r>
      <w:r w:rsidRPr="004A2EA3">
        <w:rPr>
          <w:rStyle w:val="StyleUnderline"/>
        </w:rPr>
        <w:t xml:space="preserve"> already have (or can develop) adequate knowledge of the social reality and </w:t>
      </w:r>
      <w:r w:rsidRPr="004A2EA3">
        <w:rPr>
          <w:rStyle w:val="Emphasis"/>
        </w:rPr>
        <w:t>can plot</w:t>
      </w:r>
      <w:r w:rsidRPr="004A2EA3">
        <w:rPr>
          <w:rStyle w:val="StyleUnderline"/>
        </w:rPr>
        <w:t xml:space="preserve"> their own long-term </w:t>
      </w:r>
      <w:r w:rsidRPr="004A2EA3">
        <w:rPr>
          <w:rStyle w:val="Emphasis"/>
        </w:rPr>
        <w:t>political direction</w:t>
      </w:r>
      <w:r w:rsidRPr="004A2EA3">
        <w:rPr>
          <w:sz w:val="16"/>
        </w:rPr>
        <w:t xml:space="preserve">. </w:t>
      </w:r>
      <w:r w:rsidRPr="00043889">
        <w:rPr>
          <w:rStyle w:val="StyleUnderline"/>
          <w:highlight w:val="green"/>
        </w:rPr>
        <w:t>We must recognize</w:t>
      </w:r>
      <w:r w:rsidRPr="004A2EA3">
        <w:rPr>
          <w:sz w:val="16"/>
        </w:rPr>
        <w:t xml:space="preserve">, on the one hand, the </w:t>
      </w:r>
      <w:proofErr w:type="gramStart"/>
      <w:r w:rsidRPr="00043889">
        <w:rPr>
          <w:rStyle w:val="Emphasis"/>
          <w:highlight w:val="green"/>
        </w:rPr>
        <w:t>knowledges</w:t>
      </w:r>
      <w:proofErr w:type="gramEnd"/>
      <w:r w:rsidRPr="00043889">
        <w:rPr>
          <w:rStyle w:val="Emphasis"/>
          <w:highlight w:val="green"/>
        </w:rPr>
        <w:t xml:space="preserve"> and organizational capacities</w:t>
      </w:r>
      <w:r w:rsidRPr="004A2EA3">
        <w:rPr>
          <w:sz w:val="16"/>
        </w:rPr>
        <w:t xml:space="preserve"> that people already possess and, on the other, what is necessary for the entire multitude to participate actively in the construction and implementation of lasting political projects. </w:t>
      </w:r>
      <w:r w:rsidRPr="004A2EA3">
        <w:rPr>
          <w:rStyle w:val="StyleUnderline"/>
        </w:rPr>
        <w:t>People do not need</w:t>
      </w:r>
      <w:r w:rsidRPr="004A2EA3">
        <w:rPr>
          <w:sz w:val="16"/>
        </w:rPr>
        <w:t xml:space="preserve"> to be given </w:t>
      </w:r>
      <w:r w:rsidRPr="004A2EA3">
        <w:rPr>
          <w:rStyle w:val="Emphasis"/>
        </w:rPr>
        <w:t>the party line</w:t>
      </w:r>
      <w:r w:rsidRPr="004A2EA3">
        <w:rPr>
          <w:sz w:val="16"/>
        </w:rPr>
        <w:t xml:space="preserve"> </w:t>
      </w:r>
      <w:r w:rsidRPr="004A2EA3">
        <w:rPr>
          <w:rStyle w:val="StyleUnderline"/>
        </w:rPr>
        <w:t>to</w:t>
      </w:r>
      <w:r w:rsidRPr="004A2EA3">
        <w:rPr>
          <w:sz w:val="16"/>
        </w:rPr>
        <w:t xml:space="preserve"> inform and </w:t>
      </w:r>
      <w:r w:rsidRPr="004A2EA3">
        <w:rPr>
          <w:rStyle w:val="Emphasis"/>
        </w:rPr>
        <w:t>guide</w:t>
      </w:r>
      <w:r w:rsidRPr="004A2EA3">
        <w:rPr>
          <w:sz w:val="16"/>
        </w:rPr>
        <w:t xml:space="preserve"> their </w:t>
      </w:r>
      <w:r w:rsidRPr="004A2EA3">
        <w:rPr>
          <w:rStyle w:val="Emphasis"/>
        </w:rPr>
        <w:t>practice</w:t>
      </w:r>
      <w:r w:rsidRPr="004A2EA3">
        <w:rPr>
          <w:sz w:val="16"/>
        </w:rPr>
        <w:t xml:space="preserve">. </w:t>
      </w:r>
      <w:r w:rsidRPr="004A2EA3">
        <w:rPr>
          <w:rStyle w:val="StyleUnderline"/>
        </w:rPr>
        <w:t>They</w:t>
      </w:r>
      <w:r w:rsidRPr="004A2EA3">
        <w:rPr>
          <w:sz w:val="16"/>
        </w:rPr>
        <w:t xml:space="preserve"> have the potential to </w:t>
      </w:r>
      <w:r w:rsidRPr="004A2EA3">
        <w:rPr>
          <w:rStyle w:val="Emphasis"/>
        </w:rPr>
        <w:t>recognize</w:t>
      </w:r>
      <w:r w:rsidRPr="004A2EA3">
        <w:rPr>
          <w:sz w:val="16"/>
        </w:rPr>
        <w:t xml:space="preserve"> their </w:t>
      </w:r>
      <w:r w:rsidRPr="004A2EA3">
        <w:rPr>
          <w:rStyle w:val="Emphasis"/>
        </w:rPr>
        <w:t>oppression</w:t>
      </w:r>
      <w:r w:rsidRPr="004A2EA3">
        <w:rPr>
          <w:sz w:val="16"/>
        </w:rPr>
        <w:t xml:space="preserve"> </w:t>
      </w:r>
      <w:r w:rsidRPr="004A2EA3">
        <w:rPr>
          <w:rStyle w:val="StyleUnderline"/>
        </w:rPr>
        <w:t>and</w:t>
      </w:r>
      <w:r w:rsidRPr="004A2EA3">
        <w:rPr>
          <w:sz w:val="16"/>
        </w:rPr>
        <w:t xml:space="preserve"> </w:t>
      </w:r>
      <w:r w:rsidRPr="004A2EA3">
        <w:rPr>
          <w:rStyle w:val="Emphasis"/>
        </w:rPr>
        <w:t>know what they want</w:t>
      </w:r>
      <w:r w:rsidRPr="004A2EA3">
        <w:rPr>
          <w:sz w:val="16"/>
        </w:rPr>
        <w:t>.</w:t>
      </w:r>
    </w:p>
    <w:p w14:paraId="07E7AC70" w14:textId="77777777" w:rsidR="000B0449" w:rsidRPr="004A2EA3" w:rsidRDefault="000B0449" w:rsidP="000B0449">
      <w:pPr>
        <w:rPr>
          <w:sz w:val="16"/>
        </w:rPr>
      </w:pPr>
      <w:r w:rsidRPr="004A2EA3">
        <w:rPr>
          <w:sz w:val="16"/>
        </w:rPr>
        <w:t xml:space="preserve">The capacities for strategy that are already widespread in social movements are often not immediately evident. A good first step toward unearthing them is to demystify the concept of “spontaneity.” </w:t>
      </w:r>
      <w:r w:rsidRPr="00043889">
        <w:rPr>
          <w:rStyle w:val="StyleUnderline"/>
          <w:highlight w:val="green"/>
        </w:rPr>
        <w:t>Distrust anyone who calls</w:t>
      </w:r>
      <w:r w:rsidRPr="004A2EA3">
        <w:rPr>
          <w:sz w:val="16"/>
        </w:rPr>
        <w:t xml:space="preserve"> a social </w:t>
      </w:r>
      <w:r w:rsidRPr="00043889">
        <w:rPr>
          <w:rStyle w:val="StyleUnderline"/>
          <w:highlight w:val="green"/>
        </w:rPr>
        <w:t>movement</w:t>
      </w:r>
      <w:r w:rsidRPr="004A2EA3">
        <w:rPr>
          <w:sz w:val="16"/>
        </w:rPr>
        <w:t xml:space="preserve"> or a revolt </w:t>
      </w:r>
      <w:r w:rsidRPr="00043889">
        <w:rPr>
          <w:rStyle w:val="Emphasis"/>
          <w:highlight w:val="green"/>
        </w:rPr>
        <w:t>spontaneous</w:t>
      </w:r>
      <w:r w:rsidRPr="004A2EA3">
        <w:rPr>
          <w:sz w:val="16"/>
        </w:rPr>
        <w:t xml:space="preserve">. </w:t>
      </w:r>
      <w:r w:rsidRPr="00043889">
        <w:rPr>
          <w:rStyle w:val="StyleUnderline"/>
          <w:highlight w:val="green"/>
        </w:rPr>
        <w:t>Belief in spontaneity</w:t>
      </w:r>
      <w:r w:rsidRPr="004A2EA3">
        <w:rPr>
          <w:sz w:val="16"/>
        </w:rPr>
        <w:t xml:space="preserve">, in politics as in physics, </w:t>
      </w:r>
      <w:r w:rsidRPr="00043889">
        <w:rPr>
          <w:rStyle w:val="StyleUnderline"/>
          <w:highlight w:val="green"/>
        </w:rPr>
        <w:t>is based</w:t>
      </w:r>
      <w:r w:rsidRPr="004A2EA3">
        <w:rPr>
          <w:sz w:val="16"/>
        </w:rPr>
        <w:t xml:space="preserve"> simply </w:t>
      </w:r>
      <w:r w:rsidRPr="00043889">
        <w:rPr>
          <w:rStyle w:val="StyleUnderline"/>
          <w:highlight w:val="green"/>
        </w:rPr>
        <w:t>on</w:t>
      </w:r>
      <w:r w:rsidRPr="004A2EA3">
        <w:rPr>
          <w:sz w:val="16"/>
        </w:rPr>
        <w:t xml:space="preserve"> an </w:t>
      </w:r>
      <w:r w:rsidRPr="00043889">
        <w:rPr>
          <w:rStyle w:val="Emphasis"/>
          <w:highlight w:val="green"/>
        </w:rPr>
        <w:t>ignorance of causes</w:t>
      </w:r>
      <w:r w:rsidRPr="004A2EA3">
        <w:rPr>
          <w:sz w:val="16"/>
        </w:rPr>
        <w:t xml:space="preserve">—and, for our purposes, ignorance of the existing social organization from which it emerges. When in February 1960, for instance, four young black men sat at the whites-only lunch counter of a Woolworth’s in Greensboro, North Carolina, and refused to leave, journalists and many academics described it as a spontaneous protest—and from the outside it certainly appeared to come from nowhere. But when you look within the movement, as Aldon Morris argues, you can see the rich organizational structures from which it emerged, including student associations, church and community groups, and sections of the NAACP, as well as the cycle of sit-in protests that spread throughout the US South in the 1950s. </w:t>
      </w:r>
      <w:r w:rsidRPr="004A2EA3">
        <w:rPr>
          <w:rStyle w:val="StyleUnderline"/>
        </w:rPr>
        <w:t>The Greensboro sit-in was not spontaneous but an expression of a broad network of ongoing organizational activity</w:t>
      </w:r>
      <w:r w:rsidRPr="004A2EA3">
        <w:rPr>
          <w:sz w:val="16"/>
        </w:rPr>
        <w:t>.11 The same is true of many workers’ struggles throughout Europe in the 1960s and ’70s, which the dominant trade unions and party leaders called “spontaneous” in order to discredit them. They too, however, were the fruit of continuous, tireless agitation inside and outside the factories.12 Belief in spontaneity is an ideological position— ignorance is never really innocent—</w:t>
      </w:r>
      <w:r w:rsidRPr="004A2EA3">
        <w:rPr>
          <w:rStyle w:val="StyleUnderline"/>
        </w:rPr>
        <w:t xml:space="preserve">that </w:t>
      </w:r>
      <w:r w:rsidRPr="00043889">
        <w:rPr>
          <w:rStyle w:val="StyleUnderline"/>
          <w:highlight w:val="green"/>
        </w:rPr>
        <w:t>serves</w:t>
      </w:r>
      <w:r w:rsidRPr="004A2EA3">
        <w:rPr>
          <w:sz w:val="16"/>
        </w:rPr>
        <w:t xml:space="preserve"> (consciously or not) </w:t>
      </w:r>
      <w:r w:rsidRPr="00043889">
        <w:rPr>
          <w:rStyle w:val="StyleUnderline"/>
          <w:highlight w:val="green"/>
        </w:rPr>
        <w:t>to</w:t>
      </w:r>
      <w:r w:rsidRPr="004A2EA3">
        <w:rPr>
          <w:rStyle w:val="StyleUnderline"/>
        </w:rPr>
        <w:t xml:space="preserve"> eclipse and </w:t>
      </w:r>
      <w:r w:rsidRPr="00043889">
        <w:rPr>
          <w:rStyle w:val="StyleUnderline"/>
          <w:highlight w:val="green"/>
        </w:rPr>
        <w:t>discredit</w:t>
      </w:r>
      <w:r w:rsidRPr="004A2EA3">
        <w:rPr>
          <w:rStyle w:val="StyleUnderline"/>
        </w:rPr>
        <w:t xml:space="preserve"> the </w:t>
      </w:r>
      <w:r w:rsidRPr="00043889">
        <w:rPr>
          <w:rStyle w:val="StyleUnderline"/>
          <w:highlight w:val="green"/>
        </w:rPr>
        <w:t>work, knowledge, and organizational structures that stand behind</w:t>
      </w:r>
      <w:r w:rsidRPr="004A2EA3">
        <w:rPr>
          <w:rStyle w:val="StyleUnderline"/>
        </w:rPr>
        <w:t xml:space="preserve"> events of </w:t>
      </w:r>
      <w:r w:rsidRPr="00043889">
        <w:rPr>
          <w:rStyle w:val="StyleUnderline"/>
          <w:highlight w:val="green"/>
        </w:rPr>
        <w:t>protest and revolt</w:t>
      </w:r>
      <w:r w:rsidRPr="004A2EA3">
        <w:rPr>
          <w:sz w:val="16"/>
        </w:rPr>
        <w:t xml:space="preserve">. </w:t>
      </w:r>
      <w:r w:rsidRPr="004A2EA3">
        <w:rPr>
          <w:rStyle w:val="StyleUnderline"/>
        </w:rPr>
        <w:t xml:space="preserve">We need to </w:t>
      </w:r>
      <w:r w:rsidRPr="004A2EA3">
        <w:rPr>
          <w:rStyle w:val="Emphasis"/>
        </w:rPr>
        <w:t>investigate</w:t>
      </w:r>
      <w:r w:rsidRPr="004A2EA3">
        <w:rPr>
          <w:rStyle w:val="StyleUnderline"/>
        </w:rPr>
        <w:t xml:space="preserve"> the </w:t>
      </w:r>
      <w:r w:rsidRPr="004A2EA3">
        <w:rPr>
          <w:rStyle w:val="Emphasis"/>
        </w:rPr>
        <w:t>structures</w:t>
      </w:r>
      <w:r w:rsidRPr="004A2EA3">
        <w:rPr>
          <w:rStyle w:val="StyleUnderline"/>
        </w:rPr>
        <w:t xml:space="preserve"> and </w:t>
      </w:r>
      <w:r w:rsidRPr="004A2EA3">
        <w:rPr>
          <w:rStyle w:val="Emphasis"/>
        </w:rPr>
        <w:t>experiences</w:t>
      </w:r>
      <w:r w:rsidRPr="004A2EA3">
        <w:rPr>
          <w:rStyle w:val="StyleUnderline"/>
        </w:rPr>
        <w:t xml:space="preserve"> from which “</w:t>
      </w:r>
      <w:r w:rsidRPr="004A2EA3">
        <w:rPr>
          <w:rStyle w:val="Emphasis"/>
        </w:rPr>
        <w:t>spontaneity</w:t>
      </w:r>
      <w:r w:rsidRPr="004A2EA3">
        <w:rPr>
          <w:rStyle w:val="StyleUnderline"/>
        </w:rPr>
        <w:t xml:space="preserve">” arises and </w:t>
      </w:r>
      <w:r w:rsidRPr="004A2EA3">
        <w:rPr>
          <w:rStyle w:val="Emphasis"/>
        </w:rPr>
        <w:t>reveal</w:t>
      </w:r>
      <w:r w:rsidRPr="004A2EA3">
        <w:rPr>
          <w:rStyle w:val="StyleUnderline"/>
        </w:rPr>
        <w:t xml:space="preserve"> what those </w:t>
      </w:r>
      <w:r w:rsidRPr="004A2EA3">
        <w:rPr>
          <w:rStyle w:val="Emphasis"/>
        </w:rPr>
        <w:t>social bodies can do</w:t>
      </w:r>
      <w:r w:rsidRPr="004A2EA3">
        <w:rPr>
          <w:sz w:val="16"/>
        </w:rPr>
        <w:t>.13</w:t>
      </w:r>
    </w:p>
    <w:p w14:paraId="5DCF04D3" w14:textId="77777777" w:rsidR="000B0449" w:rsidRPr="004A2EA3" w:rsidRDefault="000B0449" w:rsidP="000B0449">
      <w:pPr>
        <w:rPr>
          <w:rStyle w:val="StyleUnderline"/>
        </w:rPr>
      </w:pPr>
      <w:r w:rsidRPr="004A2EA3">
        <w:rPr>
          <w:sz w:val="16"/>
        </w:rPr>
        <w:t xml:space="preserve">To discover how widespread capacities for strategy are, however, we have to look beyond activist organizations and beyond the realm of politics; we need to delve into the social terrain. For this reason, in parts II and III we will descend from the realm of politics to investigate the social and economic relationships of cooperation that constitute contemporary society. </w:t>
      </w:r>
      <w:r w:rsidRPr="004A2EA3">
        <w:rPr>
          <w:rStyle w:val="StyleUnderline"/>
        </w:rPr>
        <w:t>Only in this way will we be able to gauge accurately people’s current capacities, to recognize the existing wealth but also the deficiencies, and thus to plot what must be done.</w:t>
      </w:r>
    </w:p>
    <w:p w14:paraId="69F8FF12" w14:textId="77777777" w:rsidR="000B0449" w:rsidRDefault="000B0449" w:rsidP="000B0449">
      <w:r w:rsidRPr="004A2EA3">
        <w:rPr>
          <w:sz w:val="16"/>
        </w:rPr>
        <w:t xml:space="preserve">Toward a new problem </w:t>
      </w:r>
      <w:proofErr w:type="gramStart"/>
      <w:r w:rsidRPr="004A2EA3">
        <w:rPr>
          <w:sz w:val="16"/>
        </w:rPr>
        <w:t>The</w:t>
      </w:r>
      <w:proofErr w:type="gramEnd"/>
      <w:r w:rsidRPr="004A2EA3">
        <w:rPr>
          <w:sz w:val="16"/>
        </w:rPr>
        <w:t xml:space="preserve"> inversion of strategy and </w:t>
      </w:r>
      <w:r w:rsidRPr="004A2EA3">
        <w:rPr>
          <w:rStyle w:val="Emphasis"/>
        </w:rPr>
        <w:t>tactics promises</w:t>
      </w:r>
      <w:r w:rsidRPr="004A2EA3">
        <w:rPr>
          <w:sz w:val="16"/>
        </w:rPr>
        <w:t xml:space="preserve"> (or alludes to) </w:t>
      </w:r>
      <w:r w:rsidRPr="004A2EA3">
        <w:rPr>
          <w:rStyle w:val="StyleUnderline"/>
        </w:rPr>
        <w:t>a</w:t>
      </w:r>
      <w:r w:rsidRPr="004A2EA3">
        <w:rPr>
          <w:sz w:val="16"/>
        </w:rPr>
        <w:t xml:space="preserve"> substantially </w:t>
      </w:r>
      <w:r w:rsidRPr="004A2EA3">
        <w:rPr>
          <w:rStyle w:val="StyleUnderline"/>
        </w:rPr>
        <w:t>new problem</w:t>
      </w:r>
      <w:r w:rsidRPr="004A2EA3">
        <w:rPr>
          <w:sz w:val="16"/>
        </w:rPr>
        <w:t xml:space="preserve">. Rather than posing the proper relationship between the masses and leadership, spontaneity and centralism, </w:t>
      </w:r>
      <w:proofErr w:type="gramStart"/>
      <w:r w:rsidRPr="004A2EA3">
        <w:rPr>
          <w:sz w:val="16"/>
        </w:rPr>
        <w:t>democracy</w:t>
      </w:r>
      <w:proofErr w:type="gramEnd"/>
      <w:r w:rsidRPr="004A2EA3">
        <w:rPr>
          <w:sz w:val="16"/>
        </w:rPr>
        <w:t xml:space="preserve"> and authority, as do the theories of the modern revolutionary, progressive, and liberal traditions, </w:t>
      </w:r>
      <w:r w:rsidRPr="004A2EA3">
        <w:rPr>
          <w:rStyle w:val="StyleUnderline"/>
        </w:rPr>
        <w:t>this inversion fundamentally alters the meaning of the two poles and thus transforms the entire political paradigm</w:t>
      </w:r>
      <w:r w:rsidRPr="004A2EA3">
        <w:rPr>
          <w:sz w:val="16"/>
        </w:rPr>
        <w:t>. Action of the multitude is (or must be) no longer tactical, short-sighted, and blind to the general social interest. The calling (</w:t>
      </w:r>
      <w:proofErr w:type="spellStart"/>
      <w:r w:rsidRPr="004A2EA3">
        <w:rPr>
          <w:sz w:val="16"/>
        </w:rPr>
        <w:t>Beruf</w:t>
      </w:r>
      <w:proofErr w:type="spellEnd"/>
      <w:r w:rsidRPr="004A2EA3">
        <w:rPr>
          <w:sz w:val="16"/>
        </w:rPr>
        <w:t xml:space="preserve">) of the multitude is strategic. And, correspondingly, </w:t>
      </w:r>
      <w:r w:rsidRPr="00043889">
        <w:rPr>
          <w:rStyle w:val="Emphasis"/>
          <w:highlight w:val="green"/>
        </w:rPr>
        <w:t>leadership must become</w:t>
      </w:r>
      <w:r w:rsidRPr="004A2EA3">
        <w:rPr>
          <w:sz w:val="16"/>
        </w:rPr>
        <w:t xml:space="preserve"> something fundamentally different: </w:t>
      </w:r>
      <w:r w:rsidRPr="00043889">
        <w:rPr>
          <w:rStyle w:val="Emphasis"/>
          <w:highlight w:val="green"/>
        </w:rPr>
        <w:t>a weapon to wield and dispose of as the occasion dictates</w:t>
      </w:r>
      <w:r w:rsidRPr="004A2EA3">
        <w:t>.</w:t>
      </w:r>
    </w:p>
    <w:p w14:paraId="347A8D64" w14:textId="77777777" w:rsidR="00B61D2C" w:rsidRDefault="00B61D2C" w:rsidP="007B24A6">
      <w:pPr>
        <w:pStyle w:val="Heading4"/>
      </w:pPr>
    </w:p>
    <w:p w14:paraId="279F5F8F" w14:textId="7824BD2E" w:rsidR="000B0449" w:rsidRDefault="000B0449" w:rsidP="007B24A6">
      <w:pPr>
        <w:pStyle w:val="Heading4"/>
      </w:pPr>
      <w:r>
        <w:t xml:space="preserve">SSD – reading the cap k against an enforcement </w:t>
      </w:r>
      <w:proofErr w:type="spellStart"/>
      <w:r>
        <w:t>aff</w:t>
      </w:r>
      <w:proofErr w:type="spellEnd"/>
      <w:r>
        <w:t xml:space="preserve"> allows you to continue criticizing capitalisms infiltration of debate or the </w:t>
      </w:r>
      <w:proofErr w:type="spellStart"/>
      <w:r>
        <w:t>affs</w:t>
      </w:r>
      <w:proofErr w:type="spellEnd"/>
      <w:r>
        <w:t xml:space="preserve"> securitization of space by public entities</w:t>
      </w:r>
    </w:p>
    <w:p w14:paraId="41EC450D" w14:textId="7549B486" w:rsidR="007B24A6" w:rsidRDefault="00F8160B" w:rsidP="007B24A6">
      <w:pPr>
        <w:pStyle w:val="Heading4"/>
      </w:pPr>
      <w:r>
        <w:t xml:space="preserve">TVA – I affirm that an international coalition of </w:t>
      </w:r>
      <w:proofErr w:type="spellStart"/>
      <w:r>
        <w:t>anticapitalist</w:t>
      </w:r>
      <w:proofErr w:type="spellEnd"/>
      <w:r>
        <w:t xml:space="preserve"> ought to declare the appropriation of space by private entities unjust by tactically restricting private space flight </w:t>
      </w:r>
    </w:p>
    <w:p w14:paraId="30B21EC6" w14:textId="3532B4AA" w:rsidR="000B0449" w:rsidRPr="000B0449" w:rsidRDefault="000B0449" w:rsidP="000B0449">
      <w:r>
        <w:t>How T is a ceiling because it’s the only possible ceiling there are no functional limits because there is no actor</w:t>
      </w:r>
    </w:p>
    <w:p w14:paraId="122D8A71" w14:textId="77777777" w:rsidR="00B61D2C" w:rsidRDefault="00B61D2C" w:rsidP="00B61D2C">
      <w:pPr>
        <w:pStyle w:val="Heading4"/>
      </w:pPr>
    </w:p>
    <w:p w14:paraId="3E00A356" w14:textId="0F0371B3" w:rsidR="00B61D2C" w:rsidRDefault="00B61D2C" w:rsidP="00B61D2C">
      <w:pPr>
        <w:pStyle w:val="Heading4"/>
      </w:pPr>
      <w:r>
        <w:t>On this topic T has to be a ceiling because the only limit to this topic is the wording which means that anything unrelated to the appropriation of space is impossible to predict and anything other than that is extra T and impossible to test</w:t>
      </w:r>
    </w:p>
    <w:p w14:paraId="2E9B1864" w14:textId="177FAF18" w:rsidR="00B61D2C" w:rsidRDefault="00B61D2C" w:rsidP="00B61D2C">
      <w:pPr>
        <w:pStyle w:val="Heading4"/>
      </w:pPr>
      <w:r>
        <w:t xml:space="preserve">Defer to competing </w:t>
      </w:r>
      <w:proofErr w:type="spellStart"/>
      <w:r>
        <w:t>interps</w:t>
      </w:r>
      <w:proofErr w:type="spellEnd"/>
      <w:r>
        <w:t xml:space="preserve"> because it’s about competing models ours is a model where we can ensure effective testing of resistance</w:t>
      </w:r>
      <w:r w:rsidR="00E7531F">
        <w:t xml:space="preserve"> No RVI’s because that creates a chilling effect deterring debaters from questioning the efficacy of your model of debate which results in unending abuse</w:t>
      </w:r>
    </w:p>
    <w:p w14:paraId="0902B29C" w14:textId="32FC7626" w:rsidR="007B24A6" w:rsidRDefault="007B24A6" w:rsidP="007B24A6">
      <w:pPr>
        <w:pStyle w:val="Heading2"/>
      </w:pPr>
      <w:r>
        <w:t>Case</w:t>
      </w:r>
    </w:p>
    <w:p w14:paraId="3388A0AA" w14:textId="13E1B010" w:rsidR="007B24A6" w:rsidRDefault="007B24A6" w:rsidP="007B24A6">
      <w:pPr>
        <w:pStyle w:val="Heading3"/>
      </w:pPr>
      <w:r>
        <w:t>Presumption</w:t>
      </w:r>
    </w:p>
    <w:p w14:paraId="64C83AD2" w14:textId="38B661BC" w:rsidR="000B0449" w:rsidRDefault="000B0449" w:rsidP="00F8160B">
      <w:pPr>
        <w:pStyle w:val="Heading4"/>
      </w:pPr>
      <w:r>
        <w:t xml:space="preserve">The wright evidence is so </w:t>
      </w:r>
      <w:proofErr w:type="spellStart"/>
      <w:r>
        <w:t>underhighlighted</w:t>
      </w:r>
      <w:proofErr w:type="spellEnd"/>
      <w:r>
        <w:t xml:space="preserve"> force them </w:t>
      </w:r>
      <w:proofErr w:type="spellStart"/>
      <w:r>
        <w:t>todefend</w:t>
      </w:r>
      <w:proofErr w:type="spellEnd"/>
      <w:r>
        <w:t xml:space="preserve"> the highlighted parts of their card it says it informs forms of resistance with no examples or empirics.</w:t>
      </w:r>
    </w:p>
    <w:p w14:paraId="192B643B" w14:textId="1F14066C" w:rsidR="000B0449" w:rsidRDefault="000B0449" w:rsidP="00F8160B">
      <w:pPr>
        <w:pStyle w:val="Heading4"/>
      </w:pPr>
      <w:r>
        <w:t>No solvency evidence of these imagining producing a sufficient revolution to topple capitalism</w:t>
      </w:r>
    </w:p>
    <w:p w14:paraId="1F19D50A" w14:textId="3FA190D5" w:rsidR="00F8160B" w:rsidRDefault="007B24A6" w:rsidP="00F8160B">
      <w:pPr>
        <w:pStyle w:val="Heading4"/>
      </w:pPr>
      <w:r>
        <w:t>Ballot doesn’t do anything to create “real change”</w:t>
      </w:r>
      <w:r w:rsidR="000B0449">
        <w:t xml:space="preserve"> </w:t>
      </w:r>
      <w:proofErr w:type="spellStart"/>
      <w:r w:rsidR="000B0449">
        <w:t>its</w:t>
      </w:r>
      <w:proofErr w:type="spellEnd"/>
      <w:r w:rsidR="000B0449">
        <w:t xml:space="preserve"> impossible without example</w:t>
      </w:r>
      <w:r w:rsidR="00B61D2C">
        <w:t xml:space="preserve"> and their Holloway evidence says nothing about ballots </w:t>
      </w:r>
      <w:proofErr w:type="spellStart"/>
      <w:r w:rsidR="00B61D2C">
        <w:t>its</w:t>
      </w:r>
      <w:proofErr w:type="spellEnd"/>
      <w:r w:rsidR="00B61D2C">
        <w:t xml:space="preserve"> just about intensifying resistance which the ballot isn’t key for</w:t>
      </w:r>
      <w:r w:rsidR="00E7531F">
        <w:t xml:space="preserve"> it means their discussion/research </w:t>
      </w:r>
      <w:proofErr w:type="spellStart"/>
      <w:proofErr w:type="gramStart"/>
      <w:r w:rsidR="00E7531F">
        <w:t>sov,es</w:t>
      </w:r>
      <w:proofErr w:type="spellEnd"/>
      <w:proofErr w:type="gramEnd"/>
      <w:r w:rsidR="00E7531F">
        <w:t xml:space="preserve"> and you can vote negative right now</w:t>
      </w:r>
    </w:p>
    <w:p w14:paraId="479A64D4" w14:textId="065CDCED" w:rsidR="000B0449" w:rsidRDefault="000B0449" w:rsidP="000B0449">
      <w:pPr>
        <w:pStyle w:val="Heading4"/>
      </w:pPr>
      <w:r>
        <w:t xml:space="preserve">The </w:t>
      </w:r>
      <w:proofErr w:type="spellStart"/>
      <w:r>
        <w:t>robinson</w:t>
      </w:r>
      <w:proofErr w:type="spellEnd"/>
      <w:r>
        <w:t xml:space="preserve"> evidence says there is a slew of forces predicated on preserving capitalist ideology they have handwaved these away and said they can overcome </w:t>
      </w:r>
      <w:proofErr w:type="gramStart"/>
      <w:r>
        <w:t xml:space="preserve">this </w:t>
      </w:r>
      <w:r w:rsidR="00B61D2C">
        <w:t xml:space="preserve"> nothing</w:t>
      </w:r>
      <w:proofErr w:type="gramEnd"/>
      <w:r w:rsidR="00B61D2C">
        <w:t xml:space="preserve"> about the ballot or their affirmative </w:t>
      </w:r>
      <w:proofErr w:type="spellStart"/>
      <w:r w:rsidR="00B61D2C">
        <w:t>iss</w:t>
      </w:r>
      <w:proofErr w:type="spellEnd"/>
      <w:r w:rsidR="00B61D2C">
        <w:t xml:space="preserve"> sufficient to battling these neoliberal forces</w:t>
      </w:r>
    </w:p>
    <w:p w14:paraId="195D25C9" w14:textId="2F310D20" w:rsidR="00B61D2C" w:rsidRDefault="00B61D2C" w:rsidP="000B0449">
      <w:pPr>
        <w:pStyle w:val="Heading4"/>
      </w:pPr>
      <w:proofErr w:type="gramStart"/>
      <w:r>
        <w:t>Harney</w:t>
      </w:r>
      <w:proofErr w:type="gramEnd"/>
      <w:r>
        <w:t xml:space="preserve"> they don’t have access to because he disagrees with most communist about tactics this card s about </w:t>
      </w:r>
      <w:proofErr w:type="spellStart"/>
      <w:r>
        <w:t>logistis</w:t>
      </w:r>
      <w:proofErr w:type="spellEnd"/>
      <w:r>
        <w:t xml:space="preserve"> which requires a shift in subjectivity you </w:t>
      </w:r>
      <w:proofErr w:type="spellStart"/>
      <w:r>
        <w:t>cant</w:t>
      </w:r>
      <w:proofErr w:type="spellEnd"/>
      <w:r>
        <w:t xml:space="preserve"> solve for</w:t>
      </w:r>
      <w:r w:rsidR="00E7531F">
        <w:t xml:space="preserve"> and have no evidence to solve for </w:t>
      </w:r>
    </w:p>
    <w:p w14:paraId="11314B51" w14:textId="53DE7C8E" w:rsidR="000B0449" w:rsidRDefault="000B0449" w:rsidP="000B0449">
      <w:pPr>
        <w:pStyle w:val="Heading4"/>
      </w:pPr>
      <w:proofErr w:type="spellStart"/>
      <w:r>
        <w:t>Aff</w:t>
      </w:r>
      <w:proofErr w:type="spellEnd"/>
      <w:r>
        <w:t xml:space="preserve"> fails and causes transition wars. </w:t>
      </w:r>
    </w:p>
    <w:p w14:paraId="2B230C63" w14:textId="77777777" w:rsidR="000B0449" w:rsidRPr="00293E17" w:rsidRDefault="000B0449" w:rsidP="000B0449">
      <w:r>
        <w:rPr>
          <w:rStyle w:val="Style13ptBold"/>
        </w:rPr>
        <w:t>Smith</w:t>
      </w:r>
      <w:r w:rsidRPr="00293E17">
        <w:rPr>
          <w:rStyle w:val="Style13ptBold"/>
        </w:rPr>
        <w:t xml:space="preserve"> '</w:t>
      </w:r>
      <w:r>
        <w:rPr>
          <w:rStyle w:val="Style13ptBold"/>
        </w:rPr>
        <w:t>19</w:t>
      </w:r>
      <w:r w:rsidRPr="00293E17">
        <w:rPr>
          <w:rStyle w:val="Style13ptBold"/>
        </w:rPr>
        <w:t xml:space="preserve"> </w:t>
      </w:r>
      <w:r>
        <w:t>[Noah; 4/5/19; Bloomberg Opinion columnist, former assistant professor of finance at Stony Brook University; "Dumping Capitalism Won’t Save the Planet," https://www.bloomberg.com/opinion/articles/2019-04-05/capitalism-is-more-likely-to-limit-climate-change-than-socialism]</w:t>
      </w:r>
    </w:p>
    <w:p w14:paraId="7A9F0103" w14:textId="77777777" w:rsidR="000B0449" w:rsidRPr="00B61D2C" w:rsidRDefault="000B0449" w:rsidP="000B0449">
      <w:pPr>
        <w:rPr>
          <w:sz w:val="16"/>
        </w:rPr>
      </w:pPr>
      <w:r w:rsidRPr="00293E17">
        <w:rPr>
          <w:rStyle w:val="StyleUnderline"/>
        </w:rPr>
        <w:t xml:space="preserve">It has become </w:t>
      </w:r>
      <w:r w:rsidRPr="00293E17">
        <w:rPr>
          <w:rStyle w:val="Emphasis"/>
        </w:rPr>
        <w:t>fashionable</w:t>
      </w:r>
      <w:r w:rsidRPr="00293E17">
        <w:rPr>
          <w:sz w:val="16"/>
        </w:rPr>
        <w:t xml:space="preserve"> on social media and </w:t>
      </w:r>
      <w:r w:rsidRPr="00293E17">
        <w:rPr>
          <w:rStyle w:val="StyleUnderline"/>
        </w:rPr>
        <w:t xml:space="preserve">in certain publications to argue that </w:t>
      </w:r>
      <w:r w:rsidRPr="00293E17">
        <w:rPr>
          <w:rStyle w:val="Emphasis"/>
        </w:rPr>
        <w:t>capitalism is killing the planet</w:t>
      </w:r>
      <w:r w:rsidRPr="00293E17">
        <w:rPr>
          <w:sz w:val="16"/>
        </w:rPr>
        <w:t xml:space="preserve">. Even renowned investor Jeremy Grantham, hardly a radical, made that assertion last year. </w:t>
      </w:r>
      <w:r w:rsidRPr="00293E17">
        <w:rPr>
          <w:rStyle w:val="StyleUnderline"/>
        </w:rPr>
        <w:t xml:space="preserve">The </w:t>
      </w:r>
      <w:r w:rsidRPr="00293E17">
        <w:rPr>
          <w:rStyle w:val="Emphasis"/>
        </w:rPr>
        <w:t>basic idea</w:t>
      </w:r>
      <w:r w:rsidRPr="00293E17">
        <w:rPr>
          <w:rStyle w:val="StyleUnderline"/>
        </w:rPr>
        <w:t xml:space="preserve"> is that the </w:t>
      </w:r>
      <w:r w:rsidRPr="00293E17">
        <w:rPr>
          <w:rStyle w:val="Emphasis"/>
        </w:rPr>
        <w:t>profit motive</w:t>
      </w:r>
      <w:r w:rsidRPr="00293E17">
        <w:rPr>
          <w:rStyle w:val="StyleUnderline"/>
        </w:rPr>
        <w:t xml:space="preserve"> drives the </w:t>
      </w:r>
      <w:r w:rsidRPr="00293E17">
        <w:rPr>
          <w:rStyle w:val="Emphasis"/>
        </w:rPr>
        <w:t>private sector</w:t>
      </w:r>
      <w:r w:rsidRPr="00293E17">
        <w:rPr>
          <w:rStyle w:val="StyleUnderline"/>
        </w:rPr>
        <w:t xml:space="preserve"> to </w:t>
      </w:r>
      <w:r w:rsidRPr="00293E17">
        <w:rPr>
          <w:rStyle w:val="Emphasis"/>
        </w:rPr>
        <w:t>spew carbon</w:t>
      </w:r>
      <w:r w:rsidRPr="00293E17">
        <w:rPr>
          <w:sz w:val="16"/>
        </w:rPr>
        <w:t xml:space="preserve"> into the air with reckless abandon. Though many economists and some climate activists believe that the problem is best addressed by modifying market incentives with a carbon tax, </w:t>
      </w:r>
      <w:r w:rsidRPr="00293E17">
        <w:rPr>
          <w:rStyle w:val="StyleUnderline"/>
        </w:rPr>
        <w:t xml:space="preserve">many activists believe that the problem can’t be addressed </w:t>
      </w:r>
      <w:r w:rsidRPr="00293E17">
        <w:rPr>
          <w:rStyle w:val="Emphasis"/>
        </w:rPr>
        <w:t>without rebuilding</w:t>
      </w:r>
      <w:r w:rsidRPr="00293E17">
        <w:rPr>
          <w:rStyle w:val="StyleUnderline"/>
        </w:rPr>
        <w:t xml:space="preserve"> the </w:t>
      </w:r>
      <w:r w:rsidRPr="00293E17">
        <w:rPr>
          <w:rStyle w:val="Emphasis"/>
        </w:rPr>
        <w:t>economy</w:t>
      </w:r>
      <w:r w:rsidRPr="00293E17">
        <w:rPr>
          <w:sz w:val="16"/>
        </w:rPr>
        <w:t xml:space="preserve"> along </w:t>
      </w:r>
      <w:r w:rsidRPr="00B61D2C">
        <w:rPr>
          <w:sz w:val="16"/>
        </w:rPr>
        <w:t>centrally planned lines.</w:t>
      </w:r>
    </w:p>
    <w:p w14:paraId="40F6C222" w14:textId="77777777" w:rsidR="000B0449" w:rsidRPr="00293E17" w:rsidRDefault="000B0449" w:rsidP="000B0449">
      <w:pPr>
        <w:rPr>
          <w:sz w:val="16"/>
        </w:rPr>
      </w:pPr>
      <w:r w:rsidRPr="00B61D2C">
        <w:rPr>
          <w:rStyle w:val="StyleUnderline"/>
        </w:rPr>
        <w:t>The climate threat is certainly dire</w:t>
      </w:r>
      <w:r w:rsidRPr="00B61D2C">
        <w:rPr>
          <w:sz w:val="16"/>
        </w:rPr>
        <w:t xml:space="preserve">, and carbon taxes are unlikely to be enough to solve the problem. </w:t>
      </w:r>
      <w:r w:rsidRPr="00B61D2C">
        <w:rPr>
          <w:rStyle w:val="StyleUnderline"/>
        </w:rPr>
        <w:t>But eco-socialism is</w:t>
      </w:r>
      <w:r w:rsidRPr="00B61D2C">
        <w:rPr>
          <w:sz w:val="16"/>
        </w:rPr>
        <w:t xml:space="preserve"> probably </w:t>
      </w:r>
      <w:r w:rsidRPr="00B61D2C">
        <w:rPr>
          <w:rStyle w:val="Emphasis"/>
        </w:rPr>
        <w:t>not</w:t>
      </w:r>
      <w:r w:rsidRPr="00B61D2C">
        <w:rPr>
          <w:rStyle w:val="StyleUnderline"/>
        </w:rPr>
        <w:t xml:space="preserve"> going to be an </w:t>
      </w:r>
      <w:r w:rsidRPr="00B61D2C">
        <w:rPr>
          <w:rStyle w:val="Emphasis"/>
        </w:rPr>
        <w:t>effective method</w:t>
      </w:r>
      <w:r w:rsidRPr="00B61D2C">
        <w:rPr>
          <w:rStyle w:val="StyleUnderline"/>
        </w:rPr>
        <w:t xml:space="preserve"> of addressing that threa</w:t>
      </w:r>
      <w:r w:rsidRPr="00293E17">
        <w:rPr>
          <w:rStyle w:val="StyleUnderline"/>
        </w:rPr>
        <w:t xml:space="preserve">t. </w:t>
      </w:r>
      <w:r w:rsidRPr="00832ACD">
        <w:rPr>
          <w:rStyle w:val="Emphasis"/>
          <w:highlight w:val="cyan"/>
        </w:rPr>
        <w:t>Dismantling</w:t>
      </w:r>
      <w:r w:rsidRPr="00832ACD">
        <w:rPr>
          <w:rStyle w:val="StyleUnderline"/>
          <w:highlight w:val="cyan"/>
        </w:rPr>
        <w:t xml:space="preserve"> an </w:t>
      </w:r>
      <w:r w:rsidRPr="00832ACD">
        <w:rPr>
          <w:rStyle w:val="Emphasis"/>
          <w:highlight w:val="cyan"/>
        </w:rPr>
        <w:t>entire</w:t>
      </w:r>
      <w:r w:rsidRPr="00293E17">
        <w:rPr>
          <w:rStyle w:val="Emphasis"/>
        </w:rPr>
        <w:t xml:space="preserve"> economic </w:t>
      </w:r>
      <w:r w:rsidRPr="00832ACD">
        <w:rPr>
          <w:rStyle w:val="Emphasis"/>
          <w:highlight w:val="cyan"/>
        </w:rPr>
        <w:t>system</w:t>
      </w:r>
      <w:r w:rsidRPr="00832ACD">
        <w:rPr>
          <w:rStyle w:val="StyleUnderline"/>
          <w:highlight w:val="cyan"/>
        </w:rPr>
        <w:t xml:space="preserve"> is </w:t>
      </w:r>
      <w:r w:rsidRPr="00832ACD">
        <w:rPr>
          <w:rStyle w:val="Emphasis"/>
          <w:highlight w:val="cyan"/>
        </w:rPr>
        <w:t>never easy</w:t>
      </w:r>
      <w:r w:rsidRPr="00832ACD">
        <w:rPr>
          <w:rStyle w:val="StyleUnderline"/>
          <w:highlight w:val="cyan"/>
        </w:rPr>
        <w:t>, and</w:t>
      </w:r>
      <w:r w:rsidRPr="00293E17">
        <w:rPr>
          <w:rStyle w:val="StyleUnderline"/>
        </w:rPr>
        <w:t xml:space="preserve"> probably </w:t>
      </w:r>
      <w:r w:rsidRPr="00832ACD">
        <w:rPr>
          <w:rStyle w:val="StyleUnderline"/>
          <w:highlight w:val="cyan"/>
        </w:rPr>
        <w:t xml:space="preserve">would </w:t>
      </w:r>
      <w:r w:rsidRPr="00832ACD">
        <w:rPr>
          <w:rStyle w:val="Emphasis"/>
          <w:highlight w:val="cyan"/>
        </w:rPr>
        <w:t>touch off armed conflict</w:t>
      </w:r>
      <w:r w:rsidRPr="00832ACD">
        <w:rPr>
          <w:rStyle w:val="StyleUnderline"/>
          <w:highlight w:val="cyan"/>
        </w:rPr>
        <w:t xml:space="preserve"> and</w:t>
      </w:r>
      <w:r w:rsidRPr="00293E17">
        <w:rPr>
          <w:rStyle w:val="StyleUnderline"/>
        </w:rPr>
        <w:t xml:space="preserve"> </w:t>
      </w:r>
      <w:r w:rsidRPr="00293E17">
        <w:rPr>
          <w:rStyle w:val="Emphasis"/>
        </w:rPr>
        <w:t xml:space="preserve">major </w:t>
      </w:r>
      <w:proofErr w:type="spellStart"/>
      <w:r w:rsidRPr="00B61D2C">
        <w:rPr>
          <w:rStyle w:val="Emphasis"/>
        </w:rPr>
        <w:t>asdasd</w:t>
      </w:r>
      <w:proofErr w:type="spellEnd"/>
      <w:r w:rsidRPr="00B61D2C">
        <w:rPr>
          <w:rStyle w:val="Emphasis"/>
        </w:rPr>
        <w:t xml:space="preserve"> </w:t>
      </w:r>
      <w:r w:rsidRPr="00832ACD">
        <w:rPr>
          <w:rStyle w:val="Emphasis"/>
          <w:highlight w:val="cyan"/>
        </w:rPr>
        <w:t>upheaval</w:t>
      </w:r>
      <w:r w:rsidRPr="00832ACD">
        <w:rPr>
          <w:rStyle w:val="StyleUnderline"/>
          <w:highlight w:val="cyan"/>
        </w:rPr>
        <w:t>. In the scramble</w:t>
      </w:r>
      <w:r w:rsidRPr="00293E17">
        <w:rPr>
          <w:rStyle w:val="StyleUnderline"/>
        </w:rPr>
        <w:t xml:space="preserve"> to win those battles, </w:t>
      </w:r>
      <w:r w:rsidRPr="00832ACD">
        <w:rPr>
          <w:rStyle w:val="StyleUnderline"/>
          <w:highlight w:val="cyan"/>
        </w:rPr>
        <w:t>even the socialists</w:t>
      </w:r>
      <w:r w:rsidRPr="00293E17">
        <w:rPr>
          <w:rStyle w:val="StyleUnderline"/>
        </w:rPr>
        <w:t xml:space="preserve"> would almost </w:t>
      </w:r>
      <w:r w:rsidRPr="00B61D2C">
        <w:rPr>
          <w:rStyle w:val="StyleUnderline"/>
        </w:rPr>
        <w:t xml:space="preserve">certainly </w:t>
      </w:r>
      <w:r w:rsidRPr="00832ACD">
        <w:rPr>
          <w:rStyle w:val="StyleUnderline"/>
          <w:highlight w:val="cyan"/>
        </w:rPr>
        <w:t>abandon their limit</w:t>
      </w:r>
      <w:r w:rsidRPr="00293E17">
        <w:rPr>
          <w:rStyle w:val="StyleUnderline"/>
        </w:rPr>
        <w:t xml:space="preserve">ation </w:t>
      </w:r>
      <w:r w:rsidRPr="00832ACD">
        <w:rPr>
          <w:rStyle w:val="StyleUnderline"/>
          <w:highlight w:val="cyan"/>
        </w:rPr>
        <w:t xml:space="preserve">on </w:t>
      </w:r>
      <w:r w:rsidRPr="00832ACD">
        <w:rPr>
          <w:rStyle w:val="Emphasis"/>
          <w:highlight w:val="cyan"/>
        </w:rPr>
        <w:t>fossil-fuel</w:t>
      </w:r>
      <w:r w:rsidRPr="00293E17">
        <w:rPr>
          <w:rStyle w:val="Emphasis"/>
        </w:rPr>
        <w:t xml:space="preserve"> use</w:t>
      </w:r>
      <w:r w:rsidRPr="00293E17">
        <w:rPr>
          <w:sz w:val="16"/>
        </w:rPr>
        <w:t xml:space="preserve"> — </w:t>
      </w:r>
      <w:r w:rsidRPr="00293E17">
        <w:rPr>
          <w:rStyle w:val="StyleUnderline"/>
        </w:rPr>
        <w:t xml:space="preserve">either </w:t>
      </w:r>
      <w:r w:rsidRPr="00832ACD">
        <w:rPr>
          <w:rStyle w:val="StyleUnderline"/>
          <w:highlight w:val="cyan"/>
        </w:rPr>
        <w:t xml:space="preserve">to support </w:t>
      </w:r>
      <w:r w:rsidRPr="00832ACD">
        <w:rPr>
          <w:rStyle w:val="Emphasis"/>
          <w:highlight w:val="cyan"/>
        </w:rPr>
        <w:t>military efforts</w:t>
      </w:r>
      <w:r w:rsidRPr="00832ACD">
        <w:rPr>
          <w:rStyle w:val="StyleUnderline"/>
          <w:highlight w:val="cyan"/>
        </w:rPr>
        <w:t>, or</w:t>
      </w:r>
      <w:r w:rsidRPr="00293E17">
        <w:rPr>
          <w:rStyle w:val="StyleUnderline"/>
        </w:rPr>
        <w:t xml:space="preserve"> to </w:t>
      </w:r>
      <w:r w:rsidRPr="00832ACD">
        <w:rPr>
          <w:rStyle w:val="StyleUnderline"/>
          <w:highlight w:val="cyan"/>
        </w:rPr>
        <w:t>keep the population from turning</w:t>
      </w:r>
      <w:r w:rsidRPr="00293E17">
        <w:rPr>
          <w:rStyle w:val="StyleUnderline"/>
        </w:rPr>
        <w:t xml:space="preserve"> against them. The </w:t>
      </w:r>
      <w:r w:rsidRPr="00832ACD">
        <w:rPr>
          <w:rStyle w:val="StyleUnderline"/>
          <w:highlight w:val="cyan"/>
        </w:rPr>
        <w:t>precedent</w:t>
      </w:r>
      <w:r w:rsidRPr="00293E17">
        <w:rPr>
          <w:rStyle w:val="StyleUnderline"/>
        </w:rPr>
        <w:t xml:space="preserve"> here </w:t>
      </w:r>
      <w:r w:rsidRPr="00832ACD">
        <w:rPr>
          <w:rStyle w:val="StyleUnderline"/>
          <w:highlight w:val="cyan"/>
        </w:rPr>
        <w:t xml:space="preserve">is the </w:t>
      </w:r>
      <w:r w:rsidRPr="00832ACD">
        <w:rPr>
          <w:rStyle w:val="Emphasis"/>
          <w:highlight w:val="cyan"/>
        </w:rPr>
        <w:t>Soviet Union</w:t>
      </w:r>
      <w:r w:rsidRPr="00293E17">
        <w:rPr>
          <w:rStyle w:val="StyleUnderline"/>
        </w:rPr>
        <w:t xml:space="preserve">, whose multidecade effort to </w:t>
      </w:r>
      <w:r w:rsidRPr="00293E17">
        <w:rPr>
          <w:rStyle w:val="Emphasis"/>
        </w:rPr>
        <w:t>reshape its economy</w:t>
      </w:r>
      <w:r w:rsidRPr="00293E17">
        <w:rPr>
          <w:rStyle w:val="StyleUnderline"/>
        </w:rPr>
        <w:t xml:space="preserve"> by </w:t>
      </w:r>
      <w:r w:rsidRPr="00293E17">
        <w:rPr>
          <w:rStyle w:val="Emphasis"/>
        </w:rPr>
        <w:t>force</w:t>
      </w:r>
      <w:r w:rsidRPr="00293E17">
        <w:rPr>
          <w:rStyle w:val="StyleUnderline"/>
        </w:rPr>
        <w:t xml:space="preserve"> amid </w:t>
      </w:r>
      <w:r w:rsidRPr="00293E17">
        <w:rPr>
          <w:rStyle w:val="Emphasis"/>
        </w:rPr>
        <w:t>confrontation</w:t>
      </w:r>
      <w:r w:rsidRPr="00293E17">
        <w:rPr>
          <w:rStyle w:val="StyleUnderline"/>
        </w:rPr>
        <w:t xml:space="preserve"> with the West led to profound </w:t>
      </w:r>
      <w:r w:rsidRPr="00293E17">
        <w:rPr>
          <w:rStyle w:val="Emphasis"/>
        </w:rPr>
        <w:t>environmental degradation</w:t>
      </w:r>
      <w:r w:rsidRPr="00293E17">
        <w:rPr>
          <w:rStyle w:val="StyleUnderline"/>
        </w:rPr>
        <w:t>. The world's climate does not have several decades to spare</w:t>
      </w:r>
      <w:r w:rsidRPr="00293E17">
        <w:rPr>
          <w:sz w:val="16"/>
        </w:rPr>
        <w:t>.</w:t>
      </w:r>
    </w:p>
    <w:p w14:paraId="55825782" w14:textId="77777777" w:rsidR="000B0449" w:rsidRPr="00293E17" w:rsidRDefault="000B0449" w:rsidP="000B0449">
      <w:pPr>
        <w:rPr>
          <w:sz w:val="16"/>
        </w:rPr>
      </w:pPr>
      <w:r w:rsidRPr="00832ACD">
        <w:rPr>
          <w:rStyle w:val="StyleUnderline"/>
          <w:highlight w:val="cyan"/>
        </w:rPr>
        <w:t xml:space="preserve">Even </w:t>
      </w:r>
      <w:r w:rsidRPr="00832ACD">
        <w:rPr>
          <w:rStyle w:val="Emphasis"/>
          <w:highlight w:val="cyan"/>
        </w:rPr>
        <w:t>without</w:t>
      </w:r>
      <w:r w:rsidRPr="00293E17">
        <w:rPr>
          <w:rStyle w:val="Emphasis"/>
        </w:rPr>
        <w:t xml:space="preserve"> international </w:t>
      </w:r>
      <w:r w:rsidRPr="00832ACD">
        <w:rPr>
          <w:rStyle w:val="Emphasis"/>
          <w:highlight w:val="cyan"/>
        </w:rPr>
        <w:t>conflict</w:t>
      </w:r>
      <w:r w:rsidRPr="00832ACD">
        <w:rPr>
          <w:rStyle w:val="StyleUnderline"/>
          <w:highlight w:val="cyan"/>
        </w:rPr>
        <w:t xml:space="preserve">, there’s </w:t>
      </w:r>
      <w:r w:rsidRPr="00832ACD">
        <w:rPr>
          <w:rStyle w:val="Emphasis"/>
          <w:highlight w:val="cyan"/>
        </w:rPr>
        <w:t>little guarantee</w:t>
      </w:r>
      <w:r w:rsidRPr="00293E17">
        <w:rPr>
          <w:rStyle w:val="StyleUnderline"/>
        </w:rPr>
        <w:t xml:space="preserve"> that </w:t>
      </w:r>
      <w:r w:rsidRPr="00832ACD">
        <w:rPr>
          <w:rStyle w:val="StyleUnderline"/>
          <w:highlight w:val="cyan"/>
        </w:rPr>
        <w:t xml:space="preserve">moving away from capitalism would </w:t>
      </w:r>
      <w:r w:rsidRPr="00832ACD">
        <w:rPr>
          <w:rStyle w:val="Emphasis"/>
          <w:highlight w:val="cyan"/>
        </w:rPr>
        <w:t>mitigate</w:t>
      </w:r>
      <w:r w:rsidRPr="00293E17">
        <w:rPr>
          <w:rStyle w:val="Emphasis"/>
        </w:rPr>
        <w:t xml:space="preserve"> our </w:t>
      </w:r>
      <w:r w:rsidRPr="00832ACD">
        <w:rPr>
          <w:rStyle w:val="Emphasis"/>
          <w:highlight w:val="cyan"/>
        </w:rPr>
        <w:t>impact</w:t>
      </w:r>
      <w:r w:rsidRPr="00293E17">
        <w:rPr>
          <w:rStyle w:val="StyleUnderline"/>
        </w:rPr>
        <w:t xml:space="preserve"> on the environment</w:t>
      </w:r>
      <w:r w:rsidRPr="00293E17">
        <w:rPr>
          <w:sz w:val="16"/>
        </w:rPr>
        <w:t xml:space="preserve">. Since socialist leader Evo Morales took power </w:t>
      </w:r>
      <w:r w:rsidRPr="00293E17">
        <w:rPr>
          <w:rStyle w:val="StyleUnderline"/>
        </w:rPr>
        <w:t>in Bolivia, living standards have improved substantially</w:t>
      </w:r>
      <w:r w:rsidRPr="00293E17">
        <w:rPr>
          <w:sz w:val="16"/>
        </w:rPr>
        <w:t xml:space="preserve"> for the average Bolivian, which is great. </w:t>
      </w:r>
      <w:r w:rsidRPr="00293E17">
        <w:rPr>
          <w:rStyle w:val="StyleUnderline"/>
        </w:rPr>
        <w:t xml:space="preserve">But this has come at the cost of higher emissions. Meanwhile, the capitalist U.S managed to </w:t>
      </w:r>
      <w:r w:rsidRPr="00293E17">
        <w:rPr>
          <w:rStyle w:val="Emphasis"/>
        </w:rPr>
        <w:t>decrease its per capita emissions</w:t>
      </w:r>
      <w:r w:rsidRPr="00293E17">
        <w:rPr>
          <w:sz w:val="16"/>
        </w:rPr>
        <w:t xml:space="preserve"> a bit during this same period (though since the U.S. is a rich country, its absolute level of emissions is much higher).</w:t>
      </w:r>
    </w:p>
    <w:p w14:paraId="0464092C" w14:textId="77777777" w:rsidR="000B0449" w:rsidRPr="00293E17" w:rsidRDefault="000B0449" w:rsidP="000B0449">
      <w:pPr>
        <w:rPr>
          <w:sz w:val="16"/>
        </w:rPr>
      </w:pPr>
      <w:r w:rsidRPr="00293E17">
        <w:rPr>
          <w:sz w:val="16"/>
        </w:rPr>
        <w:t xml:space="preserve">In other words, </w:t>
      </w:r>
      <w:r w:rsidRPr="00293E17">
        <w:rPr>
          <w:rStyle w:val="StyleUnderline"/>
        </w:rPr>
        <w:t xml:space="preserve">in terms of </w:t>
      </w:r>
      <w:r w:rsidRPr="00293E17">
        <w:rPr>
          <w:rStyle w:val="Emphasis"/>
        </w:rPr>
        <w:t>economic growth</w:t>
      </w:r>
      <w:r w:rsidRPr="00293E17">
        <w:rPr>
          <w:rStyle w:val="StyleUnderline"/>
        </w:rPr>
        <w:t xml:space="preserve"> and </w:t>
      </w:r>
      <w:r w:rsidRPr="00293E17">
        <w:rPr>
          <w:rStyle w:val="Emphasis"/>
        </w:rPr>
        <w:t>carbon emissions</w:t>
      </w:r>
      <w:r w:rsidRPr="00293E17">
        <w:rPr>
          <w:rStyle w:val="StyleUnderline"/>
        </w:rPr>
        <w:t>, Bolivia looks</w:t>
      </w:r>
      <w:r w:rsidRPr="00293E17">
        <w:rPr>
          <w:sz w:val="16"/>
        </w:rPr>
        <w:t xml:space="preserve"> similar to more </w:t>
      </w:r>
      <w:r w:rsidRPr="00293E17">
        <w:rPr>
          <w:rStyle w:val="StyleUnderline"/>
        </w:rPr>
        <w:t>capitalist</w:t>
      </w:r>
      <w:r w:rsidRPr="00293E17">
        <w:rPr>
          <w:sz w:val="16"/>
        </w:rPr>
        <w:t xml:space="preserve"> developing countries. </w:t>
      </w:r>
      <w:r w:rsidRPr="00293E17">
        <w:rPr>
          <w:rStyle w:val="StyleUnderline"/>
        </w:rPr>
        <w:t xml:space="preserve">That suggests that </w:t>
      </w:r>
      <w:r w:rsidRPr="00832ACD">
        <w:rPr>
          <w:rStyle w:val="Emphasis"/>
          <w:highlight w:val="cyan"/>
        </w:rPr>
        <w:t>faced with a choice</w:t>
      </w:r>
      <w:r w:rsidRPr="00832ACD">
        <w:rPr>
          <w:rStyle w:val="StyleUnderline"/>
          <w:highlight w:val="cyan"/>
        </w:rPr>
        <w:t xml:space="preserve"> of enriching</w:t>
      </w:r>
      <w:r w:rsidRPr="00293E17">
        <w:rPr>
          <w:rStyle w:val="StyleUnderline"/>
        </w:rPr>
        <w:t xml:space="preserve"> their </w:t>
      </w:r>
      <w:r w:rsidRPr="00832ACD">
        <w:rPr>
          <w:rStyle w:val="StyleUnderline"/>
          <w:highlight w:val="cyan"/>
        </w:rPr>
        <w:t>people or helping</w:t>
      </w:r>
      <w:r w:rsidRPr="00293E17">
        <w:rPr>
          <w:rStyle w:val="StyleUnderline"/>
        </w:rPr>
        <w:t xml:space="preserve"> to save the </w:t>
      </w:r>
      <w:r w:rsidRPr="00832ACD">
        <w:rPr>
          <w:rStyle w:val="StyleUnderline"/>
          <w:highlight w:val="cyan"/>
        </w:rPr>
        <w:t xml:space="preserve">climate, </w:t>
      </w:r>
      <w:r w:rsidRPr="00B61D2C">
        <w:rPr>
          <w:rStyle w:val="StyleUnderline"/>
        </w:rPr>
        <w:t xml:space="preserve">even </w:t>
      </w:r>
      <w:r w:rsidRPr="00B61D2C">
        <w:rPr>
          <w:rStyle w:val="Emphasis"/>
        </w:rPr>
        <w:t>socialist leaders</w:t>
      </w:r>
      <w:r w:rsidRPr="00B61D2C">
        <w:rPr>
          <w:rStyle w:val="StyleUnderline"/>
        </w:rPr>
        <w:t xml:space="preserve"> will often choose the former. And that same political calculus will probably hold in China and the U.S.,</w:t>
      </w:r>
      <w:r w:rsidRPr="00B61D2C">
        <w:rPr>
          <w:sz w:val="16"/>
        </w:rPr>
        <w:t xml:space="preserve"> the world’s top carbon emitters</w:t>
      </w:r>
      <w:r w:rsidRPr="00293E17">
        <w:rPr>
          <w:sz w:val="16"/>
        </w:rPr>
        <w:t xml:space="preserve"> — </w:t>
      </w:r>
      <w:r w:rsidRPr="00832ACD">
        <w:rPr>
          <w:rStyle w:val="StyleUnderline"/>
          <w:highlight w:val="cyan"/>
        </w:rPr>
        <w:t>leaders who demand</w:t>
      </w:r>
      <w:r w:rsidRPr="00293E17">
        <w:rPr>
          <w:rStyle w:val="StyleUnderline"/>
        </w:rPr>
        <w:t xml:space="preserve"> </w:t>
      </w:r>
      <w:r w:rsidRPr="00293E17">
        <w:rPr>
          <w:rStyle w:val="Emphasis"/>
        </w:rPr>
        <w:t xml:space="preserve">draconian </w:t>
      </w:r>
      <w:r w:rsidRPr="00832ACD">
        <w:rPr>
          <w:rStyle w:val="Emphasis"/>
          <w:highlight w:val="cyan"/>
        </w:rPr>
        <w:t>cuts</w:t>
      </w:r>
      <w:r w:rsidRPr="00832ACD">
        <w:rPr>
          <w:rStyle w:val="StyleUnderline"/>
          <w:highlight w:val="cyan"/>
        </w:rPr>
        <w:t xml:space="preserve"> in </w:t>
      </w:r>
      <w:r w:rsidRPr="00832ACD">
        <w:rPr>
          <w:rStyle w:val="Emphasis"/>
          <w:highlight w:val="cyan"/>
        </w:rPr>
        <w:t>living standards</w:t>
      </w:r>
      <w:r w:rsidRPr="00293E17">
        <w:rPr>
          <w:rStyle w:val="StyleUnderline"/>
        </w:rPr>
        <w:t xml:space="preserve"> in pursuit of environmental goals will </w:t>
      </w:r>
      <w:r w:rsidRPr="00832ACD">
        <w:rPr>
          <w:rStyle w:val="StyleUnderline"/>
          <w:highlight w:val="cyan"/>
        </w:rPr>
        <w:t xml:space="preserve">have </w:t>
      </w:r>
      <w:r w:rsidRPr="00832ACD">
        <w:rPr>
          <w:rStyle w:val="Emphasis"/>
          <w:highlight w:val="cyan"/>
        </w:rPr>
        <w:t>trouble staying in power</w:t>
      </w:r>
      <w:r w:rsidRPr="00293E17">
        <w:rPr>
          <w:sz w:val="16"/>
        </w:rPr>
        <w:t>.</w:t>
      </w:r>
    </w:p>
    <w:p w14:paraId="0CC08287" w14:textId="77777777" w:rsidR="000B0449" w:rsidRDefault="000B0449" w:rsidP="000B0449">
      <w:pPr>
        <w:rPr>
          <w:rStyle w:val="StyleUnderline"/>
        </w:rPr>
      </w:pPr>
      <w:r w:rsidRPr="00832ACD">
        <w:rPr>
          <w:rStyle w:val="StyleUnderline"/>
          <w:highlight w:val="cyan"/>
        </w:rPr>
        <w:t xml:space="preserve">The </w:t>
      </w:r>
      <w:r w:rsidRPr="00832ACD">
        <w:rPr>
          <w:rStyle w:val="Emphasis"/>
          <w:highlight w:val="cyan"/>
        </w:rPr>
        <w:t>best hope</w:t>
      </w:r>
      <w:r w:rsidRPr="00293E17">
        <w:rPr>
          <w:rStyle w:val="StyleUnderline"/>
        </w:rPr>
        <w:t xml:space="preserve"> for the climate therefore </w:t>
      </w:r>
      <w:r w:rsidRPr="00832ACD">
        <w:rPr>
          <w:rStyle w:val="StyleUnderline"/>
          <w:highlight w:val="cyan"/>
        </w:rPr>
        <w:t xml:space="preserve">lies in </w:t>
      </w:r>
      <w:r w:rsidRPr="00832ACD">
        <w:rPr>
          <w:rStyle w:val="Emphasis"/>
          <w:highlight w:val="cyan"/>
        </w:rPr>
        <w:t>reducing the tradeoff</w:t>
      </w:r>
      <w:r w:rsidRPr="00293E17">
        <w:rPr>
          <w:rStyle w:val="StyleUnderline"/>
        </w:rPr>
        <w:t xml:space="preserve"> between </w:t>
      </w:r>
      <w:r w:rsidRPr="00293E17">
        <w:rPr>
          <w:rStyle w:val="Emphasis"/>
        </w:rPr>
        <w:t>material prosperity</w:t>
      </w:r>
      <w:r w:rsidRPr="00293E17">
        <w:rPr>
          <w:rStyle w:val="StyleUnderline"/>
        </w:rPr>
        <w:t xml:space="preserve"> and </w:t>
      </w:r>
      <w:r w:rsidRPr="00293E17">
        <w:rPr>
          <w:rStyle w:val="Emphasis"/>
        </w:rPr>
        <w:t>carbon emissions</w:t>
      </w:r>
      <w:r w:rsidRPr="00293E17">
        <w:rPr>
          <w:rStyle w:val="StyleUnderline"/>
        </w:rPr>
        <w:t xml:space="preserve">. </w:t>
      </w:r>
      <w:r w:rsidRPr="00832ACD">
        <w:rPr>
          <w:rStyle w:val="StyleUnderline"/>
          <w:highlight w:val="cyan"/>
        </w:rPr>
        <w:t xml:space="preserve">That requires </w:t>
      </w:r>
      <w:r w:rsidRPr="00832ACD">
        <w:rPr>
          <w:rStyle w:val="Emphasis"/>
          <w:highlight w:val="cyan"/>
        </w:rPr>
        <w:t>tech</w:t>
      </w:r>
      <w:r w:rsidRPr="00293E17">
        <w:rPr>
          <w:rStyle w:val="Emphasis"/>
        </w:rPr>
        <w:t>nology</w:t>
      </w:r>
      <w:r w:rsidRPr="00293E17">
        <w:rPr>
          <w:sz w:val="16"/>
        </w:rPr>
        <w:t xml:space="preserve"> — </w:t>
      </w:r>
      <w:r w:rsidRPr="00293E17">
        <w:rPr>
          <w:rStyle w:val="Emphasis"/>
        </w:rPr>
        <w:t>solar</w:t>
      </w:r>
      <w:r w:rsidRPr="00293E17">
        <w:rPr>
          <w:rStyle w:val="StyleUnderline"/>
        </w:rPr>
        <w:t xml:space="preserve">, </w:t>
      </w:r>
      <w:r w:rsidRPr="00293E17">
        <w:rPr>
          <w:rStyle w:val="Emphasis"/>
        </w:rPr>
        <w:t>wind</w:t>
      </w:r>
      <w:r w:rsidRPr="00293E17">
        <w:rPr>
          <w:rStyle w:val="StyleUnderline"/>
        </w:rPr>
        <w:t xml:space="preserve"> and </w:t>
      </w:r>
      <w:r w:rsidRPr="00293E17">
        <w:rPr>
          <w:rStyle w:val="Emphasis"/>
        </w:rPr>
        <w:t>nuclear power</w:t>
      </w:r>
      <w:r w:rsidRPr="00293E17">
        <w:rPr>
          <w:rStyle w:val="StyleUnderline"/>
        </w:rPr>
        <w:t xml:space="preserve">, </w:t>
      </w:r>
      <w:r w:rsidRPr="00293E17">
        <w:rPr>
          <w:rStyle w:val="Emphasis"/>
        </w:rPr>
        <w:t>energy storage</w:t>
      </w:r>
      <w:r w:rsidRPr="00293E17">
        <w:rPr>
          <w:rStyle w:val="StyleUnderline"/>
        </w:rPr>
        <w:t xml:space="preserve">, </w:t>
      </w:r>
      <w:r w:rsidRPr="00293E17">
        <w:rPr>
          <w:rStyle w:val="Emphasis"/>
        </w:rPr>
        <w:t>electric cars</w:t>
      </w:r>
      <w:r w:rsidRPr="00293E17">
        <w:rPr>
          <w:rStyle w:val="StyleUnderline"/>
        </w:rPr>
        <w:t xml:space="preserve"> and other vehicles, carbon-free cement production and so on. The </w:t>
      </w:r>
      <w:r w:rsidRPr="00293E17">
        <w:rPr>
          <w:rStyle w:val="Emphasis"/>
        </w:rPr>
        <w:t>best climate policy</w:t>
      </w:r>
      <w:r w:rsidRPr="00293E17">
        <w:rPr>
          <w:rStyle w:val="StyleUnderline"/>
        </w:rPr>
        <w:t xml:space="preserve"> plans all involve </w:t>
      </w:r>
      <w:r w:rsidRPr="00293E17">
        <w:rPr>
          <w:rStyle w:val="Emphasis"/>
        </w:rPr>
        <w:t xml:space="preserve">technological </w:t>
      </w:r>
      <w:r w:rsidRPr="00832ACD">
        <w:rPr>
          <w:rStyle w:val="Emphasis"/>
          <w:highlight w:val="cyan"/>
        </w:rPr>
        <w:t>improvement</w:t>
      </w:r>
      <w:r w:rsidRPr="00293E17">
        <w:rPr>
          <w:rStyle w:val="StyleUnderline"/>
        </w:rPr>
        <w:t xml:space="preserve"> as a </w:t>
      </w:r>
      <w:r w:rsidRPr="00293E17">
        <w:rPr>
          <w:rStyle w:val="Emphasis"/>
        </w:rPr>
        <w:t>key feature</w:t>
      </w:r>
      <w:r w:rsidRPr="00293E17">
        <w:rPr>
          <w:rStyle w:val="StyleUnderline"/>
        </w:rPr>
        <w:t>.</w:t>
      </w:r>
    </w:p>
    <w:p w14:paraId="42ADE5E2" w14:textId="1A3A5343" w:rsidR="000B0449" w:rsidRPr="000B0449" w:rsidRDefault="000B0449" w:rsidP="000B0449">
      <w:pPr>
        <w:pStyle w:val="Heading4"/>
      </w:pPr>
      <w:r>
        <w:t>Information is dissuasive</w:t>
      </w:r>
      <w:r w:rsidR="00B61D2C">
        <w:t xml:space="preserve"> – </w:t>
      </w:r>
      <w:r w:rsidR="00E7531F">
        <w:t>at the least this means you lose because</w:t>
      </w:r>
      <w:r w:rsidR="00B61D2C">
        <w:t xml:space="preserve"> the only internal link to </w:t>
      </w:r>
      <w:r w:rsidR="00E7531F">
        <w:t>subject</w:t>
      </w:r>
      <w:r w:rsidR="00B61D2C">
        <w:t xml:space="preserve"> formation is the </w:t>
      </w:r>
      <w:proofErr w:type="gramStart"/>
      <w:r w:rsidR="00B61D2C">
        <w:t>information</w:t>
      </w:r>
      <w:proofErr w:type="gramEnd"/>
      <w:r w:rsidR="00B61D2C">
        <w:t xml:space="preserve"> we consume but at worst it creates </w:t>
      </w:r>
      <w:r w:rsidR="00E7531F">
        <w:t>worse subjects</w:t>
      </w:r>
    </w:p>
    <w:p w14:paraId="5251490B" w14:textId="77777777" w:rsidR="000B0449" w:rsidRDefault="000B0449" w:rsidP="000B0449">
      <w:pPr>
        <w:rPr>
          <w:rStyle w:val="Style13ptBold"/>
        </w:rPr>
      </w:pPr>
      <w:r>
        <w:rPr>
          <w:rStyle w:val="Style13ptBold"/>
        </w:rPr>
        <w:t>Shapiro ‘17</w:t>
      </w:r>
    </w:p>
    <w:p w14:paraId="136C0B82" w14:textId="77777777" w:rsidR="000B0449" w:rsidRDefault="000B0449" w:rsidP="000B0449">
      <w:pPr>
        <w:rPr>
          <w:sz w:val="16"/>
          <w:szCs w:val="16"/>
        </w:rPr>
      </w:pPr>
      <w:r w:rsidRPr="0059168E">
        <w:rPr>
          <w:sz w:val="16"/>
          <w:szCs w:val="16"/>
        </w:rPr>
        <w:t xml:space="preserve">[Alan, </w:t>
      </w:r>
      <w:r w:rsidRPr="0059168E">
        <w:rPr>
          <w:sz w:val="12"/>
          <w:szCs w:val="12"/>
        </w:rPr>
        <w:t xml:space="preserve">transdisciplinary thinker who studied science-technology at MIT and philosophy-history-literature at Cornell University. He is the author of “Star Trek: Technologies of Disappearance” (Berlin: AVINUS Verlag, 2004), a leading work in science fiction studies and on the conception of futuristic technoscience. He is the editor and translator of “The Technological Herbarium” by Gianna Maria </w:t>
      </w:r>
      <w:proofErr w:type="spellStart"/>
      <w:r w:rsidRPr="0059168E">
        <w:rPr>
          <w:sz w:val="12"/>
          <w:szCs w:val="12"/>
        </w:rPr>
        <w:t>Gatti</w:t>
      </w:r>
      <w:proofErr w:type="spellEnd"/>
      <w:r w:rsidRPr="0059168E">
        <w:rPr>
          <w:sz w:val="12"/>
          <w:szCs w:val="12"/>
        </w:rPr>
        <w:t xml:space="preserve"> (Berlin: AVINUS Verlag, 2010), a major study of art and technology. His book “Software of the Future: The Model Precedes the Real” was published by the Walther König Verlag art books publisher of Cologne, Germany in 2014. At his website “Alan N. Shapiro, Technologist and Futurist” (www.alan-shapiro.com), he has already published more than 250 articles (by himself and others). He is </w:t>
      </w:r>
      <w:proofErr w:type="spellStart"/>
      <w:r w:rsidRPr="0059168E">
        <w:rPr>
          <w:sz w:val="12"/>
          <w:szCs w:val="12"/>
        </w:rPr>
        <w:t>recognised</w:t>
      </w:r>
      <w:proofErr w:type="spellEnd"/>
      <w:r w:rsidRPr="0059168E">
        <w:rPr>
          <w:sz w:val="12"/>
          <w:szCs w:val="12"/>
        </w:rPr>
        <w:t xml:space="preserve"> as one of the leading experts on the philosophy and cultural theory of Jean Baudrillard. He is currently working on a book of essays for an Italian book publisher.</w:t>
      </w:r>
      <w:r w:rsidRPr="0059168E">
        <w:rPr>
          <w:sz w:val="16"/>
          <w:szCs w:val="16"/>
        </w:rPr>
        <w:t xml:space="preserve"> 01/05/2017. “Baudrillard and Trump: Simulation and Object-Orientation, Not True and False,” </w:t>
      </w:r>
      <w:hyperlink r:id="rId8" w:history="1">
        <w:r w:rsidRPr="0059168E">
          <w:rPr>
            <w:rStyle w:val="Hyperlink"/>
            <w:sz w:val="16"/>
            <w:szCs w:val="16"/>
          </w:rPr>
          <w:t>http://www.alan-shapiro.com/baudrillard-and-trump-simulation-and-object-orientation-not-true-and-false-by-alan-n-shapiro/</w:t>
        </w:r>
      </w:hyperlink>
      <w:r w:rsidRPr="0059168E">
        <w:rPr>
          <w:sz w:val="16"/>
          <w:szCs w:val="16"/>
        </w:rPr>
        <w:t>] pat</w:t>
      </w:r>
    </w:p>
    <w:p w14:paraId="33022BE8" w14:textId="77777777" w:rsidR="000B0449" w:rsidRPr="00EF6712" w:rsidRDefault="000B0449" w:rsidP="000B0449">
      <w:pPr>
        <w:rPr>
          <w:sz w:val="12"/>
        </w:rPr>
      </w:pPr>
      <w:r w:rsidRPr="00EF6712">
        <w:rPr>
          <w:sz w:val="12"/>
        </w:rPr>
        <w:t xml:space="preserve">In other words, Trump is the candidate of the era of simulation. Invoking “the truth” against him does not work as a strategy. Trump is already more advanced than the discourse of truth. </w:t>
      </w:r>
      <w:r w:rsidRPr="008C4A8B">
        <w:rPr>
          <w:rStyle w:val="Emphasis"/>
          <w:highlight w:val="green"/>
        </w:rPr>
        <w:t>We are in a hyper-reality where there is no more truth and</w:t>
      </w:r>
      <w:r w:rsidRPr="00EF6712">
        <w:rPr>
          <w:rStyle w:val="Emphasis"/>
        </w:rPr>
        <w:t xml:space="preserve"> no more </w:t>
      </w:r>
      <w:r w:rsidRPr="008C4A8B">
        <w:rPr>
          <w:rStyle w:val="Emphasis"/>
          <w:highlight w:val="green"/>
        </w:rPr>
        <w:t>falsehood</w:t>
      </w:r>
      <w:r w:rsidRPr="00EF6712">
        <w:rPr>
          <w:sz w:val="12"/>
        </w:rPr>
        <w:t>. Carl “The Truth” Williams, a former heavyweight boxing champion of the world, passed away in April 2013.</w:t>
      </w:r>
    </w:p>
    <w:p w14:paraId="755B272A" w14:textId="77777777" w:rsidR="000B0449" w:rsidRPr="00EF6712" w:rsidRDefault="000B0449" w:rsidP="000B0449">
      <w:pPr>
        <w:rPr>
          <w:sz w:val="8"/>
          <w:szCs w:val="8"/>
        </w:rPr>
      </w:pPr>
      <w:r w:rsidRPr="00EF6712">
        <w:rPr>
          <w:sz w:val="8"/>
          <w:szCs w:val="8"/>
        </w:rPr>
        <w:t>Alan Cholodenko comments: If hyper-reality was born for Baudrillard during or just after the Second World War, then there have already been several simulation-Presidents: JFK the first televisual President, Reagan the Hollywood actor and first TV show host (of the General Electric Theatre)-President. Trump takes his place in this lineage. He is the second TV show host (of The Apprentice)-President, the first live show, reality TV show CEO host become live show, reality TV show CEO host-President of the live show, reality TV show America, Inc.)</w:t>
      </w:r>
    </w:p>
    <w:p w14:paraId="44FA65D3" w14:textId="77777777" w:rsidR="000B0449" w:rsidRPr="00EF6712" w:rsidRDefault="000B0449" w:rsidP="000B0449">
      <w:pPr>
        <w:rPr>
          <w:sz w:val="12"/>
        </w:rPr>
      </w:pPr>
      <w:r w:rsidRPr="00EF6712">
        <w:rPr>
          <w:sz w:val="12"/>
        </w:rPr>
        <w:t xml:space="preserve">The mistake of the multitudes of journalists and editorialists like the Washington Post’s Greg Sargent is to not understand that the system of “truth and lies” is not some eternal, ahistorical or “scientifically objective” reality. </w:t>
      </w:r>
      <w:r w:rsidRPr="00EF6712">
        <w:rPr>
          <w:rStyle w:val="StyleUnderline"/>
        </w:rPr>
        <w:t xml:space="preserve">It is an historically </w:t>
      </w:r>
      <w:r w:rsidRPr="008C4A8B">
        <w:rPr>
          <w:rStyle w:val="StyleUnderline"/>
          <w:highlight w:val="green"/>
        </w:rPr>
        <w:t>constructed</w:t>
      </w:r>
      <w:r w:rsidRPr="00EF6712">
        <w:rPr>
          <w:rStyle w:val="StyleUnderline"/>
        </w:rPr>
        <w:t xml:space="preserve"> cultural </w:t>
      </w:r>
      <w:r w:rsidRPr="008C4A8B">
        <w:rPr>
          <w:rStyle w:val="StyleUnderline"/>
          <w:highlight w:val="green"/>
        </w:rPr>
        <w:t>discourse</w:t>
      </w:r>
      <w:r w:rsidRPr="00EF6712">
        <w:rPr>
          <w:rStyle w:val="StyleUnderline"/>
        </w:rPr>
        <w:t xml:space="preserve"> or arrangement </w:t>
      </w:r>
      <w:r w:rsidRPr="008C4A8B">
        <w:rPr>
          <w:rStyle w:val="StyleUnderline"/>
          <w:highlight w:val="green"/>
        </w:rPr>
        <w:t>tied to an epoch</w:t>
      </w:r>
      <w:r w:rsidRPr="00EF6712">
        <w:rPr>
          <w:rStyle w:val="StyleUnderline"/>
        </w:rPr>
        <w:t xml:space="preserve"> which is finite in time</w:t>
      </w:r>
      <w:r w:rsidRPr="00EF6712">
        <w:rPr>
          <w:sz w:val="12"/>
        </w:rPr>
        <w:t xml:space="preserve">. As Foucault might say, the concern with “true” and “false” is an </w:t>
      </w:r>
      <w:proofErr w:type="spellStart"/>
      <w:r w:rsidRPr="00EF6712">
        <w:rPr>
          <w:sz w:val="12"/>
        </w:rPr>
        <w:t>epistème</w:t>
      </w:r>
      <w:proofErr w:type="spellEnd"/>
      <w:r w:rsidRPr="00EF6712">
        <w:rPr>
          <w:sz w:val="12"/>
        </w:rPr>
        <w:t xml:space="preserve"> – an epistemological a priori, an expression of a specific power-knowledge constellation within an era – whose time has come and gone. </w:t>
      </w:r>
      <w:r w:rsidRPr="00EF6712">
        <w:rPr>
          <w:rStyle w:val="StyleUnderline"/>
        </w:rPr>
        <w:t xml:space="preserve">The </w:t>
      </w:r>
      <w:r w:rsidRPr="008C4A8B">
        <w:rPr>
          <w:rStyle w:val="StyleUnderline"/>
          <w:highlight w:val="green"/>
        </w:rPr>
        <w:t>insistent belief in “truth and lies” is</w:t>
      </w:r>
      <w:r w:rsidRPr="00EF6712">
        <w:rPr>
          <w:rStyle w:val="StyleUnderline"/>
        </w:rPr>
        <w:t xml:space="preserve"> also </w:t>
      </w:r>
      <w:r w:rsidRPr="008C4A8B">
        <w:rPr>
          <w:rStyle w:val="StyleUnderline"/>
          <w:highlight w:val="green"/>
        </w:rPr>
        <w:t>embedded in the</w:t>
      </w:r>
      <w:r w:rsidRPr="00EF6712">
        <w:rPr>
          <w:rStyle w:val="StyleUnderline"/>
        </w:rPr>
        <w:t xml:space="preserve"> Plato-initiated </w:t>
      </w:r>
      <w:r w:rsidRPr="008C4A8B">
        <w:rPr>
          <w:rStyle w:val="StyleUnderline"/>
          <w:highlight w:val="green"/>
        </w:rPr>
        <w:t>“metaphysics” of</w:t>
      </w:r>
      <w:r w:rsidRPr="00EF6712">
        <w:rPr>
          <w:rStyle w:val="StyleUnderline"/>
        </w:rPr>
        <w:t xml:space="preserve"> the “human subject</w:t>
      </w:r>
      <w:r w:rsidRPr="00EF6712">
        <w:rPr>
          <w:sz w:val="12"/>
        </w:rPr>
        <w:t xml:space="preserve">,” the subject-centered worldview, </w:t>
      </w:r>
      <w:r w:rsidRPr="008C4A8B">
        <w:rPr>
          <w:rStyle w:val="StyleUnderline"/>
          <w:highlight w:val="green"/>
        </w:rPr>
        <w:t>the sovereign</w:t>
      </w:r>
      <w:r w:rsidRPr="00EF6712">
        <w:rPr>
          <w:rStyle w:val="StyleUnderline"/>
        </w:rPr>
        <w:t xml:space="preserve"> (democratic or scientific) </w:t>
      </w:r>
      <w:r w:rsidRPr="008C4A8B">
        <w:rPr>
          <w:rStyle w:val="StyleUnderline"/>
          <w:highlight w:val="green"/>
        </w:rPr>
        <w:t>subject who “knows”</w:t>
      </w:r>
      <w:r w:rsidRPr="00EF6712">
        <w:rPr>
          <w:rStyle w:val="StyleUnderline"/>
        </w:rPr>
        <w:t xml:space="preserve"> and can therefore judge and determine when “knowledge” or a “fact” has been betrayed</w:t>
      </w:r>
      <w:r w:rsidRPr="00EF6712">
        <w:rPr>
          <w:sz w:val="12"/>
        </w:rPr>
        <w:t>.</w:t>
      </w:r>
    </w:p>
    <w:p w14:paraId="55213B53" w14:textId="77777777" w:rsidR="000B0449" w:rsidRPr="00EF6712" w:rsidRDefault="000B0449" w:rsidP="000B0449">
      <w:pPr>
        <w:rPr>
          <w:sz w:val="12"/>
        </w:rPr>
      </w:pPr>
      <w:r w:rsidRPr="00EF6712">
        <w:rPr>
          <w:sz w:val="12"/>
        </w:rPr>
        <w:t xml:space="preserve">In the new epistemological system beyond “truth and lies” to which Trump is finely attuned, of which he is the master, and which liberals do not get, </w:t>
      </w:r>
      <w:r w:rsidRPr="008C4A8B">
        <w:rPr>
          <w:rStyle w:val="Emphasis"/>
          <w:highlight w:val="green"/>
        </w:rPr>
        <w:t>the object itself is the hot thing</w:t>
      </w:r>
      <w:r w:rsidRPr="00EF6712">
        <w:rPr>
          <w:sz w:val="12"/>
        </w:rPr>
        <w:t xml:space="preserve">. The spotlight is on objects (conceptual not physical), and they are a relationship, an association which knows nothing of whether they are real or fake. They transcend and straddle true and false. “Things have found a way of avoiding a dialectics of meaning that was beginning to bore them: </w:t>
      </w:r>
      <w:r w:rsidRPr="00EF6712">
        <w:rPr>
          <w:rStyle w:val="StyleUnderline"/>
        </w:rPr>
        <w:t xml:space="preserve">by </w:t>
      </w:r>
      <w:r w:rsidRPr="008C4A8B">
        <w:rPr>
          <w:rStyle w:val="StyleUnderline"/>
          <w:highlight w:val="green"/>
        </w:rPr>
        <w:t>proliferating indefinitely</w:t>
      </w:r>
      <w:r w:rsidRPr="00EF6712">
        <w:rPr>
          <w:sz w:val="12"/>
        </w:rPr>
        <w:t xml:space="preserve">, increasing their potential, </w:t>
      </w:r>
      <w:r w:rsidRPr="00EF6712">
        <w:rPr>
          <w:rStyle w:val="StyleUnderline"/>
        </w:rPr>
        <w:t xml:space="preserve">outbidding themselves </w:t>
      </w:r>
      <w:r w:rsidRPr="008C4A8B">
        <w:rPr>
          <w:rStyle w:val="StyleUnderline"/>
          <w:highlight w:val="green"/>
        </w:rPr>
        <w:t>in</w:t>
      </w:r>
      <w:r w:rsidRPr="00EF6712">
        <w:rPr>
          <w:rStyle w:val="StyleUnderline"/>
        </w:rPr>
        <w:t xml:space="preserve"> an </w:t>
      </w:r>
      <w:r w:rsidRPr="008C4A8B">
        <w:rPr>
          <w:rStyle w:val="StyleUnderline"/>
          <w:highlight w:val="green"/>
        </w:rPr>
        <w:t>ascension</w:t>
      </w:r>
      <w:r w:rsidRPr="00EF6712">
        <w:rPr>
          <w:rStyle w:val="StyleUnderline"/>
        </w:rPr>
        <w:t xml:space="preserve"> to the limit</w:t>
      </w:r>
      <w:r w:rsidRPr="00EF6712">
        <w:rPr>
          <w:sz w:val="12"/>
        </w:rPr>
        <w:t xml:space="preserve">, </w:t>
      </w:r>
      <w:r w:rsidRPr="00EF6712">
        <w:rPr>
          <w:rStyle w:val="StyleUnderline"/>
        </w:rPr>
        <w:t xml:space="preserve">an obscenity </w:t>
      </w:r>
      <w:r w:rsidRPr="008C4A8B">
        <w:rPr>
          <w:rStyle w:val="StyleUnderline"/>
          <w:highlight w:val="green"/>
        </w:rPr>
        <w:t>that</w:t>
      </w:r>
      <w:r w:rsidRPr="00EF6712">
        <w:rPr>
          <w:rStyle w:val="StyleUnderline"/>
        </w:rPr>
        <w:t xml:space="preserve"> henceforth </w:t>
      </w:r>
      <w:r w:rsidRPr="008C4A8B">
        <w:rPr>
          <w:rStyle w:val="StyleUnderline"/>
          <w:highlight w:val="green"/>
        </w:rPr>
        <w:t>becomes</w:t>
      </w:r>
      <w:r w:rsidRPr="00EF6712">
        <w:rPr>
          <w:rStyle w:val="StyleUnderline"/>
        </w:rPr>
        <w:t xml:space="preserve"> their immanent finality and </w:t>
      </w:r>
      <w:r w:rsidRPr="008C4A8B">
        <w:rPr>
          <w:rStyle w:val="StyleUnderline"/>
          <w:highlight w:val="green"/>
        </w:rPr>
        <w:t>senseless reason</w:t>
      </w:r>
      <w:r w:rsidRPr="00EF6712">
        <w:rPr>
          <w:sz w:val="12"/>
        </w:rPr>
        <w:t xml:space="preserve">.” (Baudrillard, Fatal Strategies; p.7) Trump will change what he says on any given topic from day to day, or on any given Sunday. The liberal media will “prove him wrong” with evidence, but this demonstration will have an effect exactly the opposite than that intended upon and for the “silent majority” of half of Americans for whom they are the liars. When did this happen (when was the “Canetti point”)? Impossible to say. To know the point of origin of that would be to overstate the claims of knowledge, to violate the methodological </w:t>
      </w:r>
      <w:proofErr w:type="spellStart"/>
      <w:r w:rsidRPr="00EF6712">
        <w:rPr>
          <w:sz w:val="12"/>
        </w:rPr>
        <w:t>recursivity</w:t>
      </w:r>
      <w:proofErr w:type="spellEnd"/>
      <w:r w:rsidRPr="00EF6712">
        <w:rPr>
          <w:sz w:val="12"/>
        </w:rPr>
        <w:t xml:space="preserve"> of our awareness of being lost within the culture of simulation (as Baudrillard has taught us in his fascinating lengthy discussions of the “Canetti point,” and as Gerry Coulter has taught us, for example, in his essay on America).</w:t>
      </w:r>
    </w:p>
    <w:p w14:paraId="76EDB9AA" w14:textId="77777777" w:rsidR="000B0449" w:rsidRPr="00EF6712" w:rsidRDefault="000B0449" w:rsidP="000B0449">
      <w:pPr>
        <w:rPr>
          <w:sz w:val="8"/>
          <w:szCs w:val="8"/>
        </w:rPr>
      </w:pPr>
      <w:r w:rsidRPr="00EF6712">
        <w:rPr>
          <w:sz w:val="8"/>
          <w:szCs w:val="8"/>
        </w:rPr>
        <w:t xml:space="preserve">When Trump said that thousands of Muslims were celebrating on rooftops in Jersey City, New Jersey on 9/11, he was right. 100% right, as he later tweeted. Within the epistemology (theory of knowledge) of the humanist-democratic subject and of truth, the alleged rooftop event of course “did not take place.” Yet in the hyper-modernist epistemology, the rhetorical and emotional power of the words </w:t>
      </w:r>
      <w:proofErr w:type="gramStart"/>
      <w:r w:rsidRPr="00EF6712">
        <w:rPr>
          <w:sz w:val="8"/>
          <w:szCs w:val="8"/>
        </w:rPr>
        <w:t>invoked</w:t>
      </w:r>
      <w:proofErr w:type="gramEnd"/>
      <w:r w:rsidRPr="00EF6712">
        <w:rPr>
          <w:sz w:val="8"/>
          <w:szCs w:val="8"/>
        </w:rPr>
        <w:t xml:space="preserve"> and the mental images evoked by Trump (the advent of hyper-imagination) carry the weight and dynamic force of the image-immersed beyond-chimerical “object” of those evil Muslim celebrators. Probably Trump saw on TV in September 2001 some cynical celebrations in the Palestinian territories. The clandestine wormhole connection between physically remote points in space is plausibly extant. In the culture of virtual images, it is perfectly OK to transpose the bin Laden-sympathetic revelers from one geographical location to another, the hyper-space of Trump’s creative memory mingled with the hyper-dimensional expanding televisual space on the interior of the flatscreen.</w:t>
      </w:r>
    </w:p>
    <w:p w14:paraId="18F898C9" w14:textId="77777777" w:rsidR="000B0449" w:rsidRPr="00EF6712" w:rsidRDefault="000B0449" w:rsidP="000B0449">
      <w:pPr>
        <w:rPr>
          <w:sz w:val="12"/>
        </w:rPr>
      </w:pPr>
      <w:r w:rsidRPr="008C4A8B">
        <w:rPr>
          <w:rStyle w:val="StyleUnderline"/>
          <w:highlight w:val="green"/>
        </w:rPr>
        <w:t>Fantasy is possible in a world</w:t>
      </w:r>
      <w:r w:rsidRPr="00EF6712">
        <w:rPr>
          <w:rStyle w:val="StyleUnderline"/>
        </w:rPr>
        <w:t xml:space="preserve"> that is </w:t>
      </w:r>
      <w:r w:rsidRPr="008C4A8B">
        <w:rPr>
          <w:rStyle w:val="StyleUnderline"/>
          <w:highlight w:val="green"/>
        </w:rPr>
        <w:t>still real</w:t>
      </w:r>
      <w:r w:rsidRPr="00EF6712">
        <w:rPr>
          <w:sz w:val="12"/>
        </w:rPr>
        <w:t xml:space="preserve">. A fantasy could be said to be not true, some sort of illusion (in the non-Baudrillardian meaning of this word) or deception. </w:t>
      </w:r>
      <w:r w:rsidRPr="00EF6712">
        <w:rPr>
          <w:rStyle w:val="StyleUnderline"/>
        </w:rPr>
        <w:t xml:space="preserve">But when </w:t>
      </w:r>
      <w:r w:rsidRPr="008C4A8B">
        <w:rPr>
          <w:rStyle w:val="StyleUnderline"/>
          <w:highlight w:val="green"/>
        </w:rPr>
        <w:t>images are everywhere</w:t>
      </w:r>
      <w:r w:rsidRPr="00EF6712">
        <w:rPr>
          <w:sz w:val="12"/>
        </w:rPr>
        <w:t xml:space="preserve">, </w:t>
      </w:r>
      <w:r w:rsidRPr="00EF6712">
        <w:rPr>
          <w:rStyle w:val="StyleUnderline"/>
        </w:rPr>
        <w:t xml:space="preserve">and they are </w:t>
      </w:r>
      <w:r w:rsidRPr="008C4A8B">
        <w:rPr>
          <w:rStyle w:val="StyleUnderline"/>
          <w:highlight w:val="green"/>
        </w:rPr>
        <w:t>universally exchangeable</w:t>
      </w:r>
      <w:r w:rsidRPr="00EF6712">
        <w:rPr>
          <w:rStyle w:val="StyleUnderline"/>
        </w:rPr>
        <w:t xml:space="preserve"> with each other</w:t>
      </w:r>
      <w:r w:rsidRPr="00EF6712">
        <w:rPr>
          <w:sz w:val="12"/>
        </w:rPr>
        <w:t xml:space="preserve">, the made-up mental images become hyper-real. Which now (literally) means (hyper-means) more real than real. </w:t>
      </w:r>
      <w:r w:rsidRPr="008C4A8B">
        <w:rPr>
          <w:rStyle w:val="Emphasis"/>
          <w:highlight w:val="green"/>
        </w:rPr>
        <w:t>Meaning becomes hyper-meaning</w:t>
      </w:r>
      <w:r w:rsidRPr="00EF6712">
        <w:rPr>
          <w:sz w:val="12"/>
        </w:rPr>
        <w:t>.</w:t>
      </w:r>
    </w:p>
    <w:p w14:paraId="140A0B66" w14:textId="77777777" w:rsidR="000B0449" w:rsidRPr="00EF6712" w:rsidRDefault="000B0449" w:rsidP="000B0449">
      <w:pPr>
        <w:rPr>
          <w:sz w:val="12"/>
        </w:rPr>
      </w:pPr>
      <w:r w:rsidRPr="00EF6712">
        <w:rPr>
          <w:sz w:val="12"/>
        </w:rPr>
        <w:t xml:space="preserve">Would not the ubiquity of video documentation and recording devices of every kind increase the availability of truth? Whipping the cam around, looking amazing from every angle? No, the effect is just the opposite. </w:t>
      </w:r>
      <w:r w:rsidRPr="008C4A8B">
        <w:rPr>
          <w:rStyle w:val="StyleUnderline"/>
          <w:highlight w:val="green"/>
        </w:rPr>
        <w:t>When documentation</w:t>
      </w:r>
      <w:r w:rsidRPr="00EF6712">
        <w:rPr>
          <w:rStyle w:val="StyleUnderline"/>
        </w:rPr>
        <w:t xml:space="preserve"> and recording </w:t>
      </w:r>
      <w:r w:rsidRPr="008C4A8B">
        <w:rPr>
          <w:rStyle w:val="StyleUnderline"/>
          <w:highlight w:val="green"/>
        </w:rPr>
        <w:t>are everywhere</w:t>
      </w:r>
      <w:r w:rsidRPr="00EF6712">
        <w:rPr>
          <w:sz w:val="12"/>
        </w:rPr>
        <w:t xml:space="preserve">, </w:t>
      </w:r>
      <w:r w:rsidRPr="00EF6712">
        <w:rPr>
          <w:rStyle w:val="StyleUnderline"/>
        </w:rPr>
        <w:t xml:space="preserve">then </w:t>
      </w:r>
      <w:r w:rsidRPr="008C4A8B">
        <w:rPr>
          <w:rStyle w:val="StyleUnderline"/>
          <w:highlight w:val="green"/>
        </w:rPr>
        <w:t>they are nowhere</w:t>
      </w:r>
      <w:r w:rsidRPr="00EF6712">
        <w:rPr>
          <w:sz w:val="12"/>
        </w:rPr>
        <w:t xml:space="preserve">. They cease to exist in any meaningful sense. They serve no purpose whatsoever anymore. They are pure technology fetish in the bad sense, </w:t>
      </w:r>
      <w:r w:rsidRPr="008C4A8B">
        <w:rPr>
          <w:rStyle w:val="StyleUnderline"/>
          <w:highlight w:val="green"/>
        </w:rPr>
        <w:t>decoupled through</w:t>
      </w:r>
      <w:r w:rsidRPr="00EF6712">
        <w:rPr>
          <w:rStyle w:val="StyleUnderline"/>
        </w:rPr>
        <w:t xml:space="preserve"> their </w:t>
      </w:r>
      <w:r w:rsidRPr="008C4A8B">
        <w:rPr>
          <w:rStyle w:val="StyleUnderline"/>
          <w:highlight w:val="green"/>
        </w:rPr>
        <w:t>excess from what they</w:t>
      </w:r>
      <w:r w:rsidRPr="00EF6712">
        <w:rPr>
          <w:rStyle w:val="StyleUnderline"/>
        </w:rPr>
        <w:t xml:space="preserve"> were supposed to enhance or </w:t>
      </w:r>
      <w:r w:rsidRPr="008C4A8B">
        <w:rPr>
          <w:rStyle w:val="StyleUnderline"/>
          <w:highlight w:val="green"/>
        </w:rPr>
        <w:t>invent</w:t>
      </w:r>
      <w:r w:rsidRPr="00EF6712">
        <w:rPr>
          <w:sz w:val="12"/>
        </w:rPr>
        <w:t xml:space="preserve">. As a hybrid radical-leftist-and-mainstreamer, I do believe that there is a good side to surveillance, a deterrence of crime. But if surveillance is everywhere, then this good side no longer functions. This is the same paradoxical logic that is operative for all virtual and digital media technologies. Yes, all of these wonderful new things are available to us, but we omitted the step of thinking carefully about the appropriate measure of their application. We forgot to humanly judge this. Hybrid </w:t>
      </w:r>
      <w:proofErr w:type="spellStart"/>
      <w:r w:rsidRPr="00EF6712">
        <w:rPr>
          <w:sz w:val="12"/>
        </w:rPr>
        <w:t>posthumanist</w:t>
      </w:r>
      <w:proofErr w:type="spellEnd"/>
      <w:r w:rsidRPr="00EF6712">
        <w:rPr>
          <w:sz w:val="12"/>
        </w:rPr>
        <w:t xml:space="preserve"> and humanist. We never took seriously the great thought of Albert Camus, that in almost every area, we need to have a sense of limits (as Dominick </w:t>
      </w:r>
      <w:proofErr w:type="spellStart"/>
      <w:r w:rsidRPr="00EF6712">
        <w:rPr>
          <w:sz w:val="12"/>
        </w:rPr>
        <w:t>LaCapra</w:t>
      </w:r>
      <w:proofErr w:type="spellEnd"/>
      <w:r w:rsidRPr="00EF6712">
        <w:rPr>
          <w:sz w:val="12"/>
        </w:rPr>
        <w:t xml:space="preserve"> pointed out). Academic referentiality – which Baudrillard was opposed to – is like this too. If you overdo it, become obsessed with footnotes, then you enter into the twilight zone of hyper-referentiality and then the whole business does not function anymore. You do it because you have to do it and the original purpose is lost.</w:t>
      </w:r>
    </w:p>
    <w:p w14:paraId="6063FA41" w14:textId="77777777" w:rsidR="000B0449" w:rsidRDefault="000B0449" w:rsidP="000B0449">
      <w:pPr>
        <w:rPr>
          <w:sz w:val="12"/>
        </w:rPr>
      </w:pPr>
      <w:r w:rsidRPr="00EF6712">
        <w:rPr>
          <w:sz w:val="12"/>
        </w:rPr>
        <w:t xml:space="preserve">The “proof” (ha ha!) is now upon us that Baudrillard was right all along. We are now fully in the era of simulation and </w:t>
      </w:r>
      <w:proofErr w:type="spellStart"/>
      <w:r w:rsidRPr="00EF6712">
        <w:rPr>
          <w:sz w:val="12"/>
        </w:rPr>
        <w:t>telemorphosis</w:t>
      </w:r>
      <w:proofErr w:type="spellEnd"/>
      <w:r w:rsidRPr="00EF6712">
        <w:rPr>
          <w:sz w:val="12"/>
        </w:rPr>
        <w:t xml:space="preserve">, of the New Truth of the omnipresent image (both picture-image and word-image – the multi-media of the screen having transformed written words from texts into images). The New Truth is not a lie – that would be too </w:t>
      </w:r>
      <w:proofErr w:type="gramStart"/>
      <w:r w:rsidRPr="00EF6712">
        <w:rPr>
          <w:sz w:val="12"/>
        </w:rPr>
        <w:t>easy</w:t>
      </w:r>
      <w:proofErr w:type="gramEnd"/>
      <w:r w:rsidRPr="00EF6712">
        <w:rPr>
          <w:sz w:val="12"/>
        </w:rPr>
        <w:t xml:space="preserve"> and the claim is retrograde. </w:t>
      </w:r>
      <w:r w:rsidRPr="008C4A8B">
        <w:rPr>
          <w:rStyle w:val="StyleUnderline"/>
          <w:highlight w:val="green"/>
        </w:rPr>
        <w:t>The New Truth institutes its own hyper-reality</w:t>
      </w:r>
      <w:r w:rsidRPr="00EF6712">
        <w:rPr>
          <w:sz w:val="12"/>
        </w:rPr>
        <w:t xml:space="preserve">, which is at present our only reality. The only way to contest simulation and the New Truth would be a strategy or perspective of “taking the side of objects” (see, for example, my most recent IJBS essay, for an elaboration of this). We would have to get to know the codes which underlie and instantiate simulation and reverse them. </w:t>
      </w:r>
      <w:r w:rsidRPr="008C4A8B">
        <w:rPr>
          <w:rStyle w:val="StyleUnderline"/>
          <w:highlight w:val="green"/>
        </w:rPr>
        <w:t>Reversibility</w:t>
      </w:r>
      <w:r w:rsidRPr="00EF6712">
        <w:rPr>
          <w:rStyle w:val="StyleUnderline"/>
        </w:rPr>
        <w:t xml:space="preserve"> of the code comes from “objects” </w:t>
      </w:r>
      <w:r w:rsidRPr="008C4A8B">
        <w:rPr>
          <w:rStyle w:val="StyleUnderline"/>
          <w:highlight w:val="green"/>
        </w:rPr>
        <w:t>within the code</w:t>
      </w:r>
      <w:r w:rsidRPr="00EF6712">
        <w:rPr>
          <w:rStyle w:val="StyleUnderline"/>
        </w:rPr>
        <w:t xml:space="preserve"> which want more objecthood</w:t>
      </w:r>
      <w:r w:rsidRPr="00EF6712">
        <w:rPr>
          <w:sz w:val="12"/>
        </w:rPr>
        <w:t xml:space="preserve">. Until we can start to do that, to paraphrase David Cronenberg’s </w:t>
      </w:r>
      <w:proofErr w:type="spellStart"/>
      <w:r w:rsidRPr="00EF6712">
        <w:rPr>
          <w:sz w:val="12"/>
        </w:rPr>
        <w:t>Videodrome</w:t>
      </w:r>
      <w:proofErr w:type="spellEnd"/>
      <w:r w:rsidRPr="00EF6712">
        <w:rPr>
          <w:sz w:val="12"/>
        </w:rPr>
        <w:t>: LONG LIVE THE NEW TRUTH!</w:t>
      </w:r>
    </w:p>
    <w:p w14:paraId="43A2A99A" w14:textId="77777777" w:rsidR="000B0449" w:rsidRPr="000B0449" w:rsidRDefault="000B0449" w:rsidP="000B0449"/>
    <w:p w14:paraId="3AF5D583" w14:textId="2F54FDCA" w:rsidR="00F8160B" w:rsidRDefault="00F8160B" w:rsidP="00F8160B">
      <w:r>
        <w:t>The communist revolutionaries you create how does it topple the largest military and propaganda force</w:t>
      </w:r>
    </w:p>
    <w:p w14:paraId="6A98F869" w14:textId="6AE7F866" w:rsidR="00F8160B" w:rsidRPr="00F8160B" w:rsidRDefault="00F8160B" w:rsidP="00F8160B">
      <w:r>
        <w:t xml:space="preserve">Transition Wars Kills us all communists </w:t>
      </w:r>
      <w:proofErr w:type="gramStart"/>
      <w:r>
        <w:t>cant</w:t>
      </w:r>
      <w:proofErr w:type="gramEnd"/>
      <w:r>
        <w:t xml:space="preserve"> recruit enough to win the peoples war and get shit on by cops and </w:t>
      </w:r>
      <w:proofErr w:type="spellStart"/>
      <w:r>
        <w:t>cointelpro</w:t>
      </w:r>
      <w:proofErr w:type="spellEnd"/>
    </w:p>
    <w:p w14:paraId="65F69E73" w14:textId="6C2EB568" w:rsidR="00E7531F" w:rsidRDefault="00E7531F" w:rsidP="00B61D2C">
      <w:pPr>
        <w:pStyle w:val="Heading4"/>
      </w:pPr>
      <w:r>
        <w:t xml:space="preserve">debate </w:t>
      </w:r>
      <w:proofErr w:type="gramStart"/>
      <w:r>
        <w:t>not key</w:t>
      </w:r>
      <w:proofErr w:type="gramEnd"/>
      <w:r>
        <w:t xml:space="preserve"> to this theorizing being a leftie on twitter solves since you can have debate there no reason why this round or space matters </w:t>
      </w:r>
    </w:p>
    <w:p w14:paraId="24E6CE02" w14:textId="4D59D79E" w:rsidR="00E7531F" w:rsidRDefault="00E7531F" w:rsidP="00B61D2C">
      <w:pPr>
        <w:pStyle w:val="Heading4"/>
      </w:pPr>
      <w:proofErr w:type="spellStart"/>
      <w:r>
        <w:t>Hypervisibilizing</w:t>
      </w:r>
      <w:proofErr w:type="spellEnd"/>
      <w:r>
        <w:t xml:space="preserve"> your </w:t>
      </w:r>
      <w:proofErr w:type="gramStart"/>
      <w:r>
        <w:t>imaginings</w:t>
      </w:r>
      <w:proofErr w:type="gramEnd"/>
      <w:r>
        <w:t xml:space="preserve"> within these educational spaces makes it easy to target the products of utopic imaginings</w:t>
      </w:r>
    </w:p>
    <w:p w14:paraId="6613E799" w14:textId="56F234F7" w:rsidR="00B61D2C" w:rsidRDefault="00B61D2C" w:rsidP="00B61D2C">
      <w:pPr>
        <w:pStyle w:val="Heading4"/>
      </w:pPr>
      <w:r>
        <w:t xml:space="preserve">Transition impossible---requires reversing centuries of notions of everyday life </w:t>
      </w:r>
    </w:p>
    <w:p w14:paraId="24A8B5CB" w14:textId="77777777" w:rsidR="00B61D2C" w:rsidRDefault="00B61D2C" w:rsidP="00B61D2C">
      <w:r>
        <w:rPr>
          <w:rStyle w:val="Style13ptBold"/>
        </w:rPr>
        <w:t>Timms</w:t>
      </w:r>
      <w:r w:rsidRPr="00556170">
        <w:rPr>
          <w:rStyle w:val="Style13ptBold"/>
        </w:rPr>
        <w:t xml:space="preserve"> </w:t>
      </w:r>
      <w:r>
        <w:rPr>
          <w:rStyle w:val="Style13ptBold"/>
        </w:rPr>
        <w:t>20</w:t>
      </w:r>
      <w:r w:rsidRPr="00556170">
        <w:rPr>
          <w:rStyle w:val="Style13ptBold"/>
        </w:rPr>
        <w:t xml:space="preserve"> </w:t>
      </w:r>
      <w:r>
        <w:t>[Aaron; 1/27/20; writer for the New Republic, articles have appeared in The Guardian, The Outline, The Daily Beast, and The Los Angeles Review of Books; "Beyond the Growth Gospel," https://newrepublic.com/article/156024/degrowth-movement-cerbere-can-decreix-commune]///GJ</w:t>
      </w:r>
    </w:p>
    <w:p w14:paraId="77530515" w14:textId="77777777" w:rsidR="00B61D2C" w:rsidRPr="002C710B" w:rsidRDefault="00B61D2C" w:rsidP="00B61D2C">
      <w:pPr>
        <w:rPr>
          <w:sz w:val="16"/>
        </w:rPr>
      </w:pPr>
      <w:r w:rsidRPr="00446295">
        <w:rPr>
          <w:rStyle w:val="StyleUnderline"/>
        </w:rPr>
        <w:t>We all know</w:t>
      </w:r>
      <w:r w:rsidRPr="002C710B">
        <w:rPr>
          <w:sz w:val="16"/>
        </w:rPr>
        <w:t xml:space="preserve"> that our </w:t>
      </w:r>
      <w:r w:rsidRPr="00446295">
        <w:rPr>
          <w:rStyle w:val="StyleUnderline"/>
        </w:rPr>
        <w:t>time to</w:t>
      </w:r>
      <w:r w:rsidRPr="002C710B">
        <w:rPr>
          <w:sz w:val="16"/>
        </w:rPr>
        <w:t xml:space="preserve"> </w:t>
      </w:r>
      <w:r w:rsidRPr="00446295">
        <w:rPr>
          <w:rStyle w:val="Emphasis"/>
        </w:rPr>
        <w:t>stabilize the climate</w:t>
      </w:r>
      <w:r w:rsidRPr="002C710B">
        <w:rPr>
          <w:sz w:val="16"/>
        </w:rPr>
        <w:t xml:space="preserve"> </w:t>
      </w:r>
      <w:r w:rsidRPr="00446295">
        <w:rPr>
          <w:rStyle w:val="StyleUnderline"/>
        </w:rPr>
        <w:t>is short</w:t>
      </w:r>
      <w:r w:rsidRPr="002C710B">
        <w:rPr>
          <w:sz w:val="16"/>
        </w:rPr>
        <w:t xml:space="preserve">. But in the supposed battle between the Green New Deal left and </w:t>
      </w:r>
      <w:proofErr w:type="spellStart"/>
      <w:r w:rsidRPr="00832ACD">
        <w:rPr>
          <w:rStyle w:val="StyleUnderline"/>
          <w:highlight w:val="cyan"/>
        </w:rPr>
        <w:t>degrowth</w:t>
      </w:r>
      <w:r w:rsidRPr="00071065">
        <w:rPr>
          <w:rStyle w:val="StyleUnderline"/>
        </w:rPr>
        <w:t>ers</w:t>
      </w:r>
      <w:proofErr w:type="spellEnd"/>
      <w:r w:rsidRPr="002C710B">
        <w:rPr>
          <w:sz w:val="16"/>
        </w:rPr>
        <w:t xml:space="preserve">, there’s only one side that seeks, in any meaningful sense, to stabilize the climate with anything like the required urgency. In its </w:t>
      </w:r>
      <w:r w:rsidRPr="00446295">
        <w:rPr>
          <w:rStyle w:val="StyleUnderline"/>
        </w:rPr>
        <w:t>critique of economism and rejection of technocratic business</w:t>
      </w:r>
      <w:r w:rsidRPr="002C710B">
        <w:rPr>
          <w:sz w:val="16"/>
        </w:rPr>
        <w:t xml:space="preserve"> as usual, in the exhortation of its proponents to think critically about what we as a species really want, degrowth </w:t>
      </w:r>
      <w:r w:rsidRPr="00446295">
        <w:rPr>
          <w:rStyle w:val="StyleUnderline"/>
        </w:rPr>
        <w:t xml:space="preserve">contains much that I find </w:t>
      </w:r>
      <w:r w:rsidRPr="00446295">
        <w:rPr>
          <w:rStyle w:val="Emphasis"/>
        </w:rPr>
        <w:t>theoretically compelling</w:t>
      </w:r>
      <w:r w:rsidRPr="002C710B">
        <w:rPr>
          <w:sz w:val="16"/>
        </w:rPr>
        <w:t xml:space="preserve">. </w:t>
      </w:r>
      <w:r w:rsidRPr="00446295">
        <w:rPr>
          <w:rStyle w:val="StyleUnderline"/>
        </w:rPr>
        <w:t xml:space="preserve">But the movement </w:t>
      </w:r>
      <w:r w:rsidRPr="00832ACD">
        <w:rPr>
          <w:rStyle w:val="StyleUnderline"/>
          <w:highlight w:val="cyan"/>
        </w:rPr>
        <w:t>has</w:t>
      </w:r>
      <w:r w:rsidRPr="00446295">
        <w:rPr>
          <w:rStyle w:val="StyleUnderline"/>
        </w:rPr>
        <w:t xml:space="preserve"> surprisingly</w:t>
      </w:r>
      <w:r w:rsidRPr="002C710B">
        <w:rPr>
          <w:sz w:val="16"/>
        </w:rPr>
        <w:t xml:space="preserve"> </w:t>
      </w:r>
      <w:r w:rsidRPr="00832ACD">
        <w:rPr>
          <w:rStyle w:val="Emphasis"/>
          <w:highlight w:val="cyan"/>
        </w:rPr>
        <w:t>little to say</w:t>
      </w:r>
      <w:r w:rsidRPr="00832ACD">
        <w:rPr>
          <w:sz w:val="16"/>
          <w:highlight w:val="cyan"/>
        </w:rPr>
        <w:t xml:space="preserve"> </w:t>
      </w:r>
      <w:r w:rsidRPr="00832ACD">
        <w:rPr>
          <w:rStyle w:val="StyleUnderline"/>
          <w:highlight w:val="cyan"/>
        </w:rPr>
        <w:t>on</w:t>
      </w:r>
      <w:r w:rsidRPr="00446295">
        <w:rPr>
          <w:rStyle w:val="StyleUnderline"/>
        </w:rPr>
        <w:t xml:space="preserve"> </w:t>
      </w:r>
      <w:r w:rsidRPr="00446295">
        <w:rPr>
          <w:rStyle w:val="Emphasis"/>
        </w:rPr>
        <w:t>renewable energy</w:t>
      </w:r>
      <w:r w:rsidRPr="002C710B">
        <w:rPr>
          <w:sz w:val="16"/>
        </w:rPr>
        <w:t xml:space="preserve">, </w:t>
      </w:r>
      <w:r w:rsidRPr="00446295">
        <w:rPr>
          <w:rStyle w:val="StyleUnderline"/>
        </w:rPr>
        <w:t>the result of a latent hostility to techno-</w:t>
      </w:r>
      <w:r w:rsidRPr="00446295">
        <w:rPr>
          <w:rStyle w:val="Emphasis"/>
        </w:rPr>
        <w:t>scientific innovation</w:t>
      </w:r>
      <w:r w:rsidRPr="002C710B">
        <w:rPr>
          <w:sz w:val="16"/>
        </w:rPr>
        <w:t xml:space="preserve">, </w:t>
      </w:r>
      <w:r w:rsidRPr="00446295">
        <w:rPr>
          <w:rStyle w:val="StyleUnderline"/>
        </w:rPr>
        <w:t xml:space="preserve">and </w:t>
      </w:r>
      <w:r w:rsidRPr="00832ACD">
        <w:rPr>
          <w:rStyle w:val="StyleUnderline"/>
          <w:highlight w:val="cyan"/>
        </w:rPr>
        <w:t>the idea</w:t>
      </w:r>
      <w:r w:rsidRPr="00446295">
        <w:rPr>
          <w:rStyle w:val="StyleUnderline"/>
        </w:rPr>
        <w:t xml:space="preserve"> that</w:t>
      </w:r>
      <w:r w:rsidRPr="002C710B">
        <w:rPr>
          <w:sz w:val="16"/>
        </w:rPr>
        <w:t xml:space="preserve"> </w:t>
      </w:r>
      <w:r w:rsidRPr="00832ACD">
        <w:rPr>
          <w:rStyle w:val="Emphasis"/>
          <w:highlight w:val="cyan"/>
        </w:rPr>
        <w:t>billions</w:t>
      </w:r>
      <w:r w:rsidRPr="00446295">
        <w:rPr>
          <w:rStyle w:val="StyleUnderline"/>
        </w:rPr>
        <w:t>, with</w:t>
      </w:r>
      <w:r w:rsidRPr="00832ACD">
        <w:rPr>
          <w:rStyle w:val="StyleUnderline"/>
          <w:highlight w:val="cyan"/>
        </w:rPr>
        <w:t>in the next decade, will</w:t>
      </w:r>
      <w:r w:rsidRPr="00832ACD">
        <w:rPr>
          <w:sz w:val="16"/>
          <w:highlight w:val="cyan"/>
        </w:rPr>
        <w:t xml:space="preserve"> </w:t>
      </w:r>
      <w:r w:rsidRPr="00832ACD">
        <w:rPr>
          <w:rStyle w:val="Emphasis"/>
          <w:highlight w:val="cyan"/>
        </w:rPr>
        <w:t>voluntarily embrace degrowth</w:t>
      </w:r>
      <w:r w:rsidRPr="00071065">
        <w:rPr>
          <w:rStyle w:val="StyleUnderline"/>
        </w:rPr>
        <w:t xml:space="preserve"> </w:t>
      </w:r>
      <w:r w:rsidRPr="001F72C8">
        <w:rPr>
          <w:rStyle w:val="StyleUnderline"/>
        </w:rPr>
        <w:t>at a</w:t>
      </w:r>
      <w:r w:rsidRPr="00071065">
        <w:rPr>
          <w:rStyle w:val="StyleUnderline"/>
        </w:rPr>
        <w:t xml:space="preserve"> sufficient </w:t>
      </w:r>
      <w:r w:rsidRPr="001F72C8">
        <w:rPr>
          <w:rStyle w:val="StyleUnderline"/>
        </w:rPr>
        <w:t>scale to arrest global heating</w:t>
      </w:r>
      <w:r w:rsidRPr="00071065">
        <w:rPr>
          <w:rStyle w:val="StyleUnderline"/>
        </w:rPr>
        <w:t xml:space="preserve"> is</w:t>
      </w:r>
      <w:r w:rsidRPr="00446295">
        <w:rPr>
          <w:rStyle w:val="StyleUnderline"/>
        </w:rPr>
        <w:t xml:space="preserve"> </w:t>
      </w:r>
      <w:r w:rsidRPr="00446295">
        <w:rPr>
          <w:rStyle w:val="Emphasis"/>
        </w:rPr>
        <w:t>unrealistic</w:t>
      </w:r>
      <w:r w:rsidRPr="002C710B">
        <w:rPr>
          <w:sz w:val="16"/>
        </w:rPr>
        <w:t xml:space="preserve">. </w:t>
      </w:r>
      <w:r w:rsidRPr="001F72C8">
        <w:rPr>
          <w:rStyle w:val="StyleUnderline"/>
        </w:rPr>
        <w:t>Even</w:t>
      </w:r>
      <w:r w:rsidRPr="00446295">
        <w:rPr>
          <w:rStyle w:val="StyleUnderline"/>
        </w:rPr>
        <w:t xml:space="preserve"> its most </w:t>
      </w:r>
      <w:r w:rsidRPr="001F72C8">
        <w:rPr>
          <w:rStyle w:val="StyleUnderline"/>
        </w:rPr>
        <w:t>ardent defenders concede</w:t>
      </w:r>
      <w:r w:rsidRPr="00446295">
        <w:rPr>
          <w:rStyle w:val="StyleUnderline"/>
        </w:rPr>
        <w:t xml:space="preserve"> that genuine </w:t>
      </w:r>
      <w:r w:rsidRPr="00832ACD">
        <w:rPr>
          <w:rStyle w:val="StyleUnderline"/>
          <w:highlight w:val="cyan"/>
        </w:rPr>
        <w:t>degrowth</w:t>
      </w:r>
      <w:r w:rsidRPr="002C710B">
        <w:rPr>
          <w:sz w:val="16"/>
        </w:rPr>
        <w:t>—</w:t>
      </w:r>
      <w:r w:rsidRPr="00446295">
        <w:rPr>
          <w:rStyle w:val="StyleUnderline"/>
        </w:rPr>
        <w:t>which means real</w:t>
      </w:r>
      <w:r w:rsidRPr="002C710B">
        <w:rPr>
          <w:sz w:val="16"/>
        </w:rPr>
        <w:t xml:space="preserve">, Can </w:t>
      </w:r>
      <w:proofErr w:type="spellStart"/>
      <w:r w:rsidRPr="002C710B">
        <w:rPr>
          <w:sz w:val="16"/>
        </w:rPr>
        <w:t>Decreix</w:t>
      </w:r>
      <w:proofErr w:type="spellEnd"/>
      <w:r w:rsidRPr="002C710B">
        <w:rPr>
          <w:sz w:val="16"/>
        </w:rPr>
        <w:t xml:space="preserve">-grade </w:t>
      </w:r>
      <w:r w:rsidRPr="00446295">
        <w:rPr>
          <w:rStyle w:val="StyleUnderline"/>
        </w:rPr>
        <w:t>upheaval to daily life</w:t>
      </w:r>
      <w:r w:rsidRPr="002C710B">
        <w:rPr>
          <w:sz w:val="16"/>
        </w:rPr>
        <w:t>, not just fewer steaks or car trips every year—</w:t>
      </w:r>
      <w:r w:rsidRPr="00832ACD">
        <w:rPr>
          <w:rStyle w:val="StyleUnderline"/>
          <w:highlight w:val="cyan"/>
        </w:rPr>
        <w:t xml:space="preserve">will </w:t>
      </w:r>
      <w:r w:rsidRPr="00832ACD">
        <w:rPr>
          <w:rStyle w:val="Emphasis"/>
          <w:highlight w:val="cyan"/>
        </w:rPr>
        <w:t>not materialize</w:t>
      </w:r>
      <w:r w:rsidRPr="002C710B">
        <w:rPr>
          <w:sz w:val="16"/>
        </w:rPr>
        <w:t xml:space="preserve"> under present economic and social conditions. </w:t>
      </w:r>
      <w:proofErr w:type="spellStart"/>
      <w:r w:rsidRPr="002C710B">
        <w:rPr>
          <w:sz w:val="16"/>
        </w:rPr>
        <w:t>Latouche</w:t>
      </w:r>
      <w:proofErr w:type="spellEnd"/>
      <w:r w:rsidRPr="002C710B">
        <w:rPr>
          <w:sz w:val="16"/>
        </w:rPr>
        <w:t xml:space="preserve"> is typically forthright on this question: “Degrowth society cannot emerge from the iron corset of scarcity, needs, economic calculation, and homo </w:t>
      </w:r>
      <w:proofErr w:type="spellStart"/>
      <w:r w:rsidRPr="002C710B">
        <w:rPr>
          <w:sz w:val="16"/>
        </w:rPr>
        <w:t>æconomicus</w:t>
      </w:r>
      <w:proofErr w:type="spellEnd"/>
      <w:r w:rsidRPr="002C710B">
        <w:rPr>
          <w:sz w:val="16"/>
        </w:rPr>
        <w:t xml:space="preserve">.” His meaning is what the experience of Can </w:t>
      </w:r>
      <w:proofErr w:type="spellStart"/>
      <w:r w:rsidRPr="002C710B">
        <w:rPr>
          <w:sz w:val="16"/>
        </w:rPr>
        <w:t>Decreix</w:t>
      </w:r>
      <w:proofErr w:type="spellEnd"/>
      <w:r w:rsidRPr="002C710B">
        <w:rPr>
          <w:sz w:val="16"/>
        </w:rPr>
        <w:t xml:space="preserve"> makes plain: that </w:t>
      </w:r>
      <w:r w:rsidRPr="00446295">
        <w:rPr>
          <w:rStyle w:val="StyleUnderline"/>
        </w:rPr>
        <w:t xml:space="preserve">a life of pure degrowth is </w:t>
      </w:r>
      <w:r w:rsidRPr="00446295">
        <w:rPr>
          <w:rStyle w:val="Emphasis"/>
        </w:rPr>
        <w:t>logically impossible</w:t>
      </w:r>
      <w:r w:rsidRPr="002C710B">
        <w:rPr>
          <w:sz w:val="16"/>
        </w:rPr>
        <w:t xml:space="preserve"> </w:t>
      </w:r>
      <w:r w:rsidRPr="00446295">
        <w:rPr>
          <w:rStyle w:val="StyleUnderline"/>
        </w:rPr>
        <w:t xml:space="preserve">in this world, indeed that </w:t>
      </w:r>
      <w:r w:rsidRPr="00832ACD">
        <w:rPr>
          <w:rStyle w:val="StyleUnderline"/>
          <w:highlight w:val="cyan"/>
        </w:rPr>
        <w:t xml:space="preserve">the </w:t>
      </w:r>
      <w:r w:rsidRPr="00832ACD">
        <w:rPr>
          <w:rStyle w:val="Emphasis"/>
          <w:highlight w:val="cyan"/>
        </w:rPr>
        <w:t>preconditions</w:t>
      </w:r>
      <w:r w:rsidRPr="00446295">
        <w:rPr>
          <w:rStyle w:val="Emphasis"/>
        </w:rPr>
        <w:t xml:space="preserve"> for degrowth society </w:t>
      </w:r>
      <w:r w:rsidRPr="00832ACD">
        <w:rPr>
          <w:rStyle w:val="Emphasis"/>
          <w:highlight w:val="cyan"/>
        </w:rPr>
        <w:t>do not</w:t>
      </w:r>
      <w:r w:rsidRPr="00446295">
        <w:rPr>
          <w:rStyle w:val="Emphasis"/>
        </w:rPr>
        <w:t xml:space="preserve"> yet </w:t>
      </w:r>
      <w:r w:rsidRPr="00832ACD">
        <w:rPr>
          <w:rStyle w:val="Emphasis"/>
          <w:highlight w:val="cyan"/>
        </w:rPr>
        <w:t>exist</w:t>
      </w:r>
      <w:r w:rsidRPr="00832ACD">
        <w:rPr>
          <w:sz w:val="16"/>
          <w:highlight w:val="cyan"/>
        </w:rPr>
        <w:t xml:space="preserve">. </w:t>
      </w:r>
      <w:r w:rsidRPr="00832ACD">
        <w:rPr>
          <w:rStyle w:val="StyleUnderline"/>
          <w:highlight w:val="cyan"/>
        </w:rPr>
        <w:t>Any attempts</w:t>
      </w:r>
      <w:r w:rsidRPr="00446295">
        <w:rPr>
          <w:rStyle w:val="StyleUnderline"/>
        </w:rPr>
        <w:t xml:space="preserve"> to institute degrowth from above </w:t>
      </w:r>
      <w:r w:rsidRPr="00832ACD">
        <w:rPr>
          <w:rStyle w:val="StyleUnderline"/>
          <w:highlight w:val="cyan"/>
        </w:rPr>
        <w:t>will be seen as an</w:t>
      </w:r>
      <w:r w:rsidRPr="00832ACD">
        <w:rPr>
          <w:sz w:val="16"/>
          <w:highlight w:val="cyan"/>
        </w:rPr>
        <w:t xml:space="preserve"> </w:t>
      </w:r>
      <w:r w:rsidRPr="00832ACD">
        <w:rPr>
          <w:rStyle w:val="Emphasis"/>
          <w:highlight w:val="cyan"/>
        </w:rPr>
        <w:t>intolerable offense</w:t>
      </w:r>
      <w:r w:rsidRPr="00832ACD">
        <w:rPr>
          <w:sz w:val="16"/>
          <w:highlight w:val="cyan"/>
        </w:rPr>
        <w:t xml:space="preserve"> </w:t>
      </w:r>
      <w:r w:rsidRPr="00832ACD">
        <w:rPr>
          <w:rStyle w:val="StyleUnderline"/>
          <w:highlight w:val="cyan"/>
        </w:rPr>
        <w:t>to</w:t>
      </w:r>
      <w:r w:rsidRPr="002C710B">
        <w:rPr>
          <w:sz w:val="16"/>
        </w:rPr>
        <w:t xml:space="preserve"> </w:t>
      </w:r>
      <w:r w:rsidRPr="00446295">
        <w:rPr>
          <w:rStyle w:val="Emphasis"/>
        </w:rPr>
        <w:t xml:space="preserve">human </w:t>
      </w:r>
      <w:r w:rsidRPr="00832ACD">
        <w:rPr>
          <w:rStyle w:val="Emphasis"/>
          <w:highlight w:val="cyan"/>
        </w:rPr>
        <w:t>dignity</w:t>
      </w:r>
      <w:r w:rsidRPr="00832ACD">
        <w:rPr>
          <w:sz w:val="16"/>
          <w:highlight w:val="cyan"/>
        </w:rPr>
        <w:t xml:space="preserve"> </w:t>
      </w:r>
      <w:r w:rsidRPr="00832ACD">
        <w:rPr>
          <w:rStyle w:val="StyleUnderline"/>
          <w:highlight w:val="cyan"/>
        </w:rPr>
        <w:t>and</w:t>
      </w:r>
      <w:r w:rsidRPr="00832ACD">
        <w:rPr>
          <w:sz w:val="16"/>
          <w:highlight w:val="cyan"/>
        </w:rPr>
        <w:t xml:space="preserve"> </w:t>
      </w:r>
      <w:r w:rsidRPr="00832ACD">
        <w:rPr>
          <w:rStyle w:val="Emphasis"/>
          <w:highlight w:val="cyan"/>
        </w:rPr>
        <w:t>well-being</w:t>
      </w:r>
      <w:r w:rsidRPr="00446295">
        <w:rPr>
          <w:rStyle w:val="StyleUnderline"/>
        </w:rPr>
        <w:t>, so long as</w:t>
      </w:r>
      <w:r w:rsidRPr="002C710B">
        <w:rPr>
          <w:sz w:val="16"/>
        </w:rPr>
        <w:t xml:space="preserve"> the rest of </w:t>
      </w:r>
      <w:r w:rsidRPr="00446295">
        <w:rPr>
          <w:rStyle w:val="StyleUnderline"/>
        </w:rPr>
        <w:t>civilization is hitched to the train of economic expansion</w:t>
      </w:r>
      <w:r w:rsidRPr="002C710B">
        <w:rPr>
          <w:sz w:val="16"/>
        </w:rPr>
        <w:t>—</w:t>
      </w:r>
      <w:r w:rsidRPr="00446295">
        <w:rPr>
          <w:rStyle w:val="StyleUnderline"/>
        </w:rPr>
        <w:t>whether capitalist, socialist, or otherwise</w:t>
      </w:r>
      <w:r w:rsidRPr="002C710B">
        <w:rPr>
          <w:sz w:val="16"/>
        </w:rPr>
        <w:t xml:space="preserve">. </w:t>
      </w:r>
    </w:p>
    <w:p w14:paraId="46F6FCC0" w14:textId="77777777" w:rsidR="00B61D2C" w:rsidRPr="002C710B" w:rsidRDefault="00B61D2C" w:rsidP="00B61D2C">
      <w:pPr>
        <w:rPr>
          <w:sz w:val="16"/>
        </w:rPr>
      </w:pPr>
      <w:r w:rsidRPr="002C710B">
        <w:rPr>
          <w:sz w:val="16"/>
        </w:rPr>
        <w:t xml:space="preserve">Not even François can avoid compromising himself through contact with the world as it is. The degrowth he practices at Can </w:t>
      </w:r>
      <w:proofErr w:type="spellStart"/>
      <w:r w:rsidRPr="002C710B">
        <w:rPr>
          <w:sz w:val="16"/>
        </w:rPr>
        <w:t>Decreix</w:t>
      </w:r>
      <w:proofErr w:type="spellEnd"/>
      <w:r w:rsidRPr="002C710B">
        <w:rPr>
          <w:sz w:val="16"/>
        </w:rPr>
        <w:t xml:space="preserve"> is necessarily a diluted form of the ideal, dependent as it is on the structures and economies of the very system degrowth hopes to supersede. </w:t>
      </w:r>
      <w:r w:rsidRPr="00446295">
        <w:rPr>
          <w:rStyle w:val="StyleUnderline"/>
        </w:rPr>
        <w:t xml:space="preserve">There’s an additional irony here, which is that virtually no </w:t>
      </w:r>
      <w:proofErr w:type="spellStart"/>
      <w:r w:rsidRPr="00446295">
        <w:rPr>
          <w:rStyle w:val="StyleUnderline"/>
        </w:rPr>
        <w:t>degrowther</w:t>
      </w:r>
      <w:proofErr w:type="spellEnd"/>
      <w:r w:rsidRPr="00446295">
        <w:rPr>
          <w:rStyle w:val="StyleUnderline"/>
        </w:rPr>
        <w:t xml:space="preserve"> wants to put down roots in the home of degrowth</w:t>
      </w:r>
      <w:r w:rsidRPr="002C710B">
        <w:rPr>
          <w:sz w:val="16"/>
        </w:rPr>
        <w:t xml:space="preserve">, though François’s partner, Alexandra Guerri, lives with him in the austere precincts of Can </w:t>
      </w:r>
      <w:proofErr w:type="spellStart"/>
      <w:r w:rsidRPr="002C710B">
        <w:rPr>
          <w:sz w:val="16"/>
        </w:rPr>
        <w:t>Decreix</w:t>
      </w:r>
      <w:proofErr w:type="spellEnd"/>
      <w:r w:rsidRPr="002C710B">
        <w:rPr>
          <w:sz w:val="16"/>
        </w:rPr>
        <w:t xml:space="preserve">. Other degrowth sympathizers have joined François at the encampment in the eight years since its foundation, but they have not stayed; today he continues alone. De Decker returns to Barcelona shortly after his business at the </w:t>
      </w:r>
      <w:proofErr w:type="spellStart"/>
      <w:r w:rsidRPr="002C710B">
        <w:rPr>
          <w:sz w:val="16"/>
        </w:rPr>
        <w:t>Belvédère</w:t>
      </w:r>
      <w:proofErr w:type="spellEnd"/>
      <w:r w:rsidRPr="002C710B">
        <w:rPr>
          <w:sz w:val="16"/>
        </w:rPr>
        <w:t xml:space="preserve"> is concluded; other summer school speakers appear in Can </w:t>
      </w:r>
      <w:proofErr w:type="spellStart"/>
      <w:r w:rsidRPr="002C710B">
        <w:rPr>
          <w:sz w:val="16"/>
        </w:rPr>
        <w:t>Decreix</w:t>
      </w:r>
      <w:proofErr w:type="spellEnd"/>
      <w:r w:rsidRPr="002C710B">
        <w:rPr>
          <w:sz w:val="16"/>
        </w:rPr>
        <w:t xml:space="preserve"> for a day or two and then scuttle back to the city. If the defining property of utopia is that it’s nowhere (the word’s meaning in Greek), it’s perhaps appropriate that this utopia has attracted no one. “I feel isolated with this practice here,” François tells me on my first night at Can </w:t>
      </w:r>
      <w:proofErr w:type="spellStart"/>
      <w:r w:rsidRPr="002C710B">
        <w:rPr>
          <w:sz w:val="16"/>
        </w:rPr>
        <w:t>Decreix</w:t>
      </w:r>
      <w:proofErr w:type="spellEnd"/>
      <w:r w:rsidRPr="002C710B">
        <w:rPr>
          <w:sz w:val="16"/>
        </w:rPr>
        <w:t>. “</w:t>
      </w:r>
      <w:r w:rsidRPr="00446295">
        <w:rPr>
          <w:rStyle w:val="StyleUnderline"/>
        </w:rPr>
        <w:t>It’s a struggle to convince people about this way of</w:t>
      </w:r>
      <w:r w:rsidRPr="002C710B">
        <w:rPr>
          <w:sz w:val="16"/>
        </w:rPr>
        <w:t xml:space="preserve"> life. The idea was to do something collective, but now it’s just me. </w:t>
      </w:r>
      <w:r w:rsidRPr="00832ACD">
        <w:rPr>
          <w:rStyle w:val="StyleUnderline"/>
          <w:highlight w:val="cyan"/>
        </w:rPr>
        <w:t xml:space="preserve">Few people are </w:t>
      </w:r>
      <w:r w:rsidRPr="00832ACD">
        <w:rPr>
          <w:rStyle w:val="Emphasis"/>
          <w:highlight w:val="cyan"/>
        </w:rPr>
        <w:t>willing to try</w:t>
      </w:r>
      <w:r w:rsidRPr="002C710B">
        <w:rPr>
          <w:sz w:val="16"/>
        </w:rPr>
        <w:t xml:space="preserve"> </w:t>
      </w:r>
      <w:r w:rsidRPr="00446295">
        <w:rPr>
          <w:rStyle w:val="StyleUnderline"/>
        </w:rPr>
        <w:t>something else with flowing and a new way of living.” This is</w:t>
      </w:r>
      <w:r w:rsidRPr="002C710B">
        <w:rPr>
          <w:sz w:val="16"/>
        </w:rPr>
        <w:t xml:space="preserve"> </w:t>
      </w:r>
      <w:r w:rsidRPr="00832ACD">
        <w:rPr>
          <w:rStyle w:val="Emphasis"/>
          <w:highlight w:val="cyan"/>
        </w:rPr>
        <w:t>no surprise</w:t>
      </w:r>
      <w:r w:rsidRPr="002C710B">
        <w:rPr>
          <w:sz w:val="16"/>
        </w:rPr>
        <w:t xml:space="preserve">. Even a hair shirt worn voluntarily is uncomfortable. Le </w:t>
      </w:r>
      <w:proofErr w:type="spellStart"/>
      <w:r w:rsidRPr="002C710B">
        <w:rPr>
          <w:sz w:val="16"/>
        </w:rPr>
        <w:t>Guin</w:t>
      </w:r>
      <w:proofErr w:type="spellEnd"/>
      <w:r w:rsidRPr="002C710B">
        <w:rPr>
          <w:sz w:val="16"/>
        </w:rPr>
        <w:t xml:space="preserve"> once described the anarchist lunar colony she puts at the center of The Dispossessed, </w:t>
      </w:r>
      <w:r w:rsidRPr="00446295">
        <w:rPr>
          <w:rStyle w:val="StyleUnderline"/>
        </w:rPr>
        <w:t>the fiction that everyone here is reading</w:t>
      </w:r>
      <w:r w:rsidRPr="002C710B">
        <w:rPr>
          <w:sz w:val="16"/>
        </w:rPr>
        <w:t>, as an “</w:t>
      </w:r>
      <w:r w:rsidRPr="00755219">
        <w:rPr>
          <w:rStyle w:val="Emphasis"/>
        </w:rPr>
        <w:t>ambiguous utopia</w:t>
      </w:r>
      <w:r w:rsidRPr="002C710B">
        <w:rPr>
          <w:sz w:val="16"/>
        </w:rPr>
        <w:t xml:space="preserve">.” </w:t>
      </w:r>
      <w:r w:rsidRPr="00755219">
        <w:rPr>
          <w:rStyle w:val="StyleUnderline"/>
        </w:rPr>
        <w:t>A similar description seems apt for the home of degrowth</w:t>
      </w:r>
      <w:r w:rsidRPr="002C710B">
        <w:rPr>
          <w:sz w:val="16"/>
        </w:rPr>
        <w:t>.</w:t>
      </w:r>
    </w:p>
    <w:p w14:paraId="0C4B30FD" w14:textId="77777777" w:rsidR="00B61D2C" w:rsidRPr="002C710B" w:rsidRDefault="00B61D2C" w:rsidP="00B61D2C">
      <w:pPr>
        <w:rPr>
          <w:sz w:val="16"/>
        </w:rPr>
      </w:pPr>
      <w:r w:rsidRPr="002C710B">
        <w:rPr>
          <w:sz w:val="16"/>
        </w:rPr>
        <w:t xml:space="preserve">A group of rowdy Irish cycling tourists stops by the </w:t>
      </w:r>
      <w:proofErr w:type="spellStart"/>
      <w:r w:rsidRPr="002C710B">
        <w:rPr>
          <w:sz w:val="16"/>
        </w:rPr>
        <w:t>Dorade</w:t>
      </w:r>
      <w:proofErr w:type="spellEnd"/>
      <w:r w:rsidRPr="002C710B">
        <w:rPr>
          <w:sz w:val="16"/>
        </w:rPr>
        <w:t xml:space="preserve">, cleats clacking, and they ask for </w:t>
      </w:r>
      <w:proofErr w:type="spellStart"/>
      <w:r w:rsidRPr="002C710B">
        <w:rPr>
          <w:sz w:val="16"/>
        </w:rPr>
        <w:t>douze</w:t>
      </w:r>
      <w:proofErr w:type="spellEnd"/>
      <w:r w:rsidRPr="002C710B">
        <w:rPr>
          <w:sz w:val="16"/>
        </w:rPr>
        <w:t xml:space="preserve"> </w:t>
      </w:r>
      <w:proofErr w:type="spellStart"/>
      <w:r w:rsidRPr="002C710B">
        <w:rPr>
          <w:sz w:val="16"/>
        </w:rPr>
        <w:t>bières</w:t>
      </w:r>
      <w:proofErr w:type="spellEnd"/>
      <w:r w:rsidRPr="002C710B">
        <w:rPr>
          <w:sz w:val="16"/>
        </w:rPr>
        <w:t xml:space="preserve"> merci while the owner replies in English. I finish my coffee, then continue on my path back to Can </w:t>
      </w:r>
      <w:proofErr w:type="spellStart"/>
      <w:r w:rsidRPr="002C710B">
        <w:rPr>
          <w:sz w:val="16"/>
        </w:rPr>
        <w:t>Decreix</w:t>
      </w:r>
      <w:proofErr w:type="spellEnd"/>
      <w:r w:rsidRPr="002C710B">
        <w:rPr>
          <w:sz w:val="16"/>
        </w:rPr>
        <w:t xml:space="preserve">. In the town square, I pass some of the summer school attendees. It’s been only two hours since breakfast up on the deck at Can </w:t>
      </w:r>
      <w:proofErr w:type="spellStart"/>
      <w:r w:rsidRPr="002C710B">
        <w:rPr>
          <w:sz w:val="16"/>
        </w:rPr>
        <w:t>Decreix</w:t>
      </w:r>
      <w:proofErr w:type="spellEnd"/>
      <w:r w:rsidRPr="002C710B">
        <w:rPr>
          <w:sz w:val="16"/>
        </w:rPr>
        <w:t>—porridge, plums, nuts—but one of them is seated at a bench, noise-canceling headphones on, bopping to the beat, and oblivious to the world as he tears into a whole wheel of Camembert with rye crisps and a family-size packet of Bolognese sauce-flavored chips by his side. The man is salt-deprived and hungry. I feel a great surge of sympathy.</w:t>
      </w:r>
    </w:p>
    <w:p w14:paraId="3BA30837" w14:textId="77777777" w:rsidR="00B61D2C" w:rsidRPr="002C710B" w:rsidRDefault="00B61D2C" w:rsidP="00B61D2C">
      <w:pPr>
        <w:rPr>
          <w:sz w:val="16"/>
        </w:rPr>
      </w:pPr>
      <w:r w:rsidRPr="00755219">
        <w:rPr>
          <w:rStyle w:val="StyleUnderline"/>
        </w:rPr>
        <w:t xml:space="preserve">Since </w:t>
      </w:r>
      <w:r w:rsidRPr="00832ACD">
        <w:rPr>
          <w:rStyle w:val="StyleUnderline"/>
          <w:highlight w:val="cyan"/>
        </w:rPr>
        <w:t>degrowth can’t form</w:t>
      </w:r>
      <w:r w:rsidRPr="00755219">
        <w:rPr>
          <w:rStyle w:val="StyleUnderline"/>
        </w:rPr>
        <w:t xml:space="preserve"> the </w:t>
      </w:r>
      <w:r w:rsidRPr="00832ACD">
        <w:rPr>
          <w:rStyle w:val="StyleUnderline"/>
          <w:highlight w:val="cyan"/>
        </w:rPr>
        <w:t>basis of</w:t>
      </w:r>
      <w:r w:rsidRPr="00755219">
        <w:rPr>
          <w:rStyle w:val="StyleUnderline"/>
        </w:rPr>
        <w:t xml:space="preserve"> a realistic </w:t>
      </w:r>
      <w:r w:rsidRPr="00832ACD">
        <w:rPr>
          <w:rStyle w:val="Emphasis"/>
          <w:highlight w:val="cyan"/>
        </w:rPr>
        <w:t>electoral politics</w:t>
      </w:r>
      <w:r w:rsidRPr="00755219">
        <w:rPr>
          <w:rStyle w:val="StyleUnderline"/>
        </w:rPr>
        <w:t xml:space="preserve">, its </w:t>
      </w:r>
      <w:r w:rsidRPr="00832ACD">
        <w:rPr>
          <w:rStyle w:val="StyleUnderline"/>
          <w:highlight w:val="cyan"/>
        </w:rPr>
        <w:t>proponents are</w:t>
      </w:r>
      <w:r w:rsidRPr="00755219">
        <w:rPr>
          <w:rStyle w:val="StyleUnderline"/>
        </w:rPr>
        <w:t xml:space="preserve"> left </w:t>
      </w:r>
      <w:r w:rsidRPr="00832ACD">
        <w:rPr>
          <w:rStyle w:val="StyleUnderline"/>
          <w:highlight w:val="cyan"/>
        </w:rPr>
        <w:t xml:space="preserve">clinging to the </w:t>
      </w:r>
      <w:r w:rsidRPr="00832ACD">
        <w:rPr>
          <w:rStyle w:val="Emphasis"/>
          <w:highlight w:val="cyan"/>
        </w:rPr>
        <w:t>lifeboat</w:t>
      </w:r>
      <w:r w:rsidRPr="00832ACD">
        <w:rPr>
          <w:sz w:val="16"/>
          <w:highlight w:val="cyan"/>
        </w:rPr>
        <w:t xml:space="preserve"> </w:t>
      </w:r>
      <w:r w:rsidRPr="00832ACD">
        <w:rPr>
          <w:rStyle w:val="StyleUnderline"/>
          <w:highlight w:val="cyan"/>
        </w:rPr>
        <w:t>of</w:t>
      </w:r>
      <w:r w:rsidRPr="00755219">
        <w:rPr>
          <w:rStyle w:val="StyleUnderline"/>
        </w:rPr>
        <w:t xml:space="preserve"> “institutional and </w:t>
      </w:r>
      <w:r w:rsidRPr="00832ACD">
        <w:rPr>
          <w:rStyle w:val="StyleUnderline"/>
          <w:highlight w:val="cyan"/>
        </w:rPr>
        <w:t>cultural change</w:t>
      </w:r>
      <w:r w:rsidRPr="00755219">
        <w:rPr>
          <w:rStyle w:val="StyleUnderline"/>
        </w:rPr>
        <w:t xml:space="preserve">” as they attempt to plot a course to our </w:t>
      </w:r>
      <w:r w:rsidRPr="00755219">
        <w:rPr>
          <w:rStyle w:val="Emphasis"/>
        </w:rPr>
        <w:t>collective degrowing</w:t>
      </w:r>
      <w:r w:rsidRPr="002C710B">
        <w:rPr>
          <w:sz w:val="16"/>
        </w:rPr>
        <w:t xml:space="preserve">, or they retreat into didacticism. (The working class “must master” its wants, Kallis has written, “not insist that they should be satisfied.”) </w:t>
      </w:r>
      <w:r w:rsidRPr="00755219">
        <w:rPr>
          <w:rStyle w:val="StyleUnderline"/>
        </w:rPr>
        <w:t xml:space="preserve">What </w:t>
      </w:r>
      <w:r w:rsidRPr="001F72C8">
        <w:rPr>
          <w:rStyle w:val="StyleUnderline"/>
        </w:rPr>
        <w:t xml:space="preserve">the </w:t>
      </w:r>
      <w:proofErr w:type="spellStart"/>
      <w:r w:rsidRPr="00832ACD">
        <w:rPr>
          <w:rStyle w:val="StyleUnderline"/>
          <w:highlight w:val="cyan"/>
        </w:rPr>
        <w:t>degrowthers</w:t>
      </w:r>
      <w:proofErr w:type="spellEnd"/>
      <w:r w:rsidRPr="00832ACD">
        <w:rPr>
          <w:rStyle w:val="StyleUnderline"/>
          <w:highlight w:val="cyan"/>
        </w:rPr>
        <w:t xml:space="preserve"> seek</w:t>
      </w:r>
      <w:r w:rsidRPr="00755219">
        <w:rPr>
          <w:rStyle w:val="StyleUnderline"/>
        </w:rPr>
        <w:t xml:space="preserve">, in their </w:t>
      </w:r>
      <w:proofErr w:type="spellStart"/>
      <w:r w:rsidRPr="00755219">
        <w:rPr>
          <w:rStyle w:val="Emphasis"/>
        </w:rPr>
        <w:t>priestliest</w:t>
      </w:r>
      <w:proofErr w:type="spellEnd"/>
      <w:r w:rsidRPr="00755219">
        <w:rPr>
          <w:rStyle w:val="Emphasis"/>
        </w:rPr>
        <w:t xml:space="preserve"> utterings</w:t>
      </w:r>
      <w:r w:rsidRPr="002C710B">
        <w:rPr>
          <w:sz w:val="16"/>
        </w:rPr>
        <w:t xml:space="preserve">, </w:t>
      </w:r>
      <w:r w:rsidRPr="00755219">
        <w:rPr>
          <w:rStyle w:val="StyleUnderline"/>
        </w:rPr>
        <w:t xml:space="preserve">is not only a new society but also </w:t>
      </w:r>
      <w:r w:rsidRPr="00832ACD">
        <w:rPr>
          <w:rStyle w:val="StyleUnderline"/>
          <w:highlight w:val="cyan"/>
        </w:rPr>
        <w:t>a</w:t>
      </w:r>
      <w:r w:rsidRPr="00832ACD">
        <w:rPr>
          <w:sz w:val="16"/>
          <w:highlight w:val="cyan"/>
        </w:rPr>
        <w:t xml:space="preserve"> </w:t>
      </w:r>
      <w:r w:rsidRPr="00832ACD">
        <w:rPr>
          <w:rStyle w:val="Emphasis"/>
          <w:highlight w:val="cyan"/>
        </w:rPr>
        <w:t>complete reset</w:t>
      </w:r>
      <w:r w:rsidRPr="00832ACD">
        <w:rPr>
          <w:sz w:val="16"/>
          <w:highlight w:val="cyan"/>
        </w:rPr>
        <w:t xml:space="preserve"> </w:t>
      </w:r>
      <w:r w:rsidRPr="00832ACD">
        <w:rPr>
          <w:rStyle w:val="StyleUnderline"/>
          <w:highlight w:val="cyan"/>
        </w:rPr>
        <w:t xml:space="preserve">of the </w:t>
      </w:r>
      <w:r w:rsidRPr="00832ACD">
        <w:rPr>
          <w:rStyle w:val="Emphasis"/>
          <w:highlight w:val="cyan"/>
        </w:rPr>
        <w:t>psychological habitus</w:t>
      </w:r>
      <w:r w:rsidRPr="00832ACD">
        <w:rPr>
          <w:sz w:val="16"/>
          <w:highlight w:val="cyan"/>
        </w:rPr>
        <w:t xml:space="preserve"> </w:t>
      </w:r>
      <w:r w:rsidRPr="00832ACD">
        <w:rPr>
          <w:rStyle w:val="StyleUnderline"/>
          <w:highlight w:val="cyan"/>
        </w:rPr>
        <w:t>of everyday life</w:t>
      </w:r>
      <w:r w:rsidRPr="00755219">
        <w:rPr>
          <w:rStyle w:val="StyleUnderline"/>
        </w:rPr>
        <w:t xml:space="preserve">. For degrowth to “work,” </w:t>
      </w:r>
      <w:proofErr w:type="spellStart"/>
      <w:r w:rsidRPr="001F72C8">
        <w:rPr>
          <w:rStyle w:val="StyleUnderline"/>
        </w:rPr>
        <w:t>its</w:t>
      </w:r>
      <w:proofErr w:type="spellEnd"/>
      <w:r w:rsidRPr="001F72C8">
        <w:rPr>
          <w:rStyle w:val="StyleUnderline"/>
        </w:rPr>
        <w:t xml:space="preserve"> ideal</w:t>
      </w:r>
      <w:r w:rsidRPr="00755219">
        <w:rPr>
          <w:rStyle w:val="StyleUnderline"/>
        </w:rPr>
        <w:t xml:space="preserve">-type </w:t>
      </w:r>
      <w:r w:rsidRPr="001F72C8">
        <w:rPr>
          <w:rStyle w:val="StyleUnderline"/>
        </w:rPr>
        <w:t>citizen must be</w:t>
      </w:r>
      <w:r w:rsidRPr="001F72C8">
        <w:rPr>
          <w:sz w:val="16"/>
        </w:rPr>
        <w:t xml:space="preserve"> </w:t>
      </w:r>
      <w:r w:rsidRPr="001F72C8">
        <w:rPr>
          <w:rStyle w:val="Emphasis"/>
        </w:rPr>
        <w:t>radically different from you or me</w:t>
      </w:r>
      <w:r w:rsidRPr="002C710B">
        <w:rPr>
          <w:sz w:val="16"/>
        </w:rPr>
        <w:t xml:space="preserve">, </w:t>
      </w:r>
      <w:r w:rsidRPr="00755219">
        <w:rPr>
          <w:rStyle w:val="StyleUnderline"/>
        </w:rPr>
        <w:t>or almost anyone else living under industrial modernity today. This</w:t>
      </w:r>
      <w:r w:rsidRPr="002C710B">
        <w:rPr>
          <w:sz w:val="16"/>
        </w:rPr>
        <w:t xml:space="preserve"> homo post-</w:t>
      </w:r>
      <w:proofErr w:type="spellStart"/>
      <w:r w:rsidRPr="002C710B">
        <w:rPr>
          <w:sz w:val="16"/>
        </w:rPr>
        <w:t>æconomicus</w:t>
      </w:r>
      <w:proofErr w:type="spellEnd"/>
      <w:r w:rsidRPr="002C710B">
        <w:rPr>
          <w:sz w:val="16"/>
        </w:rPr>
        <w:t xml:space="preserve"> </w:t>
      </w:r>
      <w:r w:rsidRPr="00755219">
        <w:rPr>
          <w:rStyle w:val="StyleUnderline"/>
        </w:rPr>
        <w:t xml:space="preserve">will operate according to as yet </w:t>
      </w:r>
      <w:r w:rsidRPr="00755219">
        <w:rPr>
          <w:rStyle w:val="Emphasis"/>
        </w:rPr>
        <w:t>undiscovered automatisms</w:t>
      </w:r>
      <w:r w:rsidRPr="002C710B">
        <w:rPr>
          <w:sz w:val="16"/>
        </w:rPr>
        <w:t xml:space="preserve">, </w:t>
      </w:r>
      <w:r w:rsidRPr="00755219">
        <w:rPr>
          <w:rStyle w:val="Emphasis"/>
        </w:rPr>
        <w:t>affects</w:t>
      </w:r>
      <w:r w:rsidRPr="00755219">
        <w:rPr>
          <w:rStyle w:val="StyleUnderline"/>
        </w:rPr>
        <w:t>, and</w:t>
      </w:r>
      <w:r w:rsidRPr="002C710B">
        <w:rPr>
          <w:sz w:val="16"/>
        </w:rPr>
        <w:t xml:space="preserve"> </w:t>
      </w:r>
      <w:r w:rsidRPr="00755219">
        <w:rPr>
          <w:rStyle w:val="Emphasis"/>
        </w:rPr>
        <w:t>instincts</w:t>
      </w:r>
      <w:r w:rsidRPr="002C710B">
        <w:rPr>
          <w:sz w:val="16"/>
        </w:rPr>
        <w:t xml:space="preserve">, </w:t>
      </w:r>
      <w:r w:rsidRPr="00755219">
        <w:rPr>
          <w:rStyle w:val="StyleUnderline"/>
        </w:rPr>
        <w:t>conjuring in the process a more sustainable model of human endeavor</w:t>
      </w:r>
      <w:r w:rsidRPr="002C710B">
        <w:rPr>
          <w:sz w:val="16"/>
        </w:rPr>
        <w:t xml:space="preserve"> onto the stage of our desperately overheated globe.</w:t>
      </w:r>
    </w:p>
    <w:p w14:paraId="787F098F" w14:textId="77777777" w:rsidR="00B61D2C" w:rsidRPr="00755219" w:rsidRDefault="00B61D2C" w:rsidP="00B61D2C">
      <w:pPr>
        <w:rPr>
          <w:rStyle w:val="StyleUnderline"/>
        </w:rPr>
      </w:pPr>
      <w:r w:rsidRPr="00755219">
        <w:rPr>
          <w:rStyle w:val="StyleUnderline"/>
        </w:rPr>
        <w:t>This could indeed be</w:t>
      </w:r>
      <w:r w:rsidRPr="002C710B">
        <w:rPr>
          <w:sz w:val="16"/>
        </w:rPr>
        <w:t xml:space="preserve"> a </w:t>
      </w:r>
      <w:r w:rsidRPr="00755219">
        <w:rPr>
          <w:rStyle w:val="StyleUnderline"/>
        </w:rPr>
        <w:t>great</w:t>
      </w:r>
      <w:r w:rsidRPr="002C710B">
        <w:rPr>
          <w:sz w:val="16"/>
        </w:rPr>
        <w:t xml:space="preserve"> thing. After all, a society built on reciprocity, sharing, self-limitation, and care sounds far preferable to the plutocratic catastrophe of present-day financialized capitalism. </w:t>
      </w:r>
      <w:r w:rsidRPr="00755219">
        <w:rPr>
          <w:rStyle w:val="StyleUnderline"/>
        </w:rPr>
        <w:t xml:space="preserve">But </w:t>
      </w:r>
      <w:r w:rsidRPr="00832ACD">
        <w:rPr>
          <w:rStyle w:val="StyleUnderline"/>
          <w:highlight w:val="cyan"/>
        </w:rPr>
        <w:t xml:space="preserve">such a society cannot arise if </w:t>
      </w:r>
      <w:r w:rsidRPr="00832ACD">
        <w:rPr>
          <w:rStyle w:val="Emphasis"/>
          <w:highlight w:val="cyan"/>
        </w:rPr>
        <w:t>we</w:t>
      </w:r>
      <w:r w:rsidRPr="00755219">
        <w:rPr>
          <w:rStyle w:val="Emphasis"/>
        </w:rPr>
        <w:t xml:space="preserve"> continue to </w:t>
      </w:r>
      <w:r w:rsidRPr="00832ACD">
        <w:rPr>
          <w:rStyle w:val="Emphasis"/>
          <w:highlight w:val="cyan"/>
        </w:rPr>
        <w:t>view material limitations as privations</w:t>
      </w:r>
      <w:r w:rsidRPr="002C710B">
        <w:rPr>
          <w:sz w:val="16"/>
        </w:rPr>
        <w:t xml:space="preserve">. </w:t>
      </w:r>
      <w:r w:rsidRPr="00755219">
        <w:rPr>
          <w:rStyle w:val="StyleUnderline"/>
        </w:rPr>
        <w:t xml:space="preserve">It will only work if the longing for less comes </w:t>
      </w:r>
      <w:r w:rsidRPr="00755219">
        <w:rPr>
          <w:rStyle w:val="Emphasis"/>
        </w:rPr>
        <w:t>naturally</w:t>
      </w:r>
      <w:r w:rsidRPr="002C710B">
        <w:rPr>
          <w:sz w:val="16"/>
        </w:rPr>
        <w:t xml:space="preserve">, </w:t>
      </w:r>
      <w:r w:rsidRPr="00755219">
        <w:rPr>
          <w:rStyle w:val="StyleUnderline"/>
        </w:rPr>
        <w:t>is</w:t>
      </w:r>
      <w:r w:rsidRPr="002C710B">
        <w:rPr>
          <w:sz w:val="16"/>
        </w:rPr>
        <w:t xml:space="preserve"> </w:t>
      </w:r>
      <w:r w:rsidRPr="00755219">
        <w:rPr>
          <w:rStyle w:val="Emphasis"/>
        </w:rPr>
        <w:t>authentically aspirational</w:t>
      </w:r>
      <w:r w:rsidRPr="002C710B">
        <w:rPr>
          <w:sz w:val="16"/>
        </w:rPr>
        <w:t>—</w:t>
      </w:r>
      <w:r w:rsidRPr="00755219">
        <w:rPr>
          <w:rStyle w:val="StyleUnderline"/>
        </w:rPr>
        <w:t>if we want to live the life unseasoned.</w:t>
      </w:r>
      <w:r w:rsidRPr="002C710B">
        <w:rPr>
          <w:sz w:val="16"/>
        </w:rPr>
        <w:t xml:space="preserve"> This is the journey from the </w:t>
      </w:r>
      <w:proofErr w:type="spellStart"/>
      <w:r w:rsidRPr="002C710B">
        <w:rPr>
          <w:sz w:val="16"/>
        </w:rPr>
        <w:t>Belvédère</w:t>
      </w:r>
      <w:proofErr w:type="spellEnd"/>
      <w:r w:rsidRPr="002C710B">
        <w:rPr>
          <w:sz w:val="16"/>
        </w:rPr>
        <w:t xml:space="preserve"> to Can </w:t>
      </w:r>
      <w:proofErr w:type="spellStart"/>
      <w:r w:rsidRPr="002C710B">
        <w:rPr>
          <w:sz w:val="16"/>
        </w:rPr>
        <w:t>Decreix</w:t>
      </w:r>
      <w:proofErr w:type="spellEnd"/>
      <w:r w:rsidRPr="002C710B">
        <w:rPr>
          <w:sz w:val="16"/>
        </w:rPr>
        <w:t xml:space="preserve">: a journey from We Want Everything to Actually, We Want Very Little. Climate stabilization needs to happen now. </w:t>
      </w:r>
      <w:r w:rsidRPr="001F72C8">
        <w:rPr>
          <w:rStyle w:val="Emphasis"/>
        </w:rPr>
        <w:t>Degrowth cannot happen now</w:t>
      </w:r>
      <w:r w:rsidRPr="001F72C8">
        <w:rPr>
          <w:sz w:val="16"/>
        </w:rPr>
        <w:t xml:space="preserve">. </w:t>
      </w:r>
      <w:r w:rsidRPr="001F72C8">
        <w:rPr>
          <w:rStyle w:val="StyleUnderline"/>
        </w:rPr>
        <w:t xml:space="preserve">This is why </w:t>
      </w:r>
      <w:r w:rsidRPr="001F72C8">
        <w:rPr>
          <w:rStyle w:val="Emphasis"/>
        </w:rPr>
        <w:t>degrowth is not a plan</w:t>
      </w:r>
      <w:r w:rsidRPr="001F72C8">
        <w:rPr>
          <w:sz w:val="16"/>
        </w:rPr>
        <w:t xml:space="preserve"> </w:t>
      </w:r>
      <w:r w:rsidRPr="001F72C8">
        <w:rPr>
          <w:rStyle w:val="StyleUnderline"/>
        </w:rPr>
        <w:t>for combating</w:t>
      </w:r>
      <w:r w:rsidRPr="001F72C8">
        <w:rPr>
          <w:sz w:val="16"/>
        </w:rPr>
        <w:t xml:space="preserve"> </w:t>
      </w:r>
      <w:r w:rsidRPr="001F72C8">
        <w:rPr>
          <w:rStyle w:val="Emphasis"/>
        </w:rPr>
        <w:t>climate change</w:t>
      </w:r>
      <w:r w:rsidRPr="001F72C8">
        <w:rPr>
          <w:sz w:val="16"/>
        </w:rPr>
        <w:t xml:space="preserve">, </w:t>
      </w:r>
      <w:r w:rsidRPr="001F72C8">
        <w:rPr>
          <w:rStyle w:val="StyleUnderline"/>
        </w:rPr>
        <w:t xml:space="preserve">not in any </w:t>
      </w:r>
      <w:r w:rsidRPr="001F72C8">
        <w:rPr>
          <w:rStyle w:val="Emphasis"/>
        </w:rPr>
        <w:t>immediate</w:t>
      </w:r>
      <w:r w:rsidRPr="001F72C8">
        <w:rPr>
          <w:sz w:val="16"/>
        </w:rPr>
        <w:t xml:space="preserve"> </w:t>
      </w:r>
      <w:r w:rsidRPr="001F72C8">
        <w:rPr>
          <w:rStyle w:val="StyleUnderline"/>
        </w:rPr>
        <w:t>or</w:t>
      </w:r>
      <w:r w:rsidRPr="001F72C8">
        <w:rPr>
          <w:sz w:val="16"/>
        </w:rPr>
        <w:t xml:space="preserve"> </w:t>
      </w:r>
      <w:r w:rsidRPr="001F72C8">
        <w:rPr>
          <w:rStyle w:val="Emphasis"/>
        </w:rPr>
        <w:t>direct</w:t>
      </w:r>
      <w:r w:rsidRPr="001F72C8">
        <w:rPr>
          <w:sz w:val="16"/>
        </w:rPr>
        <w:t xml:space="preserve"> </w:t>
      </w:r>
      <w:r w:rsidRPr="001F72C8">
        <w:rPr>
          <w:rStyle w:val="StyleUnderline"/>
        </w:rPr>
        <w:t>sense</w:t>
      </w:r>
      <w:r w:rsidRPr="001F72C8">
        <w:rPr>
          <w:sz w:val="16"/>
        </w:rPr>
        <w:t xml:space="preserve"> at least. Instead, </w:t>
      </w:r>
      <w:r w:rsidRPr="001F72C8">
        <w:rPr>
          <w:rStyle w:val="StyleUnderline"/>
        </w:rPr>
        <w:t>it is</w:t>
      </w:r>
      <w:r w:rsidRPr="001F72C8">
        <w:rPr>
          <w:sz w:val="16"/>
        </w:rPr>
        <w:t xml:space="preserve"> something much more ambitious, with a much hazier time horizon: </w:t>
      </w:r>
      <w:r w:rsidRPr="001F72C8">
        <w:rPr>
          <w:rStyle w:val="StyleUnderline"/>
        </w:rPr>
        <w:t>a project to build a new person</w:t>
      </w:r>
      <w:r w:rsidRPr="00755219">
        <w:rPr>
          <w:rStyle w:val="StyleUnderline"/>
        </w:rPr>
        <w:t>.</w:t>
      </w:r>
    </w:p>
    <w:p w14:paraId="3C9E9C26" w14:textId="77777777" w:rsidR="00B61D2C" w:rsidRPr="002C710B" w:rsidRDefault="00B61D2C" w:rsidP="00B61D2C">
      <w:pPr>
        <w:rPr>
          <w:sz w:val="16"/>
        </w:rPr>
      </w:pPr>
      <w:r w:rsidRPr="002C710B">
        <w:rPr>
          <w:sz w:val="16"/>
        </w:rPr>
        <w:t xml:space="preserve">My contributions to the many energy-sapping tasks required to keep Can </w:t>
      </w:r>
      <w:proofErr w:type="spellStart"/>
      <w:r w:rsidRPr="002C710B">
        <w:rPr>
          <w:sz w:val="16"/>
        </w:rPr>
        <w:t>Decreix</w:t>
      </w:r>
      <w:proofErr w:type="spellEnd"/>
      <w:r w:rsidRPr="002C710B">
        <w:rPr>
          <w:sz w:val="16"/>
        </w:rPr>
        <w:t xml:space="preserve"> in order throughout the summer school—lugging wood, creating shade for discussion groups using bamboo mats and wooden rods, repairing stone walls, building rocket stoves, coming to grips with human compost—have been every bit as half-assed as you’d expect from a weak, unresourceful knowledge worker in the dog days of capitalism with panna cotta-soft hands and no interest in camping. I am, on anyone’s reading, a hopeless volunteer, the least useful of the useful muzhiks. The one activity at which I’ve shown any kind of skill is the </w:t>
      </w:r>
      <w:proofErr w:type="spellStart"/>
      <w:r w:rsidRPr="002C710B">
        <w:rPr>
          <w:sz w:val="16"/>
        </w:rPr>
        <w:t>chabrot</w:t>
      </w:r>
      <w:proofErr w:type="spellEnd"/>
      <w:r w:rsidRPr="002C710B">
        <w:rPr>
          <w:sz w:val="16"/>
        </w:rPr>
        <w:t xml:space="preserve">, a postprandial ritual François has adapted from regional custom. There are two types of wine made in-house at Can </w:t>
      </w:r>
      <w:proofErr w:type="spellStart"/>
      <w:r w:rsidRPr="002C710B">
        <w:rPr>
          <w:sz w:val="16"/>
        </w:rPr>
        <w:t>Decreix</w:t>
      </w:r>
      <w:proofErr w:type="spellEnd"/>
      <w:r w:rsidRPr="002C710B">
        <w:rPr>
          <w:sz w:val="16"/>
        </w:rPr>
        <w:t xml:space="preserve">: a sweet grenache and rancio, a dry oxidized wine similar to sherry. To perform the </w:t>
      </w:r>
      <w:proofErr w:type="spellStart"/>
      <w:r w:rsidRPr="002C710B">
        <w:rPr>
          <w:sz w:val="16"/>
        </w:rPr>
        <w:t>chabrot</w:t>
      </w:r>
      <w:proofErr w:type="spellEnd"/>
      <w:r w:rsidRPr="002C710B">
        <w:rPr>
          <w:sz w:val="16"/>
        </w:rPr>
        <w:t xml:space="preserve">, each diner pools wine into their plate at the end of the meal, agitates the wine with a fork to degrease the plate, then drinks the wine. (Blessedly the house prohibition on addictive substances does not extend to alcohol.) The point of this ritual is to “go easy on the pipes” when washing the dishes, François tells us. I’ve developed a technique of mopping food scraps off the wine-flooded plate with my fingers, drinking the wine, licking my fingers, then licking the plate clean, such that it does not need to be washed at all and is immediately ready for reuse. For days, I survive off a single, self-cleaned plate, earning François’s trust as the summer school’s “official zealot of the </w:t>
      </w:r>
      <w:proofErr w:type="spellStart"/>
      <w:r w:rsidRPr="002C710B">
        <w:rPr>
          <w:sz w:val="16"/>
        </w:rPr>
        <w:t>chabrot</w:t>
      </w:r>
      <w:proofErr w:type="spellEnd"/>
      <w:r w:rsidRPr="002C710B">
        <w:rPr>
          <w:sz w:val="16"/>
        </w:rPr>
        <w:t xml:space="preserve">.” The revulsion others feel at this practice is obvious; despite eager propagandizing on my part, no one performs the </w:t>
      </w:r>
      <w:proofErr w:type="spellStart"/>
      <w:r w:rsidRPr="002C710B">
        <w:rPr>
          <w:sz w:val="16"/>
        </w:rPr>
        <w:t>chabrot</w:t>
      </w:r>
      <w:proofErr w:type="spellEnd"/>
      <w:r w:rsidRPr="002C710B">
        <w:rPr>
          <w:sz w:val="16"/>
        </w:rPr>
        <w:t xml:space="preserve"> with anything like my level of ideological rigor.</w:t>
      </w:r>
    </w:p>
    <w:p w14:paraId="2BD9388B" w14:textId="77777777" w:rsidR="00B61D2C" w:rsidRDefault="00B61D2C" w:rsidP="00B61D2C">
      <w:pPr>
        <w:rPr>
          <w:sz w:val="16"/>
        </w:rPr>
      </w:pPr>
      <w:r w:rsidRPr="0033115D">
        <w:rPr>
          <w:rStyle w:val="StyleUnderline"/>
        </w:rPr>
        <w:t>There was once a time in the West when licking your fingers</w:t>
      </w:r>
      <w:r w:rsidRPr="002C710B">
        <w:rPr>
          <w:sz w:val="16"/>
        </w:rPr>
        <w:t xml:space="preserve"> at the table, </w:t>
      </w:r>
      <w:r w:rsidRPr="0033115D">
        <w:rPr>
          <w:rStyle w:val="StyleUnderline"/>
        </w:rPr>
        <w:t xml:space="preserve">along with a host of other behaviors now considered </w:t>
      </w:r>
      <w:r w:rsidRPr="0033115D">
        <w:rPr>
          <w:rStyle w:val="Emphasis"/>
        </w:rPr>
        <w:t>beyond the pale of respectable</w:t>
      </w:r>
      <w:r w:rsidRPr="002C710B">
        <w:rPr>
          <w:sz w:val="16"/>
        </w:rPr>
        <w:t xml:space="preserve"> society, </w:t>
      </w:r>
      <w:r w:rsidRPr="0033115D">
        <w:rPr>
          <w:rStyle w:val="StyleUnderline"/>
        </w:rPr>
        <w:t>such as blowing your nose into your hand, were deemed acceptable. The “civilizing process,”</w:t>
      </w:r>
      <w:r w:rsidRPr="002C710B">
        <w:rPr>
          <w:sz w:val="16"/>
        </w:rPr>
        <w:t xml:space="preserve"> as Norbert Elias called it—</w:t>
      </w:r>
      <w:r w:rsidRPr="0033115D">
        <w:rPr>
          <w:rStyle w:val="StyleUnderline"/>
        </w:rPr>
        <w:t>the</w:t>
      </w:r>
      <w:r w:rsidRPr="002C710B">
        <w:rPr>
          <w:sz w:val="16"/>
        </w:rPr>
        <w:t xml:space="preserve"> </w:t>
      </w:r>
      <w:r w:rsidRPr="0033115D">
        <w:rPr>
          <w:rStyle w:val="Emphasis"/>
        </w:rPr>
        <w:t xml:space="preserve">gradual </w:t>
      </w:r>
      <w:r w:rsidRPr="00832ACD">
        <w:rPr>
          <w:rStyle w:val="Emphasis"/>
          <w:highlight w:val="cyan"/>
        </w:rPr>
        <w:t>recalibration</w:t>
      </w:r>
      <w:r w:rsidRPr="00832ACD">
        <w:rPr>
          <w:sz w:val="16"/>
          <w:highlight w:val="cyan"/>
        </w:rPr>
        <w:t xml:space="preserve"> </w:t>
      </w:r>
      <w:r w:rsidRPr="00832ACD">
        <w:rPr>
          <w:rStyle w:val="StyleUnderline"/>
          <w:highlight w:val="cyan"/>
        </w:rPr>
        <w:t>of daily social mores</w:t>
      </w:r>
      <w:r w:rsidRPr="002C710B">
        <w:rPr>
          <w:sz w:val="16"/>
        </w:rPr>
        <w:t xml:space="preserve"> by which Europeans cast off these habits—</w:t>
      </w:r>
      <w:r w:rsidRPr="00832ACD">
        <w:rPr>
          <w:rStyle w:val="StyleUnderline"/>
          <w:highlight w:val="cyan"/>
        </w:rPr>
        <w:t>took</w:t>
      </w:r>
      <w:r w:rsidRPr="00832ACD">
        <w:rPr>
          <w:sz w:val="16"/>
          <w:highlight w:val="cyan"/>
        </w:rPr>
        <w:t xml:space="preserve"> </w:t>
      </w:r>
      <w:proofErr w:type="gramStart"/>
      <w:r w:rsidRPr="00832ACD">
        <w:rPr>
          <w:rStyle w:val="Emphasis"/>
          <w:highlight w:val="cyan"/>
        </w:rPr>
        <w:t>centuries</w:t>
      </w:r>
      <w:r w:rsidRPr="00832ACD">
        <w:rPr>
          <w:rStyle w:val="StyleUnderline"/>
          <w:highlight w:val="cyan"/>
        </w:rPr>
        <w:t>, and</w:t>
      </w:r>
      <w:proofErr w:type="gramEnd"/>
      <w:r w:rsidRPr="0033115D">
        <w:rPr>
          <w:rStyle w:val="StyleUnderline"/>
        </w:rPr>
        <w:t xml:space="preserve"> required the </w:t>
      </w:r>
      <w:r w:rsidRPr="0033115D">
        <w:rPr>
          <w:rStyle w:val="Emphasis"/>
        </w:rPr>
        <w:t>mass internalization</w:t>
      </w:r>
      <w:r w:rsidRPr="002C710B">
        <w:rPr>
          <w:sz w:val="16"/>
        </w:rPr>
        <w:t xml:space="preserve"> </w:t>
      </w:r>
      <w:r w:rsidRPr="0033115D">
        <w:rPr>
          <w:rStyle w:val="StyleUnderline"/>
        </w:rPr>
        <w:t xml:space="preserve">of </w:t>
      </w:r>
      <w:r w:rsidRPr="00832ACD">
        <w:rPr>
          <w:rStyle w:val="StyleUnderline"/>
          <w:highlight w:val="cyan"/>
        </w:rPr>
        <w:t>a</w:t>
      </w:r>
      <w:r w:rsidRPr="0033115D">
        <w:rPr>
          <w:rStyle w:val="StyleUnderline"/>
        </w:rPr>
        <w:t xml:space="preserve"> completely </w:t>
      </w:r>
      <w:r w:rsidRPr="00832ACD">
        <w:rPr>
          <w:rStyle w:val="Emphasis"/>
          <w:highlight w:val="cyan"/>
        </w:rPr>
        <w:t>new model of individuality</w:t>
      </w:r>
      <w:r w:rsidRPr="002C710B">
        <w:rPr>
          <w:sz w:val="16"/>
        </w:rPr>
        <w:t xml:space="preserve">. </w:t>
      </w:r>
      <w:r w:rsidRPr="0033115D">
        <w:rPr>
          <w:rStyle w:val="StyleUnderline"/>
        </w:rPr>
        <w:t xml:space="preserve">This was not </w:t>
      </w:r>
      <w:proofErr w:type="gramStart"/>
      <w:r w:rsidRPr="0033115D">
        <w:rPr>
          <w:rStyle w:val="StyleUnderline"/>
        </w:rPr>
        <w:t>planned, but</w:t>
      </w:r>
      <w:proofErr w:type="gramEnd"/>
      <w:r w:rsidRPr="0033115D">
        <w:rPr>
          <w:rStyle w:val="StyleUnderline"/>
        </w:rPr>
        <w:t xml:space="preserve"> was rather the result of myriad colliding stochastic evolutions</w:t>
      </w:r>
      <w:r w:rsidRPr="002C710B">
        <w:rPr>
          <w:sz w:val="16"/>
        </w:rPr>
        <w:t xml:space="preserve">: state formation and the state’s monopoly over violence, urbanization, the growing differentiation of occupations in increasingly complex economies. </w:t>
      </w:r>
      <w:r w:rsidRPr="00832ACD">
        <w:rPr>
          <w:rStyle w:val="StyleUnderline"/>
          <w:highlight w:val="cyan"/>
        </w:rPr>
        <w:t>A</w:t>
      </w:r>
      <w:r w:rsidRPr="0033115D">
        <w:rPr>
          <w:rStyle w:val="StyleUnderline"/>
        </w:rPr>
        <w:t xml:space="preserve"> </w:t>
      </w:r>
      <w:r w:rsidRPr="0033115D">
        <w:rPr>
          <w:rStyle w:val="Emphasis"/>
        </w:rPr>
        <w:t>similar process</w:t>
      </w:r>
      <w:r w:rsidRPr="0033115D">
        <w:rPr>
          <w:rStyle w:val="StyleUnderline"/>
        </w:rPr>
        <w:t xml:space="preserve"> on a</w:t>
      </w:r>
      <w:r w:rsidRPr="002C710B">
        <w:rPr>
          <w:sz w:val="16"/>
        </w:rPr>
        <w:t xml:space="preserve"> </w:t>
      </w:r>
      <w:r w:rsidRPr="00832ACD">
        <w:rPr>
          <w:rStyle w:val="Emphasis"/>
          <w:highlight w:val="cyan"/>
        </w:rPr>
        <w:t xml:space="preserve">similar </w:t>
      </w:r>
      <w:proofErr w:type="gramStart"/>
      <w:r w:rsidRPr="00832ACD">
        <w:rPr>
          <w:rStyle w:val="Emphasis"/>
          <w:highlight w:val="cyan"/>
        </w:rPr>
        <w:t>time line</w:t>
      </w:r>
      <w:proofErr w:type="gramEnd"/>
      <w:r w:rsidRPr="00832ACD">
        <w:rPr>
          <w:sz w:val="16"/>
          <w:highlight w:val="cyan"/>
        </w:rPr>
        <w:t xml:space="preserve"> </w:t>
      </w:r>
      <w:r w:rsidRPr="00832ACD">
        <w:rPr>
          <w:rStyle w:val="StyleUnderline"/>
          <w:highlight w:val="cyan"/>
        </w:rPr>
        <w:t xml:space="preserve">seems </w:t>
      </w:r>
      <w:r w:rsidRPr="00832ACD">
        <w:rPr>
          <w:rStyle w:val="Emphasis"/>
          <w:highlight w:val="cyan"/>
        </w:rPr>
        <w:t>necessary</w:t>
      </w:r>
      <w:r w:rsidRPr="00832ACD">
        <w:rPr>
          <w:rStyle w:val="StyleUnderline"/>
          <w:highlight w:val="cyan"/>
        </w:rPr>
        <w:t xml:space="preserve"> for degrowth</w:t>
      </w:r>
      <w:r w:rsidRPr="0033115D">
        <w:rPr>
          <w:rStyle w:val="StyleUnderline"/>
        </w:rPr>
        <w:t xml:space="preserve">. Society’s collective degrowing will only make sense once individuals want in a way we don’t want, feel as we don’t feel. Whether a future this different can be </w:t>
      </w:r>
      <w:r w:rsidRPr="0033115D">
        <w:rPr>
          <w:rStyle w:val="Emphasis"/>
        </w:rPr>
        <w:t>engineered</w:t>
      </w:r>
      <w:r w:rsidRPr="0033115D">
        <w:rPr>
          <w:rStyle w:val="StyleUnderline"/>
        </w:rPr>
        <w:t xml:space="preserve"> is </w:t>
      </w:r>
      <w:r w:rsidRPr="0033115D">
        <w:rPr>
          <w:rStyle w:val="Emphasis"/>
        </w:rPr>
        <w:t>debatable</w:t>
      </w:r>
      <w:r w:rsidRPr="002C710B">
        <w:rPr>
          <w:sz w:val="16"/>
        </w:rPr>
        <w:t xml:space="preserve">. But that does not mean there remains, in the interim, no virtue to thinking carefully about our course, or even slowing down. On the train of progress, sometimes it’s wise to pull the emergency brake. </w:t>
      </w:r>
    </w:p>
    <w:p w14:paraId="1B331799" w14:textId="1BF95DCA" w:rsidR="000B0449" w:rsidRDefault="000B0449" w:rsidP="000B0449">
      <w:pPr>
        <w:pStyle w:val="Heading3"/>
      </w:pPr>
      <w:r>
        <w:t xml:space="preserve">1NC – Cap Good </w:t>
      </w:r>
      <w:r>
        <w:rPr>
          <mc:AlternateContent>
            <mc:Choice Requires="w16se"/>
            <mc:Fallback>
              <w:rFonts w:ascii="Segoe UI Emoji" w:eastAsia="Segoe UI Emoji" w:hAnsi="Segoe UI Emoji" w:cs="Segoe UI Emoji"/>
            </mc:Fallback>
          </mc:AlternateContent>
        </w:rPr>
        <mc:AlternateContent>
          <mc:Choice Requires="w16se">
            <w16se:symEx w16se:font="Segoe UI Emoji" w16se:char="1F60A"/>
          </mc:Choice>
          <mc:Fallback>
            <w:t>😊</w:t>
          </mc:Fallback>
        </mc:AlternateContent>
      </w:r>
    </w:p>
    <w:p w14:paraId="50BBE7AF" w14:textId="77777777" w:rsidR="000B0449" w:rsidRPr="00403424" w:rsidRDefault="000B0449" w:rsidP="000B0449">
      <w:pPr>
        <w:pStyle w:val="Heading4"/>
        <w:spacing w:line="276" w:lineRule="auto"/>
        <w:rPr>
          <w:rFonts w:asciiTheme="minorHAnsi" w:hAnsiTheme="minorHAnsi" w:cstheme="minorHAnsi"/>
          <w:szCs w:val="28"/>
        </w:rPr>
      </w:pPr>
      <w:r>
        <w:rPr>
          <w:rFonts w:asciiTheme="minorHAnsi" w:hAnsiTheme="minorHAnsi" w:cstheme="minorHAnsi"/>
          <w:szCs w:val="28"/>
        </w:rPr>
        <w:t xml:space="preserve">Extinction </w:t>
      </w:r>
      <w:r w:rsidRPr="00C1120F">
        <w:rPr>
          <w:rFonts w:asciiTheme="minorHAnsi" w:hAnsiTheme="minorHAnsi" w:cstheme="minorHAnsi"/>
          <w:szCs w:val="28"/>
          <w:u w:val="single"/>
        </w:rPr>
        <w:t>outweighs</w:t>
      </w:r>
      <w:r>
        <w:rPr>
          <w:rFonts w:asciiTheme="minorHAnsi" w:hAnsiTheme="minorHAnsi" w:cstheme="minorHAnsi"/>
          <w:szCs w:val="28"/>
        </w:rPr>
        <w:t xml:space="preserve"> because it precludes the possibility of future value, and e</w:t>
      </w:r>
      <w:r w:rsidRPr="00C1120F">
        <w:rPr>
          <w:rFonts w:asciiTheme="minorHAnsi" w:hAnsiTheme="minorHAnsi" w:cstheme="minorHAnsi"/>
          <w:szCs w:val="28"/>
        </w:rPr>
        <w:t>xistential</w:t>
      </w:r>
      <w:r w:rsidRPr="00403424">
        <w:rPr>
          <w:rFonts w:asciiTheme="minorHAnsi" w:hAnsiTheme="minorHAnsi" w:cstheme="minorHAnsi"/>
          <w:szCs w:val="28"/>
        </w:rPr>
        <w:t xml:space="preserve"> focus is </w:t>
      </w:r>
      <w:r w:rsidRPr="00403424">
        <w:rPr>
          <w:rFonts w:asciiTheme="minorHAnsi" w:hAnsiTheme="minorHAnsi" w:cstheme="minorHAnsi"/>
          <w:szCs w:val="28"/>
          <w:u w:val="single"/>
        </w:rPr>
        <w:t>good</w:t>
      </w:r>
      <w:r w:rsidRPr="00403424">
        <w:rPr>
          <w:rFonts w:asciiTheme="minorHAnsi" w:hAnsiTheme="minorHAnsi" w:cstheme="minorHAnsi"/>
          <w:szCs w:val="28"/>
        </w:rPr>
        <w:t xml:space="preserve"> and </w:t>
      </w:r>
      <w:r w:rsidRPr="00403424">
        <w:rPr>
          <w:rFonts w:asciiTheme="minorHAnsi" w:hAnsiTheme="minorHAnsi" w:cstheme="minorHAnsi"/>
          <w:szCs w:val="28"/>
          <w:u w:val="single"/>
        </w:rPr>
        <w:t>valuable</w:t>
      </w:r>
      <w:r w:rsidRPr="00403424">
        <w:rPr>
          <w:rFonts w:asciiTheme="minorHAnsi" w:hAnsiTheme="minorHAnsi" w:cstheme="minorHAnsi"/>
          <w:szCs w:val="28"/>
        </w:rPr>
        <w:t xml:space="preserve"> –</w:t>
      </w:r>
      <w:r>
        <w:rPr>
          <w:rFonts w:asciiTheme="minorHAnsi" w:hAnsiTheme="minorHAnsi" w:cstheme="minorHAnsi"/>
          <w:szCs w:val="28"/>
        </w:rPr>
        <w:t xml:space="preserve"> </w:t>
      </w:r>
      <w:r w:rsidRPr="00403424">
        <w:rPr>
          <w:rFonts w:asciiTheme="minorHAnsi" w:hAnsiTheme="minorHAnsi" w:cstheme="minorHAnsi"/>
          <w:szCs w:val="28"/>
          <w:u w:val="single"/>
        </w:rPr>
        <w:t>acknowledging</w:t>
      </w:r>
      <w:r w:rsidRPr="00403424">
        <w:rPr>
          <w:rFonts w:asciiTheme="minorHAnsi" w:hAnsiTheme="minorHAnsi" w:cstheme="minorHAnsi"/>
          <w:szCs w:val="28"/>
        </w:rPr>
        <w:t xml:space="preserve"> and </w:t>
      </w:r>
      <w:r w:rsidRPr="00403424">
        <w:rPr>
          <w:rFonts w:asciiTheme="minorHAnsi" w:hAnsiTheme="minorHAnsi" w:cstheme="minorHAnsi"/>
          <w:szCs w:val="28"/>
          <w:u w:val="single"/>
        </w:rPr>
        <w:t>discussing</w:t>
      </w:r>
      <w:r w:rsidRPr="00403424">
        <w:rPr>
          <w:rFonts w:asciiTheme="minorHAnsi" w:hAnsiTheme="minorHAnsi" w:cstheme="minorHAnsi"/>
          <w:szCs w:val="28"/>
        </w:rPr>
        <w:t xml:space="preserve"> possibility of </w:t>
      </w:r>
      <w:r w:rsidRPr="00403424">
        <w:rPr>
          <w:rFonts w:asciiTheme="minorHAnsi" w:hAnsiTheme="minorHAnsi" w:cstheme="minorHAnsi"/>
          <w:szCs w:val="28"/>
          <w:u w:val="single"/>
        </w:rPr>
        <w:t>self-destruction</w:t>
      </w:r>
      <w:r w:rsidRPr="00403424">
        <w:rPr>
          <w:rFonts w:asciiTheme="minorHAnsi" w:hAnsiTheme="minorHAnsi" w:cstheme="minorHAnsi"/>
          <w:szCs w:val="28"/>
        </w:rPr>
        <w:t xml:space="preserve"> shifts targets away from each other and </w:t>
      </w:r>
      <w:r w:rsidRPr="00403424">
        <w:rPr>
          <w:rFonts w:asciiTheme="minorHAnsi" w:hAnsiTheme="minorHAnsi" w:cstheme="minorHAnsi"/>
          <w:szCs w:val="28"/>
          <w:u w:val="single"/>
        </w:rPr>
        <w:t>towards extinction</w:t>
      </w:r>
      <w:r w:rsidRPr="00403424">
        <w:rPr>
          <w:rFonts w:asciiTheme="minorHAnsi" w:hAnsiTheme="minorHAnsi" w:cstheme="minorHAnsi"/>
          <w:szCs w:val="28"/>
        </w:rPr>
        <w:t xml:space="preserve">. </w:t>
      </w:r>
    </w:p>
    <w:p w14:paraId="53B40A7A" w14:textId="77777777" w:rsidR="000B0449" w:rsidRPr="00403424" w:rsidRDefault="000B0449" w:rsidP="000B0449">
      <w:pPr>
        <w:spacing w:line="276" w:lineRule="auto"/>
        <w:rPr>
          <w:rStyle w:val="Style13ptBold"/>
          <w:rFonts w:asciiTheme="minorHAnsi" w:hAnsiTheme="minorHAnsi" w:cstheme="minorHAnsi"/>
        </w:rPr>
      </w:pPr>
      <w:r w:rsidRPr="00403424">
        <w:rPr>
          <w:rStyle w:val="Style13ptBold"/>
          <w:rFonts w:asciiTheme="minorHAnsi" w:hAnsiTheme="minorHAnsi" w:cstheme="minorHAnsi"/>
        </w:rPr>
        <w:t xml:space="preserve">Khan 18 </w:t>
      </w:r>
    </w:p>
    <w:p w14:paraId="3D02C55C" w14:textId="77777777" w:rsidR="000B0449" w:rsidRPr="00403424" w:rsidRDefault="000B0449" w:rsidP="000B0449">
      <w:pPr>
        <w:spacing w:line="276" w:lineRule="auto"/>
        <w:rPr>
          <w:rFonts w:asciiTheme="minorHAnsi" w:hAnsiTheme="minorHAnsi" w:cstheme="minorHAnsi"/>
          <w:sz w:val="16"/>
          <w:szCs w:val="16"/>
        </w:rPr>
      </w:pPr>
      <w:proofErr w:type="spellStart"/>
      <w:r w:rsidRPr="00403424">
        <w:rPr>
          <w:rFonts w:asciiTheme="minorHAnsi" w:hAnsiTheme="minorHAnsi" w:cstheme="minorHAnsi"/>
          <w:sz w:val="16"/>
          <w:szCs w:val="16"/>
        </w:rPr>
        <w:t>Risalat</w:t>
      </w:r>
      <w:proofErr w:type="spellEnd"/>
      <w:r w:rsidRPr="00403424">
        <w:rPr>
          <w:rFonts w:asciiTheme="minorHAnsi" w:hAnsiTheme="minorHAnsi" w:cstheme="minorHAnsi"/>
          <w:sz w:val="16"/>
          <w:szCs w:val="16"/>
        </w:rPr>
        <w:t xml:space="preserve"> Khan is an activist and intrapreneur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403424">
        <w:rPr>
          <w:rFonts w:asciiTheme="minorHAnsi" w:hAnsiTheme="minorHAnsi" w:cstheme="minorHAnsi"/>
          <w:sz w:val="16"/>
          <w:szCs w:val="16"/>
        </w:rPr>
        <w:t>Risalat</w:t>
      </w:r>
      <w:proofErr w:type="spellEnd"/>
      <w:r w:rsidRPr="00403424">
        <w:rPr>
          <w:rFonts w:asciiTheme="minorHAnsi" w:hAnsiTheme="minorHAnsi" w:cstheme="minorHAnsi"/>
          <w:sz w:val="16"/>
          <w:szCs w:val="16"/>
        </w:rPr>
        <w:t xml:space="preserve"> was part of a small core team that spearheaded the largest climate marches in history with a turnout of over 800,000 across 2,000 cities. After fighting for the Paris Agreement, </w:t>
      </w:r>
      <w:proofErr w:type="spellStart"/>
      <w:r w:rsidRPr="00403424">
        <w:rPr>
          <w:rFonts w:asciiTheme="minorHAnsi" w:hAnsiTheme="minorHAnsi" w:cstheme="minorHAnsi"/>
          <w:sz w:val="16"/>
          <w:szCs w:val="16"/>
        </w:rPr>
        <w:t>Risalat</w:t>
      </w:r>
      <w:proofErr w:type="spellEnd"/>
      <w:r w:rsidRPr="00403424">
        <w:rPr>
          <w:rFonts w:asciiTheme="minorHAnsi" w:hAnsiTheme="minorHAnsi" w:cstheme="minorHAnsi"/>
          <w:sz w:val="16"/>
          <w:szCs w:val="16"/>
        </w:rPr>
        <w:t xml:space="preserve"> led a campaign joined by over a million people to stop the Rampal coal plant in Bangladesh to protect the Sundarbans </w:t>
      </w:r>
      <w:proofErr w:type="gramStart"/>
      <w:r w:rsidRPr="00403424">
        <w:rPr>
          <w:rFonts w:asciiTheme="minorHAnsi" w:hAnsiTheme="minorHAnsi" w:cstheme="minorHAnsi"/>
          <w:sz w:val="16"/>
          <w:szCs w:val="16"/>
        </w:rPr>
        <w:t>World Heritage forest</w:t>
      </w:r>
      <w:proofErr w:type="gramEnd"/>
      <w:r w:rsidRPr="00403424">
        <w:rPr>
          <w:rFonts w:asciiTheme="minorHAnsi" w:hAnsiTheme="minorHAnsi" w:cstheme="minorHAnsi"/>
          <w:sz w:val="16"/>
          <w:szCs w:val="16"/>
        </w:rPr>
        <w:t xml:space="preserve">, and elicited criticism of the plant from Crédit </w:t>
      </w:r>
      <w:proofErr w:type="spellStart"/>
      <w:r w:rsidRPr="00403424">
        <w:rPr>
          <w:rFonts w:asciiTheme="minorHAnsi" w:hAnsiTheme="minorHAnsi" w:cstheme="minorHAnsi"/>
          <w:sz w:val="16"/>
          <w:szCs w:val="16"/>
        </w:rPr>
        <w:t>Agricolé</w:t>
      </w:r>
      <w:proofErr w:type="spellEnd"/>
      <w:r w:rsidRPr="00403424">
        <w:rPr>
          <w:rFonts w:asciiTheme="minorHAnsi" w:hAnsiTheme="minorHAnsi" w:cstheme="minorHAnsi"/>
          <w:sz w:val="16"/>
          <w:szCs w:val="16"/>
        </w:rPr>
        <w:t xml:space="preserve"> through targeted advocacy. Currently, </w:t>
      </w:r>
      <w:proofErr w:type="spellStart"/>
      <w:r w:rsidRPr="00403424">
        <w:rPr>
          <w:rFonts w:asciiTheme="minorHAnsi" w:hAnsiTheme="minorHAnsi" w:cstheme="minorHAnsi"/>
          <w:sz w:val="16"/>
          <w:szCs w:val="16"/>
        </w:rPr>
        <w:t>Risalat</w:t>
      </w:r>
      <w:proofErr w:type="spellEnd"/>
      <w:r w:rsidRPr="00403424">
        <w:rPr>
          <w:rFonts w:asciiTheme="minorHAnsi" w:hAnsiTheme="minorHAnsi" w:cstheme="minorHAnsi"/>
          <w:sz w:val="16"/>
          <w:szCs w:val="16"/>
        </w:rPr>
        <w:t xml:space="preserve"> is pursuing an MPA in Environmental Science and Policy at Columbia University as a SIPA Environmental Fellow. He also regularly consults with mission-driven organizations on building effective and loving team cultures. Previously, he graduated magna cum laude from Amherst College, where he launched a campaign that eventually resulted in the replacement of the College’s racist mascot ‘Lord Jeff’ with a cuddly ‘Mammoth’. Finally, </w:t>
      </w:r>
      <w:proofErr w:type="spellStart"/>
      <w:r w:rsidRPr="00403424">
        <w:rPr>
          <w:rFonts w:asciiTheme="minorHAnsi" w:hAnsiTheme="minorHAnsi" w:cstheme="minorHAnsi"/>
          <w:sz w:val="16"/>
          <w:szCs w:val="16"/>
        </w:rPr>
        <w:t>Risalat</w:t>
      </w:r>
      <w:proofErr w:type="spellEnd"/>
      <w:r w:rsidRPr="00403424">
        <w:rPr>
          <w:rFonts w:asciiTheme="minorHAnsi" w:hAnsiTheme="minorHAnsi" w:cstheme="minorHAnsi"/>
          <w:sz w:val="16"/>
          <w:szCs w:val="16"/>
        </w:rPr>
        <w:t xml:space="preserve"> is absolutely blown away to be alive at this amazing time in history, and approaches life like a roller-coaster ride, “5 reasons why we need to start talking about existential risks”, World Economic Forum, 10 January 2018, accessed: 15 December 2020, </w:t>
      </w:r>
      <w:hyperlink r:id="rId9" w:history="1">
        <w:r w:rsidRPr="00403424">
          <w:rPr>
            <w:rStyle w:val="Hyperlink"/>
            <w:rFonts w:asciiTheme="minorHAnsi" w:hAnsiTheme="minorHAnsi" w:cstheme="minorHAnsi"/>
            <w:sz w:val="16"/>
            <w:szCs w:val="16"/>
          </w:rPr>
          <w:t>https://www.weforum.org/agenda/2018/01/5-reasons-start-talking-existential-risks-extinction-moriori/</w:t>
        </w:r>
      </w:hyperlink>
      <w:r w:rsidRPr="00403424">
        <w:rPr>
          <w:rFonts w:asciiTheme="minorHAnsi" w:hAnsiTheme="minorHAnsi" w:cstheme="minorHAnsi"/>
          <w:sz w:val="16"/>
          <w:szCs w:val="16"/>
        </w:rPr>
        <w:t>, R.S.</w:t>
      </w:r>
    </w:p>
    <w:p w14:paraId="2E5A2880" w14:textId="77777777" w:rsidR="000B0449" w:rsidRPr="00403424" w:rsidRDefault="000B0449" w:rsidP="000B0449">
      <w:pPr>
        <w:spacing w:line="276" w:lineRule="auto"/>
        <w:rPr>
          <w:rFonts w:asciiTheme="minorHAnsi" w:hAnsiTheme="minorHAnsi" w:cstheme="minorHAnsi"/>
          <w:u w:val="single"/>
        </w:rPr>
      </w:pPr>
      <w:r w:rsidRPr="00403424">
        <w:rPr>
          <w:rFonts w:asciiTheme="minorHAnsi" w:hAnsiTheme="minorHAnsi" w:cstheme="minorHAnsi"/>
          <w:sz w:val="16"/>
        </w:rPr>
        <w:t xml:space="preserve">I find the story of the </w:t>
      </w:r>
      <w:proofErr w:type="spellStart"/>
      <w:r w:rsidRPr="00403424">
        <w:rPr>
          <w:rFonts w:asciiTheme="minorHAnsi" w:hAnsiTheme="minorHAnsi" w:cstheme="minorHAnsi"/>
          <w:sz w:val="16"/>
        </w:rPr>
        <w:t>Moriori</w:t>
      </w:r>
      <w:proofErr w:type="spellEnd"/>
      <w:r w:rsidRPr="00403424">
        <w:rPr>
          <w:rFonts w:asciiTheme="minorHAnsi" w:hAnsiTheme="minorHAnsi" w:cstheme="minorHAnsi"/>
          <w:sz w:val="16"/>
        </w:rPr>
        <w:t xml:space="preserve"> profound. It teaches me two lessons. Firstly, that human culture is far from immutable. That </w:t>
      </w:r>
      <w:r w:rsidRPr="00403424">
        <w:rPr>
          <w:rFonts w:asciiTheme="minorHAnsi" w:hAnsiTheme="minorHAnsi" w:cstheme="minorHAnsi"/>
          <w:highlight w:val="green"/>
          <w:u w:val="single"/>
        </w:rPr>
        <w:t>we can struggle against</w:t>
      </w:r>
      <w:r w:rsidRPr="00403424">
        <w:rPr>
          <w:rFonts w:asciiTheme="minorHAnsi" w:hAnsiTheme="minorHAnsi" w:cstheme="minorHAnsi"/>
          <w:u w:val="single"/>
        </w:rPr>
        <w:t xml:space="preserve"> our baser </w:t>
      </w:r>
      <w:r w:rsidRPr="00403424">
        <w:rPr>
          <w:rFonts w:asciiTheme="minorHAnsi" w:hAnsiTheme="minorHAnsi" w:cstheme="minorHAnsi"/>
          <w:highlight w:val="green"/>
          <w:u w:val="single"/>
        </w:rPr>
        <w:t>instincts.</w:t>
      </w:r>
      <w:r w:rsidRPr="00403424">
        <w:rPr>
          <w:rFonts w:asciiTheme="minorHAnsi" w:hAnsiTheme="minorHAnsi" w:cstheme="minorHAnsi"/>
          <w:sz w:val="16"/>
        </w:rPr>
        <w:t xml:space="preserve"> That </w:t>
      </w:r>
      <w:r w:rsidRPr="00403424">
        <w:rPr>
          <w:rFonts w:asciiTheme="minorHAnsi" w:hAnsiTheme="minorHAnsi" w:cstheme="minorHAnsi"/>
          <w:u w:val="single"/>
        </w:rPr>
        <w:t>we can</w:t>
      </w:r>
      <w:r w:rsidRPr="00403424">
        <w:rPr>
          <w:rFonts w:asciiTheme="minorHAnsi" w:hAnsiTheme="minorHAnsi" w:cstheme="minorHAnsi"/>
          <w:sz w:val="16"/>
        </w:rPr>
        <w:t xml:space="preserve"> master them and </w:t>
      </w:r>
      <w:r w:rsidRPr="00403424">
        <w:rPr>
          <w:rFonts w:asciiTheme="minorHAnsi" w:hAnsiTheme="minorHAnsi" w:cstheme="minorHAnsi"/>
          <w:u w:val="single"/>
        </w:rPr>
        <w:t>rise to unprecedented challenges.</w:t>
      </w:r>
      <w:r w:rsidRPr="00403424">
        <w:rPr>
          <w:rFonts w:asciiTheme="minorHAnsi" w:hAnsiTheme="minorHAnsi" w:cstheme="minorHAnsi"/>
          <w:sz w:val="16"/>
        </w:rPr>
        <w:t xml:space="preserve"> Secondly, that even this does not make us masters of our own destiny. We can make visionary choices, but </w:t>
      </w:r>
      <w:r w:rsidRPr="00403424">
        <w:rPr>
          <w:rFonts w:asciiTheme="minorHAnsi" w:hAnsiTheme="minorHAnsi" w:cstheme="minorHAnsi"/>
          <w:u w:val="single"/>
        </w:rPr>
        <w:t xml:space="preserve">the </w:t>
      </w:r>
      <w:r w:rsidRPr="00403424">
        <w:rPr>
          <w:rFonts w:asciiTheme="minorHAnsi" w:hAnsiTheme="minorHAnsi" w:cstheme="minorHAnsi"/>
          <w:highlight w:val="green"/>
          <w:u w:val="single"/>
        </w:rPr>
        <w:t>future can still surprise us.</w:t>
      </w:r>
    </w:p>
    <w:p w14:paraId="53D07451" w14:textId="77777777" w:rsidR="000B0449" w:rsidRPr="00403424" w:rsidRDefault="000B0449" w:rsidP="000B0449">
      <w:pPr>
        <w:spacing w:line="276" w:lineRule="auto"/>
        <w:rPr>
          <w:rFonts w:asciiTheme="minorHAnsi" w:hAnsiTheme="minorHAnsi" w:cstheme="minorHAnsi"/>
          <w:sz w:val="16"/>
        </w:rPr>
      </w:pPr>
      <w:r w:rsidRPr="00403424">
        <w:rPr>
          <w:rFonts w:asciiTheme="minorHAnsi" w:hAnsiTheme="minorHAnsi" w:cstheme="minorHAnsi"/>
          <w:sz w:val="16"/>
        </w:rPr>
        <w:t xml:space="preserve">This is a humbling realization. </w:t>
      </w:r>
      <w:r w:rsidRPr="00403424">
        <w:rPr>
          <w:rFonts w:asciiTheme="minorHAnsi" w:hAnsiTheme="minorHAnsi" w:cstheme="minorHAnsi"/>
          <w:u w:val="single"/>
        </w:rPr>
        <w:t xml:space="preserve">Because </w:t>
      </w:r>
      <w:r w:rsidRPr="00403424">
        <w:rPr>
          <w:rFonts w:asciiTheme="minorHAnsi" w:hAnsiTheme="minorHAnsi" w:cstheme="minorHAnsi"/>
          <w:highlight w:val="green"/>
          <w:u w:val="single"/>
        </w:rPr>
        <w:t>faced with an uncertain future,</w:t>
      </w:r>
      <w:r w:rsidRPr="00403424">
        <w:rPr>
          <w:rFonts w:asciiTheme="minorHAnsi" w:hAnsiTheme="minorHAnsi" w:cstheme="minorHAnsi"/>
          <w:u w:val="single"/>
        </w:rPr>
        <w:t xml:space="preserve"> the </w:t>
      </w:r>
      <w:r w:rsidRPr="00403424">
        <w:rPr>
          <w:rFonts w:asciiTheme="minorHAnsi" w:hAnsiTheme="minorHAnsi" w:cstheme="minorHAnsi"/>
          <w:highlight w:val="green"/>
          <w:u w:val="single"/>
        </w:rPr>
        <w:t>only wise thing</w:t>
      </w:r>
      <w:r w:rsidRPr="00403424">
        <w:rPr>
          <w:rFonts w:asciiTheme="minorHAnsi" w:hAnsiTheme="minorHAnsi" w:cstheme="minorHAnsi"/>
          <w:u w:val="single"/>
        </w:rPr>
        <w:t xml:space="preserve"> we can do </w:t>
      </w:r>
      <w:r w:rsidRPr="00403424">
        <w:rPr>
          <w:rFonts w:asciiTheme="minorHAnsi" w:hAnsiTheme="minorHAnsi" w:cstheme="minorHAnsi"/>
          <w:b/>
          <w:bCs/>
          <w:highlight w:val="green"/>
          <w:u w:val="single"/>
        </w:rPr>
        <w:t>is prepare</w:t>
      </w:r>
      <w:r w:rsidRPr="00403424">
        <w:rPr>
          <w:rFonts w:asciiTheme="minorHAnsi" w:hAnsiTheme="minorHAnsi" w:cstheme="minorHAnsi"/>
          <w:sz w:val="16"/>
        </w:rPr>
        <w:t xml:space="preserve"> for possibilities. Standing at the launch pad of the Fourth Industrial Revolution, the </w:t>
      </w:r>
      <w:r w:rsidRPr="00403424">
        <w:rPr>
          <w:rFonts w:asciiTheme="minorHAnsi" w:hAnsiTheme="minorHAnsi" w:cstheme="minorHAnsi"/>
          <w:u w:val="single"/>
        </w:rPr>
        <w:t>possibilities seem endless.</w:t>
      </w:r>
      <w:r w:rsidRPr="00403424">
        <w:rPr>
          <w:rFonts w:asciiTheme="minorHAnsi" w:hAnsiTheme="minorHAnsi" w:cstheme="minorHAnsi"/>
          <w:sz w:val="16"/>
        </w:rPr>
        <w:t xml:space="preserve"> They </w:t>
      </w:r>
      <w:r w:rsidRPr="00403424">
        <w:rPr>
          <w:rFonts w:asciiTheme="minorHAnsi" w:hAnsiTheme="minorHAnsi" w:cstheme="minorHAnsi"/>
          <w:u w:val="single"/>
        </w:rPr>
        <w:t>range from</w:t>
      </w:r>
      <w:r w:rsidRPr="00403424">
        <w:rPr>
          <w:rFonts w:asciiTheme="minorHAnsi" w:hAnsiTheme="minorHAnsi" w:cstheme="minorHAnsi"/>
          <w:sz w:val="16"/>
        </w:rPr>
        <w:t xml:space="preserve"> an </w:t>
      </w:r>
      <w:r w:rsidRPr="00403424">
        <w:rPr>
          <w:rFonts w:asciiTheme="minorHAnsi" w:hAnsiTheme="minorHAnsi" w:cstheme="minorHAnsi"/>
          <w:u w:val="single"/>
        </w:rPr>
        <w:t>era of abundance to the end of humanity</w:t>
      </w:r>
      <w:r w:rsidRPr="00403424">
        <w:rPr>
          <w:rFonts w:asciiTheme="minorHAnsi" w:hAnsiTheme="minorHAnsi" w:cstheme="minorHAnsi"/>
          <w:sz w:val="16"/>
        </w:rPr>
        <w:t>, and everything in between. How do we navigate such a wide and divergent spectrum?</w:t>
      </w:r>
    </w:p>
    <w:p w14:paraId="7F0B1BA4" w14:textId="77777777" w:rsidR="000B0449" w:rsidRPr="00403424" w:rsidRDefault="000B0449" w:rsidP="000B0449">
      <w:pPr>
        <w:spacing w:line="276" w:lineRule="auto"/>
        <w:rPr>
          <w:rFonts w:asciiTheme="minorHAnsi" w:hAnsiTheme="minorHAnsi" w:cstheme="minorHAnsi"/>
          <w:b/>
          <w:bCs/>
          <w:u w:val="single"/>
        </w:rPr>
      </w:pPr>
      <w:r w:rsidRPr="00403424">
        <w:rPr>
          <w:rFonts w:asciiTheme="minorHAnsi" w:hAnsiTheme="minorHAnsi" w:cstheme="minorHAnsi"/>
          <w:sz w:val="16"/>
        </w:rPr>
        <w:t xml:space="preserve">I am an optimist. From my bubble of privilege, life feels like a rollercoaster ride full of ever more impressive wonders, even as I try to fight the many social injustices that still blight us. However, the </w:t>
      </w:r>
      <w:r w:rsidRPr="00403424">
        <w:rPr>
          <w:rFonts w:asciiTheme="minorHAnsi" w:hAnsiTheme="minorHAnsi" w:cstheme="minorHAnsi"/>
          <w:u w:val="single"/>
        </w:rPr>
        <w:t>accelerating pace of change</w:t>
      </w:r>
      <w:r w:rsidRPr="00403424">
        <w:rPr>
          <w:rFonts w:asciiTheme="minorHAnsi" w:hAnsiTheme="minorHAnsi" w:cstheme="minorHAnsi"/>
          <w:sz w:val="16"/>
        </w:rPr>
        <w:t xml:space="preserve"> amid uncertainty elicits one </w:t>
      </w:r>
      <w:r w:rsidRPr="00403424">
        <w:rPr>
          <w:rFonts w:asciiTheme="minorHAnsi" w:hAnsiTheme="minorHAnsi" w:cstheme="minorHAnsi"/>
          <w:u w:val="single"/>
        </w:rPr>
        <w:t xml:space="preserve">fundamental observation. </w:t>
      </w:r>
      <w:r w:rsidRPr="00403424">
        <w:rPr>
          <w:rFonts w:asciiTheme="minorHAnsi" w:hAnsiTheme="minorHAnsi" w:cstheme="minorHAnsi"/>
          <w:highlight w:val="green"/>
          <w:u w:val="single"/>
        </w:rPr>
        <w:t>Among</w:t>
      </w:r>
      <w:r w:rsidRPr="00403424">
        <w:rPr>
          <w:rFonts w:asciiTheme="minorHAnsi" w:hAnsiTheme="minorHAnsi" w:cstheme="minorHAnsi"/>
          <w:sz w:val="16"/>
        </w:rPr>
        <w:t xml:space="preserve"> the </w:t>
      </w:r>
      <w:r w:rsidRPr="00403424">
        <w:rPr>
          <w:rFonts w:asciiTheme="minorHAnsi" w:hAnsiTheme="minorHAnsi" w:cstheme="minorHAnsi"/>
          <w:highlight w:val="green"/>
          <w:u w:val="single"/>
        </w:rPr>
        <w:t>infinite</w:t>
      </w:r>
      <w:r w:rsidRPr="00403424">
        <w:rPr>
          <w:rFonts w:asciiTheme="minorHAnsi" w:hAnsiTheme="minorHAnsi" w:cstheme="minorHAnsi"/>
          <w:u w:val="single"/>
        </w:rPr>
        <w:t xml:space="preserve"> future </w:t>
      </w:r>
      <w:r w:rsidRPr="00403424">
        <w:rPr>
          <w:rFonts w:asciiTheme="minorHAnsi" w:hAnsiTheme="minorHAnsi" w:cstheme="minorHAnsi"/>
          <w:highlight w:val="green"/>
          <w:u w:val="single"/>
        </w:rPr>
        <w:t>possibilities,</w:t>
      </w:r>
      <w:r w:rsidRPr="00403424">
        <w:rPr>
          <w:rFonts w:asciiTheme="minorHAnsi" w:hAnsiTheme="minorHAnsi" w:cstheme="minorHAnsi"/>
          <w:u w:val="single"/>
        </w:rPr>
        <w:t xml:space="preserve"> only </w:t>
      </w:r>
      <w:r w:rsidRPr="00403424">
        <w:rPr>
          <w:rFonts w:asciiTheme="minorHAnsi" w:hAnsiTheme="minorHAnsi" w:cstheme="minorHAnsi"/>
          <w:b/>
          <w:bCs/>
          <w:highlight w:val="green"/>
          <w:u w:val="single"/>
        </w:rPr>
        <w:t>one outcome is</w:t>
      </w:r>
      <w:r w:rsidRPr="00403424">
        <w:rPr>
          <w:rFonts w:asciiTheme="minorHAnsi" w:hAnsiTheme="minorHAnsi" w:cstheme="minorHAnsi"/>
          <w:sz w:val="16"/>
        </w:rPr>
        <w:t xml:space="preserve"> truly </w:t>
      </w:r>
      <w:r w:rsidRPr="00403424">
        <w:rPr>
          <w:rFonts w:asciiTheme="minorHAnsi" w:hAnsiTheme="minorHAnsi" w:cstheme="minorHAnsi"/>
          <w:b/>
          <w:bCs/>
          <w:highlight w:val="green"/>
          <w:u w:val="single"/>
        </w:rPr>
        <w:t>irreversible: extinction.</w:t>
      </w:r>
    </w:p>
    <w:p w14:paraId="68306913" w14:textId="77777777" w:rsidR="000B0449" w:rsidRPr="00403424" w:rsidRDefault="000B0449" w:rsidP="000B0449">
      <w:pPr>
        <w:spacing w:line="276" w:lineRule="auto"/>
        <w:rPr>
          <w:rFonts w:asciiTheme="minorHAnsi" w:hAnsiTheme="minorHAnsi" w:cstheme="minorHAnsi"/>
          <w:u w:val="single"/>
        </w:rPr>
      </w:pPr>
      <w:r w:rsidRPr="00403424">
        <w:rPr>
          <w:rFonts w:asciiTheme="minorHAnsi" w:hAnsiTheme="minorHAnsi" w:cstheme="minorHAnsi"/>
          <w:u w:val="single"/>
        </w:rPr>
        <w:t>Concerns</w:t>
      </w:r>
      <w:r w:rsidRPr="00403424">
        <w:rPr>
          <w:rFonts w:asciiTheme="minorHAnsi" w:hAnsiTheme="minorHAnsi" w:cstheme="minorHAnsi"/>
          <w:sz w:val="16"/>
        </w:rPr>
        <w:t xml:space="preserve"> about extinction are </w:t>
      </w:r>
      <w:r w:rsidRPr="00403424">
        <w:rPr>
          <w:rFonts w:asciiTheme="minorHAnsi" w:hAnsiTheme="minorHAnsi" w:cstheme="minorHAnsi"/>
          <w:u w:val="single"/>
        </w:rPr>
        <w:t>often dismissed as apocalyptic alarmism.</w:t>
      </w:r>
      <w:r w:rsidRPr="00403424">
        <w:rPr>
          <w:rFonts w:asciiTheme="minorHAnsi" w:hAnsiTheme="minorHAnsi" w:cstheme="minorHAnsi"/>
          <w:sz w:val="16"/>
        </w:rPr>
        <w:t xml:space="preserve"> Sometimes, they are. But repeating that mankind is still here after 70 years of existential warning about nuclear warfare is a straw man argument. The fact that a 1000-year flood has not happened does not negate its possibility. And </w:t>
      </w:r>
      <w:r w:rsidRPr="00403424">
        <w:rPr>
          <w:rFonts w:asciiTheme="minorHAnsi" w:hAnsiTheme="minorHAnsi" w:cstheme="minorHAnsi"/>
          <w:u w:val="single"/>
        </w:rPr>
        <w:t xml:space="preserve">there have been far </w:t>
      </w:r>
      <w:r w:rsidRPr="00403424">
        <w:rPr>
          <w:rFonts w:asciiTheme="minorHAnsi" w:hAnsiTheme="minorHAnsi" w:cstheme="minorHAnsi"/>
          <w:highlight w:val="green"/>
          <w:u w:val="single"/>
        </w:rPr>
        <w:t>too many nuclear near-misses to rest easy.</w:t>
      </w:r>
    </w:p>
    <w:p w14:paraId="243BD98B" w14:textId="77777777" w:rsidR="000B0449" w:rsidRPr="00403424" w:rsidRDefault="000B0449" w:rsidP="000B0449">
      <w:pPr>
        <w:spacing w:line="276" w:lineRule="auto"/>
        <w:rPr>
          <w:rFonts w:asciiTheme="minorHAnsi" w:hAnsiTheme="minorHAnsi" w:cstheme="minorHAnsi"/>
          <w:sz w:val="16"/>
        </w:rPr>
      </w:pPr>
      <w:r w:rsidRPr="00403424">
        <w:rPr>
          <w:rFonts w:asciiTheme="minorHAnsi" w:hAnsiTheme="minorHAnsi" w:cstheme="minorHAnsi"/>
          <w:sz w:val="16"/>
        </w:rPr>
        <w:t>As the World Economic Forum’s Annual Meeting in Davos discusses how to create a shared future in a fractured world, here are five reasons why the possibility of existential risks should raise the stakes of conversation:</w:t>
      </w:r>
    </w:p>
    <w:p w14:paraId="27156298" w14:textId="77777777" w:rsidR="000B0449" w:rsidRPr="00403424" w:rsidRDefault="000B0449" w:rsidP="000B0449">
      <w:pPr>
        <w:spacing w:line="276" w:lineRule="auto"/>
        <w:rPr>
          <w:rFonts w:asciiTheme="minorHAnsi" w:hAnsiTheme="minorHAnsi" w:cstheme="minorHAnsi"/>
          <w:b/>
          <w:bCs/>
          <w:u w:val="single"/>
        </w:rPr>
      </w:pPr>
      <w:r w:rsidRPr="00403424">
        <w:rPr>
          <w:rFonts w:asciiTheme="minorHAnsi" w:hAnsiTheme="minorHAnsi" w:cstheme="minorHAnsi"/>
          <w:sz w:val="16"/>
        </w:rPr>
        <w:t xml:space="preserve">1. </w:t>
      </w:r>
      <w:r w:rsidRPr="00403424">
        <w:rPr>
          <w:rFonts w:asciiTheme="minorHAnsi" w:hAnsiTheme="minorHAnsi" w:cstheme="minorHAnsi"/>
          <w:b/>
          <w:bCs/>
          <w:u w:val="single"/>
        </w:rPr>
        <w:t>Extinction is the rule, not the exception</w:t>
      </w:r>
    </w:p>
    <w:p w14:paraId="7A74246D" w14:textId="77777777" w:rsidR="000B0449" w:rsidRPr="00403424" w:rsidRDefault="000B0449" w:rsidP="000B0449">
      <w:pPr>
        <w:spacing w:line="276" w:lineRule="auto"/>
        <w:rPr>
          <w:rFonts w:asciiTheme="minorHAnsi" w:hAnsiTheme="minorHAnsi" w:cstheme="minorHAnsi"/>
          <w:sz w:val="16"/>
        </w:rPr>
      </w:pPr>
      <w:r w:rsidRPr="00403424">
        <w:rPr>
          <w:rFonts w:asciiTheme="minorHAnsi" w:hAnsiTheme="minorHAnsi" w:cstheme="minorHAnsi"/>
          <w:sz w:val="16"/>
        </w:rPr>
        <w:t>More than 99.9% of all the species that ever existed are gone. Deep time is unfathomable to the human brain. But if one cares to take a tour of the billions of years of life’s history, we find a litany of forgotten species. And we have only discovered a mere fraction of the extinct species that once roamed the planet.</w:t>
      </w:r>
    </w:p>
    <w:p w14:paraId="54A6672D" w14:textId="77777777" w:rsidR="000B0449" w:rsidRPr="00403424" w:rsidRDefault="000B0449" w:rsidP="000B0449">
      <w:pPr>
        <w:spacing w:line="276" w:lineRule="auto"/>
        <w:rPr>
          <w:rFonts w:asciiTheme="minorHAnsi" w:hAnsiTheme="minorHAnsi" w:cstheme="minorHAnsi"/>
          <w:sz w:val="16"/>
        </w:rPr>
      </w:pPr>
      <w:r w:rsidRPr="00403424">
        <w:rPr>
          <w:rFonts w:asciiTheme="minorHAnsi" w:hAnsiTheme="minorHAnsi" w:cstheme="minorHAnsi"/>
          <w:sz w:val="16"/>
        </w:rPr>
        <w:t xml:space="preserve">In the speck of time since the first humans evolved, more than 99.9% of all the distinct human cultures that have ever existed are extinct. Each hunter-gatherer tribe had its own mythologies, </w:t>
      </w:r>
      <w:proofErr w:type="gramStart"/>
      <w:r w:rsidRPr="00403424">
        <w:rPr>
          <w:rFonts w:asciiTheme="minorHAnsi" w:hAnsiTheme="minorHAnsi" w:cstheme="minorHAnsi"/>
          <w:sz w:val="16"/>
        </w:rPr>
        <w:t>traditions</w:t>
      </w:r>
      <w:proofErr w:type="gramEnd"/>
      <w:r w:rsidRPr="00403424">
        <w:rPr>
          <w:rFonts w:asciiTheme="minorHAnsi" w:hAnsiTheme="minorHAnsi" w:cstheme="minorHAnsi"/>
          <w:sz w:val="16"/>
        </w:rPr>
        <w:t xml:space="preserve"> and norms. They wiped each other </w:t>
      </w:r>
      <w:proofErr w:type="gramStart"/>
      <w:r w:rsidRPr="00403424">
        <w:rPr>
          <w:rFonts w:asciiTheme="minorHAnsi" w:hAnsiTheme="minorHAnsi" w:cstheme="minorHAnsi"/>
          <w:sz w:val="16"/>
        </w:rPr>
        <w:t>out, or</w:t>
      </w:r>
      <w:proofErr w:type="gramEnd"/>
      <w:r w:rsidRPr="00403424">
        <w:rPr>
          <w:rFonts w:asciiTheme="minorHAnsi" w:hAnsiTheme="minorHAnsi" w:cstheme="minorHAnsi"/>
          <w:sz w:val="16"/>
        </w:rPr>
        <w:t xml:space="preserve"> coalesced into larger formations following the agricultural revolution. However, as major civilizations emerged, even those that reached incredible heights, such as the Egyptians and the Romans, eventually collapsed.</w:t>
      </w:r>
    </w:p>
    <w:p w14:paraId="0ED113AD" w14:textId="77777777" w:rsidR="000B0449" w:rsidRPr="00403424" w:rsidRDefault="000B0449" w:rsidP="000B0449">
      <w:pPr>
        <w:spacing w:line="276" w:lineRule="auto"/>
        <w:rPr>
          <w:rFonts w:asciiTheme="minorHAnsi" w:hAnsiTheme="minorHAnsi" w:cstheme="minorHAnsi"/>
          <w:sz w:val="16"/>
        </w:rPr>
      </w:pPr>
      <w:r w:rsidRPr="00403424">
        <w:rPr>
          <w:rFonts w:asciiTheme="minorHAnsi" w:hAnsiTheme="minorHAnsi" w:cstheme="minorHAnsi"/>
          <w:sz w:val="16"/>
        </w:rPr>
        <w:t xml:space="preserve">It is only in the very recent past that we became a truly global civilization. Our interconnectedness continues to grow rapidly. “Stand or fall, we are the last civilization”, as </w:t>
      </w:r>
      <w:proofErr w:type="spellStart"/>
      <w:r w:rsidRPr="00403424">
        <w:rPr>
          <w:rFonts w:asciiTheme="minorHAnsi" w:hAnsiTheme="minorHAnsi" w:cstheme="minorHAnsi"/>
          <w:sz w:val="16"/>
        </w:rPr>
        <w:t>Ricken</w:t>
      </w:r>
      <w:proofErr w:type="spellEnd"/>
      <w:r w:rsidRPr="00403424">
        <w:rPr>
          <w:rFonts w:asciiTheme="minorHAnsi" w:hAnsiTheme="minorHAnsi" w:cstheme="minorHAnsi"/>
          <w:sz w:val="16"/>
        </w:rPr>
        <w:t xml:space="preserve"> Patel, the founder of the global civic movement Avaaz, put it.</w:t>
      </w:r>
    </w:p>
    <w:p w14:paraId="05EC7DA9" w14:textId="77777777" w:rsidR="000B0449" w:rsidRPr="00403424" w:rsidRDefault="000B0449" w:rsidP="000B0449">
      <w:pPr>
        <w:spacing w:line="276" w:lineRule="auto"/>
        <w:rPr>
          <w:rFonts w:asciiTheme="minorHAnsi" w:hAnsiTheme="minorHAnsi" w:cstheme="minorHAnsi"/>
          <w:sz w:val="16"/>
        </w:rPr>
      </w:pPr>
      <w:r w:rsidRPr="00403424">
        <w:rPr>
          <w:rFonts w:asciiTheme="minorHAnsi" w:hAnsiTheme="minorHAnsi" w:cstheme="minorHAnsi"/>
          <w:sz w:val="16"/>
        </w:rPr>
        <w:t xml:space="preserve">2. </w:t>
      </w:r>
      <w:r w:rsidRPr="00403424">
        <w:rPr>
          <w:rFonts w:asciiTheme="minorHAnsi" w:hAnsiTheme="minorHAnsi" w:cstheme="minorHAnsi"/>
          <w:b/>
          <w:bCs/>
          <w:u w:val="single"/>
        </w:rPr>
        <w:t>Environmental pressures can drive extinction</w:t>
      </w:r>
    </w:p>
    <w:p w14:paraId="5C9D7D81" w14:textId="77777777" w:rsidR="000B0449" w:rsidRPr="00403424" w:rsidRDefault="000B0449" w:rsidP="000B0449">
      <w:pPr>
        <w:spacing w:line="276" w:lineRule="auto"/>
        <w:rPr>
          <w:rFonts w:asciiTheme="minorHAnsi" w:hAnsiTheme="minorHAnsi" w:cstheme="minorHAnsi"/>
          <w:sz w:val="16"/>
        </w:rPr>
      </w:pPr>
      <w:r w:rsidRPr="00403424">
        <w:rPr>
          <w:rFonts w:asciiTheme="minorHAnsi" w:hAnsiTheme="minorHAnsi" w:cstheme="minorHAnsi"/>
          <w:sz w:val="16"/>
        </w:rPr>
        <w:t>More than 15,000 scientists just issued a ‘warning to humanity’.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w:t>
      </w:r>
    </w:p>
    <w:p w14:paraId="20E4B826" w14:textId="77777777" w:rsidR="000B0449" w:rsidRPr="00403424" w:rsidRDefault="000B0449" w:rsidP="000B0449">
      <w:pPr>
        <w:spacing w:line="276" w:lineRule="auto"/>
        <w:rPr>
          <w:rFonts w:asciiTheme="minorHAnsi" w:hAnsiTheme="minorHAnsi" w:cstheme="minorHAnsi"/>
          <w:sz w:val="16"/>
        </w:rPr>
      </w:pPr>
      <w:r w:rsidRPr="00403424">
        <w:rPr>
          <w:rFonts w:asciiTheme="minorHAnsi" w:hAnsiTheme="minorHAnsi" w:cstheme="minorHAnsi"/>
          <w:sz w:val="16"/>
        </w:rPr>
        <w:t>In his 2005 book Collapse, Jared Diamond charts the history of past societies. He makes the case that overpopulation and resource use beyond the carrying capacity have often been important, if not the only, drivers of collapse. Even though we are making important incremental progress in battles such as climate change, we must still achieve tremendous step changes in our response to several major environmental crises. We must do this even while the world’s population continues to grow. These pressures are bound to exert great stress on our global civilization.</w:t>
      </w:r>
    </w:p>
    <w:p w14:paraId="01794E12" w14:textId="77777777" w:rsidR="000B0449" w:rsidRPr="00403424" w:rsidRDefault="000B0449" w:rsidP="000B0449">
      <w:pPr>
        <w:spacing w:line="276" w:lineRule="auto"/>
        <w:rPr>
          <w:rFonts w:asciiTheme="minorHAnsi" w:hAnsiTheme="minorHAnsi" w:cstheme="minorHAnsi"/>
          <w:sz w:val="16"/>
        </w:rPr>
      </w:pPr>
      <w:r w:rsidRPr="00403424">
        <w:rPr>
          <w:rFonts w:asciiTheme="minorHAnsi" w:hAnsiTheme="minorHAnsi" w:cstheme="minorHAnsi"/>
          <w:sz w:val="16"/>
        </w:rPr>
        <w:t xml:space="preserve">3. </w:t>
      </w:r>
      <w:r w:rsidRPr="00403424">
        <w:rPr>
          <w:rFonts w:asciiTheme="minorHAnsi" w:hAnsiTheme="minorHAnsi" w:cstheme="minorHAnsi"/>
          <w:b/>
          <w:bCs/>
          <w:u w:val="single"/>
        </w:rPr>
        <w:t>Superintelligence</w:t>
      </w:r>
      <w:r w:rsidRPr="00403424">
        <w:rPr>
          <w:rFonts w:asciiTheme="minorHAnsi" w:hAnsiTheme="minorHAnsi" w:cstheme="minorHAnsi"/>
          <w:sz w:val="16"/>
        </w:rPr>
        <w:t>: unplanned obsolescence?</w:t>
      </w:r>
    </w:p>
    <w:p w14:paraId="25B4A7DC" w14:textId="77777777" w:rsidR="000B0449" w:rsidRPr="00403424" w:rsidRDefault="000B0449" w:rsidP="000B0449">
      <w:pPr>
        <w:spacing w:line="276" w:lineRule="auto"/>
        <w:rPr>
          <w:rFonts w:asciiTheme="minorHAnsi" w:hAnsiTheme="minorHAnsi" w:cstheme="minorHAnsi"/>
          <w:sz w:val="16"/>
        </w:rPr>
      </w:pPr>
      <w:r w:rsidRPr="00403424">
        <w:rPr>
          <w:rFonts w:asciiTheme="minorHAnsi" w:hAnsiTheme="minorHAnsi" w:cstheme="minorHAnsi"/>
          <w:sz w:val="16"/>
        </w:rPr>
        <w:t>Imagine a monkey society that foresaw the ascendance of humans. Fearing a loss of status and power, it decided to kill the proverbial Adam and Eve. It crafted the most ingenious plan it could: starve the humans by taking away all their bananas.</w:t>
      </w:r>
    </w:p>
    <w:p w14:paraId="1E9879EB" w14:textId="77777777" w:rsidR="000B0449" w:rsidRPr="00403424" w:rsidRDefault="000B0449" w:rsidP="000B0449">
      <w:pPr>
        <w:spacing w:line="276" w:lineRule="auto"/>
        <w:rPr>
          <w:rFonts w:asciiTheme="minorHAnsi" w:hAnsiTheme="minorHAnsi" w:cstheme="minorHAnsi"/>
          <w:sz w:val="16"/>
        </w:rPr>
      </w:pPr>
      <w:r w:rsidRPr="00403424">
        <w:rPr>
          <w:rFonts w:asciiTheme="minorHAnsi" w:hAnsiTheme="minorHAnsi" w:cstheme="minorHAnsi"/>
          <w:sz w:val="16"/>
        </w:rPr>
        <w:t xml:space="preserve">Foolproof plan, right? This story describes the fundamental difficulty with superintelligence. A </w:t>
      </w:r>
      <w:proofErr w:type="spellStart"/>
      <w:r w:rsidRPr="00403424">
        <w:rPr>
          <w:rFonts w:asciiTheme="minorHAnsi" w:hAnsiTheme="minorHAnsi" w:cstheme="minorHAnsi"/>
          <w:sz w:val="16"/>
        </w:rPr>
        <w:t>superintelligent</w:t>
      </w:r>
      <w:proofErr w:type="spellEnd"/>
      <w:r w:rsidRPr="00403424">
        <w:rPr>
          <w:rFonts w:asciiTheme="minorHAnsi" w:hAnsiTheme="minorHAnsi" w:cstheme="minorHAnsi"/>
          <w:sz w:val="16"/>
        </w:rPr>
        <w:t xml:space="preserve"> being may always do something entirely different from what we, with our mere mortal intelligence, can foresee. In his 2014 book Superintelligence, Swedish philosopher Nick Bostrom presents the challenge in thought-provoking detail, and advises caution.</w:t>
      </w:r>
    </w:p>
    <w:p w14:paraId="5A89E6ED" w14:textId="77777777" w:rsidR="000B0449" w:rsidRPr="00403424" w:rsidRDefault="000B0449" w:rsidP="000B0449">
      <w:pPr>
        <w:spacing w:line="276" w:lineRule="auto"/>
        <w:rPr>
          <w:rFonts w:asciiTheme="minorHAnsi" w:hAnsiTheme="minorHAnsi" w:cstheme="minorHAnsi"/>
          <w:sz w:val="16"/>
        </w:rPr>
      </w:pPr>
      <w:r w:rsidRPr="00403424">
        <w:rPr>
          <w:rFonts w:asciiTheme="minorHAnsi" w:hAnsiTheme="minorHAnsi" w:cstheme="minorHAnsi"/>
          <w:sz w:val="16"/>
        </w:rPr>
        <w:t>Bostrom cites a survey of industry experts that projected a 50% chance of the development of artificial superintelligence by 2050, and a 90% chance by 2075. The latter date is within the life expectancy of many alive today.</w:t>
      </w:r>
    </w:p>
    <w:p w14:paraId="776CFD48" w14:textId="77777777" w:rsidR="000B0449" w:rsidRPr="00403424" w:rsidRDefault="000B0449" w:rsidP="000B0449">
      <w:pPr>
        <w:spacing w:line="276" w:lineRule="auto"/>
        <w:rPr>
          <w:rFonts w:asciiTheme="minorHAnsi" w:hAnsiTheme="minorHAnsi" w:cstheme="minorHAnsi"/>
          <w:sz w:val="16"/>
        </w:rPr>
      </w:pPr>
      <w:r w:rsidRPr="00403424">
        <w:rPr>
          <w:rFonts w:asciiTheme="minorHAnsi" w:hAnsiTheme="minorHAnsi" w:cstheme="minorHAnsi"/>
          <w:sz w:val="16"/>
        </w:rPr>
        <w:t>Visionaries like Stephen Hawking and Elon Musk have warned of the existential risks from artificial superintelligence. Their opposite camp includes Larry Page and Mark Zuckerberg. But on an issue that concerns the future of humanity, is it really wise to ignore the guy who explained the nature of space to us and another guy who just put a reusable rocket in it?</w:t>
      </w:r>
    </w:p>
    <w:p w14:paraId="2B3D99F6" w14:textId="77777777" w:rsidR="000B0449" w:rsidRPr="00403424" w:rsidRDefault="000B0449" w:rsidP="000B0449">
      <w:pPr>
        <w:spacing w:line="276" w:lineRule="auto"/>
        <w:rPr>
          <w:rFonts w:asciiTheme="minorHAnsi" w:hAnsiTheme="minorHAnsi" w:cstheme="minorHAnsi"/>
          <w:b/>
          <w:bCs/>
          <w:u w:val="single"/>
        </w:rPr>
      </w:pPr>
      <w:r w:rsidRPr="00403424">
        <w:rPr>
          <w:rFonts w:asciiTheme="minorHAnsi" w:hAnsiTheme="minorHAnsi" w:cstheme="minorHAnsi"/>
          <w:sz w:val="16"/>
        </w:rPr>
        <w:t xml:space="preserve">4. Technology: known knowns and </w:t>
      </w:r>
      <w:r w:rsidRPr="00403424">
        <w:rPr>
          <w:rFonts w:asciiTheme="minorHAnsi" w:hAnsiTheme="minorHAnsi" w:cstheme="minorHAnsi"/>
          <w:b/>
          <w:bCs/>
          <w:u w:val="single"/>
        </w:rPr>
        <w:t>unknown unknowns</w:t>
      </w:r>
    </w:p>
    <w:p w14:paraId="75482DEF" w14:textId="77777777" w:rsidR="000B0449" w:rsidRPr="00403424" w:rsidRDefault="000B0449" w:rsidP="000B0449">
      <w:pPr>
        <w:spacing w:line="276" w:lineRule="auto"/>
        <w:rPr>
          <w:rFonts w:asciiTheme="minorHAnsi" w:hAnsiTheme="minorHAnsi" w:cstheme="minorHAnsi"/>
          <w:sz w:val="16"/>
        </w:rPr>
      </w:pPr>
      <w:r w:rsidRPr="00403424">
        <w:rPr>
          <w:rFonts w:asciiTheme="minorHAnsi" w:hAnsiTheme="minorHAnsi" w:cstheme="minorHAnsi"/>
          <w:sz w:val="16"/>
        </w:rPr>
        <w:t>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w:t>
      </w:r>
    </w:p>
    <w:p w14:paraId="6D17132C" w14:textId="77777777" w:rsidR="000B0449" w:rsidRPr="00403424" w:rsidRDefault="000B0449" w:rsidP="000B0449">
      <w:pPr>
        <w:spacing w:line="276" w:lineRule="auto"/>
        <w:rPr>
          <w:rFonts w:asciiTheme="minorHAnsi" w:hAnsiTheme="minorHAnsi" w:cstheme="minorHAnsi"/>
          <w:sz w:val="16"/>
        </w:rPr>
      </w:pPr>
      <w:r w:rsidRPr="00403424">
        <w:rPr>
          <w:rFonts w:asciiTheme="minorHAnsi" w:hAnsiTheme="minorHAnsi" w:cstheme="minorHAnsi"/>
          <w:sz w:val="16"/>
        </w:rPr>
        <w:t>Imagine if North Korea, feeling secure in its isolation, could release a virulent strain of Ebola, engineered to be airborne. Would it do it? Would ISIS?</w:t>
      </w:r>
    </w:p>
    <w:p w14:paraId="294767D0" w14:textId="77777777" w:rsidR="000B0449" w:rsidRPr="00403424" w:rsidRDefault="000B0449" w:rsidP="000B0449">
      <w:pPr>
        <w:spacing w:line="276" w:lineRule="auto"/>
        <w:rPr>
          <w:rFonts w:asciiTheme="minorHAnsi" w:hAnsiTheme="minorHAnsi" w:cstheme="minorHAnsi"/>
          <w:sz w:val="16"/>
        </w:rPr>
      </w:pPr>
      <w:r w:rsidRPr="00403424">
        <w:rPr>
          <w:rFonts w:asciiTheme="minorHAnsi" w:hAnsiTheme="minorHAnsi" w:cstheme="minorHAnsi"/>
          <w:sz w:val="16"/>
        </w:rPr>
        <w:t>Projecting decades forward, we will likely develop capabilities that are unthinkable even now. The unknown unknowns of our technological path are profoundly humbling.</w:t>
      </w:r>
    </w:p>
    <w:p w14:paraId="33664E89" w14:textId="77777777" w:rsidR="000B0449" w:rsidRPr="00403424" w:rsidRDefault="000B0449" w:rsidP="000B0449">
      <w:pPr>
        <w:spacing w:line="276" w:lineRule="auto"/>
        <w:rPr>
          <w:rFonts w:asciiTheme="minorHAnsi" w:hAnsiTheme="minorHAnsi" w:cstheme="minorHAnsi"/>
          <w:b/>
          <w:bCs/>
          <w:u w:val="single"/>
        </w:rPr>
      </w:pPr>
      <w:r w:rsidRPr="00403424">
        <w:rPr>
          <w:rFonts w:asciiTheme="minorHAnsi" w:hAnsiTheme="minorHAnsi" w:cstheme="minorHAnsi"/>
          <w:sz w:val="16"/>
        </w:rPr>
        <w:t xml:space="preserve">5. </w:t>
      </w:r>
      <w:r w:rsidRPr="00403424">
        <w:rPr>
          <w:rFonts w:asciiTheme="minorHAnsi" w:hAnsiTheme="minorHAnsi" w:cstheme="minorHAnsi"/>
          <w:b/>
          <w:bCs/>
          <w:u w:val="single"/>
        </w:rPr>
        <w:t>'The Trump Factor'</w:t>
      </w:r>
    </w:p>
    <w:p w14:paraId="76DFAB8B" w14:textId="77777777" w:rsidR="000B0449" w:rsidRPr="00403424" w:rsidRDefault="000B0449" w:rsidP="000B0449">
      <w:pPr>
        <w:spacing w:line="276" w:lineRule="auto"/>
        <w:rPr>
          <w:rFonts w:asciiTheme="minorHAnsi" w:hAnsiTheme="minorHAnsi" w:cstheme="minorHAnsi"/>
          <w:sz w:val="16"/>
        </w:rPr>
      </w:pPr>
      <w:r w:rsidRPr="00403424">
        <w:rPr>
          <w:rFonts w:asciiTheme="minorHAnsi" w:hAnsiTheme="minorHAnsi" w:cstheme="minorHAnsi"/>
          <w:sz w:val="16"/>
        </w:rPr>
        <w:t>Despite our scientific ingenuity, we are still a confused and confusing species. Think back to two years ago, and how you thought the world worked then. Has that not been upended by the election of Donald Trump as US President, and everything that has happened since?</w:t>
      </w:r>
    </w:p>
    <w:p w14:paraId="7DC4E229" w14:textId="77777777" w:rsidR="000B0449" w:rsidRPr="00403424" w:rsidRDefault="000B0449" w:rsidP="000B0449">
      <w:pPr>
        <w:spacing w:line="276" w:lineRule="auto"/>
        <w:rPr>
          <w:rFonts w:asciiTheme="minorHAnsi" w:hAnsiTheme="minorHAnsi" w:cstheme="minorHAnsi"/>
          <w:sz w:val="16"/>
        </w:rPr>
      </w:pPr>
      <w:r w:rsidRPr="00403424">
        <w:rPr>
          <w:rFonts w:asciiTheme="minorHAnsi" w:hAnsiTheme="minorHAnsi" w:cstheme="minorHAnsi"/>
          <w:sz w:val="16"/>
        </w:rPr>
        <w:t>The mix of billions of messy humans will forever be unpredictable. When the combustible forces described above are added to this melee, we find ourselves on a tightrope.</w:t>
      </w:r>
    </w:p>
    <w:p w14:paraId="05254A0A" w14:textId="77777777" w:rsidR="000B0449" w:rsidRPr="00403424" w:rsidRDefault="000B0449" w:rsidP="000B0449">
      <w:pPr>
        <w:spacing w:line="276" w:lineRule="auto"/>
        <w:rPr>
          <w:rFonts w:asciiTheme="minorHAnsi" w:hAnsiTheme="minorHAnsi" w:cstheme="minorHAnsi"/>
          <w:sz w:val="16"/>
        </w:rPr>
      </w:pPr>
      <w:r w:rsidRPr="00403424">
        <w:rPr>
          <w:rFonts w:asciiTheme="minorHAnsi" w:hAnsiTheme="minorHAnsi" w:cstheme="minorHAnsi"/>
          <w:sz w:val="16"/>
        </w:rPr>
        <w:t>What choices must we now make now to create a shared future, in which we are not at perpetual risk of destroying ourselves?</w:t>
      </w:r>
    </w:p>
    <w:p w14:paraId="029620F4" w14:textId="77777777" w:rsidR="000B0449" w:rsidRPr="00403424" w:rsidRDefault="000B0449" w:rsidP="000B0449">
      <w:pPr>
        <w:spacing w:line="276" w:lineRule="auto"/>
        <w:rPr>
          <w:rFonts w:asciiTheme="minorHAnsi" w:hAnsiTheme="minorHAnsi" w:cstheme="minorHAnsi"/>
          <w:sz w:val="16"/>
        </w:rPr>
      </w:pPr>
      <w:r w:rsidRPr="00403424">
        <w:rPr>
          <w:rFonts w:asciiTheme="minorHAnsi" w:hAnsiTheme="minorHAnsi" w:cstheme="minorHAnsi"/>
          <w:sz w:val="16"/>
        </w:rPr>
        <w:t>Common enemy to common cause</w:t>
      </w:r>
    </w:p>
    <w:p w14:paraId="547AD069" w14:textId="77777777" w:rsidR="000B0449" w:rsidRPr="00403424" w:rsidRDefault="000B0449" w:rsidP="000B0449">
      <w:pPr>
        <w:spacing w:line="276" w:lineRule="auto"/>
        <w:rPr>
          <w:rFonts w:asciiTheme="minorHAnsi" w:hAnsiTheme="minorHAnsi" w:cstheme="minorHAnsi"/>
          <w:sz w:val="16"/>
        </w:rPr>
      </w:pPr>
      <w:r w:rsidRPr="00403424">
        <w:rPr>
          <w:rFonts w:asciiTheme="minorHAnsi" w:hAnsiTheme="minorHAnsi" w:cstheme="minorHAnsi"/>
          <w:highlight w:val="green"/>
          <w:u w:val="single"/>
        </w:rPr>
        <w:t>Throughout history, we</w:t>
      </w:r>
      <w:r w:rsidRPr="00403424">
        <w:rPr>
          <w:rFonts w:asciiTheme="minorHAnsi" w:hAnsiTheme="minorHAnsi" w:cstheme="minorHAnsi"/>
          <w:u w:val="single"/>
        </w:rPr>
        <w:t xml:space="preserve"> have </w:t>
      </w:r>
      <w:r w:rsidRPr="00403424">
        <w:rPr>
          <w:rFonts w:asciiTheme="minorHAnsi" w:hAnsiTheme="minorHAnsi" w:cstheme="minorHAnsi"/>
          <w:b/>
          <w:bCs/>
          <w:highlight w:val="green"/>
          <w:u w:val="single"/>
        </w:rPr>
        <w:t>rallied against the ‘other’.</w:t>
      </w:r>
      <w:r w:rsidRPr="00403424">
        <w:rPr>
          <w:rFonts w:asciiTheme="minorHAnsi" w:hAnsiTheme="minorHAnsi" w:cstheme="minorHAnsi"/>
          <w:sz w:val="16"/>
        </w:rPr>
        <w:t xml:space="preserve"> Tribes have overpowered tribes, empires have conquered rivals. Even today, </w:t>
      </w:r>
      <w:r w:rsidRPr="00403424">
        <w:rPr>
          <w:rFonts w:asciiTheme="minorHAnsi" w:hAnsiTheme="minorHAnsi" w:cstheme="minorHAnsi"/>
          <w:u w:val="single"/>
        </w:rPr>
        <w:t>our fiercest displays of unity</w:t>
      </w:r>
      <w:r w:rsidRPr="00403424">
        <w:rPr>
          <w:rFonts w:asciiTheme="minorHAnsi" w:hAnsiTheme="minorHAnsi" w:cstheme="minorHAnsi"/>
          <w:sz w:val="16"/>
        </w:rPr>
        <w:t xml:space="preserve"> typically </w:t>
      </w:r>
      <w:r w:rsidRPr="00403424">
        <w:rPr>
          <w:rFonts w:asciiTheme="minorHAnsi" w:hAnsiTheme="minorHAnsi" w:cstheme="minorHAnsi"/>
          <w:u w:val="single"/>
        </w:rPr>
        <w:t>happen at wartime.</w:t>
      </w:r>
      <w:r w:rsidRPr="00403424">
        <w:rPr>
          <w:rFonts w:asciiTheme="minorHAnsi" w:hAnsiTheme="minorHAnsi" w:cstheme="minorHAnsi"/>
          <w:sz w:val="16"/>
        </w:rPr>
        <w:t xml:space="preserve"> We give our lives for our motherland and defend nationalistic pride like a wounded lion.</w:t>
      </w:r>
    </w:p>
    <w:p w14:paraId="069A2697" w14:textId="77777777" w:rsidR="000B0449" w:rsidRPr="00403424" w:rsidRDefault="000B0449" w:rsidP="000B0449">
      <w:pPr>
        <w:spacing w:line="276" w:lineRule="auto"/>
        <w:rPr>
          <w:rFonts w:asciiTheme="minorHAnsi" w:hAnsiTheme="minorHAnsi" w:cstheme="minorHAnsi"/>
          <w:sz w:val="16"/>
        </w:rPr>
      </w:pPr>
      <w:r w:rsidRPr="00403424">
        <w:rPr>
          <w:rFonts w:asciiTheme="minorHAnsi" w:hAnsiTheme="minorHAnsi" w:cstheme="minorHAnsi"/>
          <w:sz w:val="16"/>
        </w:rPr>
        <w:t xml:space="preserve">But like the early </w:t>
      </w:r>
      <w:proofErr w:type="spellStart"/>
      <w:r w:rsidRPr="00403424">
        <w:rPr>
          <w:rFonts w:asciiTheme="minorHAnsi" w:hAnsiTheme="minorHAnsi" w:cstheme="minorHAnsi"/>
          <w:sz w:val="16"/>
        </w:rPr>
        <w:t>Morioris</w:t>
      </w:r>
      <w:proofErr w:type="spellEnd"/>
      <w:r w:rsidRPr="00403424">
        <w:rPr>
          <w:rFonts w:asciiTheme="minorHAnsi" w:hAnsiTheme="minorHAnsi" w:cstheme="minorHAnsi"/>
          <w:sz w:val="16"/>
        </w:rPr>
        <w:t xml:space="preserve">, we 21st-century citizens find ourselves on an increasingly unstable island. </w:t>
      </w:r>
      <w:r w:rsidRPr="00403424">
        <w:rPr>
          <w:rFonts w:asciiTheme="minorHAnsi" w:hAnsiTheme="minorHAnsi" w:cstheme="minorHAnsi"/>
          <w:u w:val="single"/>
        </w:rPr>
        <w:t>We may have a violent past, but</w:t>
      </w:r>
      <w:r w:rsidRPr="00403424">
        <w:rPr>
          <w:rFonts w:asciiTheme="minorHAnsi" w:hAnsiTheme="minorHAnsi" w:cstheme="minorHAnsi"/>
          <w:sz w:val="16"/>
        </w:rPr>
        <w:t xml:space="preserve"> we have </w:t>
      </w:r>
      <w:r w:rsidRPr="00403424">
        <w:rPr>
          <w:rFonts w:asciiTheme="minorHAnsi" w:hAnsiTheme="minorHAnsi" w:cstheme="minorHAnsi"/>
          <w:u w:val="single"/>
        </w:rPr>
        <w:t>no more dangerous enemy than ourselves.</w:t>
      </w:r>
      <w:r w:rsidRPr="00403424">
        <w:rPr>
          <w:rFonts w:asciiTheme="minorHAnsi" w:hAnsiTheme="minorHAnsi" w:cstheme="minorHAnsi"/>
          <w:sz w:val="16"/>
        </w:rPr>
        <w:t xml:space="preserve"> Our task is to find our own </w:t>
      </w:r>
      <w:proofErr w:type="spellStart"/>
      <w:r w:rsidRPr="00403424">
        <w:rPr>
          <w:rFonts w:asciiTheme="minorHAnsi" w:hAnsiTheme="minorHAnsi" w:cstheme="minorHAnsi"/>
          <w:sz w:val="16"/>
        </w:rPr>
        <w:t>Nunuku’s</w:t>
      </w:r>
      <w:proofErr w:type="spellEnd"/>
      <w:r w:rsidRPr="00403424">
        <w:rPr>
          <w:rFonts w:asciiTheme="minorHAnsi" w:hAnsiTheme="minorHAnsi" w:cstheme="minorHAnsi"/>
          <w:sz w:val="16"/>
        </w:rPr>
        <w:t xml:space="preserve"> Law. Our own shared contract, based on equity, would help us navigate safely. It would ensure a future that unleashes the full potential of our still-budding human civilization, in all its diversity.</w:t>
      </w:r>
    </w:p>
    <w:p w14:paraId="62C71C2F" w14:textId="77777777" w:rsidR="000B0449" w:rsidRPr="00403424" w:rsidRDefault="000B0449" w:rsidP="000B0449">
      <w:pPr>
        <w:spacing w:line="276" w:lineRule="auto"/>
        <w:rPr>
          <w:rFonts w:asciiTheme="minorHAnsi" w:hAnsiTheme="minorHAnsi" w:cstheme="minorHAnsi"/>
          <w:u w:val="single"/>
        </w:rPr>
      </w:pPr>
      <w:r w:rsidRPr="00403424">
        <w:rPr>
          <w:rFonts w:asciiTheme="minorHAnsi" w:hAnsiTheme="minorHAnsi" w:cstheme="minorHAnsi"/>
          <w:u w:val="single"/>
        </w:rPr>
        <w:t>We cannot do this unless we are</w:t>
      </w:r>
      <w:r w:rsidRPr="00403424">
        <w:rPr>
          <w:rFonts w:asciiTheme="minorHAnsi" w:hAnsiTheme="minorHAnsi" w:cstheme="minorHAnsi"/>
          <w:sz w:val="16"/>
        </w:rPr>
        <w:t xml:space="preserve"> humbly </w:t>
      </w:r>
      <w:r w:rsidRPr="00403424">
        <w:rPr>
          <w:rFonts w:asciiTheme="minorHAnsi" w:hAnsiTheme="minorHAnsi" w:cstheme="minorHAnsi"/>
          <w:u w:val="single"/>
        </w:rPr>
        <w:t>grounded in the possibility of our own destruction.</w:t>
      </w:r>
      <w:r w:rsidRPr="00403424">
        <w:rPr>
          <w:rFonts w:asciiTheme="minorHAnsi" w:hAnsiTheme="minorHAnsi" w:cstheme="minorHAnsi"/>
          <w:sz w:val="16"/>
        </w:rPr>
        <w:t xml:space="preserve"> Survival is life’s primal instinct. </w:t>
      </w:r>
      <w:r w:rsidRPr="00403424">
        <w:rPr>
          <w:rFonts w:asciiTheme="minorHAnsi" w:hAnsiTheme="minorHAnsi" w:cstheme="minorHAnsi"/>
          <w:highlight w:val="green"/>
          <w:u w:val="single"/>
        </w:rPr>
        <w:t>In</w:t>
      </w:r>
      <w:r w:rsidRPr="00403424">
        <w:rPr>
          <w:rFonts w:asciiTheme="minorHAnsi" w:hAnsiTheme="minorHAnsi" w:cstheme="minorHAnsi"/>
          <w:u w:val="single"/>
        </w:rPr>
        <w:t xml:space="preserve"> the </w:t>
      </w:r>
      <w:r w:rsidRPr="00403424">
        <w:rPr>
          <w:rFonts w:asciiTheme="minorHAnsi" w:hAnsiTheme="minorHAnsi" w:cstheme="minorHAnsi"/>
          <w:highlight w:val="green"/>
          <w:u w:val="single"/>
        </w:rPr>
        <w:t xml:space="preserve">absence of a common enemy, we must find </w:t>
      </w:r>
      <w:r w:rsidRPr="00403424">
        <w:rPr>
          <w:rFonts w:asciiTheme="minorHAnsi" w:hAnsiTheme="minorHAnsi" w:cstheme="minorHAnsi"/>
          <w:b/>
          <w:bCs/>
          <w:highlight w:val="green"/>
          <w:u w:val="single"/>
        </w:rPr>
        <w:t>common cause in survival.</w:t>
      </w:r>
      <w:r w:rsidRPr="00403424">
        <w:rPr>
          <w:rFonts w:asciiTheme="minorHAnsi" w:hAnsiTheme="minorHAnsi" w:cstheme="minorHAnsi"/>
          <w:u w:val="single"/>
        </w:rPr>
        <w:t xml:space="preserve"> Our </w:t>
      </w:r>
      <w:r w:rsidRPr="00403424">
        <w:rPr>
          <w:rFonts w:asciiTheme="minorHAnsi" w:hAnsiTheme="minorHAnsi" w:cstheme="minorHAnsi"/>
          <w:highlight w:val="green"/>
          <w:u w:val="single"/>
        </w:rPr>
        <w:t>future</w:t>
      </w:r>
      <w:r w:rsidRPr="00403424">
        <w:rPr>
          <w:rFonts w:asciiTheme="minorHAnsi" w:hAnsiTheme="minorHAnsi" w:cstheme="minorHAnsi"/>
          <w:sz w:val="16"/>
        </w:rPr>
        <w:t xml:space="preserve"> may </w:t>
      </w:r>
      <w:r w:rsidRPr="00403424">
        <w:rPr>
          <w:rFonts w:asciiTheme="minorHAnsi" w:hAnsiTheme="minorHAnsi" w:cstheme="minorHAnsi"/>
          <w:highlight w:val="green"/>
          <w:u w:val="single"/>
        </w:rPr>
        <w:t>depend on whether we realize this.</w:t>
      </w:r>
    </w:p>
    <w:p w14:paraId="0B913329" w14:textId="77777777" w:rsidR="000B0449" w:rsidRPr="00403424" w:rsidRDefault="000B0449" w:rsidP="000B0449">
      <w:pPr>
        <w:rPr>
          <w:rFonts w:asciiTheme="minorHAnsi" w:hAnsiTheme="minorHAnsi" w:cstheme="minorHAnsi"/>
        </w:rPr>
      </w:pPr>
    </w:p>
    <w:p w14:paraId="5C645794" w14:textId="77777777" w:rsidR="000B0449" w:rsidRPr="00B55AD5" w:rsidRDefault="000B0449" w:rsidP="000B0449"/>
    <w:p w14:paraId="121D1C21" w14:textId="77777777" w:rsidR="000B0449" w:rsidRPr="00185267" w:rsidRDefault="000B0449" w:rsidP="000B0449">
      <w:pPr>
        <w:pStyle w:val="Heading4"/>
      </w:pPr>
      <w:r>
        <w:t xml:space="preserve">Cap’s </w:t>
      </w:r>
      <w:r>
        <w:rPr>
          <w:u w:val="single"/>
        </w:rPr>
        <w:t>sustainable</w:t>
      </w:r>
      <w:r>
        <w:t xml:space="preserve"> thanks to </w:t>
      </w:r>
      <w:r>
        <w:rPr>
          <w:u w:val="single"/>
        </w:rPr>
        <w:t>dematerialization</w:t>
      </w:r>
      <w:r>
        <w:t xml:space="preserve"> and the alt’s transition </w:t>
      </w:r>
      <w:r>
        <w:rPr>
          <w:u w:val="single"/>
        </w:rPr>
        <w:t>fails</w:t>
      </w:r>
      <w:r>
        <w:t xml:space="preserve">. </w:t>
      </w:r>
    </w:p>
    <w:p w14:paraId="01CCE5C6" w14:textId="77777777" w:rsidR="000B0449" w:rsidRDefault="000B0449" w:rsidP="000B0449">
      <w:r w:rsidRPr="00F62E8F">
        <w:rPr>
          <w:rStyle w:val="Style13ptBold"/>
        </w:rPr>
        <w:t>McAfee, 20</w:t>
      </w:r>
      <w:r>
        <w:t xml:space="preserve">—cofounder and codirector of the MIT Initiative on the Digital Economy at the MIT Sloan School of Management, former professor at Harvard Business School and fellow at Harvard’s Berkman Center for Internet and Society (Andrew, “Why Degrowth Is the Worst Idea on the Planet,” </w:t>
      </w:r>
      <w:hyperlink r:id="rId10" w:history="1">
        <w:r w:rsidRPr="00D138CD">
          <w:rPr>
            <w:rStyle w:val="Hyperlink"/>
          </w:rPr>
          <w:t>https://www.wired.com/story/opinion-why-degrowth-is-the-worst-idea-on-the-planet/</w:t>
        </w:r>
      </w:hyperlink>
      <w:r>
        <w:t xml:space="preserve">, </w:t>
      </w:r>
      <w:proofErr w:type="spellStart"/>
      <w:r>
        <w:t>dml</w:t>
      </w:r>
      <w:proofErr w:type="spellEnd"/>
      <w:r>
        <w:t>)</w:t>
      </w:r>
    </w:p>
    <w:p w14:paraId="2C9790DB" w14:textId="77777777" w:rsidR="000B0449" w:rsidRPr="00750E5E" w:rsidRDefault="000B0449" w:rsidP="000B0449">
      <w:pPr>
        <w:rPr>
          <w:sz w:val="16"/>
        </w:rPr>
      </w:pPr>
      <w:r w:rsidRPr="00750E5E">
        <w:rPr>
          <w:sz w:val="16"/>
        </w:rPr>
        <w:t xml:space="preserve">Over that same span, </w:t>
      </w:r>
      <w:r w:rsidRPr="00750E5E">
        <w:rPr>
          <w:rStyle w:val="StyleUnderline"/>
        </w:rPr>
        <w:t>an</w:t>
      </w:r>
      <w:r w:rsidRPr="00750E5E">
        <w:rPr>
          <w:sz w:val="16"/>
        </w:rPr>
        <w:t xml:space="preserve"> unexpected and </w:t>
      </w:r>
      <w:r w:rsidRPr="00185267">
        <w:rPr>
          <w:rStyle w:val="Emphasis"/>
        </w:rPr>
        <w:t>encouraging pattern</w:t>
      </w:r>
      <w:r w:rsidRPr="00750E5E">
        <w:rPr>
          <w:rStyle w:val="StyleUnderline"/>
        </w:rPr>
        <w:t xml:space="preserve"> has emerged</w:t>
      </w:r>
      <w:r w:rsidRPr="00750E5E">
        <w:rPr>
          <w:sz w:val="16"/>
        </w:rPr>
        <w:t xml:space="preserve">: </w:t>
      </w:r>
      <w:r w:rsidRPr="00750E5E">
        <w:rPr>
          <w:rStyle w:val="StyleUnderline"/>
        </w:rPr>
        <w:t>The</w:t>
      </w:r>
      <w:r w:rsidRPr="00750E5E">
        <w:rPr>
          <w:sz w:val="16"/>
        </w:rPr>
        <w:t xml:space="preserve"> world's </w:t>
      </w:r>
      <w:r w:rsidRPr="00750E5E">
        <w:rPr>
          <w:rStyle w:val="StyleUnderline"/>
        </w:rPr>
        <w:t xml:space="preserve">richest </w:t>
      </w:r>
      <w:r w:rsidRPr="00832ACD">
        <w:rPr>
          <w:rStyle w:val="StyleUnderline"/>
          <w:highlight w:val="cyan"/>
        </w:rPr>
        <w:t xml:space="preserve">countries </w:t>
      </w:r>
      <w:r w:rsidRPr="000D180B">
        <w:rPr>
          <w:rStyle w:val="StyleUnderline"/>
        </w:rPr>
        <w:t>have</w:t>
      </w:r>
      <w:r w:rsidRPr="00750E5E">
        <w:rPr>
          <w:rStyle w:val="StyleUnderline"/>
        </w:rPr>
        <w:t xml:space="preserve"> learned how to </w:t>
      </w:r>
      <w:r w:rsidRPr="00185267">
        <w:rPr>
          <w:rStyle w:val="Emphasis"/>
        </w:rPr>
        <w:t>reduce</w:t>
      </w:r>
      <w:r w:rsidRPr="00750E5E">
        <w:rPr>
          <w:rStyle w:val="StyleUnderline"/>
        </w:rPr>
        <w:t xml:space="preserve"> their footprint</w:t>
      </w:r>
      <w:r w:rsidRPr="00750E5E">
        <w:rPr>
          <w:sz w:val="16"/>
        </w:rPr>
        <w:t xml:space="preserve"> on Earth. </w:t>
      </w:r>
      <w:r w:rsidRPr="00750E5E">
        <w:rPr>
          <w:rStyle w:val="StyleUnderline"/>
        </w:rPr>
        <w:t xml:space="preserve">They're </w:t>
      </w:r>
      <w:r w:rsidRPr="00832ACD">
        <w:rPr>
          <w:rStyle w:val="Emphasis"/>
          <w:highlight w:val="cyan"/>
        </w:rPr>
        <w:t>polluting</w:t>
      </w:r>
      <w:r w:rsidRPr="00832ACD">
        <w:rPr>
          <w:rStyle w:val="StyleUnderline"/>
          <w:highlight w:val="cyan"/>
        </w:rPr>
        <w:t xml:space="preserve"> less</w:t>
      </w:r>
      <w:r w:rsidRPr="00750E5E">
        <w:rPr>
          <w:sz w:val="16"/>
        </w:rPr>
        <w:t xml:space="preserve">, </w:t>
      </w:r>
      <w:r w:rsidRPr="00832ACD">
        <w:rPr>
          <w:rStyle w:val="StyleUnderline"/>
          <w:highlight w:val="cyan"/>
        </w:rPr>
        <w:t xml:space="preserve">using less </w:t>
      </w:r>
      <w:r w:rsidRPr="00832ACD">
        <w:rPr>
          <w:rStyle w:val="Emphasis"/>
          <w:highlight w:val="cyan"/>
        </w:rPr>
        <w:t>land</w:t>
      </w:r>
      <w:r w:rsidRPr="00832ACD">
        <w:rPr>
          <w:rStyle w:val="StyleUnderline"/>
          <w:highlight w:val="cyan"/>
        </w:rPr>
        <w:t xml:space="preserve"> and </w:t>
      </w:r>
      <w:r w:rsidRPr="00832ACD">
        <w:rPr>
          <w:rStyle w:val="Emphasis"/>
          <w:highlight w:val="cyan"/>
        </w:rPr>
        <w:t>water</w:t>
      </w:r>
      <w:r w:rsidRPr="00750E5E">
        <w:rPr>
          <w:sz w:val="16"/>
        </w:rPr>
        <w:t xml:space="preserve">, </w:t>
      </w:r>
      <w:r w:rsidRPr="000D180B">
        <w:rPr>
          <w:rStyle w:val="StyleUnderline"/>
        </w:rPr>
        <w:t>consuming</w:t>
      </w:r>
      <w:r w:rsidRPr="00750E5E">
        <w:rPr>
          <w:rStyle w:val="StyleUnderline"/>
        </w:rPr>
        <w:t xml:space="preserve"> </w:t>
      </w:r>
      <w:r w:rsidRPr="000D180B">
        <w:rPr>
          <w:rStyle w:val="StyleUnderline"/>
        </w:rPr>
        <w:t>smaller</w:t>
      </w:r>
      <w:r w:rsidRPr="00750E5E">
        <w:rPr>
          <w:rStyle w:val="StyleUnderline"/>
        </w:rPr>
        <w:t xml:space="preserve"> amounts of </w:t>
      </w:r>
      <w:r w:rsidRPr="00185267">
        <w:rPr>
          <w:rStyle w:val="Emphasis"/>
        </w:rPr>
        <w:t xml:space="preserve">important natural </w:t>
      </w:r>
      <w:r w:rsidRPr="00832ACD">
        <w:rPr>
          <w:rStyle w:val="Emphasis"/>
          <w:highlight w:val="cyan"/>
        </w:rPr>
        <w:t>resources</w:t>
      </w:r>
      <w:r w:rsidRPr="00750E5E">
        <w:rPr>
          <w:sz w:val="16"/>
        </w:rPr>
        <w:t xml:space="preserve">, </w:t>
      </w:r>
      <w:r w:rsidRPr="00750E5E">
        <w:rPr>
          <w:rStyle w:val="StyleUnderline"/>
        </w:rPr>
        <w:t xml:space="preserve">and doing better in </w:t>
      </w:r>
      <w:r w:rsidRPr="00185267">
        <w:rPr>
          <w:rStyle w:val="Emphasis"/>
        </w:rPr>
        <w:t>many other ways</w:t>
      </w:r>
      <w:r w:rsidRPr="00750E5E">
        <w:rPr>
          <w:sz w:val="16"/>
        </w:rPr>
        <w:t xml:space="preserve">. Some of </w:t>
      </w:r>
      <w:r w:rsidRPr="00750E5E">
        <w:rPr>
          <w:rStyle w:val="StyleUnderline"/>
        </w:rPr>
        <w:t>these trends are also now visible in less affluent countries</w:t>
      </w:r>
      <w:r w:rsidRPr="00750E5E">
        <w:rPr>
          <w:sz w:val="16"/>
        </w:rPr>
        <w:t>.</w:t>
      </w:r>
    </w:p>
    <w:p w14:paraId="4D9CF6AE" w14:textId="77777777" w:rsidR="000B0449" w:rsidRPr="00750E5E" w:rsidRDefault="000B0449" w:rsidP="000B0449">
      <w:pPr>
        <w:rPr>
          <w:sz w:val="16"/>
        </w:rPr>
      </w:pPr>
      <w:r w:rsidRPr="00750E5E">
        <w:rPr>
          <w:sz w:val="16"/>
        </w:rPr>
        <w:t xml:space="preserve">However, </w:t>
      </w:r>
      <w:r w:rsidRPr="00750E5E">
        <w:rPr>
          <w:rStyle w:val="StyleUnderline"/>
        </w:rPr>
        <w:t>many</w:t>
      </w:r>
      <w:r w:rsidRPr="00750E5E">
        <w:rPr>
          <w:sz w:val="16"/>
        </w:rPr>
        <w:t xml:space="preserve"> in the degrowth movement seem to </w:t>
      </w:r>
      <w:r w:rsidRPr="00750E5E">
        <w:rPr>
          <w:rStyle w:val="StyleUnderline"/>
        </w:rPr>
        <w:t xml:space="preserve">have </w:t>
      </w:r>
      <w:r w:rsidRPr="00185267">
        <w:rPr>
          <w:rStyle w:val="Emphasis"/>
        </w:rPr>
        <w:t>trouble taking yes for an answer</w:t>
      </w:r>
      <w:r w:rsidRPr="00750E5E">
        <w:rPr>
          <w:sz w:val="16"/>
        </w:rPr>
        <w:t xml:space="preserve">. The claims I just made are widely resisted or ignored. Some say they’ve been debunked. Of course, debate over empirical claims like these is normal and healthy. Our impact on our planet is hugely important. But something less healthy is at work here. As Upton Sinclair put it, “It is difficult to get a man to understand something when his salary depends upon his not understanding it.” </w:t>
      </w:r>
      <w:r w:rsidRPr="00750E5E">
        <w:rPr>
          <w:rStyle w:val="StyleUnderline"/>
        </w:rPr>
        <w:t>Some</w:t>
      </w:r>
      <w:r w:rsidRPr="00750E5E">
        <w:rPr>
          <w:sz w:val="16"/>
        </w:rPr>
        <w:t xml:space="preserve"> voices in the conversation about the environment </w:t>
      </w:r>
      <w:r w:rsidRPr="00750E5E">
        <w:rPr>
          <w:rStyle w:val="StyleUnderline"/>
        </w:rPr>
        <w:t xml:space="preserve">seem </w:t>
      </w:r>
      <w:r w:rsidRPr="00185267">
        <w:rPr>
          <w:rStyle w:val="Emphasis"/>
        </w:rPr>
        <w:t>wedded</w:t>
      </w:r>
      <w:r w:rsidRPr="00750E5E">
        <w:rPr>
          <w:rStyle w:val="StyleUnderline"/>
        </w:rPr>
        <w:t xml:space="preserve"> to the idea that degrowth is necessary</w:t>
      </w:r>
      <w:r w:rsidRPr="00750E5E">
        <w:rPr>
          <w:sz w:val="16"/>
        </w:rPr>
        <w:t xml:space="preserve">, </w:t>
      </w:r>
      <w:r w:rsidRPr="00750E5E">
        <w:rPr>
          <w:rStyle w:val="StyleUnderline"/>
        </w:rPr>
        <w:t>and</w:t>
      </w:r>
      <w:r w:rsidRPr="00750E5E">
        <w:rPr>
          <w:sz w:val="16"/>
        </w:rPr>
        <w:t xml:space="preserve"> they </w:t>
      </w:r>
      <w:r w:rsidRPr="00750E5E">
        <w:rPr>
          <w:rStyle w:val="StyleUnderline"/>
        </w:rPr>
        <w:t xml:space="preserve">are </w:t>
      </w:r>
      <w:r w:rsidRPr="00185267">
        <w:rPr>
          <w:rStyle w:val="Emphasis"/>
        </w:rPr>
        <w:t>unwilling</w:t>
      </w:r>
      <w:r w:rsidRPr="00750E5E">
        <w:rPr>
          <w:rStyle w:val="StyleUnderline"/>
        </w:rPr>
        <w:t xml:space="preserve"> or </w:t>
      </w:r>
      <w:r w:rsidRPr="00185267">
        <w:rPr>
          <w:rStyle w:val="Emphasis"/>
        </w:rPr>
        <w:t>unable</w:t>
      </w:r>
      <w:r w:rsidRPr="00750E5E">
        <w:rPr>
          <w:rStyle w:val="StyleUnderline"/>
        </w:rPr>
        <w:t xml:space="preserve"> to walk away</w:t>
      </w:r>
      <w:r w:rsidRPr="00750E5E">
        <w:rPr>
          <w:sz w:val="16"/>
        </w:rPr>
        <w:t xml:space="preserve"> from it, no matter the evidence.</w:t>
      </w:r>
    </w:p>
    <w:p w14:paraId="19B048E1" w14:textId="77777777" w:rsidR="000B0449" w:rsidRPr="00750E5E" w:rsidRDefault="000B0449" w:rsidP="000B0449">
      <w:pPr>
        <w:rPr>
          <w:sz w:val="16"/>
        </w:rPr>
      </w:pPr>
      <w:r w:rsidRPr="00750E5E">
        <w:rPr>
          <w:sz w:val="16"/>
        </w:rPr>
        <w:t xml:space="preserve">But evidence remains a powerful way to persuade the persuadable. The one thing everyone agrees on is that the last 50 years have been a period of growth, not degrowth. In fact, </w:t>
      </w:r>
      <w:r w:rsidRPr="00750E5E">
        <w:rPr>
          <w:rStyle w:val="StyleUnderline"/>
        </w:rPr>
        <w:t xml:space="preserve">growth has </w:t>
      </w:r>
      <w:r w:rsidRPr="00185267">
        <w:rPr>
          <w:rStyle w:val="Emphasis"/>
        </w:rPr>
        <w:t>never been faster</w:t>
      </w:r>
      <w:r w:rsidRPr="00750E5E">
        <w:rPr>
          <w:sz w:val="16"/>
        </w:rPr>
        <w:t>, except for the 25-year rebuilding period after World War II. The population and economic growth rates of the past half-century are remarkably fast by historical standards. Between 1800 and 1945, for example, the world’s economy grew less than 1.5 percent per year, on average. Between 1970 and 2019, that average increased to almost 3.5 percent.</w:t>
      </w:r>
    </w:p>
    <w:p w14:paraId="1AE8A726" w14:textId="77777777" w:rsidR="000B0449" w:rsidRPr="00750E5E" w:rsidRDefault="000B0449" w:rsidP="000B0449">
      <w:pPr>
        <w:rPr>
          <w:sz w:val="16"/>
        </w:rPr>
      </w:pPr>
      <w:r w:rsidRPr="00750E5E">
        <w:rPr>
          <w:rStyle w:val="StyleUnderline"/>
        </w:rPr>
        <w:t xml:space="preserve">It's </w:t>
      </w:r>
      <w:r w:rsidRPr="00185267">
        <w:rPr>
          <w:rStyle w:val="Emphasis"/>
        </w:rPr>
        <w:t>natural</w:t>
      </w:r>
      <w:r w:rsidRPr="00750E5E">
        <w:rPr>
          <w:rStyle w:val="StyleUnderline"/>
        </w:rPr>
        <w:t xml:space="preserve"> to assume that</w:t>
      </w:r>
      <w:r w:rsidRPr="00750E5E">
        <w:rPr>
          <w:sz w:val="16"/>
        </w:rPr>
        <w:t xml:space="preserve">, </w:t>
      </w:r>
      <w:r w:rsidRPr="00750E5E">
        <w:rPr>
          <w:rStyle w:val="StyleUnderline"/>
        </w:rPr>
        <w:t>as</w:t>
      </w:r>
      <w:r w:rsidRPr="00750E5E">
        <w:rPr>
          <w:sz w:val="16"/>
        </w:rPr>
        <w:t xml:space="preserve"> this </w:t>
      </w:r>
      <w:r w:rsidRPr="00750E5E">
        <w:rPr>
          <w:rStyle w:val="StyleUnderline"/>
        </w:rPr>
        <w:t>growth continued</w:t>
      </w:r>
      <w:r w:rsidRPr="00750E5E">
        <w:rPr>
          <w:sz w:val="16"/>
        </w:rPr>
        <w:t xml:space="preserve">, </w:t>
      </w:r>
      <w:r w:rsidRPr="00750E5E">
        <w:rPr>
          <w:rStyle w:val="StyleUnderline"/>
        </w:rPr>
        <w:t xml:space="preserve">every nation’s planetary footprint would </w:t>
      </w:r>
      <w:r w:rsidRPr="00185267">
        <w:rPr>
          <w:rStyle w:val="Emphasis"/>
        </w:rPr>
        <w:t>only increase</w:t>
      </w:r>
      <w:r w:rsidRPr="00750E5E">
        <w:rPr>
          <w:sz w:val="16"/>
        </w:rPr>
        <w:t xml:space="preserve">. After all, </w:t>
      </w:r>
      <w:r w:rsidRPr="00750E5E">
        <w:rPr>
          <w:rStyle w:val="StyleUnderline"/>
        </w:rPr>
        <w:t xml:space="preserve">as people become more numerous and </w:t>
      </w:r>
      <w:proofErr w:type="gramStart"/>
      <w:r w:rsidRPr="00750E5E">
        <w:rPr>
          <w:rStyle w:val="StyleUnderline"/>
        </w:rPr>
        <w:t>prosperous</w:t>
      </w:r>
      <w:proofErr w:type="gramEnd"/>
      <w:r w:rsidRPr="00750E5E">
        <w:rPr>
          <w:rStyle w:val="StyleUnderline"/>
        </w:rPr>
        <w:t xml:space="preserve"> they consume more</w:t>
      </w:r>
      <w:r w:rsidRPr="00750E5E">
        <w:rPr>
          <w:sz w:val="16"/>
        </w:rPr>
        <w:t xml:space="preserve">, and producing all the goods and services they consume uses up resources, takes over ecosystems, and generates pollution. </w:t>
      </w:r>
      <w:r w:rsidRPr="00750E5E">
        <w:rPr>
          <w:rStyle w:val="StyleUnderline"/>
        </w:rPr>
        <w:t xml:space="preserve">The logic seems </w:t>
      </w:r>
      <w:r w:rsidRPr="00185267">
        <w:rPr>
          <w:rStyle w:val="Emphasis"/>
        </w:rPr>
        <w:t>ironclad</w:t>
      </w:r>
      <w:r w:rsidRPr="00750E5E">
        <w:rPr>
          <w:rStyle w:val="StyleUnderline"/>
        </w:rPr>
        <w:t xml:space="preserve"> that our gains have to be the environment’s losses</w:t>
      </w:r>
      <w:r w:rsidRPr="00750E5E">
        <w:rPr>
          <w:sz w:val="16"/>
        </w:rPr>
        <w:t>.</w:t>
      </w:r>
    </w:p>
    <w:p w14:paraId="6A611440" w14:textId="77777777" w:rsidR="000B0449" w:rsidRPr="00750E5E" w:rsidRDefault="000B0449" w:rsidP="000B0449">
      <w:pPr>
        <w:rPr>
          <w:sz w:val="16"/>
        </w:rPr>
      </w:pPr>
      <w:r w:rsidRPr="00750E5E">
        <w:rPr>
          <w:sz w:val="16"/>
        </w:rPr>
        <w:t>Easing Pollution, Not Exporting It</w:t>
      </w:r>
    </w:p>
    <w:p w14:paraId="2952C4FA" w14:textId="77777777" w:rsidR="000B0449" w:rsidRPr="00750E5E" w:rsidRDefault="000B0449" w:rsidP="000B0449">
      <w:pPr>
        <w:rPr>
          <w:sz w:val="16"/>
        </w:rPr>
      </w:pPr>
      <w:r w:rsidRPr="00750E5E">
        <w:rPr>
          <w:rStyle w:val="StyleUnderline"/>
        </w:rPr>
        <w:t>In</w:t>
      </w:r>
      <w:r w:rsidRPr="00750E5E">
        <w:rPr>
          <w:sz w:val="16"/>
        </w:rPr>
        <w:t xml:space="preserve"> some </w:t>
      </w:r>
      <w:r w:rsidRPr="00185267">
        <w:rPr>
          <w:rStyle w:val="Emphasis"/>
        </w:rPr>
        <w:t>important areas</w:t>
      </w:r>
      <w:r w:rsidRPr="00750E5E">
        <w:rPr>
          <w:sz w:val="16"/>
        </w:rPr>
        <w:t xml:space="preserve">, however, </w:t>
      </w:r>
      <w:r w:rsidRPr="00750E5E">
        <w:rPr>
          <w:rStyle w:val="StyleUnderline"/>
        </w:rPr>
        <w:t xml:space="preserve">a </w:t>
      </w:r>
      <w:r w:rsidRPr="00185267">
        <w:rPr>
          <w:rStyle w:val="Emphasis"/>
        </w:rPr>
        <w:t>very different pattern</w:t>
      </w:r>
      <w:r w:rsidRPr="00750E5E">
        <w:rPr>
          <w:rStyle w:val="StyleUnderline"/>
        </w:rPr>
        <w:t xml:space="preserve"> emerged</w:t>
      </w:r>
      <w:r w:rsidRPr="00750E5E">
        <w:rPr>
          <w:sz w:val="16"/>
        </w:rPr>
        <w:t xml:space="preserve"> after 1970: </w:t>
      </w:r>
      <w:r w:rsidRPr="00750E5E">
        <w:rPr>
          <w:rStyle w:val="StyleUnderline"/>
        </w:rPr>
        <w:t>Growth continued</w:t>
      </w:r>
      <w:r w:rsidRPr="00750E5E">
        <w:rPr>
          <w:sz w:val="16"/>
        </w:rPr>
        <w:t xml:space="preserve">, </w:t>
      </w:r>
      <w:r w:rsidRPr="00750E5E">
        <w:rPr>
          <w:rStyle w:val="StyleUnderline"/>
        </w:rPr>
        <w:t xml:space="preserve">but environmental harm </w:t>
      </w:r>
      <w:r w:rsidRPr="00185267">
        <w:rPr>
          <w:rStyle w:val="Emphasis"/>
        </w:rPr>
        <w:t>decreased</w:t>
      </w:r>
      <w:r w:rsidRPr="00750E5E">
        <w:rPr>
          <w:sz w:val="16"/>
        </w:rPr>
        <w:t xml:space="preserve">. This </w:t>
      </w:r>
      <w:r w:rsidRPr="00750E5E">
        <w:rPr>
          <w:rStyle w:val="StyleUnderline"/>
        </w:rPr>
        <w:t>decoupling occurred first with pollution</w:t>
      </w:r>
      <w:r w:rsidRPr="00750E5E">
        <w:rPr>
          <w:sz w:val="16"/>
        </w:rPr>
        <w:t xml:space="preserve">, </w:t>
      </w:r>
      <w:r w:rsidRPr="00750E5E">
        <w:rPr>
          <w:rStyle w:val="StyleUnderline"/>
        </w:rPr>
        <w:t>and first in the rich world</w:t>
      </w:r>
      <w:r w:rsidRPr="00750E5E">
        <w:rPr>
          <w:sz w:val="16"/>
        </w:rPr>
        <w:t xml:space="preserve">. </w:t>
      </w:r>
      <w:r w:rsidRPr="00750E5E">
        <w:rPr>
          <w:rStyle w:val="StyleUnderline"/>
        </w:rPr>
        <w:t>In the US</w:t>
      </w:r>
      <w:r w:rsidRPr="00750E5E">
        <w:rPr>
          <w:sz w:val="16"/>
        </w:rPr>
        <w:t xml:space="preserve">, for example, </w:t>
      </w:r>
      <w:r w:rsidRPr="00750E5E">
        <w:rPr>
          <w:rStyle w:val="StyleUnderline"/>
        </w:rPr>
        <w:t>aggregate levels of</w:t>
      </w:r>
      <w:r w:rsidRPr="00750E5E">
        <w:rPr>
          <w:sz w:val="16"/>
        </w:rPr>
        <w:t xml:space="preserve"> six </w:t>
      </w:r>
      <w:r w:rsidRPr="00750E5E">
        <w:rPr>
          <w:rStyle w:val="StyleUnderline"/>
        </w:rPr>
        <w:t xml:space="preserve">common air </w:t>
      </w:r>
      <w:r w:rsidRPr="00832ACD">
        <w:rPr>
          <w:rStyle w:val="StyleUnderline"/>
          <w:highlight w:val="cyan"/>
        </w:rPr>
        <w:t>pollutants have declined</w:t>
      </w:r>
      <w:r w:rsidRPr="00750E5E">
        <w:rPr>
          <w:rStyle w:val="StyleUnderline"/>
        </w:rPr>
        <w:t xml:space="preserve"> by </w:t>
      </w:r>
      <w:r w:rsidRPr="00832ACD">
        <w:rPr>
          <w:rStyle w:val="Emphasis"/>
          <w:highlight w:val="cyan"/>
        </w:rPr>
        <w:t>77 percent</w:t>
      </w:r>
      <w:r w:rsidRPr="00750E5E">
        <w:rPr>
          <w:sz w:val="16"/>
        </w:rPr>
        <w:t xml:space="preserve">, </w:t>
      </w:r>
      <w:r w:rsidRPr="00832ACD">
        <w:rPr>
          <w:rStyle w:val="StyleUnderline"/>
          <w:highlight w:val="cyan"/>
        </w:rPr>
        <w:t xml:space="preserve">even as </w:t>
      </w:r>
      <w:r w:rsidRPr="00832ACD">
        <w:rPr>
          <w:rStyle w:val="Emphasis"/>
          <w:highlight w:val="cyan"/>
        </w:rPr>
        <w:t>g</w:t>
      </w:r>
      <w:r w:rsidRPr="00750E5E">
        <w:rPr>
          <w:sz w:val="16"/>
        </w:rPr>
        <w:t xml:space="preserve">ross </w:t>
      </w:r>
      <w:r w:rsidRPr="00832ACD">
        <w:rPr>
          <w:rStyle w:val="Emphasis"/>
          <w:highlight w:val="cyan"/>
        </w:rPr>
        <w:t>d</w:t>
      </w:r>
      <w:r w:rsidRPr="00750E5E">
        <w:rPr>
          <w:sz w:val="16"/>
        </w:rPr>
        <w:t xml:space="preserve">omestic </w:t>
      </w:r>
      <w:r w:rsidRPr="00832ACD">
        <w:rPr>
          <w:rStyle w:val="Emphasis"/>
          <w:highlight w:val="cyan"/>
        </w:rPr>
        <w:t>p</w:t>
      </w:r>
      <w:r w:rsidRPr="00750E5E">
        <w:rPr>
          <w:sz w:val="16"/>
        </w:rPr>
        <w:t xml:space="preserve">roduct </w:t>
      </w:r>
      <w:r w:rsidRPr="00832ACD">
        <w:rPr>
          <w:rStyle w:val="StyleUnderline"/>
          <w:highlight w:val="cyan"/>
        </w:rPr>
        <w:t xml:space="preserve">increased by </w:t>
      </w:r>
      <w:r w:rsidRPr="00832ACD">
        <w:rPr>
          <w:rStyle w:val="Emphasis"/>
          <w:highlight w:val="cyan"/>
        </w:rPr>
        <w:t>285</w:t>
      </w:r>
      <w:r w:rsidRPr="00185267">
        <w:rPr>
          <w:rStyle w:val="Emphasis"/>
        </w:rPr>
        <w:t xml:space="preserve"> percent</w:t>
      </w:r>
      <w:r w:rsidRPr="00750E5E">
        <w:rPr>
          <w:rStyle w:val="StyleUnderline"/>
        </w:rPr>
        <w:t xml:space="preserve"> </w:t>
      </w:r>
      <w:r w:rsidRPr="00832ACD">
        <w:rPr>
          <w:rStyle w:val="StyleUnderline"/>
          <w:highlight w:val="cyan"/>
        </w:rPr>
        <w:t xml:space="preserve">and population by </w:t>
      </w:r>
      <w:r w:rsidRPr="00832ACD">
        <w:rPr>
          <w:rStyle w:val="Emphasis"/>
          <w:highlight w:val="cyan"/>
        </w:rPr>
        <w:t>60</w:t>
      </w:r>
      <w:r w:rsidRPr="00185267">
        <w:rPr>
          <w:rStyle w:val="Emphasis"/>
        </w:rPr>
        <w:t xml:space="preserve"> percent</w:t>
      </w:r>
      <w:r w:rsidRPr="00750E5E">
        <w:rPr>
          <w:sz w:val="16"/>
        </w:rPr>
        <w:t xml:space="preserve">. In the UK, annual tonnage of particulate emissions dropped by more than 75 percent between 1970 and 2016, and of the main polluting chemicals by about 85 percent. </w:t>
      </w:r>
      <w:r w:rsidRPr="00750E5E">
        <w:rPr>
          <w:rStyle w:val="StyleUnderline"/>
        </w:rPr>
        <w:t xml:space="preserve">Similar gains are </w:t>
      </w:r>
      <w:r w:rsidRPr="00185267">
        <w:rPr>
          <w:rStyle w:val="Emphasis"/>
        </w:rPr>
        <w:t>common</w:t>
      </w:r>
      <w:r w:rsidRPr="00750E5E">
        <w:rPr>
          <w:rStyle w:val="StyleUnderline"/>
        </w:rPr>
        <w:t xml:space="preserve"> across the highest-income countries</w:t>
      </w:r>
      <w:r w:rsidRPr="00750E5E">
        <w:rPr>
          <w:sz w:val="16"/>
        </w:rPr>
        <w:t>.</w:t>
      </w:r>
    </w:p>
    <w:p w14:paraId="675B699C" w14:textId="77777777" w:rsidR="000B0449" w:rsidRPr="00750E5E" w:rsidRDefault="000B0449" w:rsidP="000B0449">
      <w:pPr>
        <w:rPr>
          <w:sz w:val="16"/>
        </w:rPr>
      </w:pPr>
      <w:r w:rsidRPr="00750E5E">
        <w:rPr>
          <w:sz w:val="16"/>
        </w:rPr>
        <w:t>How were these reductions achieved? The two possibilities are cleanup and offshoring. Either rich countries figured out how to reduce their “air pollution per dollar” so much that overall pollution went down even as their economies grew, or they sent so much of their dirty production overseas that the air at home got cleaner. The first of these paths reduces the total burden of human-caused pollution; the second just rearranges it.</w:t>
      </w:r>
    </w:p>
    <w:p w14:paraId="38EF67C1" w14:textId="77777777" w:rsidR="000B0449" w:rsidRPr="00750E5E" w:rsidRDefault="000B0449" w:rsidP="000B0449">
      <w:pPr>
        <w:rPr>
          <w:sz w:val="16"/>
        </w:rPr>
      </w:pPr>
      <w:r w:rsidRPr="00750E5E">
        <w:rPr>
          <w:sz w:val="16"/>
        </w:rPr>
        <w:t xml:space="preserve">The </w:t>
      </w:r>
      <w:r w:rsidRPr="00750E5E">
        <w:rPr>
          <w:rStyle w:val="StyleUnderline"/>
        </w:rPr>
        <w:t xml:space="preserve">evidence is </w:t>
      </w:r>
      <w:r w:rsidRPr="00185267">
        <w:rPr>
          <w:rStyle w:val="Emphasis"/>
        </w:rPr>
        <w:t>overwhelming</w:t>
      </w:r>
      <w:r w:rsidRPr="00750E5E">
        <w:rPr>
          <w:rStyle w:val="StyleUnderline"/>
        </w:rPr>
        <w:t xml:space="preserve"> that rich countries cleaned up their air </w:t>
      </w:r>
      <w:r w:rsidRPr="00832ACD">
        <w:rPr>
          <w:rStyle w:val="StyleUnderline"/>
          <w:highlight w:val="cyan"/>
        </w:rPr>
        <w:t>pollution</w:t>
      </w:r>
      <w:r w:rsidRPr="00750E5E">
        <w:rPr>
          <w:rStyle w:val="StyleUnderline"/>
        </w:rPr>
        <w:t xml:space="preserve"> </w:t>
      </w:r>
      <w:r w:rsidRPr="00185267">
        <w:rPr>
          <w:rStyle w:val="Emphasis"/>
        </w:rPr>
        <w:t>much more</w:t>
      </w:r>
      <w:r w:rsidRPr="00750E5E">
        <w:rPr>
          <w:rStyle w:val="StyleUnderline"/>
        </w:rPr>
        <w:t xml:space="preserve"> than they outsourced it</w:t>
      </w:r>
      <w:r w:rsidRPr="00750E5E">
        <w:rPr>
          <w:sz w:val="16"/>
        </w:rPr>
        <w:t xml:space="preserve">. For one, </w:t>
      </w:r>
      <w:r w:rsidRPr="00750E5E">
        <w:rPr>
          <w:rStyle w:val="StyleUnderline"/>
        </w:rPr>
        <w:t>a great deal</w:t>
      </w:r>
      <w:r w:rsidRPr="00750E5E">
        <w:rPr>
          <w:sz w:val="16"/>
        </w:rPr>
        <w:t xml:space="preserve"> of air pollution </w:t>
      </w:r>
      <w:r w:rsidRPr="00832ACD">
        <w:rPr>
          <w:rStyle w:val="StyleUnderline"/>
          <w:highlight w:val="cyan"/>
        </w:rPr>
        <w:t>comes from</w:t>
      </w:r>
      <w:r w:rsidRPr="00750E5E">
        <w:rPr>
          <w:rStyle w:val="StyleUnderline"/>
        </w:rPr>
        <w:t xml:space="preserve"> </w:t>
      </w:r>
      <w:r w:rsidRPr="00185267">
        <w:rPr>
          <w:rStyle w:val="Emphasis"/>
        </w:rPr>
        <w:t xml:space="preserve">highway </w:t>
      </w:r>
      <w:r w:rsidRPr="00832ACD">
        <w:rPr>
          <w:rStyle w:val="Emphasis"/>
          <w:highlight w:val="cyan"/>
        </w:rPr>
        <w:t>vehicles</w:t>
      </w:r>
      <w:r w:rsidRPr="00832ACD">
        <w:rPr>
          <w:rStyle w:val="StyleUnderline"/>
          <w:highlight w:val="cyan"/>
        </w:rPr>
        <w:t xml:space="preserve"> and </w:t>
      </w:r>
      <w:r w:rsidRPr="00832ACD">
        <w:rPr>
          <w:rStyle w:val="Emphasis"/>
          <w:highlight w:val="cyan"/>
        </w:rPr>
        <w:t>power plants</w:t>
      </w:r>
      <w:r w:rsidRPr="00750E5E">
        <w:rPr>
          <w:sz w:val="16"/>
        </w:rPr>
        <w:t xml:space="preserve">, </w:t>
      </w:r>
      <w:r w:rsidRPr="00750E5E">
        <w:rPr>
          <w:rStyle w:val="StyleUnderline"/>
        </w:rPr>
        <w:t xml:space="preserve">and rich </w:t>
      </w:r>
      <w:r w:rsidRPr="00832ACD">
        <w:rPr>
          <w:rStyle w:val="StyleUnderline"/>
          <w:highlight w:val="cyan"/>
        </w:rPr>
        <w:t xml:space="preserve">countries </w:t>
      </w:r>
      <w:r w:rsidRPr="00832ACD">
        <w:rPr>
          <w:rStyle w:val="Emphasis"/>
          <w:highlight w:val="cyan"/>
        </w:rPr>
        <w:t>haven’t outsourced</w:t>
      </w:r>
      <w:r w:rsidRPr="00832ACD">
        <w:rPr>
          <w:rStyle w:val="StyleUnderline"/>
          <w:highlight w:val="cyan"/>
        </w:rPr>
        <w:t xml:space="preserve"> driving and</w:t>
      </w:r>
      <w:r w:rsidRPr="00750E5E">
        <w:rPr>
          <w:rStyle w:val="StyleUnderline"/>
        </w:rPr>
        <w:t xml:space="preserve"> generating </w:t>
      </w:r>
      <w:r w:rsidRPr="00832ACD">
        <w:rPr>
          <w:rStyle w:val="StyleUnderline"/>
          <w:highlight w:val="cyan"/>
        </w:rPr>
        <w:t>electricity</w:t>
      </w:r>
      <w:r w:rsidRPr="00750E5E">
        <w:rPr>
          <w:rStyle w:val="StyleUnderline"/>
        </w:rPr>
        <w:t xml:space="preserve"> to low-income ones</w:t>
      </w:r>
      <w:r w:rsidRPr="00750E5E">
        <w:rPr>
          <w:sz w:val="16"/>
        </w:rPr>
        <w:t xml:space="preserve">. In fact, </w:t>
      </w:r>
      <w:r w:rsidRPr="00750E5E">
        <w:rPr>
          <w:rStyle w:val="StyleUnderline"/>
        </w:rPr>
        <w:t xml:space="preserve">high-income countries haven't even offshored most of their </w:t>
      </w:r>
      <w:r w:rsidRPr="00185267">
        <w:rPr>
          <w:rStyle w:val="Emphasis"/>
        </w:rPr>
        <w:t>industry</w:t>
      </w:r>
      <w:r w:rsidRPr="00750E5E">
        <w:rPr>
          <w:sz w:val="16"/>
        </w:rPr>
        <w:t xml:space="preserve">. The US and UK both manufacture more than they did 50 years ago (at least until the Covid-19 pandemic sharply reduced output), and Germany has been a net exporter since 2000 while continuing to drive down air pollution. The rest of the world has been exporting its manufacturing pollution to Germany (to use </w:t>
      </w:r>
      <w:proofErr w:type="spellStart"/>
      <w:r w:rsidRPr="00750E5E">
        <w:rPr>
          <w:sz w:val="16"/>
        </w:rPr>
        <w:t>degrowthers</w:t>
      </w:r>
      <w:proofErr w:type="spellEnd"/>
      <w:r w:rsidRPr="00750E5E">
        <w:rPr>
          <w:sz w:val="16"/>
        </w:rPr>
        <w:t>’ phrasing), yet Germans are breathing cleaner air than they were 20 years ago.</w:t>
      </w:r>
    </w:p>
    <w:p w14:paraId="536C2809" w14:textId="77777777" w:rsidR="000B0449" w:rsidRPr="00750E5E" w:rsidRDefault="000B0449" w:rsidP="000B0449">
      <w:pPr>
        <w:rPr>
          <w:sz w:val="16"/>
        </w:rPr>
      </w:pPr>
      <w:r w:rsidRPr="00750E5E">
        <w:rPr>
          <w:rStyle w:val="StyleUnderline"/>
        </w:rPr>
        <w:t>Rich countries have reduced their air pollution</w:t>
      </w:r>
      <w:r w:rsidRPr="00750E5E">
        <w:rPr>
          <w:sz w:val="16"/>
        </w:rPr>
        <w:t xml:space="preserve"> not by embracing degrowth or offshoring, but instead </w:t>
      </w:r>
      <w:r w:rsidRPr="00750E5E">
        <w:rPr>
          <w:rStyle w:val="StyleUnderline"/>
        </w:rPr>
        <w:t xml:space="preserve">by enacting and enforcing </w:t>
      </w:r>
      <w:r w:rsidRPr="00185267">
        <w:rPr>
          <w:rStyle w:val="Emphasis"/>
        </w:rPr>
        <w:t>smart regulation</w:t>
      </w:r>
      <w:r w:rsidRPr="00750E5E">
        <w:rPr>
          <w:sz w:val="16"/>
        </w:rPr>
        <w:t xml:space="preserve">. As economists Joseph Shapiro and Reed Walker concluded in a 2018 study about the US, “changes in environmental regulation, rather than changes in productivity and trade, account for most of the emissions reductions.” </w:t>
      </w:r>
      <w:r w:rsidRPr="00185267">
        <w:rPr>
          <w:rStyle w:val="Emphasis"/>
        </w:rPr>
        <w:t>Research</w:t>
      </w:r>
      <w:r w:rsidRPr="00750E5E">
        <w:rPr>
          <w:rStyle w:val="StyleUnderline"/>
        </w:rPr>
        <w:t xml:space="preserve"> about the cleanup of US waters also concludes that well-designed and enforced regulations have </w:t>
      </w:r>
      <w:r w:rsidRPr="00185267">
        <w:rPr>
          <w:rStyle w:val="Emphasis"/>
        </w:rPr>
        <w:t>successfully reduced pollution</w:t>
      </w:r>
      <w:r w:rsidRPr="00750E5E">
        <w:rPr>
          <w:sz w:val="16"/>
        </w:rPr>
        <w:t>.</w:t>
      </w:r>
    </w:p>
    <w:p w14:paraId="7748C1B3" w14:textId="77777777" w:rsidR="000B0449" w:rsidRPr="00750E5E" w:rsidRDefault="000B0449" w:rsidP="000B0449">
      <w:pPr>
        <w:rPr>
          <w:sz w:val="16"/>
        </w:rPr>
      </w:pPr>
      <w:r w:rsidRPr="00750E5E">
        <w:rPr>
          <w:sz w:val="16"/>
        </w:rPr>
        <w:t xml:space="preserve">It is true that the US and other rich countries now import lots of products from China and other nations with higher pollution levels. But </w:t>
      </w:r>
      <w:r w:rsidRPr="00750E5E">
        <w:rPr>
          <w:rStyle w:val="StyleUnderline"/>
        </w:rPr>
        <w:t xml:space="preserve">if there were </w:t>
      </w:r>
      <w:r w:rsidRPr="00185267">
        <w:rPr>
          <w:rStyle w:val="Emphasis"/>
        </w:rPr>
        <w:t>no international trade</w:t>
      </w:r>
      <w:r w:rsidRPr="00750E5E">
        <w:rPr>
          <w:rStyle w:val="StyleUnderline"/>
        </w:rPr>
        <w:t xml:space="preserve"> at all</w:t>
      </w:r>
      <w:r w:rsidRPr="00750E5E">
        <w:rPr>
          <w:sz w:val="16"/>
        </w:rPr>
        <w:t xml:space="preserve">, </w:t>
      </w:r>
      <w:r w:rsidRPr="00750E5E">
        <w:rPr>
          <w:rStyle w:val="StyleUnderline"/>
        </w:rPr>
        <w:t xml:space="preserve">and rich countries had to rely </w:t>
      </w:r>
      <w:r w:rsidRPr="00185267">
        <w:rPr>
          <w:rStyle w:val="Emphasis"/>
        </w:rPr>
        <w:t>exclusively</w:t>
      </w:r>
      <w:r w:rsidRPr="00750E5E">
        <w:rPr>
          <w:rStyle w:val="StyleUnderline"/>
        </w:rPr>
        <w:t xml:space="preserve"> on their domestic industries</w:t>
      </w:r>
      <w:r w:rsidRPr="00750E5E">
        <w:rPr>
          <w:sz w:val="16"/>
        </w:rPr>
        <w:t xml:space="preserve"> to make everything they consume, </w:t>
      </w:r>
      <w:r w:rsidRPr="00750E5E">
        <w:rPr>
          <w:rStyle w:val="StyleUnderline"/>
        </w:rPr>
        <w:t xml:space="preserve">they’d </w:t>
      </w:r>
      <w:r w:rsidRPr="00185267">
        <w:rPr>
          <w:rStyle w:val="Emphasis"/>
        </w:rPr>
        <w:t>still have much cleaner air</w:t>
      </w:r>
      <w:r w:rsidRPr="00750E5E">
        <w:rPr>
          <w:rStyle w:val="StyleUnderline"/>
        </w:rPr>
        <w:t xml:space="preserve"> and </w:t>
      </w:r>
      <w:r w:rsidRPr="00185267">
        <w:rPr>
          <w:rStyle w:val="Emphasis"/>
        </w:rPr>
        <w:t>water</w:t>
      </w:r>
      <w:r w:rsidRPr="00750E5E">
        <w:rPr>
          <w:rStyle w:val="StyleUnderline"/>
        </w:rPr>
        <w:t xml:space="preserve"> than they did 50 years ago</w:t>
      </w:r>
      <w:r w:rsidRPr="00750E5E">
        <w:rPr>
          <w:sz w:val="16"/>
        </w:rPr>
        <w:t>. As a 2004 Advances in Economic Analysis and Policy study summarized: “</w:t>
      </w:r>
      <w:r w:rsidRPr="00750E5E">
        <w:rPr>
          <w:rStyle w:val="StyleUnderline"/>
        </w:rPr>
        <w:t xml:space="preserve">We find </w:t>
      </w:r>
      <w:r w:rsidRPr="00185267">
        <w:rPr>
          <w:rStyle w:val="Emphasis"/>
        </w:rPr>
        <w:t>no evidence</w:t>
      </w:r>
      <w:r w:rsidRPr="00750E5E">
        <w:rPr>
          <w:rStyle w:val="StyleUnderline"/>
        </w:rPr>
        <w:t xml:space="preserve"> that domestic production of pollution-intensive goods</w:t>
      </w:r>
      <w:r w:rsidRPr="00750E5E">
        <w:rPr>
          <w:sz w:val="16"/>
        </w:rPr>
        <w:t xml:space="preserve"> in the US </w:t>
      </w:r>
      <w:r w:rsidRPr="00750E5E">
        <w:rPr>
          <w:rStyle w:val="StyleUnderline"/>
        </w:rPr>
        <w:t xml:space="preserve">is being </w:t>
      </w:r>
      <w:r w:rsidRPr="00185267">
        <w:rPr>
          <w:rStyle w:val="Emphasis"/>
        </w:rPr>
        <w:t>replaced</w:t>
      </w:r>
      <w:r w:rsidRPr="00750E5E">
        <w:rPr>
          <w:rStyle w:val="StyleUnderline"/>
        </w:rPr>
        <w:t xml:space="preserve"> by imports</w:t>
      </w:r>
      <w:r w:rsidRPr="00750E5E">
        <w:rPr>
          <w:sz w:val="16"/>
        </w:rPr>
        <w:t xml:space="preserve"> from overseas.”</w:t>
      </w:r>
    </w:p>
    <w:p w14:paraId="3D3BE777" w14:textId="77777777" w:rsidR="000B0449" w:rsidRPr="00750E5E" w:rsidRDefault="000B0449" w:rsidP="000B0449">
      <w:pPr>
        <w:rPr>
          <w:sz w:val="16"/>
        </w:rPr>
      </w:pPr>
      <w:r w:rsidRPr="00750E5E">
        <w:rPr>
          <w:sz w:val="16"/>
        </w:rPr>
        <w:t xml:space="preserve">The rich world’s success at decoupling growth from pollution is an inconvenient fact for </w:t>
      </w:r>
      <w:proofErr w:type="spellStart"/>
      <w:r w:rsidRPr="00750E5E">
        <w:rPr>
          <w:sz w:val="16"/>
        </w:rPr>
        <w:t>degrowthers</w:t>
      </w:r>
      <w:proofErr w:type="spellEnd"/>
      <w:r w:rsidRPr="00750E5E">
        <w:rPr>
          <w:sz w:val="16"/>
        </w:rPr>
        <w:t xml:space="preserve">. Even more inconvenient is China's recent success at doing the same. </w:t>
      </w:r>
      <w:r w:rsidRPr="00750E5E">
        <w:rPr>
          <w:rStyle w:val="StyleUnderline"/>
        </w:rPr>
        <w:t>China’s export-led</w:t>
      </w:r>
      <w:r w:rsidRPr="00750E5E">
        <w:rPr>
          <w:sz w:val="16"/>
        </w:rPr>
        <w:t xml:space="preserve">, </w:t>
      </w:r>
      <w:r w:rsidRPr="00750E5E">
        <w:rPr>
          <w:rStyle w:val="StyleUnderline"/>
        </w:rPr>
        <w:t xml:space="preserve">manufacturing-heavy economy has been growing at </w:t>
      </w:r>
      <w:r w:rsidRPr="00185267">
        <w:rPr>
          <w:rStyle w:val="Emphasis"/>
        </w:rPr>
        <w:t>meteoric rates</w:t>
      </w:r>
      <w:r w:rsidRPr="00750E5E">
        <w:rPr>
          <w:sz w:val="16"/>
        </w:rPr>
        <w:t xml:space="preserve">, </w:t>
      </w:r>
      <w:r w:rsidRPr="00750E5E">
        <w:rPr>
          <w:rStyle w:val="StyleUnderline"/>
        </w:rPr>
        <w:t>but</w:t>
      </w:r>
      <w:r w:rsidRPr="00750E5E">
        <w:rPr>
          <w:sz w:val="16"/>
        </w:rPr>
        <w:t xml:space="preserve"> between 2013 and 2017 </w:t>
      </w:r>
      <w:r w:rsidRPr="00750E5E">
        <w:rPr>
          <w:rStyle w:val="StyleUnderline"/>
        </w:rPr>
        <w:t>air pollution</w:t>
      </w:r>
      <w:r w:rsidRPr="00750E5E">
        <w:rPr>
          <w:sz w:val="16"/>
        </w:rPr>
        <w:t xml:space="preserve"> in densely populated areas </w:t>
      </w:r>
      <w:r w:rsidRPr="00750E5E">
        <w:rPr>
          <w:rStyle w:val="StyleUnderline"/>
        </w:rPr>
        <w:t xml:space="preserve">declined by </w:t>
      </w:r>
      <w:r w:rsidRPr="00185267">
        <w:rPr>
          <w:rStyle w:val="Emphasis"/>
        </w:rPr>
        <w:t>more than 30 percent</w:t>
      </w:r>
      <w:r w:rsidRPr="00750E5E">
        <w:rPr>
          <w:sz w:val="16"/>
        </w:rPr>
        <w:t>. Here again the government mandated and monitored pollution declines and so decoupled growth from an important category of environmental harm.</w:t>
      </w:r>
    </w:p>
    <w:p w14:paraId="3E2B8863" w14:textId="77777777" w:rsidR="000B0449" w:rsidRPr="00750E5E" w:rsidRDefault="000B0449" w:rsidP="000B0449">
      <w:pPr>
        <w:rPr>
          <w:sz w:val="16"/>
        </w:rPr>
      </w:pPr>
      <w:r w:rsidRPr="00750E5E">
        <w:rPr>
          <w:sz w:val="16"/>
        </w:rPr>
        <w:t>Prosperity Bends the Curve</w:t>
      </w:r>
    </w:p>
    <w:p w14:paraId="271C14BC" w14:textId="77777777" w:rsidR="000B0449" w:rsidRPr="00750E5E" w:rsidRDefault="000B0449" w:rsidP="000B0449">
      <w:pPr>
        <w:rPr>
          <w:sz w:val="16"/>
        </w:rPr>
      </w:pPr>
      <w:r w:rsidRPr="00750E5E">
        <w:rPr>
          <w:sz w:val="16"/>
        </w:rPr>
        <w:t xml:space="preserve">China's progress with air pollution is heartening, but it's not surprising to most economists. </w:t>
      </w:r>
      <w:r w:rsidRPr="00750E5E">
        <w:rPr>
          <w:rStyle w:val="StyleUnderline"/>
        </w:rPr>
        <w:t xml:space="preserve">It's a </w:t>
      </w:r>
      <w:r w:rsidRPr="00185267">
        <w:rPr>
          <w:rStyle w:val="Emphasis"/>
        </w:rPr>
        <w:t>clear example</w:t>
      </w:r>
      <w:r w:rsidRPr="00750E5E">
        <w:rPr>
          <w:rStyle w:val="StyleUnderline"/>
        </w:rPr>
        <w:t xml:space="preserve"> of the</w:t>
      </w:r>
      <w:r w:rsidRPr="00750E5E">
        <w:rPr>
          <w:sz w:val="16"/>
        </w:rPr>
        <w:t xml:space="preserve"> environmental Kuznets curve (</w:t>
      </w:r>
      <w:r w:rsidRPr="00185267">
        <w:rPr>
          <w:rStyle w:val="Emphasis"/>
        </w:rPr>
        <w:t>EKC</w:t>
      </w:r>
      <w:r w:rsidRPr="00750E5E">
        <w:rPr>
          <w:sz w:val="16"/>
        </w:rPr>
        <w:t xml:space="preserve">) in action. Named for the economist Simon Kuznets, EKC posits a relationship between a country's affluence and the condition of its environment. As GDP per capita rises from an initial low level, so too does environmental damage; but </w:t>
      </w:r>
      <w:r w:rsidRPr="00750E5E">
        <w:rPr>
          <w:rStyle w:val="StyleUnderline"/>
        </w:rPr>
        <w:t>as affluence continues to increase</w:t>
      </w:r>
      <w:r w:rsidRPr="00750E5E">
        <w:rPr>
          <w:sz w:val="16"/>
        </w:rPr>
        <w:t xml:space="preserve">, </w:t>
      </w:r>
      <w:r w:rsidRPr="00750E5E">
        <w:rPr>
          <w:rStyle w:val="StyleUnderline"/>
        </w:rPr>
        <w:t xml:space="preserve">the harms </w:t>
      </w:r>
      <w:r w:rsidRPr="00185267">
        <w:rPr>
          <w:rStyle w:val="Emphasis"/>
        </w:rPr>
        <w:t>level off</w:t>
      </w:r>
      <w:r w:rsidRPr="00750E5E">
        <w:rPr>
          <w:rStyle w:val="StyleUnderline"/>
        </w:rPr>
        <w:t xml:space="preserve"> and then start to </w:t>
      </w:r>
      <w:r w:rsidRPr="00185267">
        <w:rPr>
          <w:rStyle w:val="Emphasis"/>
        </w:rPr>
        <w:t>decline</w:t>
      </w:r>
      <w:r w:rsidRPr="00750E5E">
        <w:rPr>
          <w:sz w:val="16"/>
        </w:rPr>
        <w:t>. The EKC is clearly visible in the pollution histories of today's rich countries, and it's now taking shape in China and elsewhere.</w:t>
      </w:r>
    </w:p>
    <w:p w14:paraId="7B5430CF" w14:textId="77777777" w:rsidR="000B0449" w:rsidRPr="00750E5E" w:rsidRDefault="000B0449" w:rsidP="000B0449">
      <w:pPr>
        <w:rPr>
          <w:sz w:val="16"/>
        </w:rPr>
      </w:pPr>
      <w:r w:rsidRPr="00750E5E">
        <w:rPr>
          <w:sz w:val="16"/>
        </w:rPr>
        <w:t>Also consider air pollution death rates around the world. As the invaluable website Our World in Data puts it, “Rates have typically fallen across high-income countries: almost everywhere in Europe, but also in Canada, the United States, Australia, New Zealand, Japan, Israel and South Korea and other countries. But rates have also fallen across upper-middle income countries too, including China and Brazil. In low and lower-middle income countries, rates have increased over this period.”</w:t>
      </w:r>
    </w:p>
    <w:p w14:paraId="67E15E19" w14:textId="77777777" w:rsidR="000B0449" w:rsidRPr="00750E5E" w:rsidRDefault="000B0449" w:rsidP="000B0449">
      <w:pPr>
        <w:rPr>
          <w:sz w:val="16"/>
        </w:rPr>
      </w:pPr>
      <w:r w:rsidRPr="00750E5E">
        <w:rPr>
          <w:rStyle w:val="StyleUnderline"/>
        </w:rPr>
        <w:t xml:space="preserve">The </w:t>
      </w:r>
      <w:r w:rsidRPr="00832ACD">
        <w:rPr>
          <w:rStyle w:val="StyleUnderline"/>
          <w:highlight w:val="cyan"/>
        </w:rPr>
        <w:t xml:space="preserve">EKC is a </w:t>
      </w:r>
      <w:r w:rsidRPr="00832ACD">
        <w:rPr>
          <w:rStyle w:val="Emphasis"/>
          <w:highlight w:val="cyan"/>
        </w:rPr>
        <w:t>direct refutation</w:t>
      </w:r>
      <w:r w:rsidRPr="00832ACD">
        <w:rPr>
          <w:rStyle w:val="StyleUnderline"/>
          <w:highlight w:val="cyan"/>
        </w:rPr>
        <w:t xml:space="preserve"> of</w:t>
      </w:r>
      <w:r w:rsidRPr="00750E5E">
        <w:rPr>
          <w:rStyle w:val="StyleUnderline"/>
        </w:rPr>
        <w:t xml:space="preserve"> a core </w:t>
      </w:r>
      <w:r w:rsidRPr="00832ACD">
        <w:rPr>
          <w:rStyle w:val="StyleUnderline"/>
          <w:highlight w:val="cyan"/>
        </w:rPr>
        <w:t>idea</w:t>
      </w:r>
      <w:r w:rsidRPr="00750E5E">
        <w:rPr>
          <w:sz w:val="16"/>
        </w:rPr>
        <w:t xml:space="preserve"> of degrowth: </w:t>
      </w:r>
      <w:r w:rsidRPr="00832ACD">
        <w:rPr>
          <w:rStyle w:val="StyleUnderline"/>
          <w:highlight w:val="cyan"/>
        </w:rPr>
        <w:t>that</w:t>
      </w:r>
      <w:r w:rsidRPr="00750E5E">
        <w:rPr>
          <w:rStyle w:val="StyleUnderline"/>
        </w:rPr>
        <w:t xml:space="preserve"> environmental </w:t>
      </w:r>
      <w:r w:rsidRPr="00832ACD">
        <w:rPr>
          <w:rStyle w:val="StyleUnderline"/>
          <w:highlight w:val="cyan"/>
        </w:rPr>
        <w:t>harms</w:t>
      </w:r>
      <w:r w:rsidRPr="00750E5E">
        <w:rPr>
          <w:rStyle w:val="StyleUnderline"/>
        </w:rPr>
        <w:t xml:space="preserve"> </w:t>
      </w:r>
      <w:r w:rsidRPr="00185267">
        <w:rPr>
          <w:rStyle w:val="Emphasis"/>
        </w:rPr>
        <w:t xml:space="preserve">must always </w:t>
      </w:r>
      <w:r w:rsidRPr="00832ACD">
        <w:rPr>
          <w:rStyle w:val="Emphasis"/>
          <w:highlight w:val="cyan"/>
        </w:rPr>
        <w:t>rise</w:t>
      </w:r>
      <w:r w:rsidRPr="00832ACD">
        <w:rPr>
          <w:rStyle w:val="StyleUnderline"/>
          <w:highlight w:val="cyan"/>
        </w:rPr>
        <w:t xml:space="preserve"> as</w:t>
      </w:r>
      <w:r w:rsidRPr="00750E5E">
        <w:rPr>
          <w:rStyle w:val="StyleUnderline"/>
        </w:rPr>
        <w:t xml:space="preserve"> populations and </w:t>
      </w:r>
      <w:r w:rsidRPr="00832ACD">
        <w:rPr>
          <w:rStyle w:val="StyleUnderline"/>
          <w:highlight w:val="cyan"/>
        </w:rPr>
        <w:t>economies do</w:t>
      </w:r>
      <w:r w:rsidRPr="00750E5E">
        <w:rPr>
          <w:sz w:val="16"/>
        </w:rPr>
        <w:t xml:space="preserve">. It's not surprising that today's degrowth advocates rarely discuss the large reductions in air and water pollution that have accompanied higher prosperity in so many places around the world. Instead, </w:t>
      </w:r>
      <w:proofErr w:type="spellStart"/>
      <w:r w:rsidRPr="00750E5E">
        <w:rPr>
          <w:rStyle w:val="StyleUnderline"/>
        </w:rPr>
        <w:t>degrowthers</w:t>
      </w:r>
      <w:proofErr w:type="spellEnd"/>
      <w:r w:rsidRPr="00750E5E">
        <w:rPr>
          <w:sz w:val="16"/>
        </w:rPr>
        <w:t xml:space="preserve"> now </w:t>
      </w:r>
      <w:r w:rsidRPr="00750E5E">
        <w:rPr>
          <w:rStyle w:val="StyleUnderline"/>
        </w:rPr>
        <w:t>focus heavily on</w:t>
      </w:r>
      <w:r w:rsidRPr="00750E5E">
        <w:rPr>
          <w:sz w:val="16"/>
        </w:rPr>
        <w:t xml:space="preserve"> one kind of pollution: </w:t>
      </w:r>
      <w:r w:rsidRPr="00185267">
        <w:rPr>
          <w:rStyle w:val="Emphasis"/>
        </w:rPr>
        <w:t>greenhouse gas emissions</w:t>
      </w:r>
      <w:r w:rsidRPr="00750E5E">
        <w:rPr>
          <w:sz w:val="16"/>
        </w:rPr>
        <w:t>.</w:t>
      </w:r>
      <w:r>
        <w:rPr>
          <w:sz w:val="16"/>
        </w:rPr>
        <w:t xml:space="preserve"> </w:t>
      </w:r>
    </w:p>
    <w:p w14:paraId="4BE3CA4F" w14:textId="77777777" w:rsidR="000B0449" w:rsidRPr="00750E5E" w:rsidRDefault="000B0449" w:rsidP="000B0449">
      <w:pPr>
        <w:rPr>
          <w:sz w:val="16"/>
        </w:rPr>
      </w:pPr>
      <w:r w:rsidRPr="00750E5E">
        <w:rPr>
          <w:rStyle w:val="StyleUnderline"/>
        </w:rPr>
        <w:t xml:space="preserve">The </w:t>
      </w:r>
      <w:r w:rsidRPr="00832ACD">
        <w:rPr>
          <w:rStyle w:val="StyleUnderline"/>
          <w:highlight w:val="cyan"/>
        </w:rPr>
        <w:t>claims</w:t>
      </w:r>
      <w:r w:rsidRPr="00750E5E">
        <w:rPr>
          <w:rStyle w:val="StyleUnderline"/>
        </w:rPr>
        <w:t xml:space="preserve"> made </w:t>
      </w:r>
      <w:r w:rsidRPr="00832ACD">
        <w:rPr>
          <w:rStyle w:val="StyleUnderline"/>
          <w:highlight w:val="cyan"/>
        </w:rPr>
        <w:t>are</w:t>
      </w:r>
      <w:r w:rsidRPr="00750E5E">
        <w:rPr>
          <w:sz w:val="16"/>
        </w:rPr>
        <w:t xml:space="preserve"> familiar ones: </w:t>
      </w:r>
      <w:r w:rsidRPr="00832ACD">
        <w:rPr>
          <w:rStyle w:val="StyleUnderline"/>
          <w:highlight w:val="cyan"/>
        </w:rPr>
        <w:t>that</w:t>
      </w:r>
      <w:r w:rsidRPr="00750E5E">
        <w:rPr>
          <w:rStyle w:val="StyleUnderline"/>
        </w:rPr>
        <w:t xml:space="preserve"> any apparent </w:t>
      </w:r>
      <w:r w:rsidRPr="00832ACD">
        <w:rPr>
          <w:rStyle w:val="StyleUnderline"/>
          <w:highlight w:val="cyan"/>
        </w:rPr>
        <w:t>reductions in</w:t>
      </w:r>
      <w:r w:rsidRPr="000D180B">
        <w:rPr>
          <w:rStyle w:val="StyleUnderline"/>
        </w:rPr>
        <w:t xml:space="preserve"> greenhouse gas </w:t>
      </w:r>
      <w:r w:rsidRPr="00832ACD">
        <w:rPr>
          <w:rStyle w:val="StyleUnderline"/>
          <w:highlight w:val="cyan"/>
        </w:rPr>
        <w:t>emissions</w:t>
      </w:r>
      <w:r w:rsidRPr="00750E5E">
        <w:rPr>
          <w:sz w:val="16"/>
        </w:rPr>
        <w:t xml:space="preserve"> in rich countries </w:t>
      </w:r>
      <w:r w:rsidRPr="00750E5E">
        <w:rPr>
          <w:rStyle w:val="StyleUnderline"/>
        </w:rPr>
        <w:t xml:space="preserve">are </w:t>
      </w:r>
      <w:r w:rsidRPr="00832ACD">
        <w:rPr>
          <w:rStyle w:val="StyleUnderline"/>
          <w:highlight w:val="cyan"/>
        </w:rPr>
        <w:t xml:space="preserve">due to </w:t>
      </w:r>
      <w:r w:rsidRPr="00832ACD">
        <w:rPr>
          <w:rStyle w:val="Emphasis"/>
          <w:highlight w:val="cyan"/>
        </w:rPr>
        <w:t>offshoring</w:t>
      </w:r>
      <w:r w:rsidRPr="00750E5E">
        <w:rPr>
          <w:sz w:val="16"/>
        </w:rPr>
        <w:t xml:space="preserve"> rather than actual decarbonization. </w:t>
      </w:r>
      <w:r w:rsidRPr="00750E5E">
        <w:rPr>
          <w:rStyle w:val="StyleUnderline"/>
        </w:rPr>
        <w:t xml:space="preserve">Thanks to the </w:t>
      </w:r>
      <w:r w:rsidRPr="00185267">
        <w:rPr>
          <w:rStyle w:val="Emphasis"/>
        </w:rPr>
        <w:t>Global Carbon Project</w:t>
      </w:r>
      <w:r w:rsidRPr="00750E5E">
        <w:rPr>
          <w:sz w:val="16"/>
        </w:rPr>
        <w:t xml:space="preserve">, </w:t>
      </w:r>
      <w:r w:rsidRPr="00832ACD">
        <w:rPr>
          <w:rStyle w:val="StyleUnderline"/>
          <w:highlight w:val="cyan"/>
        </w:rPr>
        <w:t xml:space="preserve">we can </w:t>
      </w:r>
      <w:r w:rsidRPr="00832ACD">
        <w:rPr>
          <w:rStyle w:val="Emphasis"/>
          <w:highlight w:val="cyan"/>
        </w:rPr>
        <w:t>see</w:t>
      </w:r>
      <w:r w:rsidRPr="00750E5E">
        <w:rPr>
          <w:rStyle w:val="StyleUnderline"/>
        </w:rPr>
        <w:t xml:space="preserve"> if this is the case</w:t>
      </w:r>
      <w:r w:rsidRPr="00750E5E">
        <w:rPr>
          <w:sz w:val="16"/>
        </w:rPr>
        <w:t xml:space="preserve">. GCP has calculated “consumption-based emissions” for many countries going back to 1990, </w:t>
      </w:r>
      <w:proofErr w:type="gramStart"/>
      <w:r w:rsidRPr="00750E5E">
        <w:rPr>
          <w:sz w:val="16"/>
        </w:rPr>
        <w:t>taking into account</w:t>
      </w:r>
      <w:proofErr w:type="gramEnd"/>
      <w:r w:rsidRPr="00750E5E">
        <w:rPr>
          <w:sz w:val="16"/>
        </w:rPr>
        <w:t xml:space="preserve"> imports and exports, yielding the greenhouse gas emissions embodied in all the goods and services consumed in each country each year.</w:t>
      </w:r>
    </w:p>
    <w:p w14:paraId="7CD521BF" w14:textId="77777777" w:rsidR="000B0449" w:rsidRPr="00750E5E" w:rsidRDefault="000B0449" w:rsidP="000B0449">
      <w:pPr>
        <w:rPr>
          <w:sz w:val="16"/>
        </w:rPr>
      </w:pPr>
      <w:r w:rsidRPr="00750E5E">
        <w:rPr>
          <w:rStyle w:val="StyleUnderline"/>
        </w:rPr>
        <w:t>For</w:t>
      </w:r>
      <w:r w:rsidRPr="00750E5E">
        <w:rPr>
          <w:sz w:val="16"/>
        </w:rPr>
        <w:t xml:space="preserve"> several of </w:t>
      </w:r>
      <w:r w:rsidRPr="00750E5E">
        <w:rPr>
          <w:rStyle w:val="StyleUnderline"/>
        </w:rPr>
        <w:t>the world's richest countries</w:t>
      </w:r>
      <w:r w:rsidRPr="00750E5E">
        <w:rPr>
          <w:sz w:val="16"/>
        </w:rPr>
        <w:t xml:space="preserve">, including Germany, Italy, France, the UK, and the US, graphs of consumption-based carbon </w:t>
      </w:r>
      <w:r w:rsidRPr="00832ACD">
        <w:rPr>
          <w:rStyle w:val="StyleUnderline"/>
          <w:highlight w:val="cyan"/>
        </w:rPr>
        <w:t xml:space="preserve">emissions </w:t>
      </w:r>
      <w:r w:rsidRPr="00832ACD">
        <w:rPr>
          <w:rStyle w:val="Emphasis"/>
          <w:highlight w:val="cyan"/>
        </w:rPr>
        <w:t>follow</w:t>
      </w:r>
      <w:r w:rsidRPr="00832ACD">
        <w:rPr>
          <w:rStyle w:val="StyleUnderline"/>
          <w:highlight w:val="cyan"/>
        </w:rPr>
        <w:t xml:space="preserve"> the</w:t>
      </w:r>
      <w:r w:rsidRPr="00750E5E">
        <w:rPr>
          <w:sz w:val="16"/>
        </w:rPr>
        <w:t xml:space="preserve"> familiar </w:t>
      </w:r>
      <w:r w:rsidRPr="00832ACD">
        <w:rPr>
          <w:rStyle w:val="StyleUnderline"/>
          <w:highlight w:val="cyan"/>
        </w:rPr>
        <w:t>EKC</w:t>
      </w:r>
      <w:r w:rsidRPr="00750E5E">
        <w:rPr>
          <w:sz w:val="16"/>
        </w:rPr>
        <w:t>. The US, for example, has 22reduced its total (not per capita) consumption-based CO2 emissions by more than 13 percent since 2007.</w:t>
      </w:r>
    </w:p>
    <w:p w14:paraId="177C8F8E" w14:textId="77777777" w:rsidR="000B0449" w:rsidRPr="00750E5E" w:rsidRDefault="000B0449" w:rsidP="000B0449">
      <w:pPr>
        <w:rPr>
          <w:sz w:val="16"/>
        </w:rPr>
      </w:pPr>
      <w:r w:rsidRPr="00750E5E">
        <w:rPr>
          <w:sz w:val="16"/>
        </w:rPr>
        <w:t xml:space="preserve">These </w:t>
      </w:r>
      <w:r w:rsidRPr="00750E5E">
        <w:rPr>
          <w:rStyle w:val="StyleUnderline"/>
        </w:rPr>
        <w:t>reductions</w:t>
      </w:r>
      <w:r w:rsidRPr="00750E5E">
        <w:rPr>
          <w:sz w:val="16"/>
        </w:rPr>
        <w:t xml:space="preserve"> are not mainly due to enhanced regulation. Instead, they've </w:t>
      </w:r>
      <w:r w:rsidRPr="00750E5E">
        <w:rPr>
          <w:rStyle w:val="StyleUnderline"/>
        </w:rPr>
        <w:t xml:space="preserve">come about </w:t>
      </w:r>
      <w:r w:rsidRPr="00832ACD">
        <w:rPr>
          <w:rStyle w:val="StyleUnderline"/>
          <w:highlight w:val="cyan"/>
        </w:rPr>
        <w:t xml:space="preserve">because of </w:t>
      </w:r>
      <w:r w:rsidRPr="000D180B">
        <w:rPr>
          <w:rStyle w:val="StyleUnderline"/>
        </w:rPr>
        <w:t>a</w:t>
      </w:r>
      <w:r w:rsidRPr="00750E5E">
        <w:rPr>
          <w:rStyle w:val="StyleUnderline"/>
        </w:rPr>
        <w:t xml:space="preserve"> combination of </w:t>
      </w:r>
      <w:r w:rsidRPr="00832ACD">
        <w:rPr>
          <w:rStyle w:val="Emphasis"/>
          <w:highlight w:val="cyan"/>
        </w:rPr>
        <w:t>tech progress</w:t>
      </w:r>
      <w:r w:rsidRPr="00832ACD">
        <w:rPr>
          <w:rStyle w:val="StyleUnderline"/>
          <w:highlight w:val="cyan"/>
        </w:rPr>
        <w:t xml:space="preserve"> and </w:t>
      </w:r>
      <w:r w:rsidRPr="00832ACD">
        <w:rPr>
          <w:rStyle w:val="Emphasis"/>
          <w:highlight w:val="cyan"/>
        </w:rPr>
        <w:t>market forces</w:t>
      </w:r>
      <w:r w:rsidRPr="00750E5E">
        <w:rPr>
          <w:sz w:val="16"/>
        </w:rPr>
        <w:t xml:space="preserve">. </w:t>
      </w:r>
      <w:r w:rsidRPr="00832ACD">
        <w:rPr>
          <w:rStyle w:val="StyleUnderline"/>
          <w:highlight w:val="cyan"/>
        </w:rPr>
        <w:t>Solar and wind</w:t>
      </w:r>
      <w:r w:rsidRPr="00750E5E">
        <w:rPr>
          <w:rStyle w:val="StyleUnderline"/>
        </w:rPr>
        <w:t xml:space="preserve"> power have become </w:t>
      </w:r>
      <w:r w:rsidRPr="00185267">
        <w:rPr>
          <w:rStyle w:val="Emphasis"/>
        </w:rPr>
        <w:t xml:space="preserve">much </w:t>
      </w:r>
      <w:r w:rsidRPr="00832ACD">
        <w:rPr>
          <w:rStyle w:val="Emphasis"/>
          <w:highlight w:val="cyan"/>
        </w:rPr>
        <w:t>cheaper</w:t>
      </w:r>
      <w:r w:rsidRPr="00750E5E">
        <w:rPr>
          <w:sz w:val="16"/>
        </w:rPr>
        <w:t xml:space="preserve"> in recent years </w:t>
      </w:r>
      <w:r w:rsidRPr="00832ACD">
        <w:rPr>
          <w:rStyle w:val="StyleUnderline"/>
          <w:highlight w:val="cyan"/>
        </w:rPr>
        <w:t>and</w:t>
      </w:r>
      <w:r w:rsidRPr="00750E5E">
        <w:rPr>
          <w:rStyle w:val="StyleUnderline"/>
        </w:rPr>
        <w:t xml:space="preserve"> have </w:t>
      </w:r>
      <w:r w:rsidRPr="00832ACD">
        <w:rPr>
          <w:rStyle w:val="Emphasis"/>
          <w:highlight w:val="cyan"/>
        </w:rPr>
        <w:t>displaced</w:t>
      </w:r>
      <w:r w:rsidRPr="00832ACD">
        <w:rPr>
          <w:rStyle w:val="StyleUnderline"/>
          <w:highlight w:val="cyan"/>
        </w:rPr>
        <w:t xml:space="preserve"> coal</w:t>
      </w:r>
      <w:r w:rsidRPr="00750E5E">
        <w:rPr>
          <w:sz w:val="16"/>
        </w:rPr>
        <w:t xml:space="preserve"> for electricity generation. </w:t>
      </w:r>
      <w:r w:rsidRPr="00750E5E">
        <w:rPr>
          <w:rStyle w:val="StyleUnderline"/>
        </w:rPr>
        <w:t>Natural gas</w:t>
      </w:r>
      <w:r w:rsidRPr="00750E5E">
        <w:rPr>
          <w:sz w:val="16"/>
        </w:rPr>
        <w:t xml:space="preserve">, which when burned emits fewer greenhouse gases per unit of energy than does coal (even after taking methane leakage into account), </w:t>
      </w:r>
      <w:r w:rsidRPr="00750E5E">
        <w:rPr>
          <w:rStyle w:val="StyleUnderline"/>
        </w:rPr>
        <w:t>has</w:t>
      </w:r>
      <w:r w:rsidRPr="00750E5E">
        <w:rPr>
          <w:sz w:val="16"/>
        </w:rPr>
        <w:t xml:space="preserve"> also </w:t>
      </w:r>
      <w:r w:rsidRPr="00750E5E">
        <w:rPr>
          <w:rStyle w:val="StyleUnderline"/>
        </w:rPr>
        <w:t xml:space="preserve">become </w:t>
      </w:r>
      <w:r w:rsidRPr="00185267">
        <w:rPr>
          <w:rStyle w:val="Emphasis"/>
        </w:rPr>
        <w:t>much cheaper</w:t>
      </w:r>
      <w:r w:rsidRPr="00750E5E">
        <w:rPr>
          <w:rStyle w:val="StyleUnderline"/>
        </w:rPr>
        <w:t xml:space="preserve"> and </w:t>
      </w:r>
      <w:r w:rsidRPr="00185267">
        <w:rPr>
          <w:rStyle w:val="Emphasis"/>
        </w:rPr>
        <w:t>more abundant</w:t>
      </w:r>
      <w:r w:rsidRPr="00750E5E">
        <w:rPr>
          <w:sz w:val="16"/>
        </w:rPr>
        <w:t xml:space="preserve"> in the US as a result of the fracking revolution.</w:t>
      </w:r>
    </w:p>
    <w:p w14:paraId="209BF51B" w14:textId="77777777" w:rsidR="000B0449" w:rsidRPr="00750E5E" w:rsidRDefault="000B0449" w:rsidP="000B0449">
      <w:pPr>
        <w:rPr>
          <w:sz w:val="16"/>
        </w:rPr>
      </w:pPr>
      <w:r w:rsidRPr="00750E5E">
        <w:rPr>
          <w:sz w:val="16"/>
        </w:rPr>
        <w:t>To ensure that these greenhouse gas declines continue to spread and accelerate, we should apply the lessons we've learned from previous pollution reduction success. In particular, we should make it expensive to emit carbon, then watch the emitters work hard to reduce this expense. The best way to do this is with a carbon dividend, which is a tax on carbon emissions where the revenues are not kept by the government but instead are rebated to people as a dividend. William Nordhaus won the 2018 Nobel Prize in economics in part for his work on the carbon dividend, and an open letter advocating its implementation in the US has been signed by more than 3,500 economists. It's an idea whose time has come.</w:t>
      </w:r>
    </w:p>
    <w:p w14:paraId="1A16E155" w14:textId="77777777" w:rsidR="000B0449" w:rsidRPr="00750E5E" w:rsidRDefault="000B0449" w:rsidP="000B0449">
      <w:pPr>
        <w:rPr>
          <w:sz w:val="16"/>
        </w:rPr>
      </w:pPr>
      <w:r w:rsidRPr="00750E5E">
        <w:rPr>
          <w:sz w:val="16"/>
        </w:rPr>
        <w:t>How We Learned to Lighten Up</w:t>
      </w:r>
    </w:p>
    <w:p w14:paraId="7ACF2928" w14:textId="77777777" w:rsidR="000B0449" w:rsidRPr="00750E5E" w:rsidRDefault="000B0449" w:rsidP="000B0449">
      <w:pPr>
        <w:rPr>
          <w:sz w:val="16"/>
        </w:rPr>
      </w:pPr>
      <w:r w:rsidRPr="00750E5E">
        <w:rPr>
          <w:rStyle w:val="StyleUnderline"/>
        </w:rPr>
        <w:t>Tech progress and price pressure</w:t>
      </w:r>
      <w:r w:rsidRPr="00750E5E">
        <w:rPr>
          <w:sz w:val="16"/>
        </w:rPr>
        <w:t xml:space="preserve"> </w:t>
      </w:r>
      <w:r w:rsidRPr="00750E5E">
        <w:rPr>
          <w:rStyle w:val="StyleUnderline"/>
        </w:rPr>
        <w:t>are</w:t>
      </w:r>
      <w:r w:rsidRPr="00750E5E">
        <w:rPr>
          <w:sz w:val="16"/>
        </w:rPr>
        <w:t xml:space="preserve">n't just leading to the demise of coal. They're also </w:t>
      </w:r>
      <w:r w:rsidRPr="00750E5E">
        <w:rPr>
          <w:rStyle w:val="StyleUnderline"/>
        </w:rPr>
        <w:t xml:space="preserve">causing us to </w:t>
      </w:r>
      <w:r w:rsidRPr="00185267">
        <w:rPr>
          <w:rStyle w:val="Emphasis"/>
        </w:rPr>
        <w:t>exploit the planet less</w:t>
      </w:r>
      <w:r w:rsidRPr="00750E5E">
        <w:rPr>
          <w:rStyle w:val="StyleUnderline"/>
        </w:rPr>
        <w:t xml:space="preserve"> in many other important ways</w:t>
      </w:r>
      <w:r w:rsidRPr="00750E5E">
        <w:rPr>
          <w:sz w:val="16"/>
        </w:rPr>
        <w:t xml:space="preserve">, </w:t>
      </w:r>
      <w:r w:rsidRPr="00750E5E">
        <w:rPr>
          <w:rStyle w:val="StyleUnderline"/>
        </w:rPr>
        <w:t>even as growth continues</w:t>
      </w:r>
      <w:r w:rsidRPr="00750E5E">
        <w:rPr>
          <w:sz w:val="16"/>
        </w:rPr>
        <w:t xml:space="preserve">. In other words, EKCs are not just about pollution </w:t>
      </w:r>
      <w:proofErr w:type="gramStart"/>
      <w:r w:rsidRPr="00750E5E">
        <w:rPr>
          <w:sz w:val="16"/>
        </w:rPr>
        <w:t>any more</w:t>
      </w:r>
      <w:proofErr w:type="gramEnd"/>
      <w:r w:rsidRPr="00750E5E">
        <w:rPr>
          <w:sz w:val="16"/>
        </w:rPr>
        <w:t>.</w:t>
      </w:r>
    </w:p>
    <w:p w14:paraId="786AD4F8" w14:textId="77777777" w:rsidR="000B0449" w:rsidRPr="00750E5E" w:rsidRDefault="000B0449" w:rsidP="000B0449">
      <w:pPr>
        <w:rPr>
          <w:sz w:val="16"/>
        </w:rPr>
      </w:pPr>
      <w:r w:rsidRPr="00750E5E">
        <w:rPr>
          <w:rStyle w:val="StyleUnderline"/>
        </w:rPr>
        <w:t>A good place to start</w:t>
      </w:r>
      <w:r w:rsidRPr="00750E5E">
        <w:rPr>
          <w:sz w:val="16"/>
        </w:rPr>
        <w:t xml:space="preserve"> examining this broad phenomenon of getting more from less </w:t>
      </w:r>
      <w:r w:rsidRPr="00750E5E">
        <w:rPr>
          <w:rStyle w:val="StyleUnderline"/>
        </w:rPr>
        <w:t xml:space="preserve">is </w:t>
      </w:r>
      <w:r w:rsidRPr="00185267">
        <w:rPr>
          <w:rStyle w:val="Emphasis"/>
        </w:rPr>
        <w:t xml:space="preserve">US </w:t>
      </w:r>
      <w:r w:rsidRPr="000D180B">
        <w:rPr>
          <w:rStyle w:val="Emphasis"/>
        </w:rPr>
        <w:t>agriculture</w:t>
      </w:r>
      <w:r w:rsidRPr="00750E5E">
        <w:rPr>
          <w:sz w:val="16"/>
        </w:rPr>
        <w:t xml:space="preserve">, where we have decades of data on both outputs—crop tonnage—and the key inputs of cropland, water, and fertilizer. Domestic </w:t>
      </w:r>
      <w:r w:rsidRPr="00832ACD">
        <w:rPr>
          <w:rStyle w:val="StyleUnderline"/>
          <w:highlight w:val="cyan"/>
        </w:rPr>
        <w:t>crop tonnage has risen</w:t>
      </w:r>
      <w:r w:rsidRPr="00750E5E">
        <w:rPr>
          <w:rStyle w:val="StyleUnderline"/>
        </w:rPr>
        <w:t xml:space="preserve"> steadily</w:t>
      </w:r>
      <w:r w:rsidRPr="00750E5E">
        <w:rPr>
          <w:sz w:val="16"/>
        </w:rPr>
        <w:t xml:space="preserve"> over the years and in 2015 was more than 55 percent higher than in 1980. Over that same period, though, total </w:t>
      </w:r>
      <w:r w:rsidRPr="00832ACD">
        <w:rPr>
          <w:rStyle w:val="StyleUnderline"/>
          <w:highlight w:val="cyan"/>
        </w:rPr>
        <w:t>water used</w:t>
      </w:r>
      <w:r w:rsidRPr="00750E5E">
        <w:rPr>
          <w:sz w:val="16"/>
        </w:rPr>
        <w:t xml:space="preserve"> for irrigation </w:t>
      </w:r>
      <w:r w:rsidRPr="00832ACD">
        <w:rPr>
          <w:rStyle w:val="StyleUnderline"/>
          <w:highlight w:val="cyan"/>
        </w:rPr>
        <w:t>declined</w:t>
      </w:r>
      <w:r w:rsidRPr="00750E5E">
        <w:rPr>
          <w:rStyle w:val="StyleUnderline"/>
        </w:rPr>
        <w:t xml:space="preserve"> by </w:t>
      </w:r>
      <w:r w:rsidRPr="00832ACD">
        <w:rPr>
          <w:rStyle w:val="Emphasis"/>
          <w:highlight w:val="cyan"/>
        </w:rPr>
        <w:t>18 percent</w:t>
      </w:r>
      <w:r w:rsidRPr="00750E5E">
        <w:rPr>
          <w:sz w:val="16"/>
        </w:rPr>
        <w:t xml:space="preserve">, </w:t>
      </w:r>
      <w:r w:rsidRPr="00750E5E">
        <w:rPr>
          <w:rStyle w:val="StyleUnderline"/>
        </w:rPr>
        <w:t xml:space="preserve">total </w:t>
      </w:r>
      <w:r w:rsidRPr="00832ACD">
        <w:rPr>
          <w:rStyle w:val="StyleUnderline"/>
          <w:highlight w:val="cyan"/>
        </w:rPr>
        <w:t>cropland</w:t>
      </w:r>
      <w:r w:rsidRPr="00750E5E">
        <w:rPr>
          <w:rStyle w:val="StyleUnderline"/>
        </w:rPr>
        <w:t xml:space="preserve"> by </w:t>
      </w:r>
      <w:r w:rsidRPr="00832ACD">
        <w:rPr>
          <w:rStyle w:val="Emphasis"/>
          <w:highlight w:val="cyan"/>
        </w:rPr>
        <w:t>more than 7</w:t>
      </w:r>
      <w:r w:rsidRPr="00185267">
        <w:rPr>
          <w:rStyle w:val="Emphasis"/>
        </w:rPr>
        <w:t xml:space="preserve"> percent</w:t>
      </w:r>
      <w:r w:rsidRPr="00750E5E">
        <w:rPr>
          <w:sz w:val="16"/>
        </w:rPr>
        <w:t xml:space="preserve">. That is, over that 35-year period, US </w:t>
      </w:r>
      <w:r w:rsidRPr="00750E5E">
        <w:rPr>
          <w:rStyle w:val="StyleUnderline"/>
        </w:rPr>
        <w:t xml:space="preserve">crop agriculture increased its output by </w:t>
      </w:r>
      <w:r w:rsidRPr="00185267">
        <w:rPr>
          <w:rStyle w:val="Emphasis"/>
        </w:rPr>
        <w:t>more than half</w:t>
      </w:r>
      <w:r w:rsidRPr="00750E5E">
        <w:rPr>
          <w:rStyle w:val="StyleUnderline"/>
        </w:rPr>
        <w:t xml:space="preserve"> while </w:t>
      </w:r>
      <w:r w:rsidRPr="00832ACD">
        <w:rPr>
          <w:rStyle w:val="StyleUnderline"/>
          <w:highlight w:val="cyan"/>
        </w:rPr>
        <w:t>giving</w:t>
      </w:r>
      <w:r w:rsidRPr="00750E5E">
        <w:rPr>
          <w:rStyle w:val="StyleUnderline"/>
        </w:rPr>
        <w:t xml:space="preserve"> an area of </w:t>
      </w:r>
      <w:r w:rsidRPr="00832ACD">
        <w:rPr>
          <w:rStyle w:val="StyleUnderline"/>
          <w:highlight w:val="cyan"/>
        </w:rPr>
        <w:t xml:space="preserve">land </w:t>
      </w:r>
      <w:r w:rsidRPr="00832ACD">
        <w:rPr>
          <w:rStyle w:val="Emphasis"/>
          <w:highlight w:val="cyan"/>
        </w:rPr>
        <w:t>larger than Indiana</w:t>
      </w:r>
      <w:r w:rsidRPr="00832ACD">
        <w:rPr>
          <w:rStyle w:val="StyleUnderline"/>
          <w:highlight w:val="cyan"/>
        </w:rPr>
        <w:t xml:space="preserve"> back</w:t>
      </w:r>
      <w:r w:rsidRPr="00750E5E">
        <w:rPr>
          <w:rStyle w:val="StyleUnderline"/>
        </w:rPr>
        <w:t xml:space="preserve"> to nature </w:t>
      </w:r>
      <w:r w:rsidRPr="00832ACD">
        <w:rPr>
          <w:rStyle w:val="StyleUnderline"/>
          <w:highlight w:val="cyan"/>
        </w:rPr>
        <w:t>and</w:t>
      </w:r>
      <w:r w:rsidRPr="00750E5E">
        <w:rPr>
          <w:rStyle w:val="StyleUnderline"/>
        </w:rPr>
        <w:t xml:space="preserve"> eventually </w:t>
      </w:r>
      <w:r w:rsidRPr="00832ACD">
        <w:rPr>
          <w:rStyle w:val="StyleUnderline"/>
          <w:highlight w:val="cyan"/>
        </w:rPr>
        <w:t xml:space="preserve">using a </w:t>
      </w:r>
      <w:r w:rsidRPr="00832ACD">
        <w:rPr>
          <w:rStyle w:val="Emphasis"/>
          <w:highlight w:val="cyan"/>
        </w:rPr>
        <w:t>Lake Champlain</w:t>
      </w:r>
      <w:r w:rsidRPr="00832ACD">
        <w:rPr>
          <w:rStyle w:val="StyleUnderline"/>
          <w:highlight w:val="cyan"/>
        </w:rPr>
        <w:t xml:space="preserve"> less water each year</w:t>
      </w:r>
      <w:r w:rsidRPr="00750E5E">
        <w:rPr>
          <w:sz w:val="16"/>
        </w:rPr>
        <w:t xml:space="preserve">. </w:t>
      </w:r>
      <w:r w:rsidRPr="00750E5E">
        <w:rPr>
          <w:rStyle w:val="StyleUnderline"/>
        </w:rPr>
        <w:t>This was not accomplished by increasing fertilizer use</w:t>
      </w:r>
      <w:r w:rsidRPr="00750E5E">
        <w:rPr>
          <w:sz w:val="16"/>
        </w:rPr>
        <w:t>; total US fertilizer consumption in 2014 (the most recent year for which data are available) was within 2 percent of its 1980 level.</w:t>
      </w:r>
    </w:p>
    <w:p w14:paraId="35792E99" w14:textId="77777777" w:rsidR="000B0449" w:rsidRPr="00750E5E" w:rsidRDefault="000B0449" w:rsidP="000B0449">
      <w:pPr>
        <w:rPr>
          <w:sz w:val="16"/>
        </w:rPr>
      </w:pPr>
      <w:r w:rsidRPr="00750E5E">
        <w:rPr>
          <w:sz w:val="16"/>
        </w:rPr>
        <w:t>The three main fertilizers of nitrogen, potassium, and phosphorus (</w:t>
      </w:r>
      <w:r w:rsidRPr="00832ACD">
        <w:rPr>
          <w:rStyle w:val="Emphasis"/>
          <w:highlight w:val="cyan"/>
        </w:rPr>
        <w:t>NKP</w:t>
      </w:r>
      <w:r w:rsidRPr="00750E5E">
        <w:rPr>
          <w:sz w:val="16"/>
        </w:rPr>
        <w:t xml:space="preserve">) are an interesting case study. Their total US </w:t>
      </w:r>
      <w:r w:rsidRPr="00832ACD">
        <w:rPr>
          <w:rStyle w:val="StyleUnderline"/>
          <w:highlight w:val="cyan"/>
        </w:rPr>
        <w:t>consumption</w:t>
      </w:r>
      <w:r w:rsidRPr="00750E5E">
        <w:rPr>
          <w:sz w:val="16"/>
        </w:rPr>
        <w:t xml:space="preserve"> (once other uses in addition to agriculture are </w:t>
      </w:r>
      <w:proofErr w:type="gramStart"/>
      <w:r w:rsidRPr="00750E5E">
        <w:rPr>
          <w:sz w:val="16"/>
        </w:rPr>
        <w:t>taken into account</w:t>
      </w:r>
      <w:proofErr w:type="gramEnd"/>
      <w:r w:rsidRPr="00750E5E">
        <w:rPr>
          <w:sz w:val="16"/>
        </w:rPr>
        <w:t xml:space="preserve">) </w:t>
      </w:r>
      <w:r w:rsidRPr="00750E5E">
        <w:rPr>
          <w:rStyle w:val="StyleUnderline"/>
        </w:rPr>
        <w:t xml:space="preserve">has </w:t>
      </w:r>
      <w:r w:rsidRPr="00832ACD">
        <w:rPr>
          <w:rStyle w:val="Emphasis"/>
          <w:highlight w:val="cyan"/>
        </w:rPr>
        <w:t>declined by 23 percent</w:t>
      </w:r>
      <w:r w:rsidRPr="00750E5E">
        <w:rPr>
          <w:rStyle w:val="StyleUnderline"/>
        </w:rPr>
        <w:t xml:space="preserve"> since 1980</w:t>
      </w:r>
      <w:r w:rsidRPr="00750E5E">
        <w:rPr>
          <w:sz w:val="16"/>
        </w:rPr>
        <w:t xml:space="preserve">, according to the United States Geological Survey. Yet some within the degrowth movement find ways to argue that these declines are also an illusion. These materials thus serve to clearly illustrate the differences in methodology, evidence, and worldview between ecomodernists like myself and </w:t>
      </w:r>
      <w:proofErr w:type="spellStart"/>
      <w:r w:rsidRPr="00750E5E">
        <w:rPr>
          <w:sz w:val="16"/>
        </w:rPr>
        <w:t>degrowthers</w:t>
      </w:r>
      <w:proofErr w:type="spellEnd"/>
      <w:r w:rsidRPr="00750E5E">
        <w:rPr>
          <w:sz w:val="16"/>
        </w:rPr>
        <w:t>.</w:t>
      </w:r>
    </w:p>
    <w:p w14:paraId="04FD6AD8" w14:textId="77777777" w:rsidR="000B0449" w:rsidRPr="00750E5E" w:rsidRDefault="000B0449" w:rsidP="000B0449">
      <w:pPr>
        <w:rPr>
          <w:sz w:val="16"/>
        </w:rPr>
      </w:pPr>
      <w:r w:rsidRPr="00750E5E">
        <w:rPr>
          <w:sz w:val="16"/>
        </w:rPr>
        <w:t xml:space="preserve">The USGS tracks annual domestic production, imports, and exports of NKP and uses these figures to calculate “apparent consumption” each year. Consumption of each of the three resources has declined by 16 percent or more from their peaks, which occurred no later than 1998. </w:t>
      </w:r>
      <w:r w:rsidRPr="00750E5E">
        <w:rPr>
          <w:rStyle w:val="StyleUnderline"/>
        </w:rPr>
        <w:t xml:space="preserve">This seems like a </w:t>
      </w:r>
      <w:r w:rsidRPr="00185267">
        <w:rPr>
          <w:rStyle w:val="Emphasis"/>
        </w:rPr>
        <w:t>clear</w:t>
      </w:r>
      <w:r w:rsidRPr="00750E5E">
        <w:rPr>
          <w:rStyle w:val="StyleUnderline"/>
        </w:rPr>
        <w:t xml:space="preserve"> and </w:t>
      </w:r>
      <w:r w:rsidRPr="00185267">
        <w:rPr>
          <w:rStyle w:val="Emphasis"/>
        </w:rPr>
        <w:t>convincing example</w:t>
      </w:r>
      <w:r w:rsidRPr="00750E5E">
        <w:rPr>
          <w:rStyle w:val="StyleUnderline"/>
        </w:rPr>
        <w:t xml:space="preserve"> of dematerialization—getting </w:t>
      </w:r>
      <w:r w:rsidRPr="00185267">
        <w:rPr>
          <w:rStyle w:val="Emphasis"/>
        </w:rPr>
        <w:t>more output</w:t>
      </w:r>
      <w:r w:rsidRPr="00750E5E">
        <w:rPr>
          <w:rStyle w:val="StyleUnderline"/>
        </w:rPr>
        <w:t xml:space="preserve"> from </w:t>
      </w:r>
      <w:r w:rsidRPr="00185267">
        <w:rPr>
          <w:rStyle w:val="Emphasis"/>
        </w:rPr>
        <w:t>fewer material inputs</w:t>
      </w:r>
      <w:r w:rsidRPr="00750E5E">
        <w:rPr>
          <w:sz w:val="16"/>
        </w:rPr>
        <w:t>.</w:t>
      </w:r>
    </w:p>
    <w:p w14:paraId="08F889FC" w14:textId="77777777" w:rsidR="000B0449" w:rsidRPr="00750E5E" w:rsidRDefault="000B0449" w:rsidP="000B0449">
      <w:pPr>
        <w:rPr>
          <w:sz w:val="16"/>
        </w:rPr>
      </w:pPr>
      <w:r w:rsidRPr="00750E5E">
        <w:rPr>
          <w:sz w:val="16"/>
        </w:rPr>
        <w:t xml:space="preserve">As I argue in my book More </w:t>
      </w:r>
      <w:proofErr w:type="gramStart"/>
      <w:r w:rsidRPr="00750E5E">
        <w:rPr>
          <w:sz w:val="16"/>
        </w:rPr>
        <w:t>From</w:t>
      </w:r>
      <w:proofErr w:type="gramEnd"/>
      <w:r w:rsidRPr="00750E5E">
        <w:rPr>
          <w:sz w:val="16"/>
        </w:rPr>
        <w:t xml:space="preserve"> Less, </w:t>
      </w:r>
      <w:r w:rsidRPr="00832ACD">
        <w:rPr>
          <w:rStyle w:val="StyleUnderline"/>
          <w:highlight w:val="cyan"/>
        </w:rPr>
        <w:t>dematerialization</w:t>
      </w:r>
      <w:r w:rsidRPr="00750E5E">
        <w:rPr>
          <w:sz w:val="16"/>
        </w:rPr>
        <w:t xml:space="preserve"> doesn’t happen for any complicated or idiosyncratic reason. It </w:t>
      </w:r>
      <w:r w:rsidRPr="00832ACD">
        <w:rPr>
          <w:rStyle w:val="StyleUnderline"/>
          <w:highlight w:val="cyan"/>
        </w:rPr>
        <w:t xml:space="preserve">happens because resources </w:t>
      </w:r>
      <w:r w:rsidRPr="00832ACD">
        <w:rPr>
          <w:rStyle w:val="Emphasis"/>
          <w:highlight w:val="cyan"/>
        </w:rPr>
        <w:t>cost money</w:t>
      </w:r>
      <w:r w:rsidRPr="00832ACD">
        <w:rPr>
          <w:rStyle w:val="StyleUnderline"/>
          <w:highlight w:val="cyan"/>
        </w:rPr>
        <w:t xml:space="preserve"> that companies </w:t>
      </w:r>
      <w:r w:rsidRPr="00832ACD">
        <w:rPr>
          <w:rStyle w:val="Emphasis"/>
          <w:highlight w:val="cyan"/>
        </w:rPr>
        <w:t>would rather not spend</w:t>
      </w:r>
      <w:r w:rsidRPr="00750E5E">
        <w:rPr>
          <w:sz w:val="16"/>
        </w:rPr>
        <w:t xml:space="preserve">, </w:t>
      </w:r>
      <w:r w:rsidRPr="00750E5E">
        <w:rPr>
          <w:rStyle w:val="StyleUnderline"/>
        </w:rPr>
        <w:t xml:space="preserve">and </w:t>
      </w:r>
      <w:r w:rsidRPr="00832ACD">
        <w:rPr>
          <w:rStyle w:val="StyleUnderline"/>
          <w:highlight w:val="cyan"/>
        </w:rPr>
        <w:t>tech</w:t>
      </w:r>
      <w:r w:rsidRPr="00750E5E">
        <w:rPr>
          <w:rStyle w:val="StyleUnderline"/>
        </w:rPr>
        <w:t xml:space="preserve"> progress keeps </w:t>
      </w:r>
      <w:r w:rsidRPr="00832ACD">
        <w:rPr>
          <w:rStyle w:val="StyleUnderline"/>
          <w:highlight w:val="cyan"/>
        </w:rPr>
        <w:t>open</w:t>
      </w:r>
      <w:r w:rsidRPr="00750E5E">
        <w:rPr>
          <w:rStyle w:val="StyleUnderline"/>
        </w:rPr>
        <w:t xml:space="preserve">ing up </w:t>
      </w:r>
      <w:r w:rsidRPr="00832ACD">
        <w:rPr>
          <w:rStyle w:val="Emphasis"/>
          <w:highlight w:val="cyan"/>
        </w:rPr>
        <w:t>new ways</w:t>
      </w:r>
      <w:r w:rsidRPr="00832ACD">
        <w:rPr>
          <w:rStyle w:val="StyleUnderline"/>
          <w:highlight w:val="cyan"/>
        </w:rPr>
        <w:t xml:space="preserve"> to produce more</w:t>
      </w:r>
      <w:r w:rsidRPr="00750E5E">
        <w:rPr>
          <w:rStyle w:val="StyleUnderline"/>
        </w:rPr>
        <w:t xml:space="preserve"> output</w:t>
      </w:r>
      <w:r w:rsidRPr="00750E5E">
        <w:rPr>
          <w:sz w:val="16"/>
        </w:rPr>
        <w:t xml:space="preserve"> (like crops) </w:t>
      </w:r>
      <w:r w:rsidRPr="00832ACD">
        <w:rPr>
          <w:rStyle w:val="StyleUnderline"/>
          <w:highlight w:val="cyan"/>
        </w:rPr>
        <w:t>while spending less</w:t>
      </w:r>
      <w:r w:rsidRPr="00750E5E">
        <w:rPr>
          <w:rStyle w:val="StyleUnderline"/>
        </w:rPr>
        <w:t xml:space="preserve"> on material inputs</w:t>
      </w:r>
      <w:r w:rsidRPr="00750E5E">
        <w:rPr>
          <w:sz w:val="16"/>
        </w:rPr>
        <w:t xml:space="preserve"> (like fertilizers). Modern </w:t>
      </w:r>
      <w:r w:rsidRPr="00750E5E">
        <w:rPr>
          <w:rStyle w:val="StyleUnderline"/>
        </w:rPr>
        <w:t xml:space="preserve">digital technologies are so good at helping producers get more from less that they're now allowing the US and other technologically sophisticated countries to </w:t>
      </w:r>
      <w:r w:rsidRPr="00185267">
        <w:rPr>
          <w:rStyle w:val="Emphasis"/>
        </w:rPr>
        <w:t>use less</w:t>
      </w:r>
      <w:r w:rsidRPr="00750E5E">
        <w:rPr>
          <w:rStyle w:val="StyleUnderline"/>
        </w:rPr>
        <w:t xml:space="preserve"> in total of important materials like NKP</w:t>
      </w:r>
      <w:r w:rsidRPr="00750E5E">
        <w:rPr>
          <w:sz w:val="16"/>
        </w:rPr>
        <w:t>.</w:t>
      </w:r>
    </w:p>
    <w:p w14:paraId="41D22DC9" w14:textId="77777777" w:rsidR="000B0449" w:rsidRPr="00750E5E" w:rsidRDefault="000B0449" w:rsidP="000B0449">
      <w:pPr>
        <w:rPr>
          <w:sz w:val="16"/>
        </w:rPr>
      </w:pPr>
      <w:r w:rsidRPr="00832ACD">
        <w:rPr>
          <w:rStyle w:val="Emphasis"/>
          <w:highlight w:val="cyan"/>
        </w:rPr>
        <w:t>Forest products</w:t>
      </w:r>
      <w:r w:rsidRPr="00750E5E">
        <w:rPr>
          <w:rStyle w:val="StyleUnderline"/>
        </w:rPr>
        <w:t xml:space="preserve"> provide </w:t>
      </w:r>
      <w:r w:rsidRPr="00832ACD">
        <w:rPr>
          <w:rStyle w:val="StyleUnderline"/>
          <w:highlight w:val="cyan"/>
        </w:rPr>
        <w:t xml:space="preserve">another </w:t>
      </w:r>
      <w:r w:rsidRPr="000D180B">
        <w:rPr>
          <w:rStyle w:val="Emphasis"/>
        </w:rPr>
        <w:t xml:space="preserve">clear </w:t>
      </w:r>
      <w:r w:rsidRPr="00832ACD">
        <w:rPr>
          <w:rStyle w:val="Emphasis"/>
          <w:highlight w:val="cyan"/>
        </w:rPr>
        <w:t>example</w:t>
      </w:r>
      <w:r w:rsidRPr="00750E5E">
        <w:rPr>
          <w:rStyle w:val="StyleUnderline"/>
        </w:rPr>
        <w:t xml:space="preserve"> of dematerialization</w:t>
      </w:r>
      <w:r w:rsidRPr="00750E5E">
        <w:rPr>
          <w:sz w:val="16"/>
        </w:rPr>
        <w:t xml:space="preserve"> in the US. Total annual domestic </w:t>
      </w:r>
      <w:r w:rsidRPr="00750E5E">
        <w:rPr>
          <w:rStyle w:val="StyleUnderline"/>
        </w:rPr>
        <w:t xml:space="preserve">consumption of </w:t>
      </w:r>
      <w:r w:rsidRPr="00185267">
        <w:rPr>
          <w:rStyle w:val="Emphasis"/>
        </w:rPr>
        <w:t>paper</w:t>
      </w:r>
      <w:r w:rsidRPr="00750E5E">
        <w:rPr>
          <w:sz w:val="16"/>
        </w:rPr>
        <w:t xml:space="preserve"> and paperboard peaked in 1999, </w:t>
      </w:r>
      <w:r w:rsidRPr="00750E5E">
        <w:rPr>
          <w:rStyle w:val="StyleUnderline"/>
        </w:rPr>
        <w:t>and</w:t>
      </w:r>
      <w:r w:rsidRPr="00750E5E">
        <w:rPr>
          <w:sz w:val="16"/>
        </w:rPr>
        <w:t xml:space="preserve"> of </w:t>
      </w:r>
      <w:r w:rsidRPr="00185267">
        <w:rPr>
          <w:rStyle w:val="Emphasis"/>
        </w:rPr>
        <w:t>timber</w:t>
      </w:r>
      <w:r w:rsidRPr="00750E5E">
        <w:rPr>
          <w:sz w:val="16"/>
        </w:rPr>
        <w:t xml:space="preserve"> in 2002. Both totals </w:t>
      </w:r>
      <w:r w:rsidRPr="00750E5E">
        <w:rPr>
          <w:rStyle w:val="StyleUnderline"/>
        </w:rPr>
        <w:t>have</w:t>
      </w:r>
      <w:r w:rsidRPr="00750E5E">
        <w:rPr>
          <w:sz w:val="16"/>
        </w:rPr>
        <w:t xml:space="preserve"> since </w:t>
      </w:r>
      <w:r w:rsidRPr="00185267">
        <w:rPr>
          <w:rStyle w:val="Emphasis"/>
        </w:rPr>
        <w:t>declined</w:t>
      </w:r>
      <w:r w:rsidRPr="00750E5E">
        <w:rPr>
          <w:rStyle w:val="StyleUnderline"/>
        </w:rPr>
        <w:t xml:space="preserve"> by </w:t>
      </w:r>
      <w:r w:rsidRPr="00185267">
        <w:rPr>
          <w:rStyle w:val="Emphasis"/>
        </w:rPr>
        <w:t>more than 20 percent</w:t>
      </w:r>
      <w:r w:rsidRPr="00750E5E">
        <w:rPr>
          <w:sz w:val="16"/>
        </w:rPr>
        <w:t xml:space="preserve">. </w:t>
      </w:r>
      <w:r w:rsidRPr="00750E5E">
        <w:rPr>
          <w:rStyle w:val="StyleUnderline"/>
        </w:rPr>
        <w:t xml:space="preserve">Could these be </w:t>
      </w:r>
      <w:r w:rsidRPr="00185267">
        <w:rPr>
          <w:rStyle w:val="Emphasis"/>
        </w:rPr>
        <w:t>mirages</w:t>
      </w:r>
      <w:r w:rsidRPr="00750E5E">
        <w:rPr>
          <w:rStyle w:val="StyleUnderline"/>
        </w:rPr>
        <w:t xml:space="preserve"> caused by </w:t>
      </w:r>
      <w:r w:rsidRPr="00832ACD">
        <w:rPr>
          <w:rStyle w:val="StyleUnderline"/>
          <w:highlight w:val="cyan"/>
        </w:rPr>
        <w:t>offshoring</w:t>
      </w:r>
      <w:r w:rsidRPr="00750E5E">
        <w:rPr>
          <w:sz w:val="16"/>
        </w:rPr>
        <w:t xml:space="preserve"> that’s not properly captured? </w:t>
      </w:r>
      <w:r w:rsidRPr="00750E5E">
        <w:rPr>
          <w:rStyle w:val="StyleUnderline"/>
        </w:rPr>
        <w:t xml:space="preserve">That’s </w:t>
      </w:r>
      <w:r w:rsidRPr="00185267">
        <w:rPr>
          <w:rStyle w:val="Emphasis"/>
        </w:rPr>
        <w:t xml:space="preserve">highly </w:t>
      </w:r>
      <w:r w:rsidRPr="00832ACD">
        <w:rPr>
          <w:rStyle w:val="Emphasis"/>
          <w:highlight w:val="cyan"/>
        </w:rPr>
        <w:t>unlikely</w:t>
      </w:r>
      <w:r w:rsidRPr="00750E5E">
        <w:rPr>
          <w:sz w:val="16"/>
        </w:rPr>
        <w:t xml:space="preserve">, as </w:t>
      </w:r>
      <w:r w:rsidRPr="00832ACD">
        <w:rPr>
          <w:rStyle w:val="StyleUnderline"/>
          <w:highlight w:val="cyan"/>
        </w:rPr>
        <w:t>the country is</w:t>
      </w:r>
      <w:r w:rsidRPr="00750E5E">
        <w:rPr>
          <w:rStyle w:val="StyleUnderline"/>
        </w:rPr>
        <w:t xml:space="preserve"> now </w:t>
      </w:r>
      <w:r w:rsidRPr="00832ACD">
        <w:rPr>
          <w:rStyle w:val="Emphasis"/>
          <w:highlight w:val="cyan"/>
        </w:rPr>
        <w:t>onshoring</w:t>
      </w:r>
      <w:r w:rsidRPr="00185267">
        <w:rPr>
          <w:rStyle w:val="Emphasis"/>
        </w:rPr>
        <w:t xml:space="preserve"> more</w:t>
      </w:r>
      <w:r w:rsidRPr="00750E5E">
        <w:rPr>
          <w:rStyle w:val="StyleUnderline"/>
        </w:rPr>
        <w:t xml:space="preserve"> than it’s offshoring</w:t>
      </w:r>
      <w:r w:rsidRPr="00750E5E">
        <w:rPr>
          <w:sz w:val="16"/>
        </w:rPr>
        <w:t>. The US has been a net exporter of forest products since 2009 and is now the world’s largest exporter of these materials.</w:t>
      </w:r>
    </w:p>
    <w:p w14:paraId="37335C6D" w14:textId="77777777" w:rsidR="000B0449" w:rsidRPr="00750E5E" w:rsidRDefault="000B0449" w:rsidP="000B0449">
      <w:pPr>
        <w:rPr>
          <w:sz w:val="16"/>
        </w:rPr>
      </w:pPr>
      <w:r w:rsidRPr="00750E5E">
        <w:rPr>
          <w:sz w:val="16"/>
        </w:rPr>
        <w:t xml:space="preserve">Is the US economy also dematerializing its use of metals? Probably, but it’s hard to say for sure. The USGS tallies do show dematerialization in steel, aluminum, copper, and other important metals. But these figures don’t include the metals contained in imports of finished goods like cars and computers. </w:t>
      </w:r>
      <w:r w:rsidRPr="00750E5E">
        <w:rPr>
          <w:rStyle w:val="StyleUnderline"/>
        </w:rPr>
        <w:t>America</w:t>
      </w:r>
      <w:r w:rsidRPr="00750E5E">
        <w:rPr>
          <w:sz w:val="16"/>
        </w:rPr>
        <w:t xml:space="preserve"> is a net importer of manufactured goods, so it </w:t>
      </w:r>
      <w:r w:rsidRPr="00185267">
        <w:rPr>
          <w:rStyle w:val="Emphasis"/>
        </w:rPr>
        <w:t>could</w:t>
      </w:r>
      <w:r w:rsidRPr="00750E5E">
        <w:rPr>
          <w:rStyle w:val="StyleUnderline"/>
        </w:rPr>
        <w:t xml:space="preserve"> be</w:t>
      </w:r>
      <w:r w:rsidRPr="00750E5E">
        <w:rPr>
          <w:sz w:val="16"/>
        </w:rPr>
        <w:t xml:space="preserve"> that we’re </w:t>
      </w:r>
      <w:r w:rsidRPr="00750E5E">
        <w:rPr>
          <w:rStyle w:val="StyleUnderline"/>
        </w:rPr>
        <w:t xml:space="preserve">using more </w:t>
      </w:r>
      <w:r w:rsidRPr="00185267">
        <w:rPr>
          <w:rStyle w:val="Emphasis"/>
        </w:rPr>
        <w:t>metal</w:t>
      </w:r>
      <w:r w:rsidRPr="00750E5E">
        <w:rPr>
          <w:sz w:val="16"/>
        </w:rPr>
        <w:t xml:space="preserve"> year after year, </w:t>
      </w:r>
      <w:r w:rsidRPr="00185267">
        <w:rPr>
          <w:rStyle w:val="Emphasis"/>
        </w:rPr>
        <w:t>but</w:t>
      </w:r>
      <w:r w:rsidRPr="00750E5E">
        <w:rPr>
          <w:sz w:val="16"/>
        </w:rPr>
        <w:t xml:space="preserve"> that much of this consumption is “hidden” from official statistics because of imports of heavy, complex products. However, my </w:t>
      </w:r>
      <w:r w:rsidRPr="00185267">
        <w:rPr>
          <w:rStyle w:val="Emphasis"/>
        </w:rPr>
        <w:t>estimates</w:t>
      </w:r>
      <w:r w:rsidRPr="00750E5E">
        <w:rPr>
          <w:rStyle w:val="StyleUnderline"/>
        </w:rPr>
        <w:t xml:space="preserve"> indicate that this is </w:t>
      </w:r>
      <w:r w:rsidRPr="00185267">
        <w:rPr>
          <w:rStyle w:val="Emphasis"/>
        </w:rPr>
        <w:t>extremely unlikely</w:t>
      </w:r>
      <w:r w:rsidRPr="00750E5E">
        <w:rPr>
          <w:rStyle w:val="StyleUnderline"/>
        </w:rPr>
        <w:t xml:space="preserve"> and that the country is</w:t>
      </w:r>
      <w:r w:rsidRPr="00750E5E">
        <w:rPr>
          <w:sz w:val="16"/>
        </w:rPr>
        <w:t xml:space="preserve"> in fact now </w:t>
      </w:r>
      <w:r w:rsidRPr="00185267">
        <w:rPr>
          <w:rStyle w:val="Emphasis"/>
        </w:rPr>
        <w:t>reducing</w:t>
      </w:r>
      <w:r w:rsidRPr="00750E5E">
        <w:rPr>
          <w:rStyle w:val="StyleUnderline"/>
        </w:rPr>
        <w:t xml:space="preserve"> its overall consumption</w:t>
      </w:r>
      <w:r w:rsidRPr="00750E5E">
        <w:rPr>
          <w:sz w:val="16"/>
        </w:rPr>
        <w:t xml:space="preserve"> of metals.</w:t>
      </w:r>
    </w:p>
    <w:p w14:paraId="486D845C" w14:textId="77777777" w:rsidR="000B0449" w:rsidRPr="00266AFE" w:rsidRDefault="000B0449" w:rsidP="000B0449">
      <w:pPr>
        <w:rPr>
          <w:sz w:val="10"/>
          <w:szCs w:val="10"/>
        </w:rPr>
      </w:pPr>
      <w:r w:rsidRPr="00266AFE">
        <w:rPr>
          <w:sz w:val="10"/>
          <w:szCs w:val="10"/>
        </w:rPr>
        <w:t>Constructing a Weak Argument</w:t>
      </w:r>
    </w:p>
    <w:p w14:paraId="2C7B9131" w14:textId="77777777" w:rsidR="000B0449" w:rsidRPr="00266AFE" w:rsidRDefault="000B0449" w:rsidP="000B0449">
      <w:pPr>
        <w:rPr>
          <w:sz w:val="10"/>
          <w:szCs w:val="10"/>
        </w:rPr>
      </w:pPr>
      <w:r w:rsidRPr="00266AFE">
        <w:rPr>
          <w:sz w:val="10"/>
          <w:szCs w:val="10"/>
        </w:rPr>
        <w:t xml:space="preserve">Degrowth exponent Jason Hickel responds to this broad evidence of dematerialization by making once again the shopworn argument that there are no real environmental gains; there’s only globalization of harms. Hickel has argued repeatedly that once offshoring is properly </w:t>
      </w:r>
      <w:proofErr w:type="gramStart"/>
      <w:r w:rsidRPr="00266AFE">
        <w:rPr>
          <w:sz w:val="10"/>
          <w:szCs w:val="10"/>
        </w:rPr>
        <w:t>taken into account</w:t>
      </w:r>
      <w:proofErr w:type="gramEnd"/>
      <w:r w:rsidRPr="00266AFE">
        <w:rPr>
          <w:sz w:val="10"/>
          <w:szCs w:val="10"/>
        </w:rPr>
        <w:t xml:space="preserve">, dematerialization vanishes. How can this be, when tallies </w:t>
      </w:r>
      <w:proofErr w:type="gramStart"/>
      <w:r w:rsidRPr="00266AFE">
        <w:rPr>
          <w:sz w:val="10"/>
          <w:szCs w:val="10"/>
        </w:rPr>
        <w:t>take into account</w:t>
      </w:r>
      <w:proofErr w:type="gramEnd"/>
      <w:r w:rsidRPr="00266AFE">
        <w:rPr>
          <w:sz w:val="10"/>
          <w:szCs w:val="10"/>
        </w:rPr>
        <w:t xml:space="preserve"> imports and exports of raw materials like NKP, timber, and paper? </w:t>
      </w:r>
      <w:proofErr w:type="gramStart"/>
      <w:r w:rsidRPr="00266AFE">
        <w:rPr>
          <w:sz w:val="10"/>
          <w:szCs w:val="10"/>
        </w:rPr>
        <w:t>Because,</w:t>
      </w:r>
      <w:proofErr w:type="gramEnd"/>
      <w:r w:rsidRPr="00266AFE">
        <w:rPr>
          <w:sz w:val="10"/>
          <w:szCs w:val="10"/>
        </w:rPr>
        <w:t xml:space="preserve"> he contends, they don't take into account the true “material footprint” of production around the world.</w:t>
      </w:r>
    </w:p>
    <w:p w14:paraId="1B7DE17D" w14:textId="77777777" w:rsidR="000B0449" w:rsidRPr="00266AFE" w:rsidRDefault="000B0449" w:rsidP="000B0449">
      <w:pPr>
        <w:rPr>
          <w:sz w:val="10"/>
          <w:szCs w:val="10"/>
        </w:rPr>
      </w:pPr>
      <w:r w:rsidRPr="00266AFE">
        <w:rPr>
          <w:sz w:val="10"/>
          <w:szCs w:val="10"/>
        </w:rPr>
        <w:t>At this point the degrowth argument departs from reality. I mean literally. As “The Material Footprint of Nations” (the main paper Hickel cites) states, material footprint measures do “not record the actual physical movement of materials within and among countries.” Instead, they’re derived from a “calculation framework [that] … enumerates the link between the beginning of a production chain (where raw materials are extracted from the natural environment) and its end.”</w:t>
      </w:r>
    </w:p>
    <w:p w14:paraId="47404656" w14:textId="77777777" w:rsidR="000B0449" w:rsidRPr="00266AFE" w:rsidRDefault="000B0449" w:rsidP="000B0449">
      <w:pPr>
        <w:rPr>
          <w:sz w:val="10"/>
          <w:szCs w:val="10"/>
        </w:rPr>
      </w:pPr>
      <w:r w:rsidRPr="00266AFE">
        <w:rPr>
          <w:sz w:val="10"/>
          <w:szCs w:val="10"/>
        </w:rPr>
        <w:t>Material footprint models estimate the total weight of all the materials disturbed by humans around the world as they produce the goods they eventually consume. All of the ores mined to make metal, the rock quarried to make gravel, the sand scooped up to make glass and microchips—all of these are estimated by country by year in the material footprint calculation framework.</w:t>
      </w:r>
    </w:p>
    <w:p w14:paraId="07D7277D" w14:textId="77777777" w:rsidR="000B0449" w:rsidRPr="00266AFE" w:rsidRDefault="000B0449" w:rsidP="000B0449">
      <w:pPr>
        <w:rPr>
          <w:sz w:val="10"/>
          <w:szCs w:val="10"/>
        </w:rPr>
      </w:pPr>
      <w:r w:rsidRPr="00266AFE">
        <w:rPr>
          <w:sz w:val="10"/>
          <w:szCs w:val="10"/>
        </w:rPr>
        <w:t>A nation’s material footprint, then, is always higher than its direct material consumption (DMC). This is straightforward enough. What’s puzzling is that according to “The Material Footprint of Nations,” some rich countries are seeing their footprint go up even as their consumption goes down. The paper shows that many countries are now dematerializing. DMC has been trending downward for some time in the US, UK, and Japan and may recently have peaked for the European Union and OECD as a whole. Yet in all these cases, the material footprint continues to rise.</w:t>
      </w:r>
    </w:p>
    <w:p w14:paraId="64129C82" w14:textId="77777777" w:rsidR="000B0449" w:rsidRPr="00266AFE" w:rsidRDefault="000B0449" w:rsidP="000B0449">
      <w:pPr>
        <w:rPr>
          <w:sz w:val="10"/>
          <w:szCs w:val="10"/>
        </w:rPr>
      </w:pPr>
      <w:r w:rsidRPr="00266AFE">
        <w:rPr>
          <w:sz w:val="10"/>
          <w:szCs w:val="10"/>
        </w:rPr>
        <w:t>How can this be? It’s not because the material footprint models do a better job than the USGS of accounting for the metals and other materials in finished goods imports. The technical annex for the global material flows database notes that, as is the case with the USGS tallies, “complex manufactured items are largely excluded.” Instead, the paper notes, “the main reason in most cases was increased indirect use of (dependency on) construction materials.”</w:t>
      </w:r>
    </w:p>
    <w:p w14:paraId="390B069C" w14:textId="77777777" w:rsidR="000B0449" w:rsidRPr="00266AFE" w:rsidRDefault="000B0449" w:rsidP="000B0449">
      <w:pPr>
        <w:rPr>
          <w:sz w:val="10"/>
          <w:szCs w:val="10"/>
        </w:rPr>
      </w:pPr>
      <w:r w:rsidRPr="00266AFE">
        <w:rPr>
          <w:sz w:val="10"/>
          <w:szCs w:val="10"/>
        </w:rPr>
        <w:t xml:space="preserve">This is </w:t>
      </w:r>
      <w:proofErr w:type="gramStart"/>
      <w:r w:rsidRPr="00266AFE">
        <w:rPr>
          <w:sz w:val="10"/>
          <w:szCs w:val="10"/>
        </w:rPr>
        <w:t>problematic, because</w:t>
      </w:r>
      <w:proofErr w:type="gramEnd"/>
      <w:r w:rsidRPr="00266AFE">
        <w:rPr>
          <w:sz w:val="10"/>
          <w:szCs w:val="10"/>
        </w:rPr>
        <w:t xml:space="preserve"> those materials are so poorly tracked. As the appendix states, “Many countries have no data on extraction of non-metallic minerals primarily used for construction … When they are available, they are often unreliable, partial, and underreported.” It’s a poor strategy to use sparse, low-quality data to overturn conclusions based on uniform, high-quality data, yet this is what Hickel is doing when he argues that material footprint calculations show dematerialization is an illusion.</w:t>
      </w:r>
    </w:p>
    <w:p w14:paraId="77097146" w14:textId="77777777" w:rsidR="000B0449" w:rsidRPr="00266AFE" w:rsidRDefault="000B0449" w:rsidP="000B0449">
      <w:pPr>
        <w:rPr>
          <w:sz w:val="10"/>
          <w:szCs w:val="10"/>
        </w:rPr>
      </w:pPr>
      <w:r w:rsidRPr="00266AFE">
        <w:rPr>
          <w:sz w:val="10"/>
          <w:szCs w:val="10"/>
        </w:rPr>
        <w:t>There’s one other serious problem with this argument. It’s based largely on the estimated “raw material equivalents” of Chinese exports of construction minerals, yet China is not at all a big exporter of these minerals. Instead, China’s main exports are electrical and mechanical machinery, plastics, furniture, apparel, and vehicles. None of these contain a lot of sand, gravel, stone, or clay.</w:t>
      </w:r>
    </w:p>
    <w:p w14:paraId="404B8C22" w14:textId="77777777" w:rsidR="000B0449" w:rsidRPr="00266AFE" w:rsidRDefault="000B0449" w:rsidP="000B0449">
      <w:pPr>
        <w:rPr>
          <w:sz w:val="10"/>
          <w:szCs w:val="10"/>
        </w:rPr>
      </w:pPr>
      <w:r w:rsidRPr="00266AFE">
        <w:rPr>
          <w:sz w:val="10"/>
          <w:szCs w:val="10"/>
        </w:rPr>
        <w:t xml:space="preserve">So then how do such huge quantities of these and other construction minerals end up somehow being counted among China’s exports? Because China is building a lot of factories, railroads, highways, and other industrial infrastructure each year. The materials footprint calculation framework estimates how much tonnage of construction minerals all this building requires, then allocates about one third of this tonnage to exports. So by this logic, the </w:t>
      </w:r>
      <w:proofErr w:type="gramStart"/>
      <w:r w:rsidRPr="00266AFE">
        <w:rPr>
          <w:sz w:val="10"/>
          <w:szCs w:val="10"/>
        </w:rPr>
        <w:t>smartphones</w:t>
      </w:r>
      <w:proofErr w:type="gramEnd"/>
      <w:r w:rsidRPr="00266AFE">
        <w:rPr>
          <w:sz w:val="10"/>
          <w:szCs w:val="10"/>
        </w:rPr>
        <w:t xml:space="preserve"> and solar panels the US imported from China in, say, 2018 “contain” some of the stone and gravel used to build up China that year. By that same logic, if my neighbors bring me a cake the same year they renovate their house, then my consumption of lumber, drywall, and copper pipe goes up as soon as I have a slice.</w:t>
      </w:r>
    </w:p>
    <w:p w14:paraId="2D4BB803" w14:textId="77777777" w:rsidR="000B0449" w:rsidRPr="00266AFE" w:rsidRDefault="000B0449" w:rsidP="000B0449">
      <w:pPr>
        <w:rPr>
          <w:sz w:val="10"/>
          <w:szCs w:val="10"/>
        </w:rPr>
      </w:pPr>
      <w:r w:rsidRPr="00266AFE">
        <w:rPr>
          <w:sz w:val="10"/>
          <w:szCs w:val="10"/>
        </w:rPr>
        <w:t xml:space="preserve">Hickel doesn’t stand on any firmer ground when he moves from conclusions to recommendations. He has often claimed that 50 billion tons is the maximum weight of global resource extraction that Earth can sustainably handle and that we’re already well past this limit. In the face of this alleged crisis, he maintains that “the only fail-safe strategy is to impose legally binding caps on resource use and gradually ratchet it back down to safe levels.” However, the paper he cites to support his views contains a frank admission: “There is still no hard scientific evidence of causal relationship between human-induced resource flows and the possible breakdown of life-supporting functions at continental or global scale from which … targets [like a </w:t>
      </w:r>
      <w:proofErr w:type="gramStart"/>
      <w:r w:rsidRPr="00266AFE">
        <w:rPr>
          <w:sz w:val="10"/>
          <w:szCs w:val="10"/>
        </w:rPr>
        <w:t>50 billion ton</w:t>
      </w:r>
      <w:proofErr w:type="gramEnd"/>
      <w:r w:rsidRPr="00266AFE">
        <w:rPr>
          <w:sz w:val="10"/>
          <w:szCs w:val="10"/>
        </w:rPr>
        <w:t xml:space="preserve"> limit] could directly be derived.” Before taking the unprecedented step of setting up a central resource planning bureaucracy, it doesn’t seem like too much to ask for hard scientific evidence that it’s actually necessary.</w:t>
      </w:r>
    </w:p>
    <w:p w14:paraId="4CDF25C1" w14:textId="77777777" w:rsidR="000B0449" w:rsidRPr="00266AFE" w:rsidRDefault="000B0449" w:rsidP="000B0449">
      <w:pPr>
        <w:rPr>
          <w:sz w:val="10"/>
          <w:szCs w:val="10"/>
        </w:rPr>
      </w:pPr>
      <w:r w:rsidRPr="00266AFE">
        <w:rPr>
          <w:sz w:val="10"/>
          <w:szCs w:val="10"/>
        </w:rPr>
        <w:t>Let’s Keep Climbing</w:t>
      </w:r>
    </w:p>
    <w:p w14:paraId="27B82EB6" w14:textId="77777777" w:rsidR="000B0449" w:rsidRPr="00266AFE" w:rsidRDefault="000B0449" w:rsidP="000B0449">
      <w:pPr>
        <w:rPr>
          <w:sz w:val="10"/>
          <w:szCs w:val="10"/>
        </w:rPr>
      </w:pPr>
      <w:r w:rsidRPr="00266AFE">
        <w:rPr>
          <w:sz w:val="10"/>
          <w:szCs w:val="10"/>
        </w:rPr>
        <w:t>Throughout our history, we humans have been climbing a difficult path toward longer, healthier, more prosperous lives. As we climbed that path, we turned the environment around it brown and gray. Our mania for growth was in many ways bad news for the planet we all live on.</w:t>
      </w:r>
    </w:p>
    <w:p w14:paraId="5FE4CE89" w14:textId="77777777" w:rsidR="000B0449" w:rsidRPr="00750E5E" w:rsidRDefault="000B0449" w:rsidP="000B0449">
      <w:pPr>
        <w:rPr>
          <w:sz w:val="16"/>
        </w:rPr>
      </w:pPr>
      <w:r w:rsidRPr="00750E5E">
        <w:rPr>
          <w:sz w:val="16"/>
        </w:rPr>
        <w:t xml:space="preserve">Recently, however, </w:t>
      </w:r>
      <w:r w:rsidRPr="00750E5E">
        <w:rPr>
          <w:rStyle w:val="StyleUnderline"/>
        </w:rPr>
        <w:t xml:space="preserve">we have </w:t>
      </w:r>
      <w:r w:rsidRPr="00185267">
        <w:rPr>
          <w:rStyle w:val="Emphasis"/>
        </w:rPr>
        <w:t>figured out</w:t>
      </w:r>
      <w:r w:rsidRPr="00750E5E">
        <w:rPr>
          <w:sz w:val="16"/>
        </w:rPr>
        <w:t xml:space="preserve"> how to make our path a green one, </w:t>
      </w:r>
      <w:r w:rsidRPr="00750E5E">
        <w:rPr>
          <w:rStyle w:val="StyleUnderline"/>
        </w:rPr>
        <w:t>how to</w:t>
      </w:r>
      <w:r w:rsidRPr="00750E5E">
        <w:rPr>
          <w:sz w:val="16"/>
        </w:rPr>
        <w:t xml:space="preserve"> continue to </w:t>
      </w:r>
      <w:r w:rsidRPr="00750E5E">
        <w:rPr>
          <w:rStyle w:val="StyleUnderline"/>
        </w:rPr>
        <w:t xml:space="preserve">grow while </w:t>
      </w:r>
      <w:r w:rsidRPr="00185267">
        <w:rPr>
          <w:rStyle w:val="Emphasis"/>
        </w:rPr>
        <w:t>reducing our impact</w:t>
      </w:r>
      <w:r w:rsidRPr="00750E5E">
        <w:rPr>
          <w:sz w:val="16"/>
        </w:rPr>
        <w:t xml:space="preserve"> on Earth. </w:t>
      </w:r>
      <w:r w:rsidRPr="00750E5E">
        <w:rPr>
          <w:rStyle w:val="StyleUnderline"/>
        </w:rPr>
        <w:t xml:space="preserve">The world’s richest </w:t>
      </w:r>
      <w:r w:rsidRPr="00832ACD">
        <w:rPr>
          <w:rStyle w:val="StyleUnderline"/>
          <w:highlight w:val="cyan"/>
        </w:rPr>
        <w:t xml:space="preserve">countries </w:t>
      </w:r>
      <w:r w:rsidRPr="000D180B">
        <w:rPr>
          <w:rStyle w:val="StyleUnderline"/>
        </w:rPr>
        <w:t>are</w:t>
      </w:r>
      <w:r w:rsidRPr="00750E5E">
        <w:rPr>
          <w:rStyle w:val="StyleUnderline"/>
        </w:rPr>
        <w:t xml:space="preserve"> also </w:t>
      </w:r>
      <w:r w:rsidRPr="00832ACD">
        <w:rPr>
          <w:rStyle w:val="StyleUnderline"/>
          <w:highlight w:val="cyan"/>
        </w:rPr>
        <w:t>putting more</w:t>
      </w:r>
      <w:r w:rsidRPr="00750E5E">
        <w:rPr>
          <w:rStyle w:val="StyleUnderline"/>
        </w:rPr>
        <w:t xml:space="preserve"> land and water </w:t>
      </w:r>
      <w:r w:rsidRPr="00832ACD">
        <w:rPr>
          <w:rStyle w:val="StyleUnderline"/>
          <w:highlight w:val="cyan"/>
        </w:rPr>
        <w:t xml:space="preserve">under </w:t>
      </w:r>
      <w:r w:rsidRPr="00832ACD">
        <w:rPr>
          <w:rStyle w:val="Emphasis"/>
          <w:highlight w:val="cyan"/>
        </w:rPr>
        <w:t>conservation</w:t>
      </w:r>
      <w:r w:rsidRPr="00750E5E">
        <w:rPr>
          <w:sz w:val="16"/>
        </w:rPr>
        <w:t xml:space="preserve">, </w:t>
      </w:r>
      <w:r w:rsidRPr="00832ACD">
        <w:rPr>
          <w:rStyle w:val="Emphasis"/>
          <w:highlight w:val="cyan"/>
        </w:rPr>
        <w:t>reintroducing native species</w:t>
      </w:r>
      <w:r w:rsidRPr="00750E5E">
        <w:rPr>
          <w:rStyle w:val="StyleUnderline"/>
        </w:rPr>
        <w:t xml:space="preserve"> into ecosystems</w:t>
      </w:r>
      <w:r w:rsidRPr="00750E5E">
        <w:rPr>
          <w:sz w:val="16"/>
        </w:rPr>
        <w:t xml:space="preserve"> from which they had been hunted into oblivion, </w:t>
      </w:r>
      <w:r w:rsidRPr="00750E5E">
        <w:rPr>
          <w:rStyle w:val="StyleUnderline"/>
        </w:rPr>
        <w:t xml:space="preserve">and improving Earth in </w:t>
      </w:r>
      <w:r w:rsidRPr="00185267">
        <w:rPr>
          <w:rStyle w:val="Emphasis"/>
        </w:rPr>
        <w:t>many other ways</w:t>
      </w:r>
      <w:r w:rsidRPr="00750E5E">
        <w:rPr>
          <w:sz w:val="16"/>
        </w:rPr>
        <w:t>.</w:t>
      </w:r>
    </w:p>
    <w:p w14:paraId="67D4567A" w14:textId="77777777" w:rsidR="000B0449" w:rsidRPr="00750E5E" w:rsidRDefault="000B0449" w:rsidP="000B0449">
      <w:pPr>
        <w:rPr>
          <w:sz w:val="16"/>
        </w:rPr>
      </w:pPr>
      <w:r w:rsidRPr="00750E5E">
        <w:rPr>
          <w:sz w:val="16"/>
        </w:rPr>
        <w:t xml:space="preserve">For reasons that I don't understand well, and that I understand less the more evidence I look at, </w:t>
      </w:r>
      <w:proofErr w:type="spellStart"/>
      <w:r w:rsidRPr="00750E5E">
        <w:rPr>
          <w:rStyle w:val="StyleUnderline"/>
        </w:rPr>
        <w:t>degrowthers</w:t>
      </w:r>
      <w:proofErr w:type="spellEnd"/>
      <w:r w:rsidRPr="00750E5E">
        <w:rPr>
          <w:sz w:val="16"/>
        </w:rPr>
        <w:t xml:space="preserve"> want to make us turn around and start walking back down the path, away from higher prosperity. Their </w:t>
      </w:r>
      <w:r w:rsidRPr="00832ACD">
        <w:rPr>
          <w:rStyle w:val="StyleUnderline"/>
          <w:highlight w:val="cyan"/>
        </w:rPr>
        <w:t>vision seems</w:t>
      </w:r>
      <w:r w:rsidRPr="00750E5E">
        <w:rPr>
          <w:sz w:val="16"/>
        </w:rPr>
        <w:t xml:space="preserve"> to be one of a centrally planned, </w:t>
      </w:r>
      <w:r w:rsidRPr="00832ACD">
        <w:rPr>
          <w:rStyle w:val="Emphasis"/>
          <w:highlight w:val="cyan"/>
        </w:rPr>
        <w:t>ever-deepening recession</w:t>
      </w:r>
      <w:r w:rsidRPr="00750E5E">
        <w:rPr>
          <w:rStyle w:val="StyleUnderline"/>
        </w:rPr>
        <w:t xml:space="preserve"> throughout the rich world for the sake of the environment</w:t>
      </w:r>
      <w:r w:rsidRPr="00750E5E">
        <w:rPr>
          <w:sz w:val="16"/>
        </w:rPr>
        <w:t>.</w:t>
      </w:r>
    </w:p>
    <w:p w14:paraId="5806780F" w14:textId="77777777" w:rsidR="000B0449" w:rsidRPr="00750E5E" w:rsidRDefault="000B0449" w:rsidP="000B0449">
      <w:pPr>
        <w:rPr>
          <w:sz w:val="16"/>
        </w:rPr>
      </w:pPr>
      <w:r w:rsidRPr="00750E5E">
        <w:rPr>
          <w:rStyle w:val="StyleUnderline"/>
        </w:rPr>
        <w:t xml:space="preserve">Thanks to </w:t>
      </w:r>
      <w:r w:rsidRPr="00185267">
        <w:rPr>
          <w:rStyle w:val="Emphasis"/>
        </w:rPr>
        <w:t>Covid</w:t>
      </w:r>
      <w:r w:rsidRPr="00750E5E">
        <w:rPr>
          <w:sz w:val="16"/>
        </w:rPr>
        <w:t xml:space="preserve">-19, </w:t>
      </w:r>
      <w:r w:rsidRPr="00750E5E">
        <w:rPr>
          <w:rStyle w:val="StyleUnderline"/>
        </w:rPr>
        <w:t xml:space="preserve">we have an </w:t>
      </w:r>
      <w:r w:rsidRPr="00185267">
        <w:rPr>
          <w:rStyle w:val="Emphasis"/>
        </w:rPr>
        <w:t>inkling</w:t>
      </w:r>
      <w:r w:rsidRPr="00750E5E">
        <w:rPr>
          <w:rStyle w:val="StyleUnderline"/>
        </w:rPr>
        <w:t xml:space="preserve"> of how this would feel</w:t>
      </w:r>
      <w:r w:rsidRPr="00750E5E">
        <w:rPr>
          <w:sz w:val="16"/>
        </w:rPr>
        <w:t xml:space="preserve">. A “degrowth recession” wouldn't have the virus’ deaths and sickness, and it wouldn't require us to practice social distancing. But </w:t>
      </w:r>
      <w:r w:rsidRPr="00832ACD">
        <w:rPr>
          <w:rStyle w:val="StyleUnderline"/>
          <w:highlight w:val="cyan"/>
        </w:rPr>
        <w:t>it would have</w:t>
      </w:r>
      <w:r w:rsidRPr="00750E5E">
        <w:rPr>
          <w:rStyle w:val="StyleUnderline"/>
        </w:rPr>
        <w:t xml:space="preserve"> all the economic contractions’ </w:t>
      </w:r>
      <w:r w:rsidRPr="00832ACD">
        <w:rPr>
          <w:rStyle w:val="Emphasis"/>
          <w:highlight w:val="cyan"/>
        </w:rPr>
        <w:t>job losses</w:t>
      </w:r>
      <w:r w:rsidRPr="00832ACD">
        <w:rPr>
          <w:sz w:val="16"/>
          <w:highlight w:val="cyan"/>
        </w:rPr>
        <w:t xml:space="preserve">, </w:t>
      </w:r>
      <w:r w:rsidRPr="00832ACD">
        <w:rPr>
          <w:rStyle w:val="Emphasis"/>
          <w:highlight w:val="cyan"/>
        </w:rPr>
        <w:t>business closures</w:t>
      </w:r>
      <w:r w:rsidRPr="00832ACD">
        <w:rPr>
          <w:sz w:val="16"/>
          <w:highlight w:val="cyan"/>
        </w:rPr>
        <w:t xml:space="preserve">, </w:t>
      </w:r>
      <w:r w:rsidRPr="00832ACD">
        <w:rPr>
          <w:rStyle w:val="Emphasis"/>
          <w:highlight w:val="cyan"/>
        </w:rPr>
        <w:t>mortgage defaults</w:t>
      </w:r>
      <w:r w:rsidRPr="00832ACD">
        <w:rPr>
          <w:sz w:val="16"/>
          <w:highlight w:val="cyan"/>
        </w:rPr>
        <w:t xml:space="preserve">, </w:t>
      </w:r>
      <w:r w:rsidRPr="00832ACD">
        <w:rPr>
          <w:rStyle w:val="StyleUnderline"/>
          <w:highlight w:val="cyan"/>
        </w:rPr>
        <w:t>and</w:t>
      </w:r>
      <w:r w:rsidRPr="00750E5E">
        <w:rPr>
          <w:rStyle w:val="StyleUnderline"/>
        </w:rPr>
        <w:t xml:space="preserve"> </w:t>
      </w:r>
      <w:r w:rsidRPr="00185267">
        <w:rPr>
          <w:rStyle w:val="Emphasis"/>
        </w:rPr>
        <w:t xml:space="preserve">other </w:t>
      </w:r>
      <w:r w:rsidRPr="00832ACD">
        <w:rPr>
          <w:rStyle w:val="Emphasis"/>
          <w:highlight w:val="cyan"/>
        </w:rPr>
        <w:t>hardships</w:t>
      </w:r>
      <w:r w:rsidRPr="00832ACD">
        <w:rPr>
          <w:rStyle w:val="StyleUnderline"/>
          <w:highlight w:val="cyan"/>
        </w:rPr>
        <w:t xml:space="preserve"> and </w:t>
      </w:r>
      <w:r w:rsidRPr="00832ACD">
        <w:rPr>
          <w:rStyle w:val="Emphasis"/>
          <w:highlight w:val="cyan"/>
        </w:rPr>
        <w:t>uncertainties</w:t>
      </w:r>
      <w:r w:rsidRPr="00750E5E">
        <w:rPr>
          <w:sz w:val="16"/>
        </w:rPr>
        <w:t xml:space="preserve">. And it would have them </w:t>
      </w:r>
      <w:r w:rsidRPr="00832ACD">
        <w:rPr>
          <w:rStyle w:val="Emphasis"/>
          <w:highlight w:val="cyan"/>
        </w:rPr>
        <w:t>without end</w:t>
      </w:r>
      <w:r w:rsidRPr="00750E5E">
        <w:rPr>
          <w:sz w:val="16"/>
        </w:rPr>
        <w:t xml:space="preserve">—after all, </w:t>
      </w:r>
      <w:r w:rsidRPr="00832ACD">
        <w:rPr>
          <w:rStyle w:val="StyleUnderline"/>
          <w:highlight w:val="cyan"/>
        </w:rPr>
        <w:t xml:space="preserve">growth </w:t>
      </w:r>
      <w:r w:rsidRPr="00832ACD">
        <w:rPr>
          <w:rStyle w:val="Emphasis"/>
          <w:highlight w:val="cyan"/>
        </w:rPr>
        <w:t>can't</w:t>
      </w:r>
      <w:r w:rsidRPr="00185267">
        <w:rPr>
          <w:rStyle w:val="Emphasis"/>
        </w:rPr>
        <w:t xml:space="preserve"> be allowed</w:t>
      </w:r>
      <w:r w:rsidRPr="00750E5E">
        <w:rPr>
          <w:rStyle w:val="StyleUnderline"/>
        </w:rPr>
        <w:t xml:space="preserve"> to </w:t>
      </w:r>
      <w:r w:rsidRPr="00832ACD">
        <w:rPr>
          <w:rStyle w:val="StyleUnderline"/>
          <w:highlight w:val="cyan"/>
        </w:rPr>
        <w:t>restart</w:t>
      </w:r>
      <w:r w:rsidRPr="00750E5E">
        <w:rPr>
          <w:sz w:val="16"/>
        </w:rPr>
        <w:t xml:space="preserve">. Corporate and government </w:t>
      </w:r>
      <w:r w:rsidRPr="00750E5E">
        <w:rPr>
          <w:rStyle w:val="StyleUnderline"/>
        </w:rPr>
        <w:t xml:space="preserve">revenue would </w:t>
      </w:r>
      <w:r w:rsidRPr="00185267">
        <w:rPr>
          <w:rStyle w:val="Emphasis"/>
        </w:rPr>
        <w:t>decrease permanently</w:t>
      </w:r>
      <w:r w:rsidRPr="00750E5E">
        <w:rPr>
          <w:sz w:val="16"/>
        </w:rPr>
        <w:t xml:space="preserve">, </w:t>
      </w:r>
      <w:r w:rsidRPr="00750E5E">
        <w:rPr>
          <w:rStyle w:val="StyleUnderline"/>
        </w:rPr>
        <w:t>and</w:t>
      </w:r>
      <w:r w:rsidRPr="00750E5E">
        <w:rPr>
          <w:sz w:val="16"/>
        </w:rPr>
        <w:t xml:space="preserve"> therefore </w:t>
      </w:r>
      <w:r w:rsidRPr="00750E5E">
        <w:rPr>
          <w:rStyle w:val="StyleUnderline"/>
        </w:rPr>
        <w:t xml:space="preserve">so would </w:t>
      </w:r>
      <w:r w:rsidRPr="00185267">
        <w:rPr>
          <w:rStyle w:val="Emphasis"/>
        </w:rPr>
        <w:t>innovation</w:t>
      </w:r>
      <w:r w:rsidRPr="00750E5E">
        <w:rPr>
          <w:rStyle w:val="StyleUnderline"/>
        </w:rPr>
        <w:t xml:space="preserve"> and </w:t>
      </w:r>
      <w:r w:rsidRPr="00185267">
        <w:rPr>
          <w:rStyle w:val="Emphasis"/>
        </w:rPr>
        <w:t>R&amp;D</w:t>
      </w:r>
      <w:r w:rsidRPr="00750E5E">
        <w:rPr>
          <w:sz w:val="16"/>
        </w:rPr>
        <w:t>.</w:t>
      </w:r>
      <w:r>
        <w:rPr>
          <w:sz w:val="16"/>
        </w:rPr>
        <w:t xml:space="preserve"> </w:t>
      </w:r>
    </w:p>
    <w:p w14:paraId="0B38CD51" w14:textId="77777777" w:rsidR="000B0449" w:rsidRPr="00750E5E" w:rsidRDefault="000B0449" w:rsidP="000B0449">
      <w:pPr>
        <w:rPr>
          <w:sz w:val="16"/>
        </w:rPr>
      </w:pPr>
      <w:r w:rsidRPr="00832ACD">
        <w:rPr>
          <w:rStyle w:val="Emphasis"/>
          <w:highlight w:val="cyan"/>
        </w:rPr>
        <w:t>How many</w:t>
      </w:r>
      <w:r w:rsidRPr="00750E5E">
        <w:rPr>
          <w:sz w:val="16"/>
        </w:rPr>
        <w:t xml:space="preserve"> of us </w:t>
      </w:r>
      <w:r w:rsidRPr="00832ACD">
        <w:rPr>
          <w:rStyle w:val="StyleUnderline"/>
          <w:highlight w:val="cyan"/>
        </w:rPr>
        <w:t>would</w:t>
      </w:r>
      <w:r w:rsidRPr="00750E5E">
        <w:rPr>
          <w:rStyle w:val="StyleUnderline"/>
        </w:rPr>
        <w:t xml:space="preserve"> be </w:t>
      </w:r>
      <w:r w:rsidRPr="00185267">
        <w:rPr>
          <w:rStyle w:val="Emphasis"/>
        </w:rPr>
        <w:t xml:space="preserve">willing to </w:t>
      </w:r>
      <w:r w:rsidRPr="00832ACD">
        <w:rPr>
          <w:rStyle w:val="Emphasis"/>
          <w:highlight w:val="cyan"/>
        </w:rPr>
        <w:t>accept</w:t>
      </w:r>
      <w:r w:rsidRPr="00750E5E">
        <w:rPr>
          <w:rStyle w:val="StyleUnderline"/>
        </w:rPr>
        <w:t xml:space="preserve"> all of </w:t>
      </w:r>
      <w:r w:rsidRPr="00832ACD">
        <w:rPr>
          <w:rStyle w:val="StyleUnderline"/>
          <w:highlight w:val="cyan"/>
        </w:rPr>
        <w:t>this</w:t>
      </w:r>
      <w:r w:rsidRPr="00750E5E">
        <w:rPr>
          <w:sz w:val="16"/>
        </w:rPr>
        <w:t xml:space="preserve"> in exchange </w:t>
      </w:r>
      <w:r w:rsidRPr="00832ACD">
        <w:rPr>
          <w:rStyle w:val="StyleUnderline"/>
          <w:highlight w:val="cyan"/>
        </w:rPr>
        <w:t xml:space="preserve">for </w:t>
      </w:r>
      <w:r w:rsidRPr="00832ACD">
        <w:rPr>
          <w:rStyle w:val="Emphasis"/>
          <w:highlight w:val="cyan"/>
        </w:rPr>
        <w:t>somewhat less pollution</w:t>
      </w:r>
      <w:r w:rsidRPr="00750E5E">
        <w:rPr>
          <w:rStyle w:val="StyleUnderline"/>
        </w:rPr>
        <w:t xml:space="preserve"> and </w:t>
      </w:r>
      <w:r w:rsidRPr="00185267">
        <w:rPr>
          <w:rStyle w:val="Emphasis"/>
        </w:rPr>
        <w:t>resource use</w:t>
      </w:r>
      <w:r w:rsidRPr="00750E5E">
        <w:rPr>
          <w:rStyle w:val="StyleUnderline"/>
        </w:rPr>
        <w:t>?</w:t>
      </w:r>
      <w:r w:rsidRPr="00750E5E">
        <w:rPr>
          <w:sz w:val="16"/>
        </w:rPr>
        <w:t xml:space="preserve"> To sharpen the question, </w:t>
      </w:r>
      <w:r w:rsidRPr="00185267">
        <w:rPr>
          <w:rStyle w:val="StyleUnderline"/>
        </w:rPr>
        <w:t>how many</w:t>
      </w:r>
      <w:r w:rsidRPr="00750E5E">
        <w:rPr>
          <w:sz w:val="16"/>
        </w:rPr>
        <w:t xml:space="preserve"> of us </w:t>
      </w:r>
      <w:r w:rsidRPr="00185267">
        <w:rPr>
          <w:rStyle w:val="StyleUnderline"/>
        </w:rPr>
        <w:t>would</w:t>
      </w:r>
      <w:r w:rsidRPr="00750E5E">
        <w:rPr>
          <w:sz w:val="16"/>
        </w:rPr>
        <w:t xml:space="preserve"> be willing to </w:t>
      </w:r>
      <w:r w:rsidRPr="00185267">
        <w:rPr>
          <w:rStyle w:val="StyleUnderline"/>
        </w:rPr>
        <w:t>accept this</w:t>
      </w:r>
      <w:r w:rsidRPr="00750E5E">
        <w:rPr>
          <w:sz w:val="16"/>
        </w:rPr>
        <w:t xml:space="preserve"> recession </w:t>
      </w:r>
      <w:r w:rsidRPr="000D180B">
        <w:rPr>
          <w:rStyle w:val="StyleUnderline"/>
        </w:rPr>
        <w:t xml:space="preserve">if it </w:t>
      </w:r>
      <w:r w:rsidRPr="000D180B">
        <w:rPr>
          <w:rStyle w:val="Emphasis"/>
        </w:rPr>
        <w:t>wasn’t necessary</w:t>
      </w:r>
      <w:r w:rsidRPr="00750E5E">
        <w:rPr>
          <w:sz w:val="16"/>
        </w:rPr>
        <w:t xml:space="preserve">—if it were clear that we could get environmental improvements while </w:t>
      </w:r>
      <w:r w:rsidRPr="00832ACD">
        <w:rPr>
          <w:rStyle w:val="StyleUnderline"/>
          <w:highlight w:val="cyan"/>
        </w:rPr>
        <w:t>continuing to grow</w:t>
      </w:r>
      <w:r w:rsidRPr="00185267">
        <w:rPr>
          <w:rStyle w:val="StyleUnderline"/>
        </w:rPr>
        <w:t xml:space="preserve"> and prosper</w:t>
      </w:r>
      <w:r w:rsidRPr="00750E5E">
        <w:rPr>
          <w:sz w:val="16"/>
        </w:rPr>
        <w:t>?</w:t>
      </w:r>
    </w:p>
    <w:p w14:paraId="1D294530" w14:textId="77777777" w:rsidR="000B0449" w:rsidRDefault="000B0449" w:rsidP="000B0449">
      <w:pPr>
        <w:rPr>
          <w:sz w:val="16"/>
        </w:rPr>
      </w:pPr>
      <w:r w:rsidRPr="00750E5E">
        <w:rPr>
          <w:sz w:val="16"/>
        </w:rPr>
        <w:t xml:space="preserve">The ecomodernist argument is that that is in fact clear. </w:t>
      </w:r>
      <w:r w:rsidRPr="00832ACD">
        <w:rPr>
          <w:rStyle w:val="Emphasis"/>
          <w:highlight w:val="cyan"/>
        </w:rPr>
        <w:t>Unlike</w:t>
      </w:r>
      <w:r w:rsidRPr="00750E5E">
        <w:rPr>
          <w:sz w:val="16"/>
        </w:rPr>
        <w:t xml:space="preserve"> the </w:t>
      </w:r>
      <w:r w:rsidRPr="00832ACD">
        <w:rPr>
          <w:rStyle w:val="Emphasis"/>
          <w:highlight w:val="cyan"/>
        </w:rPr>
        <w:t>degrowth</w:t>
      </w:r>
      <w:r w:rsidRPr="00750E5E">
        <w:rPr>
          <w:sz w:val="16"/>
        </w:rPr>
        <w:t xml:space="preserve"> argument, it's supported by a great deal of evidence. </w:t>
      </w:r>
      <w:r w:rsidRPr="00185267">
        <w:rPr>
          <w:sz w:val="16"/>
          <w:szCs w:val="16"/>
        </w:rPr>
        <w:t xml:space="preserve">What's at least important is </w:t>
      </w:r>
      <w:r w:rsidRPr="00750E5E">
        <w:rPr>
          <w:sz w:val="16"/>
        </w:rPr>
        <w:t xml:space="preserve">that it </w:t>
      </w:r>
      <w:r w:rsidRPr="00750E5E">
        <w:rPr>
          <w:rStyle w:val="StyleUnderline"/>
        </w:rPr>
        <w:t xml:space="preserve">will be </w:t>
      </w:r>
      <w:r w:rsidRPr="00832ACD">
        <w:rPr>
          <w:rStyle w:val="Emphasis"/>
          <w:highlight w:val="cyan"/>
        </w:rPr>
        <w:t>supported by a great deal</w:t>
      </w:r>
      <w:r w:rsidRPr="00750E5E">
        <w:rPr>
          <w:rStyle w:val="StyleUnderline"/>
        </w:rPr>
        <w:t xml:space="preserve"> of the world's people</w:t>
      </w:r>
      <w:r w:rsidRPr="00750E5E">
        <w:rPr>
          <w:sz w:val="16"/>
        </w:rPr>
        <w:t>, who will eagerly sign up to climb our new green path to prosperity.</w:t>
      </w:r>
    </w:p>
    <w:p w14:paraId="42C743D2" w14:textId="77777777" w:rsidR="00B61D2C" w:rsidRDefault="00B61D2C" w:rsidP="00B61D2C">
      <w:pPr>
        <w:pStyle w:val="Heading4"/>
      </w:pPr>
      <w:r>
        <w:t xml:space="preserve">No overaccumulation---dematerialization is </w:t>
      </w:r>
      <w:r>
        <w:rPr>
          <w:u w:val="single"/>
        </w:rPr>
        <w:t>globally</w:t>
      </w:r>
      <w:r>
        <w:t xml:space="preserve"> true!</w:t>
      </w:r>
    </w:p>
    <w:p w14:paraId="71819D70" w14:textId="77777777" w:rsidR="00B61D2C" w:rsidRDefault="00B61D2C" w:rsidP="00B61D2C">
      <w:proofErr w:type="spellStart"/>
      <w:r w:rsidRPr="007B669C">
        <w:rPr>
          <w:rStyle w:val="Style13ptBold"/>
        </w:rPr>
        <w:t>Lokshin</w:t>
      </w:r>
      <w:proofErr w:type="spellEnd"/>
      <w:r w:rsidRPr="007B669C">
        <w:rPr>
          <w:rStyle w:val="Style13ptBold"/>
        </w:rPr>
        <w:t>, 21</w:t>
      </w:r>
      <w:r>
        <w:t xml:space="preserve">—Lead Economist with the Office of the Chief Economist for Europe and Central Asia, World Bank (Michael, “Dematerialization, degrowth, and climate change agenda,” </w:t>
      </w:r>
      <w:hyperlink r:id="rId11" w:history="1">
        <w:r w:rsidRPr="00D138CD">
          <w:rPr>
            <w:rStyle w:val="Hyperlink"/>
          </w:rPr>
          <w:t>https://blogs.worldbank.org/developmenttalk/dematerialization-degrowth-and-climate-change-agenda</w:t>
        </w:r>
      </w:hyperlink>
      <w:r>
        <w:t xml:space="preserve">, </w:t>
      </w:r>
      <w:proofErr w:type="spellStart"/>
      <w:r>
        <w:t>dml</w:t>
      </w:r>
      <w:proofErr w:type="spellEnd"/>
      <w:r>
        <w:t>)</w:t>
      </w:r>
    </w:p>
    <w:p w14:paraId="1481BCD7" w14:textId="77777777" w:rsidR="00B61D2C" w:rsidRPr="003009B0" w:rsidRDefault="00B61D2C" w:rsidP="00B61D2C">
      <w:pPr>
        <w:rPr>
          <w:sz w:val="16"/>
        </w:rPr>
      </w:pPr>
      <w:r w:rsidRPr="00092B59">
        <w:rPr>
          <w:rStyle w:val="StyleUnderline"/>
          <w:highlight w:val="cyan"/>
        </w:rPr>
        <w:t xml:space="preserve">These are </w:t>
      </w:r>
      <w:r w:rsidRPr="00092B59">
        <w:rPr>
          <w:rStyle w:val="Emphasis"/>
          <w:highlight w:val="cyan"/>
        </w:rPr>
        <w:t>not isolated</w:t>
      </w:r>
      <w:r w:rsidRPr="003009B0">
        <w:rPr>
          <w:rStyle w:val="Emphasis"/>
        </w:rPr>
        <w:t xml:space="preserve"> examples</w:t>
      </w:r>
      <w:r w:rsidRPr="003009B0">
        <w:rPr>
          <w:sz w:val="16"/>
        </w:rPr>
        <w:t xml:space="preserve"> of the intensity of modern agriculture. The </w:t>
      </w:r>
      <w:r w:rsidRPr="003009B0">
        <w:rPr>
          <w:rStyle w:val="Emphasis"/>
        </w:rPr>
        <w:t xml:space="preserve">total </w:t>
      </w:r>
      <w:r w:rsidRPr="00092B59">
        <w:rPr>
          <w:rStyle w:val="Emphasis"/>
          <w:highlight w:val="cyan"/>
        </w:rPr>
        <w:t>crop tonnage</w:t>
      </w:r>
      <w:r w:rsidRPr="003009B0">
        <w:rPr>
          <w:rStyle w:val="StyleUnderline"/>
        </w:rPr>
        <w:t xml:space="preserve"> in the U</w:t>
      </w:r>
      <w:r w:rsidRPr="003009B0">
        <w:rPr>
          <w:sz w:val="16"/>
        </w:rPr>
        <w:t xml:space="preserve">nited </w:t>
      </w:r>
      <w:r w:rsidRPr="003009B0">
        <w:rPr>
          <w:rStyle w:val="StyleUnderline"/>
        </w:rPr>
        <w:t>S</w:t>
      </w:r>
      <w:r w:rsidRPr="003009B0">
        <w:rPr>
          <w:sz w:val="16"/>
        </w:rPr>
        <w:t xml:space="preserve">tates </w:t>
      </w:r>
      <w:r w:rsidRPr="00092B59">
        <w:rPr>
          <w:rStyle w:val="Emphasis"/>
          <w:highlight w:val="cyan"/>
        </w:rPr>
        <w:t>tripled</w:t>
      </w:r>
      <w:r w:rsidRPr="003009B0">
        <w:rPr>
          <w:sz w:val="16"/>
        </w:rPr>
        <w:t xml:space="preserve"> since the 1970s, </w:t>
      </w:r>
      <w:r w:rsidRPr="003009B0">
        <w:rPr>
          <w:rStyle w:val="StyleUnderline"/>
        </w:rPr>
        <w:t xml:space="preserve">but the cropland area </w:t>
      </w:r>
      <w:r w:rsidRPr="003009B0">
        <w:rPr>
          <w:rStyle w:val="Emphasis"/>
        </w:rPr>
        <w:t>shrunk</w:t>
      </w:r>
      <w:r w:rsidRPr="003009B0">
        <w:rPr>
          <w:sz w:val="16"/>
        </w:rPr>
        <w:t xml:space="preserve"> from about 472 million to 390 million hectares by the 2010s, </w:t>
      </w:r>
      <w:r w:rsidRPr="00092B59">
        <w:rPr>
          <w:rStyle w:val="StyleUnderline"/>
          <w:highlight w:val="cyan"/>
        </w:rPr>
        <w:t xml:space="preserve">saving an area </w:t>
      </w:r>
      <w:r w:rsidRPr="00092B59">
        <w:rPr>
          <w:rStyle w:val="Emphasis"/>
          <w:highlight w:val="cyan"/>
        </w:rPr>
        <w:t>three times larger</w:t>
      </w:r>
      <w:r w:rsidRPr="003009B0">
        <w:rPr>
          <w:rStyle w:val="StyleUnderline"/>
        </w:rPr>
        <w:t xml:space="preserve"> than the U</w:t>
      </w:r>
      <w:r w:rsidRPr="003009B0">
        <w:rPr>
          <w:sz w:val="16"/>
        </w:rPr>
        <w:t xml:space="preserve">nited </w:t>
      </w:r>
      <w:r w:rsidRPr="003009B0">
        <w:rPr>
          <w:rStyle w:val="StyleUnderline"/>
        </w:rPr>
        <w:t>S</w:t>
      </w:r>
      <w:r w:rsidRPr="003009B0">
        <w:rPr>
          <w:sz w:val="16"/>
        </w:rPr>
        <w:t xml:space="preserve">tates’ </w:t>
      </w:r>
      <w:r w:rsidRPr="003009B0">
        <w:rPr>
          <w:rStyle w:val="Emphasis"/>
        </w:rPr>
        <w:t>total urban area</w:t>
      </w:r>
      <w:r w:rsidRPr="003009B0">
        <w:rPr>
          <w:sz w:val="16"/>
        </w:rPr>
        <w:t xml:space="preserve">. </w:t>
      </w:r>
      <w:r w:rsidRPr="003009B0">
        <w:rPr>
          <w:rStyle w:val="StyleUnderline"/>
        </w:rPr>
        <w:t xml:space="preserve">Productivity gains in animal agriculture </w:t>
      </w:r>
      <w:r w:rsidRPr="00BA1B5D">
        <w:rPr>
          <w:rStyle w:val="Emphasis"/>
        </w:rPr>
        <w:t>dramatically reduced</w:t>
      </w:r>
      <w:r w:rsidRPr="003009B0">
        <w:rPr>
          <w:rStyle w:val="StyleUnderline"/>
        </w:rPr>
        <w:t xml:space="preserve"> the environmental footprint of livestock production</w:t>
      </w:r>
      <w:r w:rsidRPr="003009B0">
        <w:rPr>
          <w:sz w:val="16"/>
        </w:rPr>
        <w:t xml:space="preserve"> in the US. </w:t>
      </w:r>
      <w:r w:rsidRPr="003009B0">
        <w:rPr>
          <w:rStyle w:val="StyleUnderline"/>
        </w:rPr>
        <w:t>Similar reductions in farmland accompanied by large increases in output are seen in</w:t>
      </w:r>
      <w:r w:rsidRPr="003009B0">
        <w:rPr>
          <w:sz w:val="16"/>
        </w:rPr>
        <w:t xml:space="preserve"> countries of </w:t>
      </w:r>
      <w:r w:rsidRPr="00BA1B5D">
        <w:rPr>
          <w:rStyle w:val="Emphasis"/>
        </w:rPr>
        <w:t>Europe</w:t>
      </w:r>
      <w:r w:rsidRPr="003009B0">
        <w:rPr>
          <w:sz w:val="16"/>
        </w:rPr>
        <w:t xml:space="preserve">, </w:t>
      </w:r>
      <w:r w:rsidRPr="00BA1B5D">
        <w:rPr>
          <w:rStyle w:val="Emphasis"/>
        </w:rPr>
        <w:t>Latin America</w:t>
      </w:r>
      <w:r w:rsidRPr="003009B0">
        <w:rPr>
          <w:sz w:val="16"/>
        </w:rPr>
        <w:t xml:space="preserve">, </w:t>
      </w:r>
      <w:r w:rsidRPr="003009B0">
        <w:rPr>
          <w:rStyle w:val="StyleUnderline"/>
        </w:rPr>
        <w:t xml:space="preserve">and </w:t>
      </w:r>
      <w:r w:rsidRPr="00BA1B5D">
        <w:rPr>
          <w:rStyle w:val="Emphasis"/>
        </w:rPr>
        <w:t>East Asia</w:t>
      </w:r>
      <w:r w:rsidRPr="003009B0">
        <w:rPr>
          <w:sz w:val="16"/>
        </w:rPr>
        <w:t>. The global footprint of agriculture has “started decreasing in size during the past two decades.”</w:t>
      </w:r>
    </w:p>
    <w:p w14:paraId="50362DFD" w14:textId="77777777" w:rsidR="00B61D2C" w:rsidRPr="003009B0" w:rsidRDefault="00B61D2C" w:rsidP="00B61D2C">
      <w:pPr>
        <w:rPr>
          <w:sz w:val="16"/>
        </w:rPr>
      </w:pPr>
      <w:r w:rsidRPr="003009B0">
        <w:rPr>
          <w:rStyle w:val="StyleUnderline"/>
        </w:rPr>
        <w:t xml:space="preserve">US </w:t>
      </w:r>
      <w:r w:rsidRPr="00092B59">
        <w:rPr>
          <w:rStyle w:val="StyleUnderline"/>
          <w:highlight w:val="cyan"/>
        </w:rPr>
        <w:t>ag</w:t>
      </w:r>
      <w:r w:rsidRPr="003009B0">
        <w:rPr>
          <w:rStyle w:val="StyleUnderline"/>
        </w:rPr>
        <w:t>riculture</w:t>
      </w:r>
      <w:r w:rsidRPr="003009B0">
        <w:rPr>
          <w:sz w:val="16"/>
        </w:rPr>
        <w:t xml:space="preserve">, having a positive trade balance, </w:t>
      </w:r>
      <w:r w:rsidRPr="00092B59">
        <w:rPr>
          <w:rStyle w:val="StyleUnderline"/>
          <w:highlight w:val="cyan"/>
        </w:rPr>
        <w:t xml:space="preserve">consumes </w:t>
      </w:r>
      <w:r w:rsidRPr="00092B59">
        <w:rPr>
          <w:rStyle w:val="Emphasis"/>
          <w:highlight w:val="cyan"/>
        </w:rPr>
        <w:t>25 percent less</w:t>
      </w:r>
      <w:r w:rsidRPr="003009B0">
        <w:rPr>
          <w:rStyle w:val="StyleUnderline"/>
        </w:rPr>
        <w:t xml:space="preserve"> fertilizer</w:t>
      </w:r>
      <w:r w:rsidRPr="003009B0">
        <w:rPr>
          <w:sz w:val="16"/>
        </w:rPr>
        <w:t xml:space="preserve"> than it did in 1999, </w:t>
      </w:r>
      <w:r w:rsidRPr="003009B0">
        <w:rPr>
          <w:rStyle w:val="StyleUnderline"/>
        </w:rPr>
        <w:t>and the volume of water used</w:t>
      </w:r>
      <w:r w:rsidRPr="003009B0">
        <w:rPr>
          <w:sz w:val="16"/>
        </w:rPr>
        <w:t xml:space="preserve"> for irrigation </w:t>
      </w:r>
      <w:r w:rsidRPr="003009B0">
        <w:rPr>
          <w:rStyle w:val="StyleUnderline"/>
        </w:rPr>
        <w:t xml:space="preserve">has decreased by </w:t>
      </w:r>
      <w:r w:rsidRPr="00BA1B5D">
        <w:rPr>
          <w:rStyle w:val="Emphasis"/>
        </w:rPr>
        <w:t>22 percent</w:t>
      </w:r>
      <w:r w:rsidRPr="003009B0">
        <w:rPr>
          <w:sz w:val="16"/>
        </w:rPr>
        <w:t xml:space="preserve"> since then. </w:t>
      </w:r>
      <w:r w:rsidRPr="003009B0">
        <w:rPr>
          <w:rStyle w:val="StyleUnderline"/>
        </w:rPr>
        <w:t>Raising</w:t>
      </w:r>
      <w:r w:rsidRPr="003009B0">
        <w:rPr>
          <w:sz w:val="16"/>
        </w:rPr>
        <w:t xml:space="preserve"> the </w:t>
      </w:r>
      <w:r w:rsidRPr="003009B0">
        <w:rPr>
          <w:rStyle w:val="StyleUnderline"/>
        </w:rPr>
        <w:t>average world farm productivity</w:t>
      </w:r>
      <w:r w:rsidRPr="003009B0">
        <w:rPr>
          <w:sz w:val="16"/>
        </w:rPr>
        <w:t xml:space="preserve"> to the levels seen among US farmers </w:t>
      </w:r>
      <w:r w:rsidRPr="003009B0">
        <w:rPr>
          <w:rStyle w:val="StyleUnderline"/>
        </w:rPr>
        <w:t xml:space="preserve">would allow enough </w:t>
      </w:r>
      <w:r w:rsidRPr="00092B59">
        <w:rPr>
          <w:rStyle w:val="StyleUnderline"/>
          <w:highlight w:val="cyan"/>
        </w:rPr>
        <w:t>food</w:t>
      </w:r>
      <w:r w:rsidRPr="003009B0">
        <w:rPr>
          <w:rStyle w:val="StyleUnderline"/>
        </w:rPr>
        <w:t xml:space="preserve"> to be grown to </w:t>
      </w:r>
      <w:r w:rsidRPr="00092B59">
        <w:rPr>
          <w:rStyle w:val="StyleUnderline"/>
          <w:highlight w:val="cyan"/>
        </w:rPr>
        <w:t xml:space="preserve">feed </w:t>
      </w:r>
      <w:r w:rsidRPr="00092B59">
        <w:rPr>
          <w:rStyle w:val="Emphasis"/>
          <w:highlight w:val="cyan"/>
        </w:rPr>
        <w:t>10 billion people</w:t>
      </w:r>
      <w:r w:rsidRPr="003009B0">
        <w:rPr>
          <w:sz w:val="16"/>
        </w:rPr>
        <w:t xml:space="preserve"> an American-type diet </w:t>
      </w:r>
      <w:r w:rsidRPr="00092B59">
        <w:rPr>
          <w:rStyle w:val="StyleUnderline"/>
          <w:highlight w:val="cyan"/>
        </w:rPr>
        <w:t xml:space="preserve">on </w:t>
      </w:r>
      <w:r w:rsidRPr="00092B59">
        <w:rPr>
          <w:rStyle w:val="Emphasis"/>
          <w:highlight w:val="cyan"/>
        </w:rPr>
        <w:t>half</w:t>
      </w:r>
      <w:r w:rsidRPr="00092B59">
        <w:rPr>
          <w:rStyle w:val="StyleUnderline"/>
          <w:highlight w:val="cyan"/>
        </w:rPr>
        <w:t xml:space="preserve"> the land</w:t>
      </w:r>
      <w:r w:rsidRPr="003009B0">
        <w:rPr>
          <w:rStyle w:val="StyleUnderline"/>
        </w:rPr>
        <w:t xml:space="preserve"> currently used</w:t>
      </w:r>
      <w:r w:rsidRPr="003009B0">
        <w:rPr>
          <w:sz w:val="16"/>
        </w:rPr>
        <w:t xml:space="preserve"> for farming. </w:t>
      </w:r>
      <w:r w:rsidRPr="003009B0">
        <w:rPr>
          <w:rStyle w:val="StyleUnderline"/>
        </w:rPr>
        <w:t xml:space="preserve">The land released would exceed the area of </w:t>
      </w:r>
      <w:r w:rsidRPr="00BA1B5D">
        <w:rPr>
          <w:rStyle w:val="Emphasis"/>
        </w:rPr>
        <w:t>Amazonia</w:t>
      </w:r>
      <w:r w:rsidRPr="003009B0">
        <w:rPr>
          <w:sz w:val="16"/>
        </w:rPr>
        <w:t xml:space="preserve"> (7 million square kilometers).</w:t>
      </w:r>
    </w:p>
    <w:p w14:paraId="498F315B" w14:textId="77777777" w:rsidR="00B61D2C" w:rsidRPr="003009B0" w:rsidRDefault="00B61D2C" w:rsidP="00B61D2C">
      <w:pPr>
        <w:rPr>
          <w:sz w:val="16"/>
        </w:rPr>
      </w:pPr>
      <w:r w:rsidRPr="003009B0">
        <w:rPr>
          <w:rStyle w:val="StyleUnderline"/>
        </w:rPr>
        <w:t>Most developed countries are now in</w:t>
      </w:r>
      <w:r w:rsidRPr="003009B0">
        <w:rPr>
          <w:sz w:val="16"/>
        </w:rPr>
        <w:t xml:space="preserve"> the stage of “</w:t>
      </w:r>
      <w:r w:rsidRPr="00BA1B5D">
        <w:rPr>
          <w:rStyle w:val="Emphasis"/>
        </w:rPr>
        <w:t>forest transition</w:t>
      </w:r>
      <w:r w:rsidRPr="003009B0">
        <w:rPr>
          <w:sz w:val="16"/>
        </w:rPr>
        <w:t xml:space="preserve">,” when a country gains forest area. </w:t>
      </w:r>
      <w:r w:rsidRPr="00092B59">
        <w:rPr>
          <w:rStyle w:val="Emphasis"/>
          <w:highlight w:val="cyan"/>
        </w:rPr>
        <w:t>Europe</w:t>
      </w:r>
      <w:r w:rsidRPr="00092B59">
        <w:rPr>
          <w:rStyle w:val="StyleUnderline"/>
          <w:highlight w:val="cyan"/>
        </w:rPr>
        <w:t xml:space="preserve"> is greener</w:t>
      </w:r>
      <w:r w:rsidRPr="003009B0">
        <w:rPr>
          <w:rStyle w:val="StyleUnderline"/>
        </w:rPr>
        <w:t xml:space="preserve"> now than it was 100 years ago</w:t>
      </w:r>
      <w:r w:rsidRPr="003009B0">
        <w:rPr>
          <w:sz w:val="16"/>
        </w:rPr>
        <w:t xml:space="preserve">; </w:t>
      </w:r>
      <w:r w:rsidRPr="003009B0">
        <w:rPr>
          <w:rStyle w:val="StyleUnderline"/>
        </w:rPr>
        <w:t xml:space="preserve">the size of </w:t>
      </w:r>
      <w:r w:rsidRPr="00BA1B5D">
        <w:rPr>
          <w:rStyle w:val="Emphasis"/>
        </w:rPr>
        <w:t>US</w:t>
      </w:r>
      <w:r w:rsidRPr="003009B0">
        <w:rPr>
          <w:rStyle w:val="StyleUnderline"/>
        </w:rPr>
        <w:t xml:space="preserve"> forest resources</w:t>
      </w:r>
      <w:r w:rsidRPr="003009B0">
        <w:rPr>
          <w:sz w:val="16"/>
        </w:rPr>
        <w:t xml:space="preserve"> remained constant over the 20th century and </w:t>
      </w:r>
      <w:r w:rsidRPr="00BA1B5D">
        <w:rPr>
          <w:rStyle w:val="Emphasis"/>
        </w:rPr>
        <w:t>increased</w:t>
      </w:r>
      <w:r w:rsidRPr="003009B0">
        <w:rPr>
          <w:rStyle w:val="StyleUnderline"/>
        </w:rPr>
        <w:t xml:space="preserve"> over the last decade</w:t>
      </w:r>
      <w:r w:rsidRPr="003009B0">
        <w:rPr>
          <w:sz w:val="16"/>
        </w:rPr>
        <w:t xml:space="preserve">. </w:t>
      </w:r>
      <w:r w:rsidRPr="00092B59">
        <w:rPr>
          <w:rStyle w:val="Emphasis"/>
          <w:highlight w:val="cyan"/>
        </w:rPr>
        <w:t>China</w:t>
      </w:r>
      <w:r w:rsidRPr="00092B59">
        <w:rPr>
          <w:rStyle w:val="StyleUnderline"/>
          <w:highlight w:val="cyan"/>
        </w:rPr>
        <w:t xml:space="preserve"> is adding</w:t>
      </w:r>
      <w:r w:rsidRPr="003009B0">
        <w:rPr>
          <w:sz w:val="16"/>
        </w:rPr>
        <w:t xml:space="preserve"> almost </w:t>
      </w:r>
      <w:r w:rsidRPr="00BA1B5D">
        <w:rPr>
          <w:rStyle w:val="Emphasis"/>
        </w:rPr>
        <w:t>2 million hectares</w:t>
      </w:r>
      <w:r w:rsidRPr="003009B0">
        <w:rPr>
          <w:sz w:val="16"/>
        </w:rPr>
        <w:t xml:space="preserve"> (about 1 percent) </w:t>
      </w:r>
      <w:r w:rsidRPr="003009B0">
        <w:rPr>
          <w:rStyle w:val="StyleUnderline"/>
        </w:rPr>
        <w:t xml:space="preserve">of </w:t>
      </w:r>
      <w:r w:rsidRPr="00092B59">
        <w:rPr>
          <w:rStyle w:val="StyleUnderline"/>
          <w:highlight w:val="cyan"/>
        </w:rPr>
        <w:t>forests a year</w:t>
      </w:r>
      <w:r w:rsidRPr="003009B0">
        <w:rPr>
          <w:sz w:val="16"/>
        </w:rPr>
        <w:t xml:space="preserve">. And </w:t>
      </w:r>
      <w:r w:rsidRPr="003009B0">
        <w:rPr>
          <w:rStyle w:val="StyleUnderline"/>
        </w:rPr>
        <w:t xml:space="preserve">rates of </w:t>
      </w:r>
      <w:r w:rsidRPr="00BA1B5D">
        <w:rPr>
          <w:rStyle w:val="Emphasis"/>
        </w:rPr>
        <w:t>global forest loss</w:t>
      </w:r>
      <w:r w:rsidRPr="003009B0">
        <w:rPr>
          <w:rStyle w:val="StyleUnderline"/>
        </w:rPr>
        <w:t xml:space="preserve"> have been </w:t>
      </w:r>
      <w:r w:rsidRPr="00BA1B5D">
        <w:rPr>
          <w:rStyle w:val="Emphasis"/>
        </w:rPr>
        <w:t>slowing</w:t>
      </w:r>
      <w:r w:rsidRPr="003009B0">
        <w:rPr>
          <w:sz w:val="16"/>
        </w:rPr>
        <w:t xml:space="preserve"> since 1980.</w:t>
      </w:r>
    </w:p>
    <w:p w14:paraId="15653FDC" w14:textId="77777777" w:rsidR="00B61D2C" w:rsidRPr="003009B0" w:rsidRDefault="00B61D2C" w:rsidP="00B61D2C">
      <w:pPr>
        <w:rPr>
          <w:sz w:val="16"/>
        </w:rPr>
      </w:pPr>
      <w:r w:rsidRPr="003009B0">
        <w:rPr>
          <w:sz w:val="16"/>
        </w:rPr>
        <w:t xml:space="preserve">At the same time, </w:t>
      </w:r>
      <w:r w:rsidRPr="00092B59">
        <w:rPr>
          <w:rStyle w:val="StyleUnderline"/>
        </w:rPr>
        <w:t xml:space="preserve">forestry has become </w:t>
      </w:r>
      <w:r w:rsidRPr="00092B59">
        <w:rPr>
          <w:rStyle w:val="Emphasis"/>
        </w:rPr>
        <w:t>more productive</w:t>
      </w:r>
      <w:r w:rsidRPr="00092B59">
        <w:rPr>
          <w:sz w:val="16"/>
        </w:rPr>
        <w:t xml:space="preserve">. Shifting wood harvest from the north to the southeast, where the forests are twice as productive, decreased the United States’ logged area by 3.1 million hectares. </w:t>
      </w:r>
      <w:r w:rsidRPr="00092B59">
        <w:rPr>
          <w:rStyle w:val="StyleUnderline"/>
        </w:rPr>
        <w:t>Forest plantations are much more productive than unmanaged forests</w:t>
      </w:r>
      <w:r w:rsidRPr="00092B59">
        <w:rPr>
          <w:sz w:val="16"/>
        </w:rPr>
        <w:t>: Brazilian eucalyptus plantations provide at least 10 times more timber per hectare per year than northern</w:t>
      </w:r>
      <w:r w:rsidRPr="003009B0">
        <w:rPr>
          <w:sz w:val="16"/>
        </w:rPr>
        <w:t xml:space="preserve"> forests do. </w:t>
      </w:r>
      <w:r w:rsidRPr="003009B0">
        <w:rPr>
          <w:rStyle w:val="StyleUnderline"/>
        </w:rPr>
        <w:t xml:space="preserve">The </w:t>
      </w:r>
      <w:r w:rsidRPr="00092B59">
        <w:rPr>
          <w:rStyle w:val="StyleUnderline"/>
          <w:highlight w:val="cyan"/>
        </w:rPr>
        <w:t>consumption</w:t>
      </w:r>
      <w:r w:rsidRPr="003009B0">
        <w:rPr>
          <w:rStyle w:val="StyleUnderline"/>
        </w:rPr>
        <w:t xml:space="preserve"> of wood </w:t>
      </w:r>
      <w:r w:rsidRPr="00092B59">
        <w:rPr>
          <w:rStyle w:val="StyleUnderline"/>
          <w:highlight w:val="cyan"/>
        </w:rPr>
        <w:t>is</w:t>
      </w:r>
      <w:r w:rsidRPr="003009B0">
        <w:rPr>
          <w:rStyle w:val="StyleUnderline"/>
        </w:rPr>
        <w:t xml:space="preserve"> also </w:t>
      </w:r>
      <w:r w:rsidRPr="00092B59">
        <w:rPr>
          <w:rStyle w:val="Emphasis"/>
          <w:highlight w:val="cyan"/>
        </w:rPr>
        <w:t>declining</w:t>
      </w:r>
      <w:r w:rsidRPr="003009B0">
        <w:rPr>
          <w:sz w:val="16"/>
        </w:rPr>
        <w:t xml:space="preserve">. Ships and railroads are no longer built of wood. Globally, the use of wood for fuel and construction dropped sharply since the 1960s; the global demand for paper has been stagnant, decreasing across the developed countries over the last two decades. </w:t>
      </w:r>
      <w:r w:rsidRPr="003009B0">
        <w:rPr>
          <w:rStyle w:val="StyleUnderline"/>
        </w:rPr>
        <w:t>The footprint of the developed world on the planet</w:t>
      </w:r>
      <w:r w:rsidRPr="003009B0">
        <w:rPr>
          <w:sz w:val="16"/>
        </w:rPr>
        <w:t xml:space="preserve">, as an area occupied by human activities, </w:t>
      </w:r>
      <w:r w:rsidRPr="003009B0">
        <w:rPr>
          <w:rStyle w:val="StyleUnderline"/>
        </w:rPr>
        <w:t xml:space="preserve">is </w:t>
      </w:r>
      <w:r w:rsidRPr="00BA1B5D">
        <w:rPr>
          <w:rStyle w:val="Emphasis"/>
        </w:rPr>
        <w:t>shrinking</w:t>
      </w:r>
      <w:r w:rsidRPr="003009B0">
        <w:rPr>
          <w:sz w:val="16"/>
        </w:rPr>
        <w:t>.</w:t>
      </w:r>
    </w:p>
    <w:p w14:paraId="684F9F8E" w14:textId="77777777" w:rsidR="00B61D2C" w:rsidRPr="003009B0" w:rsidRDefault="00B61D2C" w:rsidP="00B61D2C">
      <w:pPr>
        <w:rPr>
          <w:sz w:val="16"/>
        </w:rPr>
      </w:pPr>
      <w:r w:rsidRPr="00092B59">
        <w:rPr>
          <w:rStyle w:val="StyleUnderline"/>
          <w:highlight w:val="cyan"/>
        </w:rPr>
        <w:t xml:space="preserve">There has also been a </w:t>
      </w:r>
      <w:r w:rsidRPr="00092B59">
        <w:rPr>
          <w:rStyle w:val="Emphasis"/>
          <w:highlight w:val="cyan"/>
        </w:rPr>
        <w:t>marked decline</w:t>
      </w:r>
      <w:r w:rsidRPr="003009B0">
        <w:rPr>
          <w:rStyle w:val="StyleUnderline"/>
        </w:rPr>
        <w:t xml:space="preserve"> in US consumption of</w:t>
      </w:r>
      <w:r w:rsidRPr="003009B0">
        <w:rPr>
          <w:sz w:val="16"/>
        </w:rPr>
        <w:t xml:space="preserve"> the most economically important </w:t>
      </w:r>
      <w:r w:rsidRPr="00BA1B5D">
        <w:rPr>
          <w:rStyle w:val="Emphasis"/>
        </w:rPr>
        <w:t>minerals</w:t>
      </w:r>
      <w:r w:rsidRPr="003009B0">
        <w:rPr>
          <w:sz w:val="16"/>
        </w:rPr>
        <w:t xml:space="preserve">. According to the US Geological Survey (USGS), since the end of the 20th century, US consumption of metals has fallen by 15 percent for steel, 30 percent for aluminum, and 40 percent for copper. </w:t>
      </w:r>
      <w:r w:rsidRPr="003009B0">
        <w:rPr>
          <w:rStyle w:val="StyleUnderline"/>
        </w:rPr>
        <w:t xml:space="preserve">The decline reflects </w:t>
      </w:r>
      <w:r w:rsidRPr="00BA1B5D">
        <w:rPr>
          <w:rStyle w:val="Emphasis"/>
        </w:rPr>
        <w:t>increased efficiency</w:t>
      </w:r>
      <w:r w:rsidRPr="003009B0">
        <w:rPr>
          <w:sz w:val="16"/>
        </w:rPr>
        <w:t xml:space="preserve">. Aluminum soda cans are six times lighter than they were in the early 1960s, and cars weigh 30 percent less than they did. The introduction of high-strength steel framing, reinforced concrete, and stronger and lighter glass have reduced consumption of cement, stone, sand, and gravel in construction. US energy use has plateaued for more than a decade. </w:t>
      </w:r>
      <w:r w:rsidRPr="003009B0">
        <w:rPr>
          <w:rStyle w:val="StyleUnderline"/>
        </w:rPr>
        <w:t xml:space="preserve">Similar trends are observed in the </w:t>
      </w:r>
      <w:r w:rsidRPr="00BA1B5D">
        <w:rPr>
          <w:rStyle w:val="Emphasis"/>
        </w:rPr>
        <w:t>UK</w:t>
      </w:r>
      <w:r w:rsidRPr="003009B0">
        <w:rPr>
          <w:sz w:val="16"/>
        </w:rPr>
        <w:t>, which began to reduce its consumption of physical resources between 2001 and 2003. Even individual caloric intake is falling in the UK, mainly because of the decline in most environmentally damaging meat consumption.</w:t>
      </w:r>
    </w:p>
    <w:p w14:paraId="51A8F31C" w14:textId="77777777" w:rsidR="00B61D2C" w:rsidRPr="003009B0" w:rsidRDefault="00B61D2C" w:rsidP="00B61D2C">
      <w:pPr>
        <w:rPr>
          <w:sz w:val="16"/>
        </w:rPr>
      </w:pPr>
      <w:r w:rsidRPr="003009B0">
        <w:rPr>
          <w:rStyle w:val="StyleUnderline"/>
        </w:rPr>
        <w:t xml:space="preserve">Off-shoring </w:t>
      </w:r>
      <w:r w:rsidRPr="00BA1B5D">
        <w:rPr>
          <w:rStyle w:val="Emphasis"/>
        </w:rPr>
        <w:t>could</w:t>
      </w:r>
      <w:r w:rsidRPr="003009B0">
        <w:rPr>
          <w:rStyle w:val="StyleUnderline"/>
        </w:rPr>
        <w:t xml:space="preserve"> affect</w:t>
      </w:r>
      <w:r w:rsidRPr="003009B0">
        <w:rPr>
          <w:sz w:val="16"/>
        </w:rPr>
        <w:t xml:space="preserve"> the local consumption of national </w:t>
      </w:r>
      <w:r w:rsidRPr="003009B0">
        <w:rPr>
          <w:rStyle w:val="StyleUnderline"/>
        </w:rPr>
        <w:t>resources</w:t>
      </w:r>
      <w:r w:rsidRPr="003009B0">
        <w:rPr>
          <w:sz w:val="16"/>
        </w:rPr>
        <w:t xml:space="preserve">. </w:t>
      </w:r>
      <w:r w:rsidRPr="003009B0">
        <w:rPr>
          <w:rStyle w:val="StyleUnderline"/>
        </w:rPr>
        <w:t>Country statistics</w:t>
      </w:r>
      <w:r w:rsidRPr="003009B0">
        <w:rPr>
          <w:sz w:val="16"/>
        </w:rPr>
        <w:t xml:space="preserve">, which rely on a territorial perspective of material use, </w:t>
      </w:r>
      <w:r w:rsidRPr="00BA1B5D">
        <w:rPr>
          <w:rStyle w:val="Emphasis"/>
        </w:rPr>
        <w:t>might</w:t>
      </w:r>
      <w:r w:rsidRPr="003009B0">
        <w:rPr>
          <w:rStyle w:val="StyleUnderline"/>
        </w:rPr>
        <w:t xml:space="preserve"> fail to account for</w:t>
      </w:r>
      <w:r w:rsidRPr="003009B0">
        <w:rPr>
          <w:sz w:val="16"/>
        </w:rPr>
        <w:t xml:space="preserve"> the </w:t>
      </w:r>
      <w:r w:rsidRPr="003009B0">
        <w:rPr>
          <w:rStyle w:val="StyleUnderline"/>
        </w:rPr>
        <w:t>global patterns</w:t>
      </w:r>
      <w:r w:rsidRPr="003009B0">
        <w:rPr>
          <w:sz w:val="16"/>
        </w:rPr>
        <w:t xml:space="preserve"> of material consumption. What looks like “green growth” might be just an artifact of globalization. For example, some intermediate metal consumption might be hidden in imported finished merchandise like cars or trucks. While these are valid concerns, </w:t>
      </w:r>
      <w:r w:rsidRPr="003009B0">
        <w:rPr>
          <w:rStyle w:val="StyleUnderline"/>
        </w:rPr>
        <w:t>the reduction of materials used</w:t>
      </w:r>
      <w:r w:rsidRPr="003009B0">
        <w:rPr>
          <w:sz w:val="16"/>
        </w:rPr>
        <w:t xml:space="preserve"> in agriculture, forestry, and construction </w:t>
      </w:r>
      <w:r w:rsidRPr="003009B0">
        <w:rPr>
          <w:rStyle w:val="StyleUnderline"/>
        </w:rPr>
        <w:t>appears</w:t>
      </w:r>
      <w:r w:rsidRPr="003009B0">
        <w:rPr>
          <w:sz w:val="16"/>
        </w:rPr>
        <w:t xml:space="preserve"> to be </w:t>
      </w:r>
      <w:r w:rsidRPr="00BA1B5D">
        <w:rPr>
          <w:rStyle w:val="Emphasis"/>
        </w:rPr>
        <w:t>largely isolated</w:t>
      </w:r>
      <w:r w:rsidRPr="003009B0">
        <w:rPr>
          <w:rStyle w:val="StyleUnderline"/>
        </w:rPr>
        <w:t xml:space="preserve"> from such measurement issues</w:t>
      </w:r>
      <w:r w:rsidRPr="003009B0">
        <w:rPr>
          <w:sz w:val="16"/>
        </w:rPr>
        <w:t xml:space="preserve">. </w:t>
      </w:r>
      <w:r w:rsidRPr="00092B59">
        <w:rPr>
          <w:rStyle w:val="Emphasis"/>
          <w:highlight w:val="cyan"/>
        </w:rPr>
        <w:t>Actual</w:t>
      </w:r>
      <w:r w:rsidRPr="00092B59">
        <w:rPr>
          <w:rStyle w:val="StyleUnderline"/>
          <w:highlight w:val="cyan"/>
        </w:rPr>
        <w:t xml:space="preserve"> consumption</w:t>
      </w:r>
      <w:r w:rsidRPr="003009B0">
        <w:rPr>
          <w:rStyle w:val="StyleUnderline"/>
        </w:rPr>
        <w:t xml:space="preserve"> of these materials in developed countries is </w:t>
      </w:r>
      <w:r w:rsidRPr="00BA1B5D">
        <w:rPr>
          <w:rStyle w:val="Emphasis"/>
        </w:rPr>
        <w:t>dropping</w:t>
      </w:r>
      <w:r w:rsidRPr="003009B0">
        <w:rPr>
          <w:sz w:val="16"/>
        </w:rPr>
        <w:t xml:space="preserve">; </w:t>
      </w:r>
      <w:r w:rsidRPr="003009B0">
        <w:rPr>
          <w:rStyle w:val="StyleUnderline"/>
        </w:rPr>
        <w:t xml:space="preserve">whether the material is imported or not </w:t>
      </w:r>
      <w:r w:rsidRPr="00092B59">
        <w:rPr>
          <w:rStyle w:val="StyleUnderline"/>
          <w:highlight w:val="cyan"/>
        </w:rPr>
        <w:t xml:space="preserve">is </w:t>
      </w:r>
      <w:r w:rsidRPr="00092B59">
        <w:rPr>
          <w:rStyle w:val="Emphasis"/>
          <w:highlight w:val="cyan"/>
        </w:rPr>
        <w:t>irrelevant</w:t>
      </w:r>
      <w:r w:rsidRPr="003009B0">
        <w:rPr>
          <w:sz w:val="16"/>
        </w:rPr>
        <w:t>.</w:t>
      </w:r>
    </w:p>
    <w:p w14:paraId="598361EC" w14:textId="77777777" w:rsidR="00B61D2C" w:rsidRPr="003009B0" w:rsidRDefault="00B61D2C" w:rsidP="00B61D2C">
      <w:pPr>
        <w:rPr>
          <w:sz w:val="16"/>
        </w:rPr>
      </w:pPr>
      <w:r w:rsidRPr="003009B0">
        <w:rPr>
          <w:sz w:val="16"/>
        </w:rPr>
        <w:t xml:space="preserve">The concept of dematerialization refers to an absolute or relative reduction in the quantity of materials required to serve economic functions in society. Unlike the traditional `end-of-pipe’ measures, </w:t>
      </w:r>
      <w:r w:rsidRPr="00092B59">
        <w:rPr>
          <w:rStyle w:val="Emphasis"/>
          <w:highlight w:val="cyan"/>
        </w:rPr>
        <w:t>dematerialization</w:t>
      </w:r>
      <w:r w:rsidRPr="003009B0">
        <w:rPr>
          <w:sz w:val="16"/>
        </w:rPr>
        <w:t xml:space="preserve"> is an input-oriented strategy intended to </w:t>
      </w:r>
      <w:r w:rsidRPr="00092B59">
        <w:rPr>
          <w:rStyle w:val="StyleUnderline"/>
          <w:highlight w:val="cyan"/>
        </w:rPr>
        <w:t>reduce</w:t>
      </w:r>
      <w:r w:rsidRPr="003009B0">
        <w:rPr>
          <w:rStyle w:val="StyleUnderline"/>
        </w:rPr>
        <w:t xml:space="preserve"> environmental </w:t>
      </w:r>
      <w:r w:rsidRPr="00092B59">
        <w:rPr>
          <w:rStyle w:val="StyleUnderline"/>
          <w:highlight w:val="cyan"/>
        </w:rPr>
        <w:t xml:space="preserve">damage at the </w:t>
      </w:r>
      <w:r w:rsidRPr="00092B59">
        <w:rPr>
          <w:rStyle w:val="Emphasis"/>
          <w:highlight w:val="cyan"/>
        </w:rPr>
        <w:t>source</w:t>
      </w:r>
      <w:r w:rsidRPr="003009B0">
        <w:rPr>
          <w:sz w:val="16"/>
        </w:rPr>
        <w:t xml:space="preserve">. </w:t>
      </w:r>
      <w:r w:rsidRPr="003009B0">
        <w:rPr>
          <w:rStyle w:val="StyleUnderline"/>
        </w:rPr>
        <w:t>The production and consumption of products</w:t>
      </w:r>
      <w:r w:rsidRPr="003009B0">
        <w:rPr>
          <w:sz w:val="16"/>
        </w:rPr>
        <w:t xml:space="preserve">, the so-called “industrial” and “social metabolisms,” </w:t>
      </w:r>
      <w:r w:rsidRPr="003009B0">
        <w:rPr>
          <w:rStyle w:val="StyleUnderline"/>
        </w:rPr>
        <w:t>could harm the environment</w:t>
      </w:r>
      <w:r w:rsidRPr="003009B0">
        <w:rPr>
          <w:sz w:val="16"/>
        </w:rPr>
        <w:t xml:space="preserve">. </w:t>
      </w:r>
      <w:r w:rsidRPr="003009B0">
        <w:rPr>
          <w:rStyle w:val="StyleUnderline"/>
        </w:rPr>
        <w:t xml:space="preserve">Reducing the volume of material and energy used to produce goods and services </w:t>
      </w:r>
      <w:r w:rsidRPr="00BA1B5D">
        <w:rPr>
          <w:rStyle w:val="Emphasis"/>
        </w:rPr>
        <w:t>diminishes</w:t>
      </w:r>
      <w:r w:rsidRPr="003009B0">
        <w:rPr>
          <w:rStyle w:val="StyleUnderline"/>
        </w:rPr>
        <w:t xml:space="preserve"> the environmental impact</w:t>
      </w:r>
      <w:r w:rsidRPr="003009B0">
        <w:rPr>
          <w:sz w:val="16"/>
        </w:rPr>
        <w:t xml:space="preserve">. But in contrast with the degrowth movement, which is based on the premise that environmental damage rises with population and economic growth, the proponents of dematerialization argue that </w:t>
      </w:r>
      <w:r w:rsidRPr="00092B59">
        <w:rPr>
          <w:rStyle w:val="StyleUnderline"/>
          <w:highlight w:val="cyan"/>
        </w:rPr>
        <w:t>societal metabolism</w:t>
      </w:r>
      <w:r w:rsidRPr="00092B59">
        <w:rPr>
          <w:sz w:val="16"/>
        </w:rPr>
        <w:t xml:space="preserve"> might </w:t>
      </w:r>
      <w:r w:rsidRPr="00092B59">
        <w:rPr>
          <w:rStyle w:val="StyleUnderline"/>
          <w:highlight w:val="cyan"/>
        </w:rPr>
        <w:t xml:space="preserve">exhibit an </w:t>
      </w:r>
      <w:r w:rsidRPr="00092B59">
        <w:rPr>
          <w:rStyle w:val="Emphasis"/>
          <w:highlight w:val="cyan"/>
        </w:rPr>
        <w:t>inverted U-shaped relationship</w:t>
      </w:r>
      <w:r w:rsidRPr="00092B59">
        <w:rPr>
          <w:rStyle w:val="StyleUnderline"/>
          <w:highlight w:val="cyan"/>
        </w:rPr>
        <w:t xml:space="preserve"> with economic growth</w:t>
      </w:r>
      <w:r w:rsidRPr="00092B59">
        <w:rPr>
          <w:sz w:val="16"/>
        </w:rPr>
        <w:t xml:space="preserve">. A country’s </w:t>
      </w:r>
      <w:r w:rsidRPr="00092B59">
        <w:rPr>
          <w:rStyle w:val="StyleUnderline"/>
        </w:rPr>
        <w:t>environmental impact rises as</w:t>
      </w:r>
      <w:r w:rsidRPr="00092B59">
        <w:rPr>
          <w:sz w:val="16"/>
        </w:rPr>
        <w:t xml:space="preserve"> its national </w:t>
      </w:r>
      <w:r w:rsidRPr="00092B59">
        <w:rPr>
          <w:rStyle w:val="StyleUnderline"/>
        </w:rPr>
        <w:t>income</w:t>
      </w:r>
      <w:r w:rsidRPr="003009B0">
        <w:rPr>
          <w:rStyle w:val="StyleUnderline"/>
        </w:rPr>
        <w:t xml:space="preserve"> grows but then </w:t>
      </w:r>
      <w:r w:rsidRPr="00BA1B5D">
        <w:rPr>
          <w:rStyle w:val="Emphasis"/>
        </w:rPr>
        <w:t>declines</w:t>
      </w:r>
      <w:r w:rsidRPr="003009B0">
        <w:rPr>
          <w:rStyle w:val="StyleUnderline"/>
        </w:rPr>
        <w:t xml:space="preserve"> after</w:t>
      </w:r>
      <w:r w:rsidRPr="003009B0">
        <w:rPr>
          <w:sz w:val="16"/>
        </w:rPr>
        <w:t xml:space="preserve"> a (very) </w:t>
      </w:r>
      <w:r w:rsidRPr="00BA1B5D">
        <w:rPr>
          <w:rStyle w:val="Emphasis"/>
        </w:rPr>
        <w:t>high</w:t>
      </w:r>
      <w:r w:rsidRPr="003009B0">
        <w:rPr>
          <w:sz w:val="16"/>
        </w:rPr>
        <w:t xml:space="preserve"> level of </w:t>
      </w:r>
      <w:r w:rsidRPr="00BA1B5D">
        <w:rPr>
          <w:rStyle w:val="Emphasis"/>
        </w:rPr>
        <w:t>GDP</w:t>
      </w:r>
      <w:r w:rsidRPr="003009B0">
        <w:rPr>
          <w:rStyle w:val="StyleUnderline"/>
        </w:rPr>
        <w:t xml:space="preserve"> is reached</w:t>
      </w:r>
      <w:r w:rsidRPr="003009B0">
        <w:rPr>
          <w:sz w:val="16"/>
        </w:rPr>
        <w:t>. Similar argument is made by the recent literature on growth and pollution conversions.</w:t>
      </w:r>
    </w:p>
    <w:p w14:paraId="20507207" w14:textId="77777777" w:rsidR="00B61D2C" w:rsidRPr="003009B0" w:rsidRDefault="00B61D2C" w:rsidP="00B61D2C">
      <w:pPr>
        <w:rPr>
          <w:sz w:val="16"/>
        </w:rPr>
      </w:pPr>
      <w:r w:rsidRPr="003009B0">
        <w:rPr>
          <w:sz w:val="16"/>
        </w:rPr>
        <w:t xml:space="preserve">If we believe these trends, the reduction (both relative and absolute) of material consumption observed in developed countries might have important policy implications. </w:t>
      </w:r>
      <w:r w:rsidRPr="00092B59">
        <w:rPr>
          <w:rStyle w:val="StyleUnderline"/>
          <w:highlight w:val="cyan"/>
        </w:rPr>
        <w:t>Growth in</w:t>
      </w:r>
      <w:r w:rsidRPr="003009B0">
        <w:rPr>
          <w:rStyle w:val="StyleUnderline"/>
        </w:rPr>
        <w:t xml:space="preserve"> developed </w:t>
      </w:r>
      <w:r w:rsidRPr="00092B59">
        <w:rPr>
          <w:rStyle w:val="StyleUnderline"/>
          <w:highlight w:val="cyan"/>
        </w:rPr>
        <w:t xml:space="preserve">countries </w:t>
      </w:r>
      <w:r w:rsidRPr="00092B59">
        <w:rPr>
          <w:rStyle w:val="Emphasis"/>
          <w:highlight w:val="cyan"/>
        </w:rPr>
        <w:t>might not</w:t>
      </w:r>
      <w:r w:rsidRPr="00BA1B5D">
        <w:rPr>
          <w:rStyle w:val="Emphasis"/>
        </w:rPr>
        <w:t xml:space="preserve"> necessarily </w:t>
      </w:r>
      <w:r w:rsidRPr="00092B59">
        <w:rPr>
          <w:rStyle w:val="Emphasis"/>
          <w:highlight w:val="cyan"/>
        </w:rPr>
        <w:t>cause environmental distress</w:t>
      </w:r>
      <w:r w:rsidRPr="00092B59">
        <w:rPr>
          <w:rStyle w:val="StyleUnderline"/>
          <w:highlight w:val="cyan"/>
        </w:rPr>
        <w:t xml:space="preserve"> and</w:t>
      </w:r>
      <w:r w:rsidRPr="003009B0">
        <w:rPr>
          <w:rStyle w:val="StyleUnderline"/>
        </w:rPr>
        <w:t xml:space="preserve"> </w:t>
      </w:r>
      <w:r w:rsidRPr="00BA1B5D">
        <w:rPr>
          <w:rStyle w:val="Emphasis"/>
        </w:rPr>
        <w:t xml:space="preserve">natural </w:t>
      </w:r>
      <w:r w:rsidRPr="00092B59">
        <w:rPr>
          <w:rStyle w:val="Emphasis"/>
          <w:highlight w:val="cyan"/>
        </w:rPr>
        <w:t>resource depletion</w:t>
      </w:r>
      <w:r w:rsidRPr="003009B0">
        <w:rPr>
          <w:sz w:val="16"/>
        </w:rPr>
        <w:t xml:space="preserve">. </w:t>
      </w:r>
      <w:r w:rsidRPr="003009B0">
        <w:rPr>
          <w:rStyle w:val="StyleUnderline"/>
        </w:rPr>
        <w:t xml:space="preserve">Advanced </w:t>
      </w:r>
      <w:r w:rsidRPr="00092B59">
        <w:rPr>
          <w:rStyle w:val="StyleUnderline"/>
          <w:highlight w:val="cyan"/>
        </w:rPr>
        <w:t>economies</w:t>
      </w:r>
      <w:r w:rsidRPr="003009B0">
        <w:rPr>
          <w:rStyle w:val="StyleUnderline"/>
        </w:rPr>
        <w:t xml:space="preserve"> may be able to </w:t>
      </w:r>
      <w:r w:rsidRPr="00092B59">
        <w:rPr>
          <w:rStyle w:val="Emphasis"/>
          <w:highlight w:val="cyan"/>
        </w:rPr>
        <w:t>decouple</w:t>
      </w:r>
      <w:r w:rsidRPr="003009B0">
        <w:rPr>
          <w:rStyle w:val="StyleUnderline"/>
        </w:rPr>
        <w:t xml:space="preserve"> economic </w:t>
      </w:r>
      <w:r w:rsidRPr="00092B59">
        <w:rPr>
          <w:rStyle w:val="StyleUnderline"/>
          <w:highlight w:val="cyan"/>
        </w:rPr>
        <w:t>growth</w:t>
      </w:r>
      <w:r w:rsidRPr="003009B0">
        <w:rPr>
          <w:rStyle w:val="StyleUnderline"/>
        </w:rPr>
        <w:t xml:space="preserve"> and growing volumes of resource use</w:t>
      </w:r>
      <w:r w:rsidRPr="003009B0">
        <w:rPr>
          <w:sz w:val="16"/>
        </w:rPr>
        <w:t xml:space="preserve">. </w:t>
      </w:r>
      <w:r w:rsidRPr="00092B59">
        <w:rPr>
          <w:sz w:val="16"/>
          <w:highlight w:val="cyan"/>
        </w:rPr>
        <w:t xml:space="preserve">The </w:t>
      </w:r>
      <w:r w:rsidRPr="00092B59">
        <w:rPr>
          <w:rStyle w:val="Emphasis"/>
          <w:highlight w:val="cyan"/>
        </w:rPr>
        <w:t>new technologies</w:t>
      </w:r>
      <w:r w:rsidRPr="00092B59">
        <w:rPr>
          <w:rStyle w:val="StyleUnderline"/>
          <w:highlight w:val="cyan"/>
        </w:rPr>
        <w:t xml:space="preserve"> are making</w:t>
      </w:r>
      <w:r w:rsidRPr="003009B0">
        <w:rPr>
          <w:sz w:val="16"/>
        </w:rPr>
        <w:t xml:space="preserve"> the economic </w:t>
      </w:r>
      <w:r w:rsidRPr="00092B59">
        <w:rPr>
          <w:rStyle w:val="StyleUnderline"/>
          <w:highlight w:val="cyan"/>
        </w:rPr>
        <w:t>growth</w:t>
      </w:r>
      <w:r w:rsidRPr="003009B0">
        <w:rPr>
          <w:rStyle w:val="StyleUnderline"/>
        </w:rPr>
        <w:t xml:space="preserve"> in developing countries </w:t>
      </w:r>
      <w:r w:rsidRPr="00092B59">
        <w:rPr>
          <w:rStyle w:val="Emphasis"/>
          <w:highlight w:val="cyan"/>
        </w:rPr>
        <w:t>greener</w:t>
      </w:r>
      <w:r w:rsidRPr="00092B59">
        <w:rPr>
          <w:rStyle w:val="StyleUnderline"/>
          <w:highlight w:val="cyan"/>
        </w:rPr>
        <w:t xml:space="preserve"> and </w:t>
      </w:r>
      <w:r w:rsidRPr="00092B59">
        <w:rPr>
          <w:rStyle w:val="Emphasis"/>
          <w:highlight w:val="cyan"/>
        </w:rPr>
        <w:t>less</w:t>
      </w:r>
      <w:r w:rsidRPr="00BA1B5D">
        <w:rPr>
          <w:rStyle w:val="Emphasis"/>
        </w:rPr>
        <w:t xml:space="preserve"> material-</w:t>
      </w:r>
      <w:r w:rsidRPr="00092B59">
        <w:rPr>
          <w:rStyle w:val="Emphasis"/>
          <w:highlight w:val="cyan"/>
        </w:rPr>
        <w:t>intensive</w:t>
      </w:r>
      <w:r w:rsidRPr="003009B0">
        <w:rPr>
          <w:sz w:val="16"/>
        </w:rPr>
        <w:t xml:space="preserve"> compared to the growth the now rich countries experienced at comparable income levels decades ago. </w:t>
      </w:r>
    </w:p>
    <w:p w14:paraId="49334179" w14:textId="77777777" w:rsidR="00B61D2C" w:rsidRPr="004D5D8F" w:rsidRDefault="00B61D2C" w:rsidP="00B61D2C">
      <w:pPr>
        <w:rPr>
          <w:sz w:val="16"/>
        </w:rPr>
      </w:pPr>
      <w:r w:rsidRPr="003009B0">
        <w:rPr>
          <w:sz w:val="16"/>
        </w:rPr>
        <w:t xml:space="preserve">Several factors drive dematerialization. </w:t>
      </w:r>
      <w:r w:rsidRPr="003009B0">
        <w:rPr>
          <w:rStyle w:val="StyleUnderline"/>
        </w:rPr>
        <w:t xml:space="preserve">Technological </w:t>
      </w:r>
      <w:r w:rsidRPr="00092B59">
        <w:rPr>
          <w:rStyle w:val="StyleUnderline"/>
          <w:highlight w:val="cyan"/>
        </w:rPr>
        <w:t xml:space="preserve">progress </w:t>
      </w:r>
      <w:r w:rsidRPr="00092B59">
        <w:rPr>
          <w:rStyle w:val="Emphasis"/>
          <w:highlight w:val="cyan"/>
        </w:rPr>
        <w:t>improves efficiency</w:t>
      </w:r>
      <w:r w:rsidRPr="00092B59">
        <w:rPr>
          <w:rStyle w:val="StyleUnderline"/>
          <w:highlight w:val="cyan"/>
        </w:rPr>
        <w:t xml:space="preserve"> and </w:t>
      </w:r>
      <w:r w:rsidRPr="00092B59">
        <w:rPr>
          <w:rStyle w:val="Emphasis"/>
          <w:highlight w:val="cyan"/>
        </w:rPr>
        <w:t>reduces</w:t>
      </w:r>
      <w:r w:rsidRPr="00BA1B5D">
        <w:rPr>
          <w:rStyle w:val="Emphasis"/>
        </w:rPr>
        <w:t xml:space="preserve"> the consumption</w:t>
      </w:r>
      <w:r w:rsidRPr="003009B0">
        <w:rPr>
          <w:rStyle w:val="StyleUnderline"/>
        </w:rPr>
        <w:t xml:space="preserve"> of </w:t>
      </w:r>
      <w:r w:rsidRPr="00092B59">
        <w:rPr>
          <w:rStyle w:val="StyleUnderline"/>
          <w:highlight w:val="cyan"/>
        </w:rPr>
        <w:t>resources</w:t>
      </w:r>
      <w:r w:rsidRPr="003009B0">
        <w:rPr>
          <w:rStyle w:val="StyleUnderline"/>
        </w:rPr>
        <w:t xml:space="preserve"> in manufacturing</w:t>
      </w:r>
      <w:r w:rsidRPr="003009B0">
        <w:rPr>
          <w:sz w:val="16"/>
        </w:rPr>
        <w:t xml:space="preserve">. </w:t>
      </w:r>
      <w:r w:rsidRPr="003009B0">
        <w:rPr>
          <w:rStyle w:val="StyleUnderline"/>
        </w:rPr>
        <w:t>The digital economy</w:t>
      </w:r>
      <w:r w:rsidRPr="003009B0">
        <w:rPr>
          <w:sz w:val="16"/>
        </w:rPr>
        <w:t xml:space="preserve"> “</w:t>
      </w:r>
      <w:r w:rsidRPr="00BA1B5D">
        <w:rPr>
          <w:rStyle w:val="Emphasis"/>
        </w:rPr>
        <w:t>swaps bits for atoms</w:t>
      </w:r>
      <w:r w:rsidRPr="003009B0">
        <w:rPr>
          <w:sz w:val="16"/>
        </w:rPr>
        <w:t xml:space="preserve">,” </w:t>
      </w:r>
      <w:r w:rsidRPr="003009B0">
        <w:rPr>
          <w:rStyle w:val="StyleUnderline"/>
        </w:rPr>
        <w:t>replacing physical goods and services with their digital versions</w:t>
      </w:r>
      <w:r w:rsidRPr="003009B0">
        <w:rPr>
          <w:sz w:val="16"/>
        </w:rPr>
        <w:t xml:space="preserve">; </w:t>
      </w:r>
      <w:r w:rsidRPr="003009B0">
        <w:rPr>
          <w:rStyle w:val="StyleUnderline"/>
        </w:rPr>
        <w:t>3D printing shifts technologies</w:t>
      </w:r>
      <w:r w:rsidRPr="003009B0">
        <w:rPr>
          <w:sz w:val="16"/>
        </w:rPr>
        <w:t xml:space="preserve"> toward custom-designed components </w:t>
      </w:r>
      <w:r w:rsidRPr="003009B0">
        <w:rPr>
          <w:rStyle w:val="StyleUnderline"/>
        </w:rPr>
        <w:t xml:space="preserve">with </w:t>
      </w:r>
      <w:r w:rsidRPr="00BA1B5D">
        <w:rPr>
          <w:rStyle w:val="Emphasis"/>
        </w:rPr>
        <w:t>little</w:t>
      </w:r>
      <w:r w:rsidRPr="003009B0">
        <w:rPr>
          <w:rStyle w:val="StyleUnderline"/>
        </w:rPr>
        <w:t xml:space="preserve"> or </w:t>
      </w:r>
      <w:r w:rsidRPr="00BA1B5D">
        <w:rPr>
          <w:rStyle w:val="Emphasis"/>
        </w:rPr>
        <w:t>no waste</w:t>
      </w:r>
      <w:r w:rsidRPr="003009B0">
        <w:rPr>
          <w:sz w:val="16"/>
        </w:rPr>
        <w:t xml:space="preserve">. </w:t>
      </w:r>
      <w:r w:rsidRPr="00092B59">
        <w:rPr>
          <w:rStyle w:val="StyleUnderline"/>
          <w:highlight w:val="cyan"/>
        </w:rPr>
        <w:t xml:space="preserve">Competition encourages companies to </w:t>
      </w:r>
      <w:r w:rsidRPr="00092B59">
        <w:rPr>
          <w:rStyle w:val="Emphasis"/>
          <w:highlight w:val="cyan"/>
        </w:rPr>
        <w:t>cut costs</w:t>
      </w:r>
      <w:r w:rsidRPr="00092B59">
        <w:rPr>
          <w:rStyle w:val="StyleUnderline"/>
          <w:highlight w:val="cyan"/>
        </w:rPr>
        <w:t xml:space="preserve"> and </w:t>
      </w:r>
      <w:r w:rsidRPr="00092B59">
        <w:rPr>
          <w:rStyle w:val="Emphasis"/>
          <w:highlight w:val="cyan"/>
        </w:rPr>
        <w:t>use less materials</w:t>
      </w:r>
      <w:r w:rsidRPr="003009B0">
        <w:rPr>
          <w:sz w:val="16"/>
        </w:rPr>
        <w:t xml:space="preserve">. </w:t>
      </w:r>
      <w:r w:rsidRPr="003009B0">
        <w:rPr>
          <w:rStyle w:val="StyleUnderline"/>
        </w:rPr>
        <w:t xml:space="preserve">Citizens and governments are </w:t>
      </w:r>
      <w:r w:rsidRPr="00BA1B5D">
        <w:rPr>
          <w:rStyle w:val="Emphasis"/>
        </w:rPr>
        <w:t>increasingly putting premiums</w:t>
      </w:r>
      <w:r w:rsidRPr="003009B0">
        <w:rPr>
          <w:rStyle w:val="StyleUnderline"/>
        </w:rPr>
        <w:t xml:space="preserve"> on the environment</w:t>
      </w:r>
      <w:r w:rsidRPr="003009B0">
        <w:rPr>
          <w:sz w:val="16"/>
        </w:rPr>
        <w:t xml:space="preserve">, embracing policies to reduce social metabolism. </w:t>
      </w:r>
    </w:p>
    <w:p w14:paraId="4E638B02" w14:textId="77777777" w:rsidR="00B61D2C" w:rsidRPr="00B55AD5" w:rsidRDefault="00B61D2C" w:rsidP="00B61D2C"/>
    <w:p w14:paraId="53501515" w14:textId="77777777" w:rsidR="000B0449" w:rsidRDefault="000B0449" w:rsidP="000B0449">
      <w:pPr>
        <w:pStyle w:val="Heading4"/>
      </w:pPr>
      <w:r>
        <w:t xml:space="preserve">Profit and growth are key to </w:t>
      </w:r>
      <w:r>
        <w:rPr>
          <w:u w:val="single"/>
        </w:rPr>
        <w:t>space colonization</w:t>
      </w:r>
      <w:r>
        <w:t xml:space="preserve">---extinction. </w:t>
      </w:r>
    </w:p>
    <w:p w14:paraId="4245ADE1" w14:textId="77777777" w:rsidR="000B0449" w:rsidRPr="00DD79B8" w:rsidRDefault="000B0449" w:rsidP="000B0449">
      <w:proofErr w:type="spellStart"/>
      <w:r>
        <w:rPr>
          <w:rStyle w:val="Style13ptBold"/>
        </w:rPr>
        <w:t>Kovic</w:t>
      </w:r>
      <w:proofErr w:type="spellEnd"/>
      <w:r w:rsidRPr="00A70493">
        <w:rPr>
          <w:rStyle w:val="Style13ptBold"/>
        </w:rPr>
        <w:t xml:space="preserve"> '</w:t>
      </w:r>
      <w:r>
        <w:rPr>
          <w:rStyle w:val="Style13ptBold"/>
        </w:rPr>
        <w:t>19</w:t>
      </w:r>
      <w:r w:rsidRPr="00A70493">
        <w:rPr>
          <w:rStyle w:val="Style13ptBold"/>
        </w:rPr>
        <w:t xml:space="preserve"> </w:t>
      </w:r>
      <w:r>
        <w:t xml:space="preserve">[Marko; March 2019; co-founder president of the Zurich Institute of Public Affairs Research; "The future of energy," https://osf.io/preprints/socarxiv/aswz9/download] </w:t>
      </w:r>
    </w:p>
    <w:p w14:paraId="062C761F" w14:textId="77777777" w:rsidR="000B0449" w:rsidRPr="001D6F7B" w:rsidRDefault="000B0449" w:rsidP="000B0449">
      <w:pPr>
        <w:rPr>
          <w:sz w:val="16"/>
        </w:rPr>
      </w:pPr>
      <w:r w:rsidRPr="00186AF0">
        <w:rPr>
          <w:rStyle w:val="StyleUnderline"/>
        </w:rPr>
        <w:t>Ideally</w:t>
      </w:r>
      <w:r w:rsidRPr="001D6F7B">
        <w:rPr>
          <w:sz w:val="16"/>
        </w:rPr>
        <w:t xml:space="preserve">, the </w:t>
      </w:r>
      <w:r w:rsidRPr="00186AF0">
        <w:rPr>
          <w:rStyle w:val="StyleUnderline"/>
        </w:rPr>
        <w:t>mitigation of climate risks will</w:t>
      </w:r>
      <w:r w:rsidRPr="001D6F7B">
        <w:rPr>
          <w:sz w:val="16"/>
        </w:rPr>
        <w:t xml:space="preserve"> </w:t>
      </w:r>
      <w:r w:rsidRPr="00186AF0">
        <w:rPr>
          <w:rStyle w:val="Emphasis"/>
        </w:rPr>
        <w:t>coincide</w:t>
      </w:r>
      <w:r w:rsidRPr="001D6F7B">
        <w:rPr>
          <w:sz w:val="16"/>
        </w:rPr>
        <w:t xml:space="preserve"> </w:t>
      </w:r>
      <w:r w:rsidRPr="00186AF0">
        <w:rPr>
          <w:rStyle w:val="StyleUnderline"/>
        </w:rPr>
        <w:t>with and</w:t>
      </w:r>
      <w:r w:rsidRPr="001D6F7B">
        <w:rPr>
          <w:sz w:val="16"/>
        </w:rPr>
        <w:t xml:space="preserve"> </w:t>
      </w:r>
      <w:r w:rsidRPr="00186AF0">
        <w:rPr>
          <w:rStyle w:val="Emphasis"/>
        </w:rPr>
        <w:t>contribute</w:t>
      </w:r>
      <w:r w:rsidRPr="001D6F7B">
        <w:rPr>
          <w:sz w:val="16"/>
        </w:rPr>
        <w:t xml:space="preserve"> </w:t>
      </w:r>
      <w:r w:rsidRPr="00186AF0">
        <w:rPr>
          <w:rStyle w:val="StyleUnderline"/>
        </w:rPr>
        <w:t xml:space="preserve">to the development of improved or even entirely novel </w:t>
      </w:r>
      <w:r w:rsidRPr="00186AF0">
        <w:rPr>
          <w:rStyle w:val="Emphasis"/>
        </w:rPr>
        <w:t>sources of energy</w:t>
      </w:r>
      <w:r w:rsidRPr="001D6F7B">
        <w:rPr>
          <w:sz w:val="16"/>
        </w:rPr>
        <w:t xml:space="preserve"> </w:t>
      </w:r>
      <w:r w:rsidRPr="00186AF0">
        <w:rPr>
          <w:rStyle w:val="StyleUnderline"/>
        </w:rPr>
        <w:t xml:space="preserve">that will increase the </w:t>
      </w:r>
      <w:r w:rsidRPr="00186AF0">
        <w:rPr>
          <w:rStyle w:val="Emphasis"/>
        </w:rPr>
        <w:t>long-term chances of humankind’s survival</w:t>
      </w:r>
      <w:r w:rsidRPr="001D6F7B">
        <w:rPr>
          <w:sz w:val="16"/>
        </w:rPr>
        <w:t xml:space="preserve"> </w:t>
      </w:r>
      <w:r w:rsidRPr="00186AF0">
        <w:rPr>
          <w:rStyle w:val="StyleUnderline"/>
        </w:rPr>
        <w:t>by means of</w:t>
      </w:r>
      <w:r w:rsidRPr="001D6F7B">
        <w:rPr>
          <w:sz w:val="16"/>
        </w:rPr>
        <w:t xml:space="preserve"> </w:t>
      </w:r>
      <w:r w:rsidRPr="00832ACD">
        <w:rPr>
          <w:rStyle w:val="Emphasis"/>
          <w:highlight w:val="cyan"/>
        </w:rPr>
        <w:t>space colonization</w:t>
      </w:r>
      <w:r w:rsidRPr="001D6F7B">
        <w:rPr>
          <w:sz w:val="16"/>
        </w:rPr>
        <w:t xml:space="preserve">. </w:t>
      </w:r>
      <w:r w:rsidRPr="00186AF0">
        <w:rPr>
          <w:rStyle w:val="StyleUnderline"/>
        </w:rPr>
        <w:t xml:space="preserve">This </w:t>
      </w:r>
      <w:r w:rsidRPr="00832ACD">
        <w:rPr>
          <w:rStyle w:val="StyleUnderline"/>
          <w:highlight w:val="cyan"/>
        </w:rPr>
        <w:t>is</w:t>
      </w:r>
      <w:r w:rsidRPr="00C40687">
        <w:rPr>
          <w:rStyle w:val="StyleUnderline"/>
        </w:rPr>
        <w:t xml:space="preserve"> </w:t>
      </w:r>
      <w:r w:rsidRPr="00C40687">
        <w:rPr>
          <w:rStyle w:val="Emphasis"/>
        </w:rPr>
        <w:t>not</w:t>
      </w:r>
      <w:r w:rsidRPr="00186AF0">
        <w:rPr>
          <w:rStyle w:val="Emphasis"/>
        </w:rPr>
        <w:t xml:space="preserve"> an </w:t>
      </w:r>
      <w:r w:rsidRPr="00C40687">
        <w:rPr>
          <w:rStyle w:val="Emphasis"/>
        </w:rPr>
        <w:t>un</w:t>
      </w:r>
      <w:r w:rsidRPr="00832ACD">
        <w:rPr>
          <w:rStyle w:val="Emphasis"/>
          <w:highlight w:val="cyan"/>
        </w:rPr>
        <w:t>realistic</w:t>
      </w:r>
      <w:r w:rsidRPr="00186AF0">
        <w:rPr>
          <w:rStyle w:val="Emphasis"/>
        </w:rPr>
        <w:t xml:space="preserve"> expectation</w:t>
      </w:r>
      <w:r w:rsidRPr="001D6F7B">
        <w:rPr>
          <w:sz w:val="16"/>
        </w:rPr>
        <w:t xml:space="preserve">, </w:t>
      </w:r>
      <w:r w:rsidRPr="00186AF0">
        <w:rPr>
          <w:rStyle w:val="StyleUnderline"/>
        </w:rPr>
        <w:t>given that the mitigation of climate risks consists</w:t>
      </w:r>
      <w:r w:rsidRPr="001D6F7B">
        <w:rPr>
          <w:sz w:val="16"/>
        </w:rPr>
        <w:t xml:space="preserve">, to a large degree, </w:t>
      </w:r>
      <w:r w:rsidRPr="00186AF0">
        <w:rPr>
          <w:rStyle w:val="StyleUnderline"/>
        </w:rPr>
        <w:t>of replacing fossil fuels with other, less harmful sources of energy</w:t>
      </w:r>
      <w:r w:rsidRPr="001D6F7B">
        <w:rPr>
          <w:sz w:val="16"/>
        </w:rPr>
        <w:t xml:space="preserve">. However, </w:t>
      </w:r>
      <w:r w:rsidRPr="00832ACD">
        <w:rPr>
          <w:rStyle w:val="StyleUnderline"/>
          <w:highlight w:val="cyan"/>
        </w:rPr>
        <w:t>some climate</w:t>
      </w:r>
      <w:r w:rsidRPr="00186AF0">
        <w:rPr>
          <w:rStyle w:val="StyleUnderline"/>
        </w:rPr>
        <w:t xml:space="preserve"> change </w:t>
      </w:r>
      <w:r w:rsidRPr="00C40687">
        <w:rPr>
          <w:rStyle w:val="StyleUnderline"/>
        </w:rPr>
        <w:t xml:space="preserve">mitigation </w:t>
      </w:r>
      <w:r w:rsidRPr="00832ACD">
        <w:rPr>
          <w:rStyle w:val="StyleUnderline"/>
          <w:highlight w:val="cyan"/>
        </w:rPr>
        <w:t>strategies</w:t>
      </w:r>
      <w:r w:rsidRPr="00186AF0">
        <w:rPr>
          <w:rStyle w:val="StyleUnderline"/>
        </w:rPr>
        <w:t xml:space="preserve"> might actually</w:t>
      </w:r>
      <w:r w:rsidRPr="001D6F7B">
        <w:rPr>
          <w:sz w:val="16"/>
        </w:rPr>
        <w:t xml:space="preserve"> </w:t>
      </w:r>
      <w:r w:rsidRPr="00832ACD">
        <w:rPr>
          <w:rStyle w:val="Emphasis"/>
          <w:highlight w:val="cyan"/>
        </w:rPr>
        <w:t>harm</w:t>
      </w:r>
      <w:r w:rsidRPr="00186AF0">
        <w:rPr>
          <w:rStyle w:val="Emphasis"/>
        </w:rPr>
        <w:t xml:space="preserve"> the </w:t>
      </w:r>
      <w:r w:rsidRPr="00832ACD">
        <w:rPr>
          <w:rStyle w:val="Emphasis"/>
          <w:highlight w:val="cyan"/>
        </w:rPr>
        <w:t>long-term prospects</w:t>
      </w:r>
      <w:r w:rsidRPr="00186AF0">
        <w:rPr>
          <w:rStyle w:val="Emphasis"/>
        </w:rPr>
        <w:t xml:space="preserve"> of humankind</w:t>
      </w:r>
      <w:r w:rsidRPr="001D6F7B">
        <w:rPr>
          <w:sz w:val="16"/>
        </w:rPr>
        <w:t>.</w:t>
      </w:r>
    </w:p>
    <w:p w14:paraId="72BC2D85" w14:textId="77777777" w:rsidR="000B0449" w:rsidRPr="001D6F7B" w:rsidRDefault="000B0449" w:rsidP="000B0449">
      <w:pPr>
        <w:rPr>
          <w:sz w:val="16"/>
        </w:rPr>
      </w:pPr>
      <w:r w:rsidRPr="001D6F7B">
        <w:rPr>
          <w:sz w:val="16"/>
        </w:rPr>
        <w:t xml:space="preserve">First, </w:t>
      </w:r>
      <w:r w:rsidRPr="00832ACD">
        <w:rPr>
          <w:rStyle w:val="StyleUnderline"/>
          <w:highlight w:val="cyan"/>
        </w:rPr>
        <w:t>it is possible</w:t>
      </w:r>
      <w:r w:rsidRPr="00186AF0">
        <w:rPr>
          <w:rStyle w:val="StyleUnderline"/>
        </w:rPr>
        <w:t xml:space="preserve"> that dominant climate change </w:t>
      </w:r>
      <w:r w:rsidRPr="00832ACD">
        <w:rPr>
          <w:rStyle w:val="StyleUnderline"/>
          <w:highlight w:val="cyan"/>
        </w:rPr>
        <w:t>mitigation</w:t>
      </w:r>
      <w:r w:rsidRPr="001D6F7B">
        <w:rPr>
          <w:sz w:val="16"/>
        </w:rPr>
        <w:t xml:space="preserve"> strategies </w:t>
      </w:r>
      <w:r w:rsidRPr="00832ACD">
        <w:rPr>
          <w:rStyle w:val="StyleUnderline"/>
          <w:highlight w:val="cyan"/>
        </w:rPr>
        <w:t>will</w:t>
      </w:r>
      <w:r w:rsidRPr="00186AF0">
        <w:rPr>
          <w:rStyle w:val="StyleUnderline"/>
        </w:rPr>
        <w:t xml:space="preserve"> actively </w:t>
      </w:r>
      <w:r w:rsidRPr="00832ACD">
        <w:rPr>
          <w:rStyle w:val="Emphasis"/>
          <w:highlight w:val="cyan"/>
        </w:rPr>
        <w:t>exclude</w:t>
      </w:r>
      <w:r w:rsidRPr="00186AF0">
        <w:rPr>
          <w:rStyle w:val="StyleUnderline"/>
        </w:rPr>
        <w:t xml:space="preserve"> any form of</w:t>
      </w:r>
      <w:r w:rsidRPr="001D6F7B">
        <w:rPr>
          <w:sz w:val="16"/>
        </w:rPr>
        <w:t xml:space="preserve"> </w:t>
      </w:r>
      <w:r w:rsidRPr="00832ACD">
        <w:rPr>
          <w:rStyle w:val="Emphasis"/>
          <w:highlight w:val="cyan"/>
        </w:rPr>
        <w:t>nuclear energy</w:t>
      </w:r>
      <w:r w:rsidRPr="001D6F7B">
        <w:rPr>
          <w:sz w:val="16"/>
        </w:rPr>
        <w:t xml:space="preserve"> </w:t>
      </w:r>
      <w:r w:rsidRPr="00186AF0">
        <w:rPr>
          <w:rStyle w:val="StyleUnderline"/>
        </w:rPr>
        <w:t>from the repertoire of climate-friendly energy sources. Existing and experimental</w:t>
      </w:r>
      <w:r w:rsidRPr="001D6F7B">
        <w:rPr>
          <w:sz w:val="16"/>
        </w:rPr>
        <w:t xml:space="preserve"> (molten salt) </w:t>
      </w:r>
      <w:r w:rsidRPr="00186AF0">
        <w:rPr>
          <w:rStyle w:val="StyleUnderline"/>
        </w:rPr>
        <w:t>fission reactors could play a significant role in replacing carbon-heavy energy sources</w:t>
      </w:r>
      <w:r w:rsidRPr="001D6F7B">
        <w:rPr>
          <w:sz w:val="16"/>
        </w:rPr>
        <w:t xml:space="preserve">, but pro-environmental attitudes often overlap with anti-nuclear sentiments [65]. As a result, and in combination with other problems such as large-scale market failures of </w:t>
      </w:r>
      <w:proofErr w:type="gramStart"/>
      <w:r w:rsidRPr="001D6F7B">
        <w:rPr>
          <w:sz w:val="16"/>
        </w:rPr>
        <w:t>existing  fission</w:t>
      </w:r>
      <w:proofErr w:type="gramEnd"/>
      <w:r w:rsidRPr="001D6F7B">
        <w:rPr>
          <w:sz w:val="16"/>
        </w:rPr>
        <w:t xml:space="preserve"> reactors (one of the reasons being that generating electricity from fossil fuels is cheaper) [66], nuclear  fission does not currently have significant standing as a “cleantech” contribution to climate change mitigation. From a long-term perspective, an unfavorable view of nuclear energy in the context of climate change might mean that technological progress in the areas of </w:t>
      </w:r>
      <w:proofErr w:type="gramStart"/>
      <w:r w:rsidRPr="001D6F7B">
        <w:rPr>
          <w:sz w:val="16"/>
        </w:rPr>
        <w:t>nuclear  fission</w:t>
      </w:r>
      <w:proofErr w:type="gramEnd"/>
      <w:r w:rsidRPr="001D6F7B">
        <w:rPr>
          <w:sz w:val="16"/>
        </w:rPr>
        <w:t xml:space="preserve"> and fusion might come to a halt (for example, due to explicit bans or implicit disincentives). </w:t>
      </w:r>
      <w:r w:rsidRPr="00186AF0">
        <w:rPr>
          <w:rStyle w:val="StyleUnderline"/>
        </w:rPr>
        <w:t xml:space="preserve">If such a scenario came to be, our </w:t>
      </w:r>
      <w:r w:rsidRPr="00832ACD">
        <w:rPr>
          <w:rStyle w:val="StyleUnderline"/>
          <w:highlight w:val="cyan"/>
        </w:rPr>
        <w:t xml:space="preserve">attempts at </w:t>
      </w:r>
      <w:r w:rsidRPr="00832ACD">
        <w:rPr>
          <w:rStyle w:val="Emphasis"/>
          <w:highlight w:val="cyan"/>
        </w:rPr>
        <w:t>colonizing space</w:t>
      </w:r>
      <w:r w:rsidRPr="00832ACD">
        <w:rPr>
          <w:rStyle w:val="StyleUnderline"/>
          <w:highlight w:val="cyan"/>
        </w:rPr>
        <w:t xml:space="preserve"> would</w:t>
      </w:r>
      <w:r w:rsidRPr="00186AF0">
        <w:rPr>
          <w:rStyle w:val="StyleUnderline"/>
        </w:rPr>
        <w:t xml:space="preserve"> almost</w:t>
      </w:r>
      <w:r w:rsidRPr="001D6F7B">
        <w:rPr>
          <w:sz w:val="16"/>
        </w:rPr>
        <w:t xml:space="preserve"> </w:t>
      </w:r>
      <w:r w:rsidRPr="00186AF0">
        <w:rPr>
          <w:rStyle w:val="Emphasis"/>
        </w:rPr>
        <w:t xml:space="preserve">certainly </w:t>
      </w:r>
      <w:r w:rsidRPr="00832ACD">
        <w:rPr>
          <w:rStyle w:val="Emphasis"/>
          <w:highlight w:val="cyan"/>
        </w:rPr>
        <w:t>fail</w:t>
      </w:r>
      <w:r w:rsidRPr="001D6F7B">
        <w:rPr>
          <w:sz w:val="16"/>
        </w:rPr>
        <w:t xml:space="preserve">: </w:t>
      </w:r>
      <w:r w:rsidRPr="00186AF0">
        <w:rPr>
          <w:rStyle w:val="StyleUnderline"/>
        </w:rPr>
        <w:t xml:space="preserve">There are currently no alternatives to </w:t>
      </w:r>
      <w:r w:rsidRPr="00186AF0">
        <w:rPr>
          <w:rStyle w:val="Emphasis"/>
        </w:rPr>
        <w:t>fission</w:t>
      </w:r>
      <w:r w:rsidRPr="00186AF0">
        <w:rPr>
          <w:rStyle w:val="StyleUnderline"/>
        </w:rPr>
        <w:t xml:space="preserve"> and </w:t>
      </w:r>
      <w:r w:rsidRPr="00186AF0">
        <w:rPr>
          <w:rStyle w:val="Emphasis"/>
        </w:rPr>
        <w:t>fusion</w:t>
      </w:r>
      <w:r w:rsidRPr="00186AF0">
        <w:rPr>
          <w:rStyle w:val="StyleUnderline"/>
        </w:rPr>
        <w:t>, and it is</w:t>
      </w:r>
      <w:r w:rsidRPr="001D6F7B">
        <w:rPr>
          <w:sz w:val="16"/>
        </w:rPr>
        <w:t xml:space="preserve"> </w:t>
      </w:r>
      <w:r w:rsidRPr="00186AF0">
        <w:rPr>
          <w:rStyle w:val="Emphasis"/>
        </w:rPr>
        <w:t>highly improbable</w:t>
      </w:r>
      <w:r w:rsidRPr="001D6F7B">
        <w:rPr>
          <w:sz w:val="16"/>
        </w:rPr>
        <w:t xml:space="preserve"> </w:t>
      </w:r>
      <w:r w:rsidRPr="00186AF0">
        <w:rPr>
          <w:rStyle w:val="StyleUnderline"/>
        </w:rPr>
        <w:t xml:space="preserve">that Solar power alone could </w:t>
      </w:r>
      <w:r w:rsidRPr="002D3194">
        <w:rPr>
          <w:rStyle w:val="StyleUnderline"/>
        </w:rPr>
        <w:t xml:space="preserve">suffice for sustaining </w:t>
      </w:r>
      <w:r w:rsidRPr="002D3194">
        <w:rPr>
          <w:rStyle w:val="Emphasis"/>
        </w:rPr>
        <w:t>extraterrestrial habitats</w:t>
      </w:r>
      <w:r w:rsidRPr="001D6F7B">
        <w:rPr>
          <w:sz w:val="16"/>
        </w:rPr>
        <w:t>.</w:t>
      </w:r>
    </w:p>
    <w:p w14:paraId="382B323D" w14:textId="77777777" w:rsidR="000B0449" w:rsidRPr="001D6F7B" w:rsidRDefault="000B0449" w:rsidP="000B0449">
      <w:pPr>
        <w:rPr>
          <w:sz w:val="16"/>
        </w:rPr>
      </w:pPr>
      <w:r w:rsidRPr="001D6F7B">
        <w:rPr>
          <w:sz w:val="16"/>
        </w:rPr>
        <w:t xml:space="preserve">Second, </w:t>
      </w:r>
      <w:r w:rsidRPr="00832ACD">
        <w:rPr>
          <w:rStyle w:val="StyleUnderline"/>
          <w:highlight w:val="cyan"/>
        </w:rPr>
        <w:t>there is</w:t>
      </w:r>
      <w:r w:rsidRPr="001D6F7B">
        <w:rPr>
          <w:rStyle w:val="StyleUnderline"/>
        </w:rPr>
        <w:t xml:space="preserve"> some </w:t>
      </w:r>
      <w:r w:rsidRPr="00832ACD">
        <w:rPr>
          <w:rStyle w:val="StyleUnderline"/>
          <w:highlight w:val="cyan"/>
        </w:rPr>
        <w:t>probability</w:t>
      </w:r>
      <w:r w:rsidRPr="001D6F7B">
        <w:rPr>
          <w:rStyle w:val="StyleUnderline"/>
        </w:rPr>
        <w:t xml:space="preserve"> that climate change mitigation </w:t>
      </w:r>
      <w:r w:rsidRPr="00832ACD">
        <w:rPr>
          <w:rStyle w:val="StyleUnderline"/>
          <w:highlight w:val="cyan"/>
        </w:rPr>
        <w:t xml:space="preserve">strategies will </w:t>
      </w:r>
      <w:r w:rsidRPr="00832ACD">
        <w:rPr>
          <w:rStyle w:val="Emphasis"/>
          <w:highlight w:val="cyan"/>
        </w:rPr>
        <w:t>change</w:t>
      </w:r>
      <w:r w:rsidRPr="001D6F7B">
        <w:rPr>
          <w:rStyle w:val="Emphasis"/>
        </w:rPr>
        <w:t xml:space="preserve"> the social order</w:t>
      </w:r>
      <w:r w:rsidRPr="001D6F7B">
        <w:rPr>
          <w:sz w:val="16"/>
        </w:rPr>
        <w:t xml:space="preserve"> </w:t>
      </w:r>
      <w:r w:rsidRPr="00832ACD">
        <w:rPr>
          <w:rStyle w:val="StyleUnderline"/>
          <w:highlight w:val="cyan"/>
        </w:rPr>
        <w:t>towards</w:t>
      </w:r>
      <w:r w:rsidRPr="001D6F7B">
        <w:rPr>
          <w:rStyle w:val="StyleUnderline"/>
        </w:rPr>
        <w:t xml:space="preserve"> a</w:t>
      </w:r>
      <w:r w:rsidRPr="001D6F7B">
        <w:rPr>
          <w:sz w:val="16"/>
        </w:rPr>
        <w:t xml:space="preserve"> </w:t>
      </w:r>
      <w:r w:rsidRPr="00832ACD">
        <w:rPr>
          <w:rStyle w:val="Emphasis"/>
          <w:highlight w:val="cyan"/>
        </w:rPr>
        <w:t>degrowth</w:t>
      </w:r>
      <w:r w:rsidRPr="001D6F7B">
        <w:rPr>
          <w:sz w:val="16"/>
        </w:rPr>
        <w:t xml:space="preserve"> </w:t>
      </w:r>
      <w:r w:rsidRPr="001D6F7B">
        <w:rPr>
          <w:rStyle w:val="StyleUnderline"/>
        </w:rPr>
        <w:t>philosophy. Degrowth is a vague socio-economic concept and social movement that</w:t>
      </w:r>
      <w:r w:rsidRPr="001D6F7B">
        <w:rPr>
          <w:sz w:val="16"/>
        </w:rPr>
        <w:t xml:space="preserve">, in general, </w:t>
      </w:r>
      <w:r w:rsidRPr="001D6F7B">
        <w:rPr>
          <w:rStyle w:val="StyleUnderline"/>
        </w:rPr>
        <w:t>calls for a</w:t>
      </w:r>
      <w:r w:rsidRPr="001D6F7B">
        <w:rPr>
          <w:sz w:val="16"/>
        </w:rPr>
        <w:t xml:space="preserve"> </w:t>
      </w:r>
      <w:r w:rsidRPr="001D6F7B">
        <w:rPr>
          <w:rStyle w:val="Emphasis"/>
        </w:rPr>
        <w:t>contraction</w:t>
      </w:r>
      <w:r w:rsidRPr="001D6F7B">
        <w:rPr>
          <w:sz w:val="16"/>
        </w:rPr>
        <w:t xml:space="preserve"> </w:t>
      </w:r>
      <w:r w:rsidRPr="001D6F7B">
        <w:rPr>
          <w:rStyle w:val="StyleUnderline"/>
        </w:rPr>
        <w:t>of the global and national economies by means of</w:t>
      </w:r>
      <w:r w:rsidRPr="001D6F7B">
        <w:rPr>
          <w:sz w:val="16"/>
        </w:rPr>
        <w:t xml:space="preserve"> </w:t>
      </w:r>
      <w:r w:rsidRPr="001D6F7B">
        <w:rPr>
          <w:rStyle w:val="Emphasis"/>
        </w:rPr>
        <w:t>lower production</w:t>
      </w:r>
      <w:r w:rsidRPr="001D6F7B">
        <w:rPr>
          <w:sz w:val="16"/>
        </w:rPr>
        <w:t xml:space="preserve"> </w:t>
      </w:r>
      <w:r w:rsidRPr="001D6F7B">
        <w:rPr>
          <w:rStyle w:val="StyleUnderline"/>
        </w:rPr>
        <w:t>and</w:t>
      </w:r>
      <w:r w:rsidRPr="001D6F7B">
        <w:rPr>
          <w:sz w:val="16"/>
        </w:rPr>
        <w:t xml:space="preserve"> </w:t>
      </w:r>
      <w:r w:rsidRPr="001D6F7B">
        <w:rPr>
          <w:rStyle w:val="Emphasis"/>
        </w:rPr>
        <w:t>consumption rates</w:t>
      </w:r>
      <w:r w:rsidRPr="001D6F7B">
        <w:rPr>
          <w:sz w:val="16"/>
        </w:rPr>
        <w:t xml:space="preserve">, </w:t>
      </w:r>
      <w:r w:rsidRPr="001D6F7B">
        <w:rPr>
          <w:rStyle w:val="StyleUnderline"/>
        </w:rPr>
        <w:t>and</w:t>
      </w:r>
      <w:r w:rsidRPr="001D6F7B">
        <w:rPr>
          <w:sz w:val="16"/>
        </w:rPr>
        <w:t xml:space="preserve">, to some degree, to </w:t>
      </w:r>
      <w:r w:rsidRPr="001D6F7B">
        <w:rPr>
          <w:rStyle w:val="StyleUnderline"/>
        </w:rPr>
        <w:t xml:space="preserve">more </w:t>
      </w:r>
      <w:r w:rsidRPr="001D6F7B">
        <w:rPr>
          <w:rStyle w:val="Emphasis"/>
        </w:rPr>
        <w:t>profound changes</w:t>
      </w:r>
      <w:r w:rsidRPr="001D6F7B">
        <w:rPr>
          <w:sz w:val="16"/>
        </w:rPr>
        <w:t xml:space="preserve"> </w:t>
      </w:r>
      <w:r w:rsidRPr="001D6F7B">
        <w:rPr>
          <w:rStyle w:val="StyleUnderline"/>
        </w:rPr>
        <w:t>to the “capitalist” system of</w:t>
      </w:r>
      <w:r w:rsidRPr="001D6F7B">
        <w:rPr>
          <w:sz w:val="16"/>
        </w:rPr>
        <w:t xml:space="preserve"> </w:t>
      </w:r>
      <w:r w:rsidRPr="001D6F7B">
        <w:rPr>
          <w:rStyle w:val="Emphasis"/>
        </w:rPr>
        <w:t>economic production</w:t>
      </w:r>
      <w:r w:rsidRPr="001D6F7B">
        <w:rPr>
          <w:sz w:val="16"/>
        </w:rPr>
        <w:t xml:space="preserve"> [67]. Degrowth or degrowth-like approaches are being actively considered as climate risk mitigation strategies [68, 69], and </w:t>
      </w:r>
      <w:r w:rsidRPr="001D6F7B">
        <w:rPr>
          <w:rStyle w:val="StyleUnderline"/>
        </w:rPr>
        <w:t>degrowth would almost certainly be a highly effective measure for mitigating climate change</w:t>
      </w:r>
      <w:r w:rsidRPr="001D6F7B">
        <w:rPr>
          <w:sz w:val="16"/>
        </w:rPr>
        <w:t xml:space="preserve">. After all, if we were to drastically reduce or even completely eliminate the (industrial) sources of greenhouse gases, </w:t>
      </w:r>
      <w:r w:rsidRPr="001D6F7B">
        <w:rPr>
          <w:rStyle w:val="StyleUnderline"/>
        </w:rPr>
        <w:t xml:space="preserve">the amount of greenhouse gases that are being emitted would accordingly drastically sink. </w:t>
      </w:r>
      <w:r w:rsidRPr="00832ACD">
        <w:rPr>
          <w:rStyle w:val="StyleUnderline"/>
          <w:highlight w:val="cyan"/>
        </w:rPr>
        <w:t>From</w:t>
      </w:r>
      <w:r w:rsidRPr="001D6F7B">
        <w:rPr>
          <w:rStyle w:val="StyleUnderline"/>
        </w:rPr>
        <w:t xml:space="preserve"> the </w:t>
      </w:r>
      <w:r w:rsidRPr="00832ACD">
        <w:rPr>
          <w:rStyle w:val="Emphasis"/>
          <w:highlight w:val="cyan"/>
        </w:rPr>
        <w:t>long-term perspective</w:t>
      </w:r>
      <w:r w:rsidRPr="00832ACD">
        <w:rPr>
          <w:sz w:val="16"/>
          <w:highlight w:val="cyan"/>
        </w:rPr>
        <w:t xml:space="preserve"> </w:t>
      </w:r>
      <w:r w:rsidRPr="00832ACD">
        <w:rPr>
          <w:rStyle w:val="StyleUnderline"/>
          <w:highlight w:val="cyan"/>
        </w:rPr>
        <w:t>of</w:t>
      </w:r>
      <w:r w:rsidRPr="001D6F7B">
        <w:rPr>
          <w:rStyle w:val="StyleUnderline"/>
        </w:rPr>
        <w:t xml:space="preserve"> </w:t>
      </w:r>
      <w:r w:rsidRPr="001D6F7B">
        <w:rPr>
          <w:rStyle w:val="Emphasis"/>
        </w:rPr>
        <w:t xml:space="preserve">humankind’s </w:t>
      </w:r>
      <w:r w:rsidRPr="00832ACD">
        <w:rPr>
          <w:rStyle w:val="Emphasis"/>
          <w:highlight w:val="cyan"/>
        </w:rPr>
        <w:t>survival</w:t>
      </w:r>
      <w:r w:rsidRPr="00832ACD">
        <w:rPr>
          <w:rStyle w:val="StyleUnderline"/>
          <w:highlight w:val="cyan"/>
        </w:rPr>
        <w:t xml:space="preserve">, degrowth is </w:t>
      </w:r>
      <w:r w:rsidRPr="00832ACD">
        <w:rPr>
          <w:rStyle w:val="Emphasis"/>
          <w:highlight w:val="cyan"/>
        </w:rPr>
        <w:t>problematic</w:t>
      </w:r>
      <w:r w:rsidRPr="001D6F7B">
        <w:rPr>
          <w:sz w:val="16"/>
        </w:rPr>
        <w:t xml:space="preserve"> in at least two ways. </w:t>
      </w:r>
      <w:r w:rsidRPr="001D6F7B">
        <w:rPr>
          <w:rStyle w:val="StyleUnderline"/>
        </w:rPr>
        <w:t xml:space="preserve">First, there is a risk that the general </w:t>
      </w:r>
      <w:r w:rsidRPr="00832ACD">
        <w:rPr>
          <w:rStyle w:val="StyleUnderline"/>
          <w:highlight w:val="cyan"/>
        </w:rPr>
        <w:t>contraction of economic activity would</w:t>
      </w:r>
      <w:r w:rsidRPr="001D6F7B">
        <w:rPr>
          <w:rStyle w:val="StyleUnderline"/>
        </w:rPr>
        <w:t xml:space="preserve"> also </w:t>
      </w:r>
      <w:r w:rsidRPr="00832ACD">
        <w:rPr>
          <w:rStyle w:val="StyleUnderline"/>
          <w:highlight w:val="cyan"/>
        </w:rPr>
        <w:t>slow or</w:t>
      </w:r>
      <w:r w:rsidRPr="00832ACD">
        <w:rPr>
          <w:sz w:val="16"/>
          <w:highlight w:val="cyan"/>
        </w:rPr>
        <w:t xml:space="preserve"> </w:t>
      </w:r>
      <w:r w:rsidRPr="00832ACD">
        <w:rPr>
          <w:rStyle w:val="Emphasis"/>
          <w:highlight w:val="cyan"/>
        </w:rPr>
        <w:t>eliminate progress</w:t>
      </w:r>
      <w:r w:rsidRPr="00832ACD">
        <w:rPr>
          <w:sz w:val="16"/>
          <w:highlight w:val="cyan"/>
        </w:rPr>
        <w:t xml:space="preserve"> </w:t>
      </w:r>
      <w:r w:rsidRPr="00832ACD">
        <w:rPr>
          <w:rStyle w:val="StyleUnderline"/>
          <w:highlight w:val="cyan"/>
        </w:rPr>
        <w:t>in</w:t>
      </w:r>
      <w:r w:rsidRPr="001D6F7B">
        <w:rPr>
          <w:rStyle w:val="StyleUnderline"/>
        </w:rPr>
        <w:t xml:space="preserve"> the domain of</w:t>
      </w:r>
      <w:r w:rsidRPr="001D6F7B">
        <w:rPr>
          <w:sz w:val="16"/>
        </w:rPr>
        <w:t xml:space="preserve"> </w:t>
      </w:r>
      <w:r w:rsidRPr="00832ACD">
        <w:rPr>
          <w:rStyle w:val="Emphasis"/>
          <w:highlight w:val="cyan"/>
        </w:rPr>
        <w:t>energy</w:t>
      </w:r>
      <w:r w:rsidRPr="00832ACD">
        <w:rPr>
          <w:sz w:val="16"/>
          <w:highlight w:val="cyan"/>
        </w:rPr>
        <w:t xml:space="preserve">, </w:t>
      </w:r>
      <w:r w:rsidRPr="00832ACD">
        <w:rPr>
          <w:rStyle w:val="StyleUnderline"/>
          <w:highlight w:val="cyan"/>
        </w:rPr>
        <w:t>which would</w:t>
      </w:r>
      <w:r w:rsidRPr="001D6F7B">
        <w:rPr>
          <w:rStyle w:val="StyleUnderline"/>
        </w:rPr>
        <w:t>,</w:t>
      </w:r>
      <w:r w:rsidRPr="001D6F7B">
        <w:rPr>
          <w:sz w:val="16"/>
        </w:rPr>
        <w:t xml:space="preserve"> in turn, </w:t>
      </w:r>
      <w:r w:rsidRPr="00832ACD">
        <w:rPr>
          <w:rStyle w:val="StyleUnderline"/>
          <w:highlight w:val="cyan"/>
        </w:rPr>
        <w:t>reduce</w:t>
      </w:r>
      <w:r w:rsidRPr="001D6F7B">
        <w:rPr>
          <w:rStyle w:val="StyleUnderline"/>
        </w:rPr>
        <w:t xml:space="preserve"> the </w:t>
      </w:r>
      <w:r w:rsidRPr="00832ACD">
        <w:rPr>
          <w:rStyle w:val="StyleUnderline"/>
          <w:highlight w:val="cyan"/>
        </w:rPr>
        <w:t>probability of</w:t>
      </w:r>
      <w:r w:rsidRPr="001D6F7B">
        <w:rPr>
          <w:rStyle w:val="StyleUnderline"/>
        </w:rPr>
        <w:t xml:space="preserve"> </w:t>
      </w:r>
      <w:r w:rsidRPr="001D6F7B">
        <w:rPr>
          <w:rStyle w:val="Emphasis"/>
        </w:rPr>
        <w:t xml:space="preserve">successful </w:t>
      </w:r>
      <w:r w:rsidRPr="00832ACD">
        <w:rPr>
          <w:rStyle w:val="Emphasis"/>
          <w:highlight w:val="cyan"/>
        </w:rPr>
        <w:t>space colonization</w:t>
      </w:r>
      <w:r w:rsidRPr="00C40687">
        <w:rPr>
          <w:sz w:val="16"/>
        </w:rPr>
        <w:t xml:space="preserve"> </w:t>
      </w:r>
      <w:r w:rsidRPr="00C40687">
        <w:rPr>
          <w:rStyle w:val="StyleUnderline"/>
        </w:rPr>
        <w:t xml:space="preserve">due to an absence of </w:t>
      </w:r>
      <w:r w:rsidRPr="00C40687">
        <w:rPr>
          <w:rStyle w:val="Emphasis"/>
        </w:rPr>
        <w:t>suitable energy sources</w:t>
      </w:r>
      <w:r w:rsidRPr="001D6F7B">
        <w:rPr>
          <w:sz w:val="16"/>
        </w:rPr>
        <w:t xml:space="preserve">. </w:t>
      </w:r>
      <w:r w:rsidRPr="001D6F7B">
        <w:rPr>
          <w:rStyle w:val="StyleUnderline"/>
        </w:rPr>
        <w:t xml:space="preserve">Second, and more fundamental: </w:t>
      </w:r>
      <w:r w:rsidRPr="00832ACD">
        <w:rPr>
          <w:rStyle w:val="StyleUnderline"/>
          <w:highlight w:val="cyan"/>
        </w:rPr>
        <w:t>If degrowth were</w:t>
      </w:r>
      <w:r w:rsidRPr="00C40687">
        <w:rPr>
          <w:rStyle w:val="StyleUnderline"/>
        </w:rPr>
        <w:t xml:space="preserve"> to become </w:t>
      </w:r>
      <w:r w:rsidRPr="00832ACD">
        <w:rPr>
          <w:rStyle w:val="StyleUnderline"/>
          <w:highlight w:val="cyan"/>
        </w:rPr>
        <w:t>a</w:t>
      </w:r>
      <w:r w:rsidRPr="00832ACD">
        <w:rPr>
          <w:sz w:val="16"/>
          <w:highlight w:val="cyan"/>
        </w:rPr>
        <w:t xml:space="preserve"> </w:t>
      </w:r>
      <w:r w:rsidRPr="00832ACD">
        <w:rPr>
          <w:rStyle w:val="Emphasis"/>
          <w:highlight w:val="cyan"/>
        </w:rPr>
        <w:t>dominant</w:t>
      </w:r>
      <w:r w:rsidRPr="001D6F7B">
        <w:rPr>
          <w:rStyle w:val="Emphasis"/>
        </w:rPr>
        <w:t xml:space="preserve"> societal </w:t>
      </w:r>
      <w:r w:rsidRPr="00832ACD">
        <w:rPr>
          <w:rStyle w:val="Emphasis"/>
          <w:highlight w:val="cyan"/>
        </w:rPr>
        <w:t>paradigm</w:t>
      </w:r>
      <w:r w:rsidRPr="00832ACD">
        <w:rPr>
          <w:sz w:val="16"/>
          <w:highlight w:val="cyan"/>
        </w:rPr>
        <w:t xml:space="preserve">, </w:t>
      </w:r>
      <w:r w:rsidRPr="00832ACD">
        <w:rPr>
          <w:rStyle w:val="StyleUnderline"/>
          <w:highlight w:val="cyan"/>
        </w:rPr>
        <w:t xml:space="preserve">it is </w:t>
      </w:r>
      <w:r w:rsidRPr="00832ACD">
        <w:rPr>
          <w:rStyle w:val="Emphasis"/>
          <w:highlight w:val="cyan"/>
        </w:rPr>
        <w:t>uncertain</w:t>
      </w:r>
      <w:r w:rsidRPr="00832ACD">
        <w:rPr>
          <w:rStyle w:val="StyleUnderline"/>
          <w:highlight w:val="cyan"/>
        </w:rPr>
        <w:t xml:space="preserve"> whether</w:t>
      </w:r>
      <w:r w:rsidRPr="001D6F7B">
        <w:rPr>
          <w:rStyle w:val="StyleUnderline"/>
        </w:rPr>
        <w:t xml:space="preserve"> the long-term survival of humankind by means of </w:t>
      </w:r>
      <w:r w:rsidRPr="00832ACD">
        <w:rPr>
          <w:rStyle w:val="Emphasis"/>
          <w:highlight w:val="cyan"/>
        </w:rPr>
        <w:t>space colonization</w:t>
      </w:r>
      <w:r w:rsidRPr="00832ACD">
        <w:rPr>
          <w:sz w:val="16"/>
          <w:highlight w:val="cyan"/>
        </w:rPr>
        <w:t xml:space="preserve"> </w:t>
      </w:r>
      <w:r w:rsidRPr="00832ACD">
        <w:rPr>
          <w:rStyle w:val="StyleUnderline"/>
          <w:highlight w:val="cyan"/>
        </w:rPr>
        <w:t>would be</w:t>
      </w:r>
      <w:r w:rsidRPr="001D6F7B">
        <w:rPr>
          <w:rStyle w:val="StyleUnderline"/>
        </w:rPr>
        <w:t xml:space="preserve"> regarded a </w:t>
      </w:r>
      <w:r w:rsidRPr="00832ACD">
        <w:rPr>
          <w:rStyle w:val="Emphasis"/>
          <w:highlight w:val="cyan"/>
        </w:rPr>
        <w:t>desirable</w:t>
      </w:r>
      <w:r w:rsidRPr="001D6F7B">
        <w:rPr>
          <w:rStyle w:val="Emphasis"/>
        </w:rPr>
        <w:t xml:space="preserve"> goal</w:t>
      </w:r>
      <w:r w:rsidRPr="001D6F7B">
        <w:rPr>
          <w:sz w:val="16"/>
        </w:rPr>
        <w:t xml:space="preserve">. </w:t>
      </w:r>
      <w:r w:rsidRPr="001D6F7B">
        <w:rPr>
          <w:rStyle w:val="StyleUnderline"/>
        </w:rPr>
        <w:t xml:space="preserve">In a literal sense, </w:t>
      </w:r>
      <w:r w:rsidRPr="00832ACD">
        <w:rPr>
          <w:rStyle w:val="StyleUnderline"/>
          <w:highlight w:val="cyan"/>
        </w:rPr>
        <w:t>establishing</w:t>
      </w:r>
      <w:r w:rsidRPr="001D6F7B">
        <w:rPr>
          <w:rStyle w:val="StyleUnderline"/>
        </w:rPr>
        <w:t xml:space="preserve"> </w:t>
      </w:r>
      <w:r w:rsidRPr="001D6F7B">
        <w:rPr>
          <w:rStyle w:val="Emphasis"/>
        </w:rPr>
        <w:t xml:space="preserve">extraterrestrial </w:t>
      </w:r>
      <w:r w:rsidRPr="00832ACD">
        <w:rPr>
          <w:rStyle w:val="Emphasis"/>
          <w:highlight w:val="cyan"/>
        </w:rPr>
        <w:t>colonies would mean growth</w:t>
      </w:r>
      <w:r w:rsidRPr="001D6F7B">
        <w:rPr>
          <w:sz w:val="16"/>
        </w:rPr>
        <w:t xml:space="preserve">; </w:t>
      </w:r>
      <w:r w:rsidRPr="001D6F7B">
        <w:rPr>
          <w:rStyle w:val="StyleUnderline"/>
        </w:rPr>
        <w:t>the size of the total human population would grow,</w:t>
      </w:r>
      <w:r w:rsidRPr="001D6F7B">
        <w:rPr>
          <w:sz w:val="16"/>
        </w:rPr>
        <w:t xml:space="preserve"> and the area of space-time that humans occupy would grow.</w:t>
      </w:r>
    </w:p>
    <w:p w14:paraId="6C332FCA" w14:textId="77777777" w:rsidR="000B0449" w:rsidRDefault="000B0449" w:rsidP="000B0449">
      <w:pPr>
        <w:rPr>
          <w:sz w:val="16"/>
        </w:rPr>
      </w:pPr>
      <w:r w:rsidRPr="001D6F7B">
        <w:rPr>
          <w:rStyle w:val="StyleUnderline"/>
        </w:rPr>
        <w:t xml:space="preserve">In a more philosophical sense, </w:t>
      </w:r>
      <w:r w:rsidRPr="00832ACD">
        <w:rPr>
          <w:rStyle w:val="StyleUnderline"/>
          <w:highlight w:val="cyan"/>
        </w:rPr>
        <w:t>degrowth might</w:t>
      </w:r>
      <w:r w:rsidRPr="00C40687">
        <w:rPr>
          <w:rStyle w:val="StyleUnderline"/>
        </w:rPr>
        <w:t xml:space="preserve"> even</w:t>
      </w:r>
      <w:r w:rsidRPr="00832ACD">
        <w:rPr>
          <w:rStyle w:val="StyleUnderline"/>
          <w:highlight w:val="cyan"/>
        </w:rPr>
        <w:t xml:space="preserve"> be</w:t>
      </w:r>
      <w:r w:rsidRPr="00832ACD">
        <w:rPr>
          <w:sz w:val="16"/>
          <w:highlight w:val="cyan"/>
        </w:rPr>
        <w:t xml:space="preserve"> </w:t>
      </w:r>
      <w:r w:rsidRPr="00832ACD">
        <w:rPr>
          <w:rStyle w:val="Emphasis"/>
          <w:highlight w:val="cyan"/>
        </w:rPr>
        <w:t xml:space="preserve">antithetical to </w:t>
      </w:r>
      <w:r w:rsidRPr="00C40687">
        <w:rPr>
          <w:rStyle w:val="Emphasis"/>
        </w:rPr>
        <w:t xml:space="preserve">space </w:t>
      </w:r>
      <w:r w:rsidRPr="00832ACD">
        <w:rPr>
          <w:rStyle w:val="Emphasis"/>
          <w:highlight w:val="cyan"/>
        </w:rPr>
        <w:t>colonization</w:t>
      </w:r>
      <w:r w:rsidRPr="001D6F7B">
        <w:rPr>
          <w:sz w:val="16"/>
        </w:rPr>
        <w:t xml:space="preserve">. </w:t>
      </w:r>
      <w:r w:rsidRPr="001D6F7B">
        <w:rPr>
          <w:rStyle w:val="StyleUnderline"/>
        </w:rPr>
        <w:t>Even though both degrowth and space colonization have a similar moral goal</w:t>
      </w:r>
      <w:r w:rsidRPr="001D6F7B">
        <w:rPr>
          <w:sz w:val="16"/>
        </w:rPr>
        <w:t xml:space="preserve"> – </w:t>
      </w:r>
      <w:r w:rsidRPr="001D6F7B">
        <w:rPr>
          <w:rStyle w:val="StyleUnderline"/>
        </w:rPr>
        <w:t>increasing wellbeing</w:t>
      </w:r>
      <w:r w:rsidRPr="001D6F7B">
        <w:rPr>
          <w:sz w:val="16"/>
        </w:rPr>
        <w:t xml:space="preserve"> </w:t>
      </w:r>
      <w:proofErr w:type="gramStart"/>
      <w:r w:rsidRPr="001D6F7B">
        <w:rPr>
          <w:sz w:val="16"/>
        </w:rPr>
        <w:t>– ,</w:t>
      </w:r>
      <w:proofErr w:type="gramEnd"/>
      <w:r w:rsidRPr="001D6F7B">
        <w:rPr>
          <w:sz w:val="16"/>
        </w:rPr>
        <w:t xml:space="preserve"> </w:t>
      </w:r>
      <w:r w:rsidRPr="001D6F7B">
        <w:rPr>
          <w:rStyle w:val="StyleUnderline"/>
        </w:rPr>
        <w:t>the ends to that goal are very different. Within degrowth</w:t>
      </w:r>
      <w:r w:rsidRPr="001D6F7B">
        <w:rPr>
          <w:sz w:val="16"/>
        </w:rPr>
        <w:t xml:space="preserve"> philosophy, </w:t>
      </w:r>
      <w:r w:rsidRPr="00832ACD">
        <w:rPr>
          <w:rStyle w:val="StyleUnderline"/>
          <w:highlight w:val="cyan"/>
        </w:rPr>
        <w:t>the goal is</w:t>
      </w:r>
      <w:r w:rsidRPr="001D6F7B">
        <w:rPr>
          <w:rStyle w:val="StyleUnderline"/>
        </w:rPr>
        <w:t>,</w:t>
      </w:r>
      <w:r w:rsidRPr="001D6F7B">
        <w:rPr>
          <w:sz w:val="16"/>
        </w:rPr>
        <w:t xml:space="preserve"> metaphorically speaking, </w:t>
      </w:r>
      <w:r w:rsidRPr="00832ACD">
        <w:rPr>
          <w:rStyle w:val="StyleUnderline"/>
          <w:highlight w:val="cyan"/>
        </w:rPr>
        <w:t>not to “live beyond our means”</w:t>
      </w:r>
      <w:r w:rsidRPr="001D6F7B">
        <w:rPr>
          <w:rStyle w:val="StyleUnderline"/>
        </w:rPr>
        <w:t>: We should strive for “ecological balance”, and such a state should increase the</w:t>
      </w:r>
      <w:r w:rsidRPr="001D6F7B">
        <w:rPr>
          <w:sz w:val="16"/>
        </w:rPr>
        <w:t xml:space="preserve"> </w:t>
      </w:r>
      <w:r w:rsidRPr="001D6F7B">
        <w:rPr>
          <w:rStyle w:val="Emphasis"/>
        </w:rPr>
        <w:t>average wellbeing</w:t>
      </w:r>
      <w:r w:rsidRPr="001D6F7B">
        <w:rPr>
          <w:sz w:val="16"/>
        </w:rPr>
        <w:t xml:space="preserve">. </w:t>
      </w:r>
      <w:r w:rsidRPr="001D6F7B">
        <w:rPr>
          <w:rStyle w:val="StyleUnderline"/>
        </w:rPr>
        <w:t xml:space="preserve">But </w:t>
      </w:r>
      <w:r w:rsidRPr="00832ACD">
        <w:rPr>
          <w:rStyle w:val="StyleUnderline"/>
          <w:highlight w:val="cyan"/>
        </w:rPr>
        <w:t>the frame of reference is the status quo</w:t>
      </w:r>
      <w:r w:rsidRPr="001D6F7B">
        <w:rPr>
          <w:rStyle w:val="StyleUnderline"/>
        </w:rPr>
        <w:t xml:space="preserve">; Earth and </w:t>
      </w:r>
      <w:r w:rsidRPr="00832ACD">
        <w:rPr>
          <w:rStyle w:val="StyleUnderline"/>
          <w:highlight w:val="cyan"/>
        </w:rPr>
        <w:t>humankind</w:t>
      </w:r>
      <w:r w:rsidRPr="001D6F7B">
        <w:rPr>
          <w:rStyle w:val="StyleUnderline"/>
        </w:rPr>
        <w:t xml:space="preserve"> as we know it </w:t>
      </w:r>
      <w:r w:rsidRPr="00832ACD">
        <w:rPr>
          <w:rStyle w:val="Emphasis"/>
          <w:highlight w:val="cyan"/>
        </w:rPr>
        <w:t>today</w:t>
      </w:r>
      <w:r w:rsidRPr="00832ACD">
        <w:rPr>
          <w:rStyle w:val="StyleUnderline"/>
          <w:highlight w:val="cyan"/>
        </w:rPr>
        <w:t>. Space colonization</w:t>
      </w:r>
      <w:r w:rsidRPr="001D6F7B">
        <w:rPr>
          <w:rStyle w:val="StyleUnderline"/>
        </w:rPr>
        <w:t>,</w:t>
      </w:r>
      <w:r w:rsidRPr="001D6F7B">
        <w:rPr>
          <w:sz w:val="16"/>
        </w:rPr>
        <w:t xml:space="preserve"> on the other hand, </w:t>
      </w:r>
      <w:r w:rsidRPr="00832ACD">
        <w:rPr>
          <w:rStyle w:val="StyleUnderline"/>
          <w:highlight w:val="cyan"/>
        </w:rPr>
        <w:t>operates with a</w:t>
      </w:r>
      <w:r w:rsidRPr="001D6F7B">
        <w:rPr>
          <w:rStyle w:val="StyleUnderline"/>
        </w:rPr>
        <w:t xml:space="preserve"> much</w:t>
      </w:r>
      <w:r w:rsidRPr="001D6F7B">
        <w:rPr>
          <w:sz w:val="16"/>
        </w:rPr>
        <w:t xml:space="preserve"> </w:t>
      </w:r>
      <w:r w:rsidRPr="00832ACD">
        <w:rPr>
          <w:rStyle w:val="Emphasis"/>
          <w:highlight w:val="cyan"/>
        </w:rPr>
        <w:t>larger frame</w:t>
      </w:r>
      <w:r w:rsidRPr="001D6F7B">
        <w:rPr>
          <w:rStyle w:val="StyleUnderline"/>
        </w:rPr>
        <w:t xml:space="preserve"> of reference</w:t>
      </w:r>
      <w:r w:rsidRPr="001D6F7B">
        <w:rPr>
          <w:sz w:val="16"/>
        </w:rPr>
        <w:t xml:space="preserve">: </w:t>
      </w:r>
      <w:r w:rsidRPr="00832ACD">
        <w:rPr>
          <w:rStyle w:val="Emphasis"/>
          <w:sz w:val="28"/>
          <w:szCs w:val="28"/>
          <w:highlight w:val="cyan"/>
        </w:rPr>
        <w:t>All</w:t>
      </w:r>
      <w:r w:rsidRPr="0060178D">
        <w:rPr>
          <w:rStyle w:val="Emphasis"/>
          <w:sz w:val="28"/>
          <w:szCs w:val="28"/>
        </w:rPr>
        <w:t xml:space="preserve"> the </w:t>
      </w:r>
      <w:r w:rsidRPr="00832ACD">
        <w:rPr>
          <w:rStyle w:val="Emphasis"/>
          <w:sz w:val="28"/>
          <w:szCs w:val="28"/>
          <w:highlight w:val="cyan"/>
        </w:rPr>
        <w:t>future generations</w:t>
      </w:r>
      <w:r w:rsidRPr="001D6F7B">
        <w:rPr>
          <w:rStyle w:val="Emphasis"/>
        </w:rPr>
        <w:t xml:space="preserve"> of humans</w:t>
      </w:r>
      <w:r w:rsidRPr="001D6F7B">
        <w:rPr>
          <w:sz w:val="16"/>
        </w:rPr>
        <w:t xml:space="preserve"> (and other sentient beings) </w:t>
      </w:r>
      <w:r w:rsidRPr="001D6F7B">
        <w:rPr>
          <w:rStyle w:val="StyleUnderline"/>
        </w:rPr>
        <w:t>who could enjoy wellbeing if we succeed in colonizing space</w:t>
      </w:r>
      <w:r w:rsidRPr="001D6F7B">
        <w:rPr>
          <w:sz w:val="16"/>
        </w:rPr>
        <w:t xml:space="preserve"> – </w:t>
      </w:r>
      <w:r w:rsidRPr="001D6F7B">
        <w:rPr>
          <w:rStyle w:val="StyleUnderline"/>
        </w:rPr>
        <w:t xml:space="preserve">and who will categorically be </w:t>
      </w:r>
      <w:r w:rsidRPr="00832ACD">
        <w:rPr>
          <w:rStyle w:val="Emphasis"/>
          <w:highlight w:val="cyan"/>
        </w:rPr>
        <w:t>denied</w:t>
      </w:r>
      <w:r w:rsidRPr="001D6F7B">
        <w:rPr>
          <w:rStyle w:val="Emphasis"/>
        </w:rPr>
        <w:t xml:space="preserve"> that </w:t>
      </w:r>
      <w:r w:rsidRPr="00832ACD">
        <w:rPr>
          <w:rStyle w:val="Emphasis"/>
          <w:highlight w:val="cyan"/>
        </w:rPr>
        <w:t>wellbeing</w:t>
      </w:r>
      <w:r w:rsidRPr="00832ACD">
        <w:rPr>
          <w:sz w:val="16"/>
          <w:highlight w:val="cyan"/>
        </w:rPr>
        <w:t xml:space="preserve"> </w:t>
      </w:r>
      <w:r w:rsidRPr="00832ACD">
        <w:rPr>
          <w:rStyle w:val="StyleUnderline"/>
          <w:highlight w:val="cyan"/>
        </w:rPr>
        <w:t>if we fail to colonize</w:t>
      </w:r>
      <w:r w:rsidRPr="001D6F7B">
        <w:rPr>
          <w:rStyle w:val="StyleUnderline"/>
        </w:rPr>
        <w:t xml:space="preserve"> space</w:t>
      </w:r>
      <w:r w:rsidRPr="001D6F7B">
        <w:rPr>
          <w:sz w:val="16"/>
        </w:rPr>
        <w:t xml:space="preserve"> [70]. </w:t>
      </w:r>
      <w:r w:rsidRPr="001D6F7B">
        <w:rPr>
          <w:rStyle w:val="StyleUnderline"/>
        </w:rPr>
        <w:t xml:space="preserve">The goal of space colonization as a </w:t>
      </w:r>
      <w:r w:rsidRPr="001D6F7B">
        <w:rPr>
          <w:rStyle w:val="Emphasis"/>
        </w:rPr>
        <w:t>moral project</w:t>
      </w:r>
      <w:r w:rsidRPr="001D6F7B">
        <w:rPr>
          <w:sz w:val="16"/>
        </w:rPr>
        <w:t xml:space="preserve"> </w:t>
      </w:r>
      <w:r w:rsidRPr="001D6F7B">
        <w:rPr>
          <w:rStyle w:val="StyleUnderline"/>
        </w:rPr>
        <w:t xml:space="preserve">is not to live beyond our means, but to actively </w:t>
      </w:r>
      <w:r w:rsidRPr="001D6F7B">
        <w:rPr>
          <w:rStyle w:val="Emphasis"/>
        </w:rPr>
        <w:t>redefine</w:t>
      </w:r>
      <w:r>
        <w:rPr>
          <w:rStyle w:val="StyleUnderline"/>
        </w:rPr>
        <w:t xml:space="preserve"> </w:t>
      </w:r>
      <w:r w:rsidRPr="001D6F7B">
        <w:rPr>
          <w:rStyle w:val="StyleUnderline"/>
        </w:rPr>
        <w:t>and</w:t>
      </w:r>
      <w:r w:rsidRPr="001D6F7B">
        <w:rPr>
          <w:sz w:val="16"/>
        </w:rPr>
        <w:t xml:space="preserve"> </w:t>
      </w:r>
      <w:r w:rsidRPr="001D6F7B">
        <w:rPr>
          <w:rStyle w:val="Emphasis"/>
        </w:rPr>
        <w:t>expand</w:t>
      </w:r>
      <w:r w:rsidRPr="001D6F7B">
        <w:rPr>
          <w:sz w:val="16"/>
        </w:rPr>
        <w:t xml:space="preserve"> </w:t>
      </w:r>
      <w:r w:rsidRPr="001D6F7B">
        <w:rPr>
          <w:rStyle w:val="StyleUnderline"/>
        </w:rPr>
        <w:t xml:space="preserve">what our means are through scientific and </w:t>
      </w:r>
      <w:r w:rsidRPr="001D6F7B">
        <w:rPr>
          <w:rStyle w:val="Emphasis"/>
        </w:rPr>
        <w:t>technological progress</w:t>
      </w:r>
      <w:r w:rsidRPr="001D6F7B">
        <w:rPr>
          <w:sz w:val="16"/>
        </w:rPr>
        <w:t>.</w:t>
      </w:r>
    </w:p>
    <w:p w14:paraId="242DFFA1" w14:textId="77777777" w:rsidR="000B0449" w:rsidRPr="00EB1B30" w:rsidRDefault="000B0449" w:rsidP="000B0449">
      <w:pPr>
        <w:pStyle w:val="Heading4"/>
      </w:pPr>
      <w:r>
        <w:t xml:space="preserve">Growth and innovation </w:t>
      </w:r>
      <w:r>
        <w:rPr>
          <w:u w:val="single"/>
        </w:rPr>
        <w:t>solves</w:t>
      </w:r>
      <w:r>
        <w:t xml:space="preserve"> warming.</w:t>
      </w:r>
    </w:p>
    <w:p w14:paraId="13B4885A" w14:textId="77777777" w:rsidR="000B0449" w:rsidRDefault="000B0449" w:rsidP="000B0449">
      <w:proofErr w:type="spellStart"/>
      <w:r w:rsidRPr="00BA1B5D">
        <w:rPr>
          <w:rStyle w:val="Style13ptBold"/>
        </w:rPr>
        <w:t>Ogutonye</w:t>
      </w:r>
      <w:proofErr w:type="spellEnd"/>
      <w:r w:rsidRPr="00BA1B5D">
        <w:rPr>
          <w:rStyle w:val="Style13ptBold"/>
        </w:rPr>
        <w:t>, 21</w:t>
      </w:r>
      <w:r>
        <w:t xml:space="preserve">—Policy Lead, Science &amp; Innovation Unit, Tony Blair Institute for Global Change (Olamide, “Should Tech Make Us Optimistic About Climate Change?,” </w:t>
      </w:r>
      <w:hyperlink r:id="rId12" w:history="1">
        <w:r w:rsidRPr="00D138CD">
          <w:rPr>
            <w:rStyle w:val="Hyperlink"/>
          </w:rPr>
          <w:t>https://institute.global/policy/should-tech-make-us-optimistic-about-climate-change</w:t>
        </w:r>
      </w:hyperlink>
      <w:r>
        <w:t xml:space="preserve">, </w:t>
      </w:r>
      <w:proofErr w:type="spellStart"/>
      <w:r>
        <w:t>dml</w:t>
      </w:r>
      <w:proofErr w:type="spellEnd"/>
      <w:r>
        <w:t>)</w:t>
      </w:r>
    </w:p>
    <w:p w14:paraId="0FDF9567" w14:textId="77777777" w:rsidR="000B0449" w:rsidRPr="00EB1B30" w:rsidRDefault="000B0449" w:rsidP="000B0449">
      <w:pPr>
        <w:rPr>
          <w:sz w:val="16"/>
        </w:rPr>
      </w:pPr>
      <w:r w:rsidRPr="00EB1B30">
        <w:rPr>
          <w:sz w:val="16"/>
        </w:rPr>
        <w:t xml:space="preserve">In the middle of a climate emergency, it is challenging to stay upbeat. Yet the good news is that </w:t>
      </w:r>
      <w:r w:rsidRPr="00832ACD">
        <w:rPr>
          <w:rStyle w:val="StyleUnderline"/>
          <w:highlight w:val="cyan"/>
        </w:rPr>
        <w:t>investment in climate tech</w:t>
      </w:r>
      <w:r w:rsidRPr="00BA1B5D">
        <w:rPr>
          <w:rStyle w:val="StyleUnderline"/>
        </w:rPr>
        <w:t xml:space="preserve">nology has </w:t>
      </w:r>
      <w:r w:rsidRPr="00832ACD">
        <w:rPr>
          <w:rStyle w:val="Emphasis"/>
          <w:highlight w:val="cyan"/>
        </w:rPr>
        <w:t>continued to grow</w:t>
      </w:r>
      <w:r w:rsidRPr="00EB1B30">
        <w:rPr>
          <w:sz w:val="16"/>
        </w:rPr>
        <w:t xml:space="preserve"> since the early 2010s. US-listed </w:t>
      </w:r>
      <w:r w:rsidRPr="00BA1B5D">
        <w:rPr>
          <w:rStyle w:val="StyleUnderline"/>
        </w:rPr>
        <w:t xml:space="preserve">companies involved with providing technology solutions that support global </w:t>
      </w:r>
      <w:proofErr w:type="spellStart"/>
      <w:r w:rsidRPr="00832ACD">
        <w:rPr>
          <w:rStyle w:val="StyleUnderline"/>
          <w:highlight w:val="cyan"/>
        </w:rPr>
        <w:t>decarbonisation</w:t>
      </w:r>
      <w:proofErr w:type="spellEnd"/>
      <w:r w:rsidRPr="00BA1B5D">
        <w:rPr>
          <w:rStyle w:val="StyleUnderline"/>
        </w:rPr>
        <w:t xml:space="preserve"> have </w:t>
      </w:r>
      <w:r w:rsidRPr="00EB1B30">
        <w:rPr>
          <w:rStyle w:val="Emphasis"/>
        </w:rPr>
        <w:t xml:space="preserve">consistently </w:t>
      </w:r>
      <w:r w:rsidRPr="00832ACD">
        <w:rPr>
          <w:rStyle w:val="Emphasis"/>
          <w:highlight w:val="cyan"/>
        </w:rPr>
        <w:t>outperformed</w:t>
      </w:r>
      <w:r w:rsidRPr="00832ACD">
        <w:rPr>
          <w:rStyle w:val="StyleUnderline"/>
          <w:highlight w:val="cyan"/>
        </w:rPr>
        <w:t xml:space="preserve"> the average</w:t>
      </w:r>
      <w:r w:rsidRPr="00EB1B30">
        <w:rPr>
          <w:sz w:val="16"/>
        </w:rPr>
        <w:t xml:space="preserve"> since 2019 (Figure 7). Venture capital (</w:t>
      </w:r>
      <w:r w:rsidRPr="00BA1B5D">
        <w:rPr>
          <w:rStyle w:val="StyleUnderline"/>
        </w:rPr>
        <w:t>VC</w:t>
      </w:r>
      <w:r w:rsidRPr="00EB1B30">
        <w:rPr>
          <w:sz w:val="16"/>
        </w:rPr>
        <w:t xml:space="preserve">) </w:t>
      </w:r>
      <w:r w:rsidRPr="00BA1B5D">
        <w:rPr>
          <w:rStyle w:val="StyleUnderline"/>
        </w:rPr>
        <w:t>investment</w:t>
      </w:r>
      <w:r w:rsidRPr="00EB1B30">
        <w:rPr>
          <w:sz w:val="16"/>
        </w:rPr>
        <w:t xml:space="preserve"> in the sector </w:t>
      </w:r>
      <w:r w:rsidRPr="00BA1B5D">
        <w:rPr>
          <w:rStyle w:val="StyleUnderline"/>
        </w:rPr>
        <w:t xml:space="preserve">grew </w:t>
      </w:r>
      <w:r w:rsidRPr="00EB1B30">
        <w:rPr>
          <w:rStyle w:val="Emphasis"/>
        </w:rPr>
        <w:t>tenfold</w:t>
      </w:r>
      <w:r w:rsidRPr="00EB1B30">
        <w:rPr>
          <w:sz w:val="16"/>
        </w:rPr>
        <w:t xml:space="preserve"> between 2013 and 2018, representing five times the growth rate of the overall VC market. By comparison, the growth rate of VC investment in Artificial Intelligence was a third of climate tech between 2013 and 2018 although AI is renowned for its uptick within the same timeframe. Beyond VC, </w:t>
      </w:r>
      <w:r w:rsidRPr="00832ACD">
        <w:rPr>
          <w:rStyle w:val="Emphasis"/>
          <w:highlight w:val="cyan"/>
        </w:rPr>
        <w:t>public investment</w:t>
      </w:r>
      <w:r w:rsidRPr="00832ACD">
        <w:rPr>
          <w:rStyle w:val="StyleUnderline"/>
          <w:highlight w:val="cyan"/>
        </w:rPr>
        <w:t xml:space="preserve"> in climate</w:t>
      </w:r>
      <w:r w:rsidRPr="00BA1B5D">
        <w:rPr>
          <w:rStyle w:val="StyleUnderline"/>
        </w:rPr>
        <w:t xml:space="preserve"> technology research has </w:t>
      </w:r>
      <w:r w:rsidRPr="00832ACD">
        <w:rPr>
          <w:rStyle w:val="StyleUnderline"/>
          <w:highlight w:val="cyan"/>
        </w:rPr>
        <w:t>continued to grow</w:t>
      </w:r>
      <w:r w:rsidRPr="00EB1B30">
        <w:rPr>
          <w:sz w:val="16"/>
        </w:rPr>
        <w:t xml:space="preserve"> too. </w:t>
      </w:r>
      <w:r w:rsidRPr="00BA1B5D">
        <w:rPr>
          <w:rStyle w:val="StyleUnderline"/>
        </w:rPr>
        <w:t>In 2019</w:t>
      </w:r>
      <w:r w:rsidRPr="00EB1B30">
        <w:rPr>
          <w:sz w:val="16"/>
        </w:rPr>
        <w:t xml:space="preserve">, </w:t>
      </w:r>
      <w:r w:rsidRPr="00BA1B5D">
        <w:rPr>
          <w:rStyle w:val="StyleUnderline"/>
        </w:rPr>
        <w:t>government</w:t>
      </w:r>
      <w:r w:rsidRPr="00EB1B30">
        <w:rPr>
          <w:sz w:val="16"/>
        </w:rPr>
        <w:t xml:space="preserve"> </w:t>
      </w:r>
      <w:r w:rsidRPr="00BA1B5D">
        <w:rPr>
          <w:rStyle w:val="StyleUnderline"/>
        </w:rPr>
        <w:t>r</w:t>
      </w:r>
      <w:r w:rsidRPr="00EB1B30">
        <w:rPr>
          <w:sz w:val="16"/>
        </w:rPr>
        <w:t xml:space="preserve">esearch </w:t>
      </w:r>
      <w:r w:rsidRPr="00BA1B5D">
        <w:rPr>
          <w:rStyle w:val="StyleUnderline"/>
        </w:rPr>
        <w:t>and</w:t>
      </w:r>
      <w:r w:rsidRPr="00EB1B30">
        <w:rPr>
          <w:sz w:val="16"/>
        </w:rPr>
        <w:t xml:space="preserve"> </w:t>
      </w:r>
      <w:r w:rsidRPr="00BA1B5D">
        <w:rPr>
          <w:rStyle w:val="StyleUnderline"/>
        </w:rPr>
        <w:t>d</w:t>
      </w:r>
      <w:r w:rsidRPr="00EB1B30">
        <w:rPr>
          <w:sz w:val="16"/>
        </w:rPr>
        <w:t xml:space="preserve">evelopment </w:t>
      </w:r>
      <w:r w:rsidRPr="00BA1B5D">
        <w:rPr>
          <w:rStyle w:val="StyleUnderline"/>
        </w:rPr>
        <w:t xml:space="preserve">funding for energy technologies alone stood at </w:t>
      </w:r>
      <w:r w:rsidRPr="00EB1B30">
        <w:rPr>
          <w:rStyle w:val="Emphasis"/>
        </w:rPr>
        <w:t>$30 billion</w:t>
      </w:r>
      <w:r w:rsidRPr="00EB1B30">
        <w:rPr>
          <w:sz w:val="16"/>
        </w:rPr>
        <w:t>, with around 80 per cent of it aimed at low-carbon solutions.</w:t>
      </w:r>
    </w:p>
    <w:p w14:paraId="0F734672" w14:textId="77777777" w:rsidR="000B0449" w:rsidRPr="00EB1B30" w:rsidRDefault="000B0449" w:rsidP="000B0449">
      <w:pPr>
        <w:rPr>
          <w:sz w:val="16"/>
        </w:rPr>
      </w:pPr>
      <w:r w:rsidRPr="00EB1B30">
        <w:rPr>
          <w:sz w:val="16"/>
        </w:rPr>
        <w:t xml:space="preserve">In addition to the positive role of technology, </w:t>
      </w:r>
      <w:r w:rsidRPr="00BA1B5D">
        <w:rPr>
          <w:rStyle w:val="StyleUnderline"/>
        </w:rPr>
        <w:t xml:space="preserve">political leaders are </w:t>
      </w:r>
      <w:r w:rsidRPr="00EB1B30">
        <w:rPr>
          <w:rStyle w:val="Emphasis"/>
        </w:rPr>
        <w:t>increasingly showing</w:t>
      </w:r>
      <w:r w:rsidRPr="00BA1B5D">
        <w:rPr>
          <w:rStyle w:val="StyleUnderline"/>
        </w:rPr>
        <w:t xml:space="preserve"> a willingness to make </w:t>
      </w:r>
      <w:r w:rsidRPr="00EB1B30">
        <w:rPr>
          <w:rStyle w:val="Emphasis"/>
        </w:rPr>
        <w:t>ambitious commitments</w:t>
      </w:r>
      <w:r w:rsidRPr="00BA1B5D">
        <w:rPr>
          <w:rStyle w:val="StyleUnderline"/>
        </w:rPr>
        <w:t xml:space="preserve"> on climate</w:t>
      </w:r>
      <w:r w:rsidRPr="00EB1B30">
        <w:rPr>
          <w:sz w:val="16"/>
        </w:rPr>
        <w:t xml:space="preserve">. The </w:t>
      </w:r>
      <w:r w:rsidRPr="00EB1B30">
        <w:rPr>
          <w:rStyle w:val="Emphasis"/>
        </w:rPr>
        <w:t>Paris</w:t>
      </w:r>
      <w:r w:rsidRPr="00EB1B30">
        <w:rPr>
          <w:sz w:val="16"/>
        </w:rPr>
        <w:t xml:space="preserve"> Agreement is a case in point. The international treaty </w:t>
      </w:r>
      <w:r w:rsidRPr="00BA1B5D">
        <w:rPr>
          <w:rStyle w:val="StyleUnderline"/>
        </w:rPr>
        <w:t>was</w:t>
      </w:r>
      <w:r w:rsidRPr="00EB1B30">
        <w:rPr>
          <w:sz w:val="16"/>
        </w:rPr>
        <w:t xml:space="preserve"> adopted in 2015 and </w:t>
      </w:r>
      <w:r w:rsidRPr="00BA1B5D">
        <w:rPr>
          <w:rStyle w:val="StyleUnderline"/>
        </w:rPr>
        <w:t xml:space="preserve">ratified internationally within a </w:t>
      </w:r>
      <w:r w:rsidRPr="00EB1B30">
        <w:rPr>
          <w:rStyle w:val="Emphasis"/>
        </w:rPr>
        <w:t>year</w:t>
      </w:r>
      <w:r w:rsidRPr="00EB1B30">
        <w:rPr>
          <w:sz w:val="16"/>
        </w:rPr>
        <w:t xml:space="preserve"> – a </w:t>
      </w:r>
      <w:r w:rsidRPr="00EB1B30">
        <w:rPr>
          <w:rStyle w:val="Emphasis"/>
        </w:rPr>
        <w:t>much quicker</w:t>
      </w:r>
      <w:r w:rsidRPr="00EB1B30">
        <w:rPr>
          <w:sz w:val="16"/>
        </w:rPr>
        <w:t xml:space="preserve"> pace </w:t>
      </w:r>
      <w:r w:rsidRPr="00BA1B5D">
        <w:rPr>
          <w:rStyle w:val="StyleUnderline"/>
        </w:rPr>
        <w:t>than</w:t>
      </w:r>
      <w:r w:rsidRPr="00EB1B30">
        <w:rPr>
          <w:sz w:val="16"/>
        </w:rPr>
        <w:t xml:space="preserve"> its predecessor, the </w:t>
      </w:r>
      <w:r w:rsidRPr="00EB1B30">
        <w:rPr>
          <w:rStyle w:val="Emphasis"/>
        </w:rPr>
        <w:t>Kyoto</w:t>
      </w:r>
      <w:r w:rsidRPr="00EB1B30">
        <w:rPr>
          <w:sz w:val="16"/>
        </w:rPr>
        <w:t xml:space="preserve"> Protocol, which took eight years. The </w:t>
      </w:r>
      <w:r w:rsidRPr="00832ACD">
        <w:rPr>
          <w:rStyle w:val="StyleUnderline"/>
          <w:highlight w:val="cyan"/>
        </w:rPr>
        <w:t>Paris</w:t>
      </w:r>
      <w:r w:rsidRPr="00EB1B30">
        <w:rPr>
          <w:sz w:val="16"/>
        </w:rPr>
        <w:t xml:space="preserve"> deal </w:t>
      </w:r>
      <w:r w:rsidRPr="00832ACD">
        <w:rPr>
          <w:rStyle w:val="StyleUnderline"/>
          <w:highlight w:val="cyan"/>
        </w:rPr>
        <w:t>grew into a</w:t>
      </w:r>
      <w:r w:rsidRPr="00BA1B5D">
        <w:rPr>
          <w:rStyle w:val="StyleUnderline"/>
        </w:rPr>
        <w:t xml:space="preserve"> </w:t>
      </w:r>
      <w:r w:rsidRPr="00EB1B30">
        <w:rPr>
          <w:rStyle w:val="Emphasis"/>
        </w:rPr>
        <w:t xml:space="preserve">political </w:t>
      </w:r>
      <w:r w:rsidRPr="00832ACD">
        <w:rPr>
          <w:rStyle w:val="Emphasis"/>
          <w:highlight w:val="cyan"/>
        </w:rPr>
        <w:t>snowball</w:t>
      </w:r>
      <w:r w:rsidRPr="00832ACD">
        <w:rPr>
          <w:sz w:val="16"/>
          <w:highlight w:val="cyan"/>
        </w:rPr>
        <w:t xml:space="preserve">, </w:t>
      </w:r>
      <w:proofErr w:type="spellStart"/>
      <w:r w:rsidRPr="00832ACD">
        <w:rPr>
          <w:rStyle w:val="Emphasis"/>
          <w:highlight w:val="cyan"/>
        </w:rPr>
        <w:t>galvanising</w:t>
      </w:r>
      <w:proofErr w:type="spellEnd"/>
      <w:r w:rsidRPr="00EB1B30">
        <w:rPr>
          <w:rStyle w:val="Emphasis"/>
        </w:rPr>
        <w:t xml:space="preserve"> further </w:t>
      </w:r>
      <w:r w:rsidRPr="00832ACD">
        <w:rPr>
          <w:rStyle w:val="Emphasis"/>
          <w:highlight w:val="cyan"/>
        </w:rPr>
        <w:t>commitment</w:t>
      </w:r>
      <w:r w:rsidRPr="00BA1B5D">
        <w:rPr>
          <w:rStyle w:val="StyleUnderline"/>
        </w:rPr>
        <w:t xml:space="preserve"> from most of the world’s leading emitters</w:t>
      </w:r>
      <w:r w:rsidRPr="00EB1B30">
        <w:rPr>
          <w:sz w:val="16"/>
        </w:rPr>
        <w:t xml:space="preserve"> and arguably becoming the most symbolic climate event of the 21st century. </w:t>
      </w:r>
      <w:r w:rsidRPr="00BA1B5D">
        <w:rPr>
          <w:rStyle w:val="StyleUnderline"/>
        </w:rPr>
        <w:t>The US withdrawal</w:t>
      </w:r>
      <w:r w:rsidRPr="00EB1B30">
        <w:rPr>
          <w:sz w:val="16"/>
        </w:rPr>
        <w:t xml:space="preserve"> from the Paris Agreement in 2019 dealt a political blow to the global pact although the decision, since reversed by President Biden, </w:t>
      </w:r>
      <w:r w:rsidRPr="00EB1B30">
        <w:rPr>
          <w:rStyle w:val="Emphasis"/>
        </w:rPr>
        <w:t>did not resonate</w:t>
      </w:r>
      <w:r w:rsidRPr="00BA1B5D">
        <w:rPr>
          <w:rStyle w:val="StyleUnderline"/>
        </w:rPr>
        <w:t xml:space="preserve"> or </w:t>
      </w:r>
      <w:r w:rsidRPr="00EB1B30">
        <w:rPr>
          <w:rStyle w:val="Emphasis"/>
        </w:rPr>
        <w:t>last long enough</w:t>
      </w:r>
      <w:r w:rsidRPr="00BA1B5D">
        <w:rPr>
          <w:rStyle w:val="StyleUnderline"/>
        </w:rPr>
        <w:t xml:space="preserve"> to have any major impact</w:t>
      </w:r>
      <w:r w:rsidRPr="00EB1B30">
        <w:rPr>
          <w:sz w:val="16"/>
        </w:rPr>
        <w:t>.</w:t>
      </w:r>
    </w:p>
    <w:p w14:paraId="54623577" w14:textId="77777777" w:rsidR="000B0449" w:rsidRPr="00EB1B30" w:rsidRDefault="000B0449" w:rsidP="000B0449">
      <w:pPr>
        <w:rPr>
          <w:sz w:val="16"/>
        </w:rPr>
      </w:pPr>
      <w:r w:rsidRPr="00EB1B30">
        <w:rPr>
          <w:sz w:val="16"/>
        </w:rPr>
        <w:t xml:space="preserve">The </w:t>
      </w:r>
      <w:r w:rsidRPr="00BA1B5D">
        <w:rPr>
          <w:rStyle w:val="StyleUnderline"/>
        </w:rPr>
        <w:t>Biden-Harris</w:t>
      </w:r>
      <w:r w:rsidRPr="00EB1B30">
        <w:rPr>
          <w:sz w:val="16"/>
        </w:rPr>
        <w:t xml:space="preserve"> administration </w:t>
      </w:r>
      <w:r w:rsidRPr="00BA1B5D">
        <w:rPr>
          <w:rStyle w:val="StyleUnderline"/>
        </w:rPr>
        <w:t>has</w:t>
      </w:r>
      <w:r w:rsidRPr="00EB1B30">
        <w:rPr>
          <w:sz w:val="16"/>
        </w:rPr>
        <w:t xml:space="preserve"> already </w:t>
      </w:r>
      <w:r w:rsidRPr="00BA1B5D">
        <w:rPr>
          <w:rStyle w:val="StyleUnderline"/>
        </w:rPr>
        <w:t xml:space="preserve">indicated that it </w:t>
      </w:r>
      <w:r w:rsidRPr="00EB1B30">
        <w:rPr>
          <w:rStyle w:val="Emphasis"/>
        </w:rPr>
        <w:t>will not sit on the fence</w:t>
      </w:r>
      <w:r w:rsidRPr="00BA1B5D">
        <w:rPr>
          <w:rStyle w:val="StyleUnderline"/>
        </w:rPr>
        <w:t xml:space="preserve"> but will instead </w:t>
      </w:r>
      <w:r w:rsidRPr="00EB1B30">
        <w:rPr>
          <w:rStyle w:val="Emphasis"/>
        </w:rPr>
        <w:t>revive</w:t>
      </w:r>
      <w:r w:rsidRPr="00BA1B5D">
        <w:rPr>
          <w:rStyle w:val="StyleUnderline"/>
        </w:rPr>
        <w:t xml:space="preserve"> the country’s leadership on climate action</w:t>
      </w:r>
      <w:r w:rsidRPr="00EB1B30">
        <w:rPr>
          <w:sz w:val="16"/>
        </w:rPr>
        <w:t xml:space="preserve">. </w:t>
      </w:r>
      <w:r w:rsidRPr="00BA1B5D">
        <w:rPr>
          <w:rStyle w:val="StyleUnderline"/>
        </w:rPr>
        <w:t xml:space="preserve">In the </w:t>
      </w:r>
      <w:r w:rsidRPr="00EB1B30">
        <w:rPr>
          <w:rStyle w:val="Emphasis"/>
        </w:rPr>
        <w:t>UK</w:t>
      </w:r>
      <w:r w:rsidRPr="00BA1B5D">
        <w:rPr>
          <w:rStyle w:val="StyleUnderline"/>
        </w:rPr>
        <w:t xml:space="preserve"> and </w:t>
      </w:r>
      <w:r w:rsidRPr="00EB1B30">
        <w:rPr>
          <w:rStyle w:val="Emphasis"/>
        </w:rPr>
        <w:t>elsewhere</w:t>
      </w:r>
      <w:r w:rsidRPr="00EB1B30">
        <w:rPr>
          <w:sz w:val="16"/>
        </w:rPr>
        <w:t xml:space="preserve">, </w:t>
      </w:r>
      <w:r w:rsidRPr="00EB1B30">
        <w:rPr>
          <w:rStyle w:val="Emphasis"/>
        </w:rPr>
        <w:t>similar efforts</w:t>
      </w:r>
      <w:r w:rsidRPr="00BA1B5D">
        <w:rPr>
          <w:rStyle w:val="StyleUnderline"/>
        </w:rPr>
        <w:t xml:space="preserve"> can be observed as more countries commit to some form of </w:t>
      </w:r>
      <w:r w:rsidRPr="00EB1B30">
        <w:rPr>
          <w:rStyle w:val="Emphasis"/>
        </w:rPr>
        <w:t>net zero target</w:t>
      </w:r>
      <w:r w:rsidRPr="00EB1B30">
        <w:rPr>
          <w:sz w:val="16"/>
        </w:rPr>
        <w:t xml:space="preserve">. </w:t>
      </w:r>
      <w:r w:rsidRPr="00832ACD">
        <w:rPr>
          <w:rStyle w:val="Emphasis"/>
          <w:highlight w:val="cyan"/>
        </w:rPr>
        <w:t>More than 100 countries</w:t>
      </w:r>
      <w:r w:rsidRPr="00BA1B5D">
        <w:rPr>
          <w:rStyle w:val="StyleUnderline"/>
        </w:rPr>
        <w:t xml:space="preserve"> have </w:t>
      </w:r>
      <w:r w:rsidRPr="00832ACD">
        <w:rPr>
          <w:rStyle w:val="StyleUnderline"/>
          <w:highlight w:val="cyan"/>
        </w:rPr>
        <w:t>pledged</w:t>
      </w:r>
      <w:r w:rsidRPr="00BA1B5D">
        <w:rPr>
          <w:rStyle w:val="StyleUnderline"/>
        </w:rPr>
        <w:t xml:space="preserve"> a commitment towards </w:t>
      </w:r>
      <w:r w:rsidRPr="00832ACD">
        <w:rPr>
          <w:rStyle w:val="StyleUnderline"/>
          <w:highlight w:val="cyan"/>
        </w:rPr>
        <w:t>net zero</w:t>
      </w:r>
      <w:r w:rsidRPr="00EB1B30">
        <w:rPr>
          <w:sz w:val="16"/>
        </w:rPr>
        <w:t xml:space="preserve">, with estimates suggesting that </w:t>
      </w:r>
      <w:r w:rsidRPr="00832ACD">
        <w:rPr>
          <w:rStyle w:val="Emphasis"/>
          <w:highlight w:val="cyan"/>
        </w:rPr>
        <w:t>over 70 per cent</w:t>
      </w:r>
      <w:r w:rsidRPr="00832ACD">
        <w:rPr>
          <w:rStyle w:val="StyleUnderline"/>
          <w:highlight w:val="cyan"/>
        </w:rPr>
        <w:t xml:space="preserve"> of global GDP</w:t>
      </w:r>
      <w:r w:rsidRPr="00BA1B5D">
        <w:rPr>
          <w:rStyle w:val="StyleUnderline"/>
        </w:rPr>
        <w:t xml:space="preserve"> and </w:t>
      </w:r>
      <w:r w:rsidRPr="00EB1B30">
        <w:rPr>
          <w:rStyle w:val="Emphasis"/>
        </w:rPr>
        <w:t>55 per cent</w:t>
      </w:r>
      <w:r w:rsidRPr="00BA1B5D">
        <w:rPr>
          <w:rStyle w:val="StyleUnderline"/>
        </w:rPr>
        <w:t xml:space="preserve"> of CO2 emissions are now covered by a similar target</w:t>
      </w:r>
      <w:r w:rsidRPr="00EB1B30">
        <w:rPr>
          <w:sz w:val="16"/>
        </w:rPr>
        <w:t xml:space="preserve">. A Climate Action Tracker Report indicates that </w:t>
      </w:r>
      <w:r w:rsidRPr="00BA1B5D">
        <w:rPr>
          <w:rStyle w:val="StyleUnderline"/>
        </w:rPr>
        <w:t xml:space="preserve">the </w:t>
      </w:r>
      <w:r w:rsidRPr="00832ACD">
        <w:rPr>
          <w:rStyle w:val="Emphasis"/>
          <w:highlight w:val="cyan"/>
        </w:rPr>
        <w:t>cumulative effect</w:t>
      </w:r>
      <w:r w:rsidRPr="00BA1B5D">
        <w:rPr>
          <w:rStyle w:val="StyleUnderline"/>
        </w:rPr>
        <w:t xml:space="preserve"> of countries’ pledges</w:t>
      </w:r>
      <w:r w:rsidRPr="00EB1B30">
        <w:rPr>
          <w:sz w:val="16"/>
        </w:rPr>
        <w:t xml:space="preserve"> to the Paris Agreement – if kept and fully achieved – </w:t>
      </w:r>
      <w:r w:rsidRPr="00BA1B5D">
        <w:rPr>
          <w:rStyle w:val="StyleUnderline"/>
        </w:rPr>
        <w:t xml:space="preserve">could </w:t>
      </w:r>
      <w:r w:rsidRPr="00832ACD">
        <w:rPr>
          <w:rStyle w:val="Emphasis"/>
          <w:highlight w:val="cyan"/>
        </w:rPr>
        <w:t>keep</w:t>
      </w:r>
      <w:r w:rsidRPr="00EB1B30">
        <w:rPr>
          <w:sz w:val="16"/>
        </w:rPr>
        <w:t xml:space="preserve"> global temperature rise below 2.1°C by 2100, putting the stated goal of </w:t>
      </w:r>
      <w:r w:rsidRPr="00832ACD">
        <w:rPr>
          <w:rStyle w:val="Emphasis"/>
          <w:highlight w:val="cyan"/>
        </w:rPr>
        <w:t>1.5°C within</w:t>
      </w:r>
      <w:r w:rsidRPr="00EB1B30">
        <w:rPr>
          <w:rStyle w:val="Emphasis"/>
        </w:rPr>
        <w:t xml:space="preserve"> striking </w:t>
      </w:r>
      <w:r w:rsidRPr="00832ACD">
        <w:rPr>
          <w:rStyle w:val="Emphasis"/>
          <w:highlight w:val="cyan"/>
        </w:rPr>
        <w:t>distance</w:t>
      </w:r>
      <w:r w:rsidRPr="00EB1B30">
        <w:rPr>
          <w:sz w:val="16"/>
        </w:rPr>
        <w:t>.</w:t>
      </w:r>
    </w:p>
    <w:p w14:paraId="56A9FCF5" w14:textId="77777777" w:rsidR="000B0449" w:rsidRPr="00EB1B30" w:rsidRDefault="000B0449" w:rsidP="000B0449">
      <w:pPr>
        <w:rPr>
          <w:sz w:val="16"/>
        </w:rPr>
      </w:pPr>
      <w:r w:rsidRPr="00EB1B30">
        <w:rPr>
          <w:sz w:val="16"/>
        </w:rPr>
        <w:t xml:space="preserve">As explored in our recent Institute paper, there are also important insights for politicians in terms of applying lessons from the Covid-19 pandemic to the climate emergency. Although the pandemic is different in scale, </w:t>
      </w:r>
      <w:proofErr w:type="gramStart"/>
      <w:r w:rsidRPr="00EB1B30">
        <w:rPr>
          <w:sz w:val="16"/>
        </w:rPr>
        <w:t>complexity</w:t>
      </w:r>
      <w:proofErr w:type="gramEnd"/>
      <w:r w:rsidRPr="00EB1B30">
        <w:rPr>
          <w:sz w:val="16"/>
        </w:rPr>
        <w:t xml:space="preserve"> and timeline, it offers an immediate window into how policy leaders can adapt and make decisions in order to better support climate innovation. Countries can also apply the “recovering better together” principles outlined by the UN, which calls for a commitment to climate-related actions as economies recover from the Covid-19 slowdown. </w:t>
      </w:r>
      <w:r w:rsidRPr="00832ACD">
        <w:rPr>
          <w:rStyle w:val="Emphasis"/>
          <w:highlight w:val="cyan"/>
        </w:rPr>
        <w:t>More than 60</w:t>
      </w:r>
      <w:r w:rsidRPr="00EB1B30">
        <w:rPr>
          <w:rStyle w:val="Emphasis"/>
        </w:rPr>
        <w:t xml:space="preserve"> countries</w:t>
      </w:r>
      <w:r w:rsidRPr="00EB1B30">
        <w:rPr>
          <w:sz w:val="16"/>
        </w:rPr>
        <w:t xml:space="preserve">, </w:t>
      </w:r>
      <w:r w:rsidRPr="00BA1B5D">
        <w:rPr>
          <w:rStyle w:val="StyleUnderline"/>
        </w:rPr>
        <w:t xml:space="preserve">including </w:t>
      </w:r>
      <w:r w:rsidRPr="00EB1B30">
        <w:rPr>
          <w:rStyle w:val="Emphasis"/>
        </w:rPr>
        <w:t>high emitters</w:t>
      </w:r>
      <w:r w:rsidRPr="00EB1B30">
        <w:rPr>
          <w:sz w:val="16"/>
        </w:rPr>
        <w:t xml:space="preserve">, </w:t>
      </w:r>
      <w:r w:rsidRPr="00BA1B5D">
        <w:rPr>
          <w:rStyle w:val="StyleUnderline"/>
        </w:rPr>
        <w:t xml:space="preserve">are </w:t>
      </w:r>
      <w:r w:rsidRPr="00832ACD">
        <w:rPr>
          <w:rStyle w:val="StyleUnderline"/>
          <w:highlight w:val="cyan"/>
        </w:rPr>
        <w:t xml:space="preserve">already making an </w:t>
      </w:r>
      <w:r w:rsidRPr="00832ACD">
        <w:rPr>
          <w:rStyle w:val="Emphasis"/>
          <w:highlight w:val="cyan"/>
        </w:rPr>
        <w:t>explicit promise</w:t>
      </w:r>
      <w:r w:rsidRPr="00BA1B5D">
        <w:rPr>
          <w:rStyle w:val="StyleUnderline"/>
        </w:rPr>
        <w:t xml:space="preserve"> to link their</w:t>
      </w:r>
      <w:r w:rsidRPr="00EB1B30">
        <w:rPr>
          <w:sz w:val="16"/>
        </w:rPr>
        <w:t xml:space="preserve"> nationally determined contributions (</w:t>
      </w:r>
      <w:r w:rsidRPr="00EB1B30">
        <w:rPr>
          <w:rStyle w:val="Emphasis"/>
        </w:rPr>
        <w:t>NDC</w:t>
      </w:r>
      <w:r w:rsidRPr="00EB1B30">
        <w:rPr>
          <w:sz w:val="16"/>
        </w:rPr>
        <w:t xml:space="preserve">) </w:t>
      </w:r>
      <w:r w:rsidRPr="00BA1B5D">
        <w:rPr>
          <w:rStyle w:val="StyleUnderline"/>
        </w:rPr>
        <w:t xml:space="preserve">to </w:t>
      </w:r>
      <w:r w:rsidRPr="00EB1B30">
        <w:rPr>
          <w:rStyle w:val="Emphasis"/>
        </w:rPr>
        <w:t>Covid-19 recovery</w:t>
      </w:r>
      <w:r w:rsidRPr="00EB1B30">
        <w:rPr>
          <w:sz w:val="16"/>
        </w:rPr>
        <w:t xml:space="preserve">, supported by the United Nations Development </w:t>
      </w:r>
      <w:proofErr w:type="spellStart"/>
      <w:r w:rsidRPr="00EB1B30">
        <w:rPr>
          <w:sz w:val="16"/>
        </w:rPr>
        <w:t>Programme’s</w:t>
      </w:r>
      <w:proofErr w:type="spellEnd"/>
      <w:r w:rsidRPr="00EB1B30">
        <w:rPr>
          <w:sz w:val="16"/>
        </w:rPr>
        <w:t xml:space="preserve"> Climate Promise </w:t>
      </w:r>
      <w:proofErr w:type="spellStart"/>
      <w:r w:rsidRPr="00EB1B30">
        <w:rPr>
          <w:sz w:val="16"/>
        </w:rPr>
        <w:t>programme</w:t>
      </w:r>
      <w:proofErr w:type="spellEnd"/>
      <w:r w:rsidRPr="00EB1B30">
        <w:rPr>
          <w:sz w:val="16"/>
        </w:rPr>
        <w:t xml:space="preserve">. </w:t>
      </w:r>
      <w:r w:rsidRPr="00BA1B5D">
        <w:rPr>
          <w:rStyle w:val="StyleUnderline"/>
        </w:rPr>
        <w:t xml:space="preserve">Countries in the Global South are </w:t>
      </w:r>
      <w:r w:rsidRPr="00EB1B30">
        <w:rPr>
          <w:rStyle w:val="Emphasis"/>
        </w:rPr>
        <w:t>equally</w:t>
      </w:r>
      <w:r w:rsidRPr="00BA1B5D">
        <w:rPr>
          <w:rStyle w:val="StyleUnderline"/>
        </w:rPr>
        <w:t xml:space="preserve"> aligning their climate mission with</w:t>
      </w:r>
      <w:r w:rsidRPr="00EB1B30">
        <w:rPr>
          <w:sz w:val="16"/>
        </w:rPr>
        <w:t xml:space="preserve"> international support for various </w:t>
      </w:r>
      <w:r w:rsidRPr="00BA1B5D">
        <w:rPr>
          <w:rStyle w:val="StyleUnderline"/>
        </w:rPr>
        <w:t xml:space="preserve">NDC support </w:t>
      </w:r>
      <w:proofErr w:type="spellStart"/>
      <w:r w:rsidRPr="00BA1B5D">
        <w:rPr>
          <w:rStyle w:val="StyleUnderline"/>
        </w:rPr>
        <w:t>programmes</w:t>
      </w:r>
      <w:proofErr w:type="spellEnd"/>
      <w:r w:rsidRPr="00EB1B30">
        <w:rPr>
          <w:sz w:val="16"/>
        </w:rPr>
        <w:t xml:space="preserve">. </w:t>
      </w:r>
      <w:r w:rsidRPr="00BA1B5D">
        <w:rPr>
          <w:rStyle w:val="StyleUnderline"/>
        </w:rPr>
        <w:t xml:space="preserve">A green recovery can </w:t>
      </w:r>
      <w:r w:rsidRPr="00EB1B30">
        <w:rPr>
          <w:rStyle w:val="Emphasis"/>
        </w:rPr>
        <w:t>cut</w:t>
      </w:r>
      <w:r w:rsidRPr="00BA1B5D">
        <w:rPr>
          <w:rStyle w:val="StyleUnderline"/>
        </w:rPr>
        <w:t xml:space="preserve"> the level of 2030 emissions to </w:t>
      </w:r>
      <w:r w:rsidRPr="00EB1B30">
        <w:rPr>
          <w:rStyle w:val="Emphasis"/>
        </w:rPr>
        <w:t>25 per cent lower</w:t>
      </w:r>
      <w:r w:rsidRPr="00BA1B5D">
        <w:rPr>
          <w:rStyle w:val="StyleUnderline"/>
        </w:rPr>
        <w:t xml:space="preserve"> than projections based on pre-Covid commitments</w:t>
      </w:r>
      <w:r w:rsidRPr="00EB1B30">
        <w:rPr>
          <w:sz w:val="16"/>
        </w:rPr>
        <w:t xml:space="preserve"> and put the world close to a 2°C pathway. The pandemic has also highlighted the significance of tech innovation, not least in record-breaking vaccine delivery but also in the suite of digital solutions developed for contact tracing, compliance monitoring and management of health-care records.</w:t>
      </w:r>
    </w:p>
    <w:p w14:paraId="525A1DF7" w14:textId="77777777" w:rsidR="000B0449" w:rsidRDefault="000B0449" w:rsidP="000B0449">
      <w:pPr>
        <w:rPr>
          <w:sz w:val="16"/>
        </w:rPr>
      </w:pPr>
      <w:r w:rsidRPr="00832ACD">
        <w:rPr>
          <w:rStyle w:val="StyleUnderline"/>
          <w:highlight w:val="cyan"/>
        </w:rPr>
        <w:t>The</w:t>
      </w:r>
      <w:r w:rsidRPr="00BA1B5D">
        <w:rPr>
          <w:rStyle w:val="StyleUnderline"/>
        </w:rPr>
        <w:t xml:space="preserve"> global </w:t>
      </w:r>
      <w:r w:rsidRPr="00832ACD">
        <w:rPr>
          <w:rStyle w:val="StyleUnderline"/>
          <w:highlight w:val="cyan"/>
        </w:rPr>
        <w:t xml:space="preserve">financial landscape is </w:t>
      </w:r>
      <w:r w:rsidRPr="00832ACD">
        <w:rPr>
          <w:rStyle w:val="Emphasis"/>
          <w:highlight w:val="cyan"/>
        </w:rPr>
        <w:t>evolving</w:t>
      </w:r>
      <w:r w:rsidRPr="00832ACD">
        <w:rPr>
          <w:rStyle w:val="StyleUnderline"/>
          <w:highlight w:val="cyan"/>
        </w:rPr>
        <w:t xml:space="preserve"> to become</w:t>
      </w:r>
      <w:r w:rsidRPr="00BA1B5D">
        <w:rPr>
          <w:rStyle w:val="StyleUnderline"/>
        </w:rPr>
        <w:t xml:space="preserve"> more </w:t>
      </w:r>
      <w:r w:rsidRPr="00832ACD">
        <w:rPr>
          <w:rStyle w:val="StyleUnderline"/>
          <w:highlight w:val="cyan"/>
        </w:rPr>
        <w:t>responsive to climate innovation</w:t>
      </w:r>
      <w:r w:rsidRPr="00EB1B30">
        <w:rPr>
          <w:sz w:val="16"/>
        </w:rPr>
        <w:t xml:space="preserve">. Since they were first issued in 2007, </w:t>
      </w:r>
      <w:r w:rsidRPr="00EB1B30">
        <w:rPr>
          <w:rStyle w:val="Emphasis"/>
        </w:rPr>
        <w:t>green bonds</w:t>
      </w:r>
      <w:r w:rsidRPr="00BA1B5D">
        <w:rPr>
          <w:rStyle w:val="StyleUnderline"/>
        </w:rPr>
        <w:t xml:space="preserve"> have grown into</w:t>
      </w:r>
      <w:r w:rsidRPr="00EB1B30">
        <w:rPr>
          <w:sz w:val="16"/>
        </w:rPr>
        <w:t xml:space="preserve"> what is now estimated to become </w:t>
      </w:r>
      <w:r w:rsidRPr="00BA1B5D">
        <w:rPr>
          <w:rStyle w:val="StyleUnderline"/>
        </w:rPr>
        <w:t xml:space="preserve">a </w:t>
      </w:r>
      <w:r w:rsidRPr="00EB1B30">
        <w:rPr>
          <w:rStyle w:val="Emphasis"/>
        </w:rPr>
        <w:t>$1 trillion market</w:t>
      </w:r>
      <w:r w:rsidRPr="00EB1B30">
        <w:rPr>
          <w:sz w:val="16"/>
        </w:rPr>
        <w:t xml:space="preserve">. Analysts expect as much as $500 billion of green bonds this year as the EU raises capital for its Covid recovery fund. From target-linked to transition bonds, </w:t>
      </w:r>
      <w:r w:rsidRPr="00BA1B5D">
        <w:rPr>
          <w:rStyle w:val="StyleUnderline"/>
        </w:rPr>
        <w:t xml:space="preserve">innovations in this green market are being used to bring projects </w:t>
      </w:r>
      <w:r w:rsidRPr="00832ACD">
        <w:rPr>
          <w:rStyle w:val="StyleUnderline"/>
          <w:highlight w:val="cyan"/>
        </w:rPr>
        <w:t xml:space="preserve">in </w:t>
      </w:r>
      <w:r w:rsidRPr="00832ACD">
        <w:rPr>
          <w:rStyle w:val="Emphasis"/>
          <w:highlight w:val="cyan"/>
        </w:rPr>
        <w:t>energy</w:t>
      </w:r>
      <w:r w:rsidRPr="00832ACD">
        <w:rPr>
          <w:sz w:val="16"/>
          <w:highlight w:val="cyan"/>
        </w:rPr>
        <w:t xml:space="preserve">, </w:t>
      </w:r>
      <w:r w:rsidRPr="00832ACD">
        <w:rPr>
          <w:rStyle w:val="Emphasis"/>
          <w:highlight w:val="cyan"/>
        </w:rPr>
        <w:t>transport</w:t>
      </w:r>
      <w:r w:rsidRPr="00832ACD">
        <w:rPr>
          <w:sz w:val="16"/>
          <w:highlight w:val="cyan"/>
        </w:rPr>
        <w:t xml:space="preserve">, </w:t>
      </w:r>
      <w:proofErr w:type="gramStart"/>
      <w:r w:rsidRPr="00832ACD">
        <w:rPr>
          <w:rStyle w:val="Emphasis"/>
          <w:highlight w:val="cyan"/>
        </w:rPr>
        <w:t>buildings</w:t>
      </w:r>
      <w:proofErr w:type="gramEnd"/>
      <w:r w:rsidRPr="00832ACD">
        <w:rPr>
          <w:rStyle w:val="StyleUnderline"/>
          <w:highlight w:val="cyan"/>
        </w:rPr>
        <w:t xml:space="preserve"> and </w:t>
      </w:r>
      <w:r w:rsidRPr="00832ACD">
        <w:rPr>
          <w:rStyle w:val="Emphasis"/>
          <w:highlight w:val="cyan"/>
        </w:rPr>
        <w:t>other</w:t>
      </w:r>
      <w:r w:rsidRPr="00EB1B30">
        <w:rPr>
          <w:rStyle w:val="Emphasis"/>
        </w:rPr>
        <w:t xml:space="preserve"> economic </w:t>
      </w:r>
      <w:r w:rsidRPr="00832ACD">
        <w:rPr>
          <w:rStyle w:val="Emphasis"/>
          <w:highlight w:val="cyan"/>
        </w:rPr>
        <w:t>sectors</w:t>
      </w:r>
      <w:r w:rsidRPr="00BA1B5D">
        <w:rPr>
          <w:rStyle w:val="StyleUnderline"/>
        </w:rPr>
        <w:t xml:space="preserve"> to life</w:t>
      </w:r>
      <w:r w:rsidRPr="00EB1B30">
        <w:rPr>
          <w:sz w:val="16"/>
        </w:rPr>
        <w:t xml:space="preserve">. </w:t>
      </w:r>
      <w:r w:rsidRPr="00BA1B5D">
        <w:rPr>
          <w:rStyle w:val="StyleUnderline"/>
        </w:rPr>
        <w:t>Investor-led initiatives</w:t>
      </w:r>
      <w:r w:rsidRPr="00EB1B30">
        <w:rPr>
          <w:sz w:val="16"/>
        </w:rPr>
        <w:t xml:space="preserve"> such as Climate Action 100+, whose members control over $50 trillion of assets, </w:t>
      </w:r>
      <w:r w:rsidRPr="00BA1B5D">
        <w:rPr>
          <w:rStyle w:val="StyleUnderline"/>
        </w:rPr>
        <w:t xml:space="preserve">are actively using funds to </w:t>
      </w:r>
      <w:r w:rsidRPr="00EB1B30">
        <w:rPr>
          <w:rStyle w:val="Emphasis"/>
        </w:rPr>
        <w:t>ensure</w:t>
      </w:r>
      <w:r w:rsidRPr="00BA1B5D">
        <w:rPr>
          <w:rStyle w:val="StyleUnderline"/>
        </w:rPr>
        <w:t xml:space="preserve"> the world’s largest corporate greenhouse gas emitters </w:t>
      </w:r>
      <w:r w:rsidRPr="00EB1B30">
        <w:rPr>
          <w:rStyle w:val="Emphasis"/>
        </w:rPr>
        <w:t>commit</w:t>
      </w:r>
      <w:r w:rsidRPr="00BA1B5D">
        <w:rPr>
          <w:rStyle w:val="StyleUnderline"/>
        </w:rPr>
        <w:t xml:space="preserve"> to climate action</w:t>
      </w:r>
      <w:r w:rsidRPr="00EB1B30">
        <w:rPr>
          <w:sz w:val="16"/>
        </w:rPr>
        <w:t xml:space="preserve">. </w:t>
      </w:r>
      <w:r w:rsidRPr="00BA1B5D">
        <w:rPr>
          <w:rStyle w:val="StyleUnderline"/>
        </w:rPr>
        <w:t>Other investor networks are pursuing a similar agenda</w:t>
      </w:r>
      <w:r w:rsidRPr="00EB1B30">
        <w:rPr>
          <w:sz w:val="16"/>
        </w:rPr>
        <w:t xml:space="preserve">, including Europe’s Institutional Investors Group on Climate Change (IIGCC) and Australia and New Zealand’s Investor Group on Climate Change (IGCC). </w:t>
      </w:r>
      <w:r w:rsidRPr="00BA1B5D">
        <w:rPr>
          <w:rStyle w:val="StyleUnderline"/>
        </w:rPr>
        <w:t xml:space="preserve">Humanity’s competence in technology and innovation will be </w:t>
      </w:r>
      <w:r w:rsidRPr="00EB1B30">
        <w:rPr>
          <w:rStyle w:val="Emphasis"/>
        </w:rPr>
        <w:t>central</w:t>
      </w:r>
      <w:r w:rsidRPr="00BA1B5D">
        <w:rPr>
          <w:rStyle w:val="StyleUnderline"/>
        </w:rPr>
        <w:t xml:space="preserve"> to the race in mitigating and tackling climate change</w:t>
      </w:r>
      <w:r w:rsidRPr="00EB1B30">
        <w:rPr>
          <w:sz w:val="16"/>
        </w:rPr>
        <w:t>.</w:t>
      </w:r>
    </w:p>
    <w:p w14:paraId="2A9BF53D" w14:textId="77777777" w:rsidR="000B0449" w:rsidRPr="00C6518B" w:rsidRDefault="000B0449" w:rsidP="000B0449">
      <w:pPr>
        <w:pStyle w:val="Heading4"/>
      </w:pPr>
      <w:r>
        <w:t xml:space="preserve">Decoupling implodes stability in </w:t>
      </w:r>
      <w:r>
        <w:rPr>
          <w:u w:val="single"/>
        </w:rPr>
        <w:t>every</w:t>
      </w:r>
      <w:r>
        <w:t xml:space="preserve"> global hotspot AND throughout </w:t>
      </w:r>
      <w:r>
        <w:rPr>
          <w:u w:val="single"/>
        </w:rPr>
        <w:t>Asia</w:t>
      </w:r>
      <w:r>
        <w:t xml:space="preserve">. </w:t>
      </w:r>
    </w:p>
    <w:p w14:paraId="3C1BE513" w14:textId="77777777" w:rsidR="000B0449" w:rsidRDefault="000B0449" w:rsidP="000B0449">
      <w:r>
        <w:t xml:space="preserve">Ali </w:t>
      </w:r>
      <w:proofErr w:type="spellStart"/>
      <w:r w:rsidRPr="00F352A0">
        <w:rPr>
          <w:rStyle w:val="Style13ptBold"/>
        </w:rPr>
        <w:t>Wyne</w:t>
      </w:r>
      <w:proofErr w:type="spellEnd"/>
      <w:r w:rsidRPr="00F352A0">
        <w:rPr>
          <w:rStyle w:val="Style13ptBold"/>
        </w:rPr>
        <w:t xml:space="preserve"> 18</w:t>
      </w:r>
      <w:r>
        <w:t xml:space="preserve">, Policy Analyst at the RAND Corporation, MPP in International and Global Affairs from the John F. Kennedy School of Government at Harvard University, BS in Political Science from MIT, Former Researcher at the Council on Foreign Relations, “The Security Risks of a Trade War </w:t>
      </w:r>
      <w:proofErr w:type="gramStart"/>
      <w:r>
        <w:t>With</w:t>
      </w:r>
      <w:proofErr w:type="gramEnd"/>
      <w:r>
        <w:t xml:space="preserve"> China”, Foreign Affairs, 8/6/2018, https://www.foreignaffairs.com/articles/china/2018-08-06/security-risks-trade-war-china</w:t>
      </w:r>
    </w:p>
    <w:p w14:paraId="152FE16C" w14:textId="77777777" w:rsidR="000B0449" w:rsidRPr="00F352A0" w:rsidRDefault="000B0449" w:rsidP="000B0449">
      <w:pPr>
        <w:rPr>
          <w:sz w:val="16"/>
        </w:rPr>
      </w:pPr>
      <w:r w:rsidRPr="00F352A0">
        <w:rPr>
          <w:rStyle w:val="StyleUnderline"/>
        </w:rPr>
        <w:t xml:space="preserve">Trade tensions between the </w:t>
      </w:r>
      <w:r w:rsidRPr="00F352A0">
        <w:rPr>
          <w:rStyle w:val="Emphasis"/>
        </w:rPr>
        <w:t>U</w:t>
      </w:r>
      <w:r w:rsidRPr="00F352A0">
        <w:rPr>
          <w:sz w:val="16"/>
        </w:rPr>
        <w:t xml:space="preserve">nited </w:t>
      </w:r>
      <w:r w:rsidRPr="00F352A0">
        <w:rPr>
          <w:rStyle w:val="Emphasis"/>
        </w:rPr>
        <w:t>S</w:t>
      </w:r>
      <w:r w:rsidRPr="00F352A0">
        <w:rPr>
          <w:sz w:val="16"/>
        </w:rPr>
        <w:t xml:space="preserve">tates </w:t>
      </w:r>
      <w:r w:rsidRPr="00F352A0">
        <w:rPr>
          <w:rStyle w:val="StyleUnderline"/>
        </w:rPr>
        <w:t>and China continue to rise</w:t>
      </w:r>
      <w:r w:rsidRPr="00F352A0">
        <w:rPr>
          <w:sz w:val="16"/>
        </w:rPr>
        <w:t xml:space="preserve">. In June, U.S. President Donald Trump’s administration announced that it would impose tariffs of 25 percent on $50 billion worth of Chinese exports, with the first wave targeting some 800 goods worth $34 billion. China pushed back with its own set of tariffs targeting the U.S. agricultural sector and industrial heartland. In response, Trump has reportedly ordered his administration to consider a 25 percent tariff on an additional $200 billion worth of Chinese exports. As the showdown escalates, many observers are understandably focused on the potential for </w:t>
      </w:r>
      <w:r w:rsidRPr="00F352A0">
        <w:rPr>
          <w:rStyle w:val="StyleUnderline"/>
        </w:rPr>
        <w:t>a full-fledged trade war</w:t>
      </w:r>
      <w:r w:rsidRPr="00F352A0">
        <w:rPr>
          <w:sz w:val="16"/>
        </w:rPr>
        <w:t xml:space="preserve"> that </w:t>
      </w:r>
      <w:r w:rsidRPr="00F352A0">
        <w:rPr>
          <w:rStyle w:val="StyleUnderline"/>
        </w:rPr>
        <w:t>could destabilize the world economy. But</w:t>
      </w:r>
      <w:r w:rsidRPr="00F352A0">
        <w:rPr>
          <w:sz w:val="16"/>
        </w:rPr>
        <w:t xml:space="preserve"> they should </w:t>
      </w:r>
      <w:r w:rsidRPr="00F352A0">
        <w:rPr>
          <w:rStyle w:val="StyleUnderline"/>
        </w:rPr>
        <w:t xml:space="preserve">also consider </w:t>
      </w:r>
      <w:r w:rsidRPr="00F352A0">
        <w:rPr>
          <w:rStyle w:val="Emphasis"/>
        </w:rPr>
        <w:t>second-order</w:t>
      </w:r>
      <w:r w:rsidRPr="00F352A0">
        <w:rPr>
          <w:rStyle w:val="StyleUnderline"/>
        </w:rPr>
        <w:t xml:space="preserve">, longer-term implications—in the </w:t>
      </w:r>
      <w:r w:rsidRPr="00F352A0">
        <w:rPr>
          <w:rStyle w:val="Emphasis"/>
        </w:rPr>
        <w:t>security</w:t>
      </w:r>
      <w:r w:rsidRPr="00F352A0">
        <w:rPr>
          <w:rStyle w:val="StyleUnderline"/>
        </w:rPr>
        <w:t xml:space="preserve"> realm</w:t>
      </w:r>
      <w:r w:rsidRPr="00F352A0">
        <w:rPr>
          <w:sz w:val="16"/>
        </w:rPr>
        <w:t xml:space="preserve">. Up until recently, the two nations’ </w:t>
      </w:r>
      <w:r w:rsidRPr="00832ACD">
        <w:rPr>
          <w:rStyle w:val="StyleUnderline"/>
          <w:highlight w:val="cyan"/>
        </w:rPr>
        <w:t>economic ties</w:t>
      </w:r>
      <w:r w:rsidRPr="00F352A0">
        <w:rPr>
          <w:rStyle w:val="StyleUnderline"/>
        </w:rPr>
        <w:t xml:space="preserve"> had served as an </w:t>
      </w:r>
      <w:r w:rsidRPr="00F352A0">
        <w:rPr>
          <w:rStyle w:val="Emphasis"/>
        </w:rPr>
        <w:t xml:space="preserve">effective </w:t>
      </w:r>
      <w:r w:rsidRPr="00832ACD">
        <w:rPr>
          <w:rStyle w:val="Emphasis"/>
          <w:highlight w:val="cyan"/>
        </w:rPr>
        <w:t>brake</w:t>
      </w:r>
      <w:r w:rsidRPr="00F352A0">
        <w:rPr>
          <w:rStyle w:val="StyleUnderline"/>
        </w:rPr>
        <w:t xml:space="preserve"> on </w:t>
      </w:r>
      <w:r w:rsidRPr="00832ACD">
        <w:rPr>
          <w:rStyle w:val="Emphasis"/>
          <w:highlight w:val="cyan"/>
        </w:rPr>
        <w:t>escalating</w:t>
      </w:r>
      <w:r w:rsidRPr="00F352A0">
        <w:rPr>
          <w:rStyle w:val="Emphasis"/>
        </w:rPr>
        <w:t xml:space="preserve"> strategic </w:t>
      </w:r>
      <w:r w:rsidRPr="00832ACD">
        <w:rPr>
          <w:rStyle w:val="Emphasis"/>
          <w:highlight w:val="cyan"/>
        </w:rPr>
        <w:t>distrust</w:t>
      </w:r>
      <w:r w:rsidRPr="00F352A0">
        <w:rPr>
          <w:rStyle w:val="StyleUnderline"/>
        </w:rPr>
        <w:t xml:space="preserve">. A </w:t>
      </w:r>
      <w:r w:rsidRPr="00832ACD">
        <w:rPr>
          <w:rStyle w:val="StyleUnderline"/>
          <w:highlight w:val="cyan"/>
        </w:rPr>
        <w:t xml:space="preserve">China </w:t>
      </w:r>
      <w:r w:rsidRPr="00832ACD">
        <w:rPr>
          <w:rStyle w:val="Emphasis"/>
          <w:highlight w:val="cyan"/>
        </w:rPr>
        <w:t>less</w:t>
      </w:r>
      <w:r w:rsidRPr="00F352A0">
        <w:rPr>
          <w:rStyle w:val="Emphasis"/>
        </w:rPr>
        <w:t xml:space="preserve"> constrained</w:t>
      </w:r>
      <w:r w:rsidRPr="00F352A0">
        <w:rPr>
          <w:rStyle w:val="StyleUnderline"/>
        </w:rPr>
        <w:t xml:space="preserve"> by and </w:t>
      </w:r>
      <w:r w:rsidRPr="00832ACD">
        <w:rPr>
          <w:rStyle w:val="Emphasis"/>
          <w:highlight w:val="cyan"/>
        </w:rPr>
        <w:t>invested</w:t>
      </w:r>
      <w:r w:rsidRPr="00F352A0">
        <w:rPr>
          <w:rStyle w:val="Emphasis"/>
        </w:rPr>
        <w:t xml:space="preserve"> in</w:t>
      </w:r>
      <w:r w:rsidRPr="00F352A0">
        <w:rPr>
          <w:rStyle w:val="StyleUnderline"/>
        </w:rPr>
        <w:t xml:space="preserve"> economic ties with the United States could pose a </w:t>
      </w:r>
      <w:r w:rsidRPr="00F352A0">
        <w:rPr>
          <w:rStyle w:val="Emphasis"/>
        </w:rPr>
        <w:t>substantially greater challenge</w:t>
      </w:r>
      <w:r w:rsidRPr="00F352A0">
        <w:rPr>
          <w:rStyle w:val="StyleUnderline"/>
        </w:rPr>
        <w:t xml:space="preserve"> to U.S. foreign policy</w:t>
      </w:r>
      <w:r w:rsidRPr="00F352A0">
        <w:rPr>
          <w:sz w:val="16"/>
        </w:rPr>
        <w:t xml:space="preserve">. For all the Trump administration’s frustrations with managing interdependence, </w:t>
      </w:r>
      <w:r w:rsidRPr="00F352A0">
        <w:rPr>
          <w:rStyle w:val="StyleUnderline"/>
        </w:rPr>
        <w:t xml:space="preserve">the consequences of decoupling </w:t>
      </w:r>
      <w:r w:rsidRPr="00796670">
        <w:rPr>
          <w:rStyle w:val="StyleUnderline"/>
        </w:rPr>
        <w:t xml:space="preserve">could </w:t>
      </w:r>
      <w:r w:rsidRPr="00832ACD">
        <w:rPr>
          <w:rStyle w:val="StyleUnderline"/>
          <w:highlight w:val="cyan"/>
        </w:rPr>
        <w:t>mean</w:t>
      </w:r>
      <w:r w:rsidRPr="00F352A0">
        <w:rPr>
          <w:sz w:val="16"/>
        </w:rPr>
        <w:t xml:space="preserve"> even </w:t>
      </w:r>
      <w:r w:rsidRPr="00832ACD">
        <w:rPr>
          <w:rStyle w:val="Emphasis"/>
          <w:highlight w:val="cyan"/>
        </w:rPr>
        <w:t>big</w:t>
      </w:r>
      <w:r w:rsidRPr="00F352A0">
        <w:rPr>
          <w:sz w:val="16"/>
        </w:rPr>
        <w:t xml:space="preserve">ger </w:t>
      </w:r>
      <w:r w:rsidRPr="00832ACD">
        <w:rPr>
          <w:rStyle w:val="Emphasis"/>
          <w:highlight w:val="cyan"/>
        </w:rPr>
        <w:t>headaches</w:t>
      </w:r>
      <w:r w:rsidRPr="00F352A0">
        <w:rPr>
          <w:sz w:val="16"/>
        </w:rPr>
        <w:t>.</w:t>
      </w:r>
    </w:p>
    <w:p w14:paraId="68E7A5B4" w14:textId="77777777" w:rsidR="000B0449" w:rsidRPr="00F352A0" w:rsidRDefault="000B0449" w:rsidP="000B0449">
      <w:pPr>
        <w:rPr>
          <w:sz w:val="16"/>
        </w:rPr>
      </w:pPr>
      <w:r w:rsidRPr="00F352A0">
        <w:rPr>
          <w:sz w:val="16"/>
        </w:rPr>
        <w:t>THE ROOTS OF TRADE TENSIONS</w:t>
      </w:r>
    </w:p>
    <w:p w14:paraId="19CCD072" w14:textId="77777777" w:rsidR="000B0449" w:rsidRPr="00F352A0" w:rsidRDefault="000B0449" w:rsidP="000B0449">
      <w:pPr>
        <w:rPr>
          <w:sz w:val="16"/>
        </w:rPr>
      </w:pPr>
      <w:r w:rsidRPr="00F352A0">
        <w:rPr>
          <w:sz w:val="16"/>
        </w:rPr>
        <w:t>The United States buys more exports of Chinese goods than any other country. China, meanwhile, is the United States’ largest trading partner and the fastest-growing market for its exports. Yet neither side considers these deep, multifaceted trade links an unalloyed plus.</w:t>
      </w:r>
    </w:p>
    <w:p w14:paraId="61656806" w14:textId="77777777" w:rsidR="000B0449" w:rsidRPr="00F352A0" w:rsidRDefault="000B0449" w:rsidP="000B0449">
      <w:pPr>
        <w:rPr>
          <w:sz w:val="16"/>
        </w:rPr>
      </w:pPr>
      <w:r w:rsidRPr="00F352A0">
        <w:rPr>
          <w:sz w:val="16"/>
        </w:rPr>
        <w:t xml:space="preserve">Trump often expresses irritation over the size of the U.S. trade deficit with China, but trade tensions between the two countries are rooted less in deficit figures than in high-tech competition. The United States sees China’s technological progress as a growing national security challenge. One of Trump’s top economic advisers, Peter Navarro, </w:t>
      </w:r>
      <w:proofErr w:type="gramStart"/>
      <w:r w:rsidRPr="00F352A0">
        <w:rPr>
          <w:sz w:val="16"/>
        </w:rPr>
        <w:t>warned recently</w:t>
      </w:r>
      <w:proofErr w:type="gramEnd"/>
      <w:r w:rsidRPr="00F352A0">
        <w:rPr>
          <w:sz w:val="16"/>
        </w:rPr>
        <w:t xml:space="preserve"> that “China’s investment in strategic technologies may ultimately pose the gravest danger to America’s manufacturing and defense industrial base.” He argued that “tariffs will form a critical line of defense against predatory trade practices China has used to the detriment of American industries.”</w:t>
      </w:r>
    </w:p>
    <w:p w14:paraId="0A549A61" w14:textId="77777777" w:rsidR="000B0449" w:rsidRPr="00F352A0" w:rsidRDefault="000B0449" w:rsidP="000B0449">
      <w:pPr>
        <w:rPr>
          <w:sz w:val="16"/>
        </w:rPr>
      </w:pPr>
      <w:r w:rsidRPr="00F352A0">
        <w:rPr>
          <w:sz w:val="16"/>
        </w:rPr>
        <w:t xml:space="preserve">China, meanwhile, seeks to become a global leader in advanced manufacturing. </w:t>
      </w:r>
      <w:proofErr w:type="spellStart"/>
      <w:proofErr w:type="gramStart"/>
      <w:r w:rsidRPr="00F352A0">
        <w:rPr>
          <w:sz w:val="16"/>
        </w:rPr>
        <w:t>Its</w:t>
      </w:r>
      <w:proofErr w:type="spellEnd"/>
      <w:proofErr w:type="gramEnd"/>
      <w:r w:rsidRPr="00F352A0">
        <w:rPr>
          <w:sz w:val="16"/>
        </w:rPr>
        <w:t xml:space="preserve"> Made in China 2025 initiative prioritizes ten industries—including information technology, aerospace equipment, and new materials—and aims to raise the domestically produced share of “basic core components and important basic materials” used in China to 40 percent by 2020 and 70 percent by 2025.</w:t>
      </w:r>
    </w:p>
    <w:p w14:paraId="6AB339CD" w14:textId="77777777" w:rsidR="000B0449" w:rsidRPr="00F352A0" w:rsidRDefault="000B0449" w:rsidP="000B0449">
      <w:pPr>
        <w:rPr>
          <w:sz w:val="16"/>
        </w:rPr>
      </w:pPr>
      <w:r w:rsidRPr="00F352A0">
        <w:rPr>
          <w:sz w:val="16"/>
        </w:rPr>
        <w:t xml:space="preserve">As seen with the case of ZTE—until recently China’s second-largest telecommunications equipment maker—Beijing depends heavily on Washington for high-tech inputs. In mid-April, the U.S. Commerce Department issued an order banning companies from selling parts to ZTE for seven years. Although the justification was that ZTE had circumvented U.S. sanctions on Iran and North Korea, the more fundamental concern was that the company could use U.S. technology to engage in espionage or even conduct cyberattacks against Washington. Without chips from Qualcomm and Intel and optical components from Acacia and </w:t>
      </w:r>
      <w:proofErr w:type="spellStart"/>
      <w:r w:rsidRPr="00F352A0">
        <w:rPr>
          <w:sz w:val="16"/>
        </w:rPr>
        <w:t>Lumentum</w:t>
      </w:r>
      <w:proofErr w:type="spellEnd"/>
      <w:r w:rsidRPr="00F352A0">
        <w:rPr>
          <w:sz w:val="16"/>
        </w:rPr>
        <w:t>, ZTE could not function, and in early May it announced it had ceased “major operating activities.” A few days later, Trump said he was working with Chinese President Xi Jinping to rescue the company, prompting the Commerce Department to soften its earlier decree, but a bipartisan group in Congress urged the agency to stick with its original order, barring firms from doing any business with ZTE through 2025.</w:t>
      </w:r>
    </w:p>
    <w:p w14:paraId="78BD6102" w14:textId="77777777" w:rsidR="000B0449" w:rsidRPr="00F352A0" w:rsidRDefault="000B0449" w:rsidP="000B0449">
      <w:pPr>
        <w:rPr>
          <w:sz w:val="16"/>
        </w:rPr>
      </w:pPr>
      <w:r w:rsidRPr="00F352A0">
        <w:rPr>
          <w:sz w:val="16"/>
        </w:rPr>
        <w:t xml:space="preserve">Although the company has just received a lifeline—the U.S. Senate passed a $716 billion defense appropriations bill last week that omitted an amendment introduced by Senator Marco Rubio (R-Fla.) and his Democratic colleague Chris Van </w:t>
      </w:r>
      <w:proofErr w:type="spellStart"/>
      <w:r w:rsidRPr="00F352A0">
        <w:rPr>
          <w:sz w:val="16"/>
        </w:rPr>
        <w:t>Hollen</w:t>
      </w:r>
      <w:proofErr w:type="spellEnd"/>
      <w:r w:rsidRPr="00F352A0">
        <w:rPr>
          <w:sz w:val="16"/>
        </w:rPr>
        <w:t xml:space="preserve"> (D-Md.) to reinstate Commerce’s ban on ZTE—Chinese leaders are increasingly convinced that Beijing will not be able to realize its full economic potential unless it becomes more self-reliant. China already saw the currency crisis that rattled the Asia-Pacific in the late 1990s and the global financial crisis that erupted a decade later as evidence that it needed to diversify away from U.S. consumption. Until recently, though, Beijing was primarily looking to shore up its own domestic resilience, and to do so by unwinding its embrace of Washington over time. Now China may seek a more rapid decoupling, less for economic reasons than for strategic ones. The country’s leaders believe that extant U.S. leverage over its economy could thwart the ambitions it has set out in Made in China 2025, which a ranking Communist Party official recently called “the guarantor” of China’s “sovereignty and prosperity.”</w:t>
      </w:r>
    </w:p>
    <w:p w14:paraId="143F8D61" w14:textId="77777777" w:rsidR="000B0449" w:rsidRPr="00F352A0" w:rsidRDefault="000B0449" w:rsidP="000B0449">
      <w:pPr>
        <w:rPr>
          <w:sz w:val="16"/>
        </w:rPr>
      </w:pPr>
      <w:r w:rsidRPr="00F352A0">
        <w:rPr>
          <w:sz w:val="16"/>
        </w:rPr>
        <w:t xml:space="preserve">In late April, </w:t>
      </w:r>
      <w:proofErr w:type="gramStart"/>
      <w:r w:rsidRPr="00F352A0">
        <w:rPr>
          <w:sz w:val="16"/>
        </w:rPr>
        <w:t>Xi</w:t>
      </w:r>
      <w:proofErr w:type="gramEnd"/>
      <w:r w:rsidRPr="00F352A0">
        <w:rPr>
          <w:sz w:val="16"/>
        </w:rPr>
        <w:t xml:space="preserve"> stated that in “the next step of tackling technology, we must cast aside illusions and rely on ourselves.” His conclusion parallels that of Trump, who believes that the United States has eroded its competitiveness by buttressing the postwar order and joining multilateral trade agreements. The New York Times posits that this alignment of views may presage “a time when the economic engines of China and the United States are not so closely linked, particularly in high-tech industries.” A loosening of those links would have not only economic implications but also security ones.</w:t>
      </w:r>
    </w:p>
    <w:p w14:paraId="651F7B42" w14:textId="77777777" w:rsidR="000B0449" w:rsidRPr="00F352A0" w:rsidRDefault="000B0449" w:rsidP="000B0449">
      <w:pPr>
        <w:rPr>
          <w:sz w:val="16"/>
        </w:rPr>
      </w:pPr>
      <w:r w:rsidRPr="00F352A0">
        <w:rPr>
          <w:sz w:val="16"/>
        </w:rPr>
        <w:t>A MORE REVISIONIST BEIJING?</w:t>
      </w:r>
    </w:p>
    <w:p w14:paraId="03C87596" w14:textId="77777777" w:rsidR="000B0449" w:rsidRPr="00F352A0" w:rsidRDefault="000B0449" w:rsidP="000B0449">
      <w:pPr>
        <w:rPr>
          <w:sz w:val="16"/>
        </w:rPr>
      </w:pPr>
      <w:r w:rsidRPr="00F352A0">
        <w:rPr>
          <w:sz w:val="16"/>
        </w:rPr>
        <w:t xml:space="preserve">There are </w:t>
      </w:r>
      <w:r w:rsidRPr="00832ACD">
        <w:rPr>
          <w:rStyle w:val="StyleUnderline"/>
          <w:highlight w:val="cyan"/>
        </w:rPr>
        <w:t>few factors</w:t>
      </w:r>
      <w:r w:rsidRPr="00F352A0">
        <w:rPr>
          <w:sz w:val="16"/>
        </w:rPr>
        <w:t xml:space="preserve">, after all, </w:t>
      </w:r>
      <w:r w:rsidRPr="00832ACD">
        <w:rPr>
          <w:rStyle w:val="StyleUnderline"/>
          <w:highlight w:val="cyan"/>
        </w:rPr>
        <w:t>besides</w:t>
      </w:r>
      <w:r w:rsidRPr="00F352A0">
        <w:rPr>
          <w:rStyle w:val="StyleUnderline"/>
        </w:rPr>
        <w:t xml:space="preserve"> </w:t>
      </w:r>
      <w:r w:rsidRPr="00F352A0">
        <w:rPr>
          <w:rStyle w:val="Emphasis"/>
        </w:rPr>
        <w:t xml:space="preserve">trade </w:t>
      </w:r>
      <w:r w:rsidRPr="00832ACD">
        <w:rPr>
          <w:rStyle w:val="Emphasis"/>
          <w:highlight w:val="cyan"/>
        </w:rPr>
        <w:t>interdependence</w:t>
      </w:r>
      <w:r w:rsidRPr="00F352A0">
        <w:rPr>
          <w:sz w:val="16"/>
        </w:rPr>
        <w:t xml:space="preserve"> that </w:t>
      </w:r>
      <w:r w:rsidRPr="00832ACD">
        <w:rPr>
          <w:rStyle w:val="StyleUnderline"/>
          <w:highlight w:val="cyan"/>
        </w:rPr>
        <w:t>compel</w:t>
      </w:r>
      <w:r w:rsidRPr="00F352A0">
        <w:rPr>
          <w:rStyle w:val="StyleUnderline"/>
        </w:rPr>
        <w:t xml:space="preserve"> the two countries to exercise </w:t>
      </w:r>
      <w:r w:rsidRPr="00832ACD">
        <w:rPr>
          <w:rStyle w:val="Emphasis"/>
          <w:highlight w:val="cyan"/>
        </w:rPr>
        <w:t>mutual restraint</w:t>
      </w:r>
      <w:r w:rsidRPr="00832ACD">
        <w:rPr>
          <w:rStyle w:val="StyleUnderline"/>
          <w:highlight w:val="cyan"/>
        </w:rPr>
        <w:t xml:space="preserve"> and</w:t>
      </w:r>
      <w:r w:rsidRPr="00F352A0">
        <w:rPr>
          <w:rStyle w:val="StyleUnderline"/>
        </w:rPr>
        <w:t xml:space="preserve"> </w:t>
      </w:r>
      <w:proofErr w:type="gramStart"/>
      <w:r w:rsidRPr="00F352A0">
        <w:rPr>
          <w:rStyle w:val="StyleUnderline"/>
        </w:rPr>
        <w:t>carry on</w:t>
      </w:r>
      <w:proofErr w:type="gramEnd"/>
      <w:r w:rsidRPr="00F352A0">
        <w:rPr>
          <w:rStyle w:val="StyleUnderline"/>
        </w:rPr>
        <w:t xml:space="preserve"> </w:t>
      </w:r>
      <w:r w:rsidRPr="00F352A0">
        <w:rPr>
          <w:rStyle w:val="Emphasis"/>
        </w:rPr>
        <w:t xml:space="preserve">multifaceted </w:t>
      </w:r>
      <w:r w:rsidRPr="00832ACD">
        <w:rPr>
          <w:rStyle w:val="Emphasis"/>
          <w:highlight w:val="cyan"/>
        </w:rPr>
        <w:t>coop</w:t>
      </w:r>
      <w:r w:rsidRPr="00F352A0">
        <w:rPr>
          <w:rStyle w:val="Emphasis"/>
        </w:rPr>
        <w:t>eration</w:t>
      </w:r>
      <w:r w:rsidRPr="00F352A0">
        <w:rPr>
          <w:sz w:val="16"/>
        </w:rPr>
        <w:t xml:space="preserve">. The United States is a young, racially diverse democracy whose self-conception is molded anew by each wave of immigrants; China is a five-millennia-old, predominantly ethnic Han civilization that clings to a largely immutable identity. The two countries have markedly different, sometimes explicitly antithetical, perspectives on domestic governance and foreign policy—divergences amplified by each one’s insistence upon its own exceptionalism. </w:t>
      </w:r>
      <w:r w:rsidRPr="00832ACD">
        <w:rPr>
          <w:rStyle w:val="StyleUnderline"/>
          <w:highlight w:val="cyan"/>
        </w:rPr>
        <w:t>Absent</w:t>
      </w:r>
      <w:r w:rsidRPr="00F352A0">
        <w:rPr>
          <w:rStyle w:val="StyleUnderline"/>
        </w:rPr>
        <w:t xml:space="preserve"> economic interdependence, U.S.-Chinese </w:t>
      </w:r>
      <w:r w:rsidRPr="00832ACD">
        <w:rPr>
          <w:rStyle w:val="StyleUnderline"/>
          <w:highlight w:val="cyan"/>
        </w:rPr>
        <w:t>ties</w:t>
      </w:r>
      <w:r w:rsidRPr="00F352A0">
        <w:rPr>
          <w:rStyle w:val="StyleUnderline"/>
        </w:rPr>
        <w:t xml:space="preserve"> may</w:t>
      </w:r>
      <w:r w:rsidRPr="00F352A0">
        <w:rPr>
          <w:sz w:val="16"/>
        </w:rPr>
        <w:t xml:space="preserve"> well have </w:t>
      </w:r>
      <w:r w:rsidRPr="00832ACD">
        <w:rPr>
          <w:rStyle w:val="Emphasis"/>
          <w:highlight w:val="cyan"/>
        </w:rPr>
        <w:t>grow</w:t>
      </w:r>
      <w:r w:rsidRPr="00F352A0">
        <w:rPr>
          <w:sz w:val="16"/>
        </w:rPr>
        <w:t xml:space="preserve">n </w:t>
      </w:r>
      <w:r w:rsidRPr="00F352A0">
        <w:rPr>
          <w:rStyle w:val="StyleUnderline"/>
        </w:rPr>
        <w:t xml:space="preserve">more </w:t>
      </w:r>
      <w:r w:rsidRPr="00F352A0">
        <w:rPr>
          <w:rStyle w:val="Emphasis"/>
        </w:rPr>
        <w:t>strained</w:t>
      </w:r>
      <w:r w:rsidRPr="00F352A0">
        <w:rPr>
          <w:rStyle w:val="StyleUnderline"/>
        </w:rPr>
        <w:t xml:space="preserve">, if not </w:t>
      </w:r>
      <w:r w:rsidRPr="00832ACD">
        <w:rPr>
          <w:rStyle w:val="Emphasis"/>
          <w:highlight w:val="cyan"/>
        </w:rPr>
        <w:t>antagonistic</w:t>
      </w:r>
      <w:r w:rsidRPr="00F352A0">
        <w:rPr>
          <w:sz w:val="16"/>
        </w:rPr>
        <w:t>, over the past four decades.</w:t>
      </w:r>
    </w:p>
    <w:p w14:paraId="3C53B078" w14:textId="77777777" w:rsidR="000B0449" w:rsidRPr="00F352A0" w:rsidRDefault="000B0449" w:rsidP="000B0449">
      <w:pPr>
        <w:rPr>
          <w:sz w:val="16"/>
        </w:rPr>
      </w:pPr>
      <w:r w:rsidRPr="00F352A0">
        <w:rPr>
          <w:sz w:val="16"/>
        </w:rPr>
        <w:t xml:space="preserve">In the long run, </w:t>
      </w:r>
      <w:r w:rsidRPr="00F352A0">
        <w:rPr>
          <w:rStyle w:val="StyleUnderline"/>
        </w:rPr>
        <w:t xml:space="preserve">a </w:t>
      </w:r>
      <w:r w:rsidRPr="00832ACD">
        <w:rPr>
          <w:rStyle w:val="StyleUnderline"/>
          <w:highlight w:val="cyan"/>
        </w:rPr>
        <w:t>China</w:t>
      </w:r>
      <w:r w:rsidRPr="00F352A0">
        <w:rPr>
          <w:rStyle w:val="StyleUnderline"/>
        </w:rPr>
        <w:t xml:space="preserve"> economically </w:t>
      </w:r>
      <w:r w:rsidRPr="00832ACD">
        <w:rPr>
          <w:rStyle w:val="StyleUnderline"/>
          <w:highlight w:val="cyan"/>
        </w:rPr>
        <w:t>decoupled</w:t>
      </w:r>
      <w:r w:rsidRPr="00F352A0">
        <w:rPr>
          <w:rStyle w:val="StyleUnderline"/>
        </w:rPr>
        <w:t xml:space="preserve"> from the </w:t>
      </w:r>
      <w:r w:rsidRPr="00F352A0">
        <w:rPr>
          <w:rStyle w:val="Emphasis"/>
        </w:rPr>
        <w:t>U</w:t>
      </w:r>
      <w:r w:rsidRPr="00F352A0">
        <w:rPr>
          <w:sz w:val="16"/>
        </w:rPr>
        <w:t xml:space="preserve">nited </w:t>
      </w:r>
      <w:r w:rsidRPr="00F352A0">
        <w:rPr>
          <w:rStyle w:val="Emphasis"/>
        </w:rPr>
        <w:t>S</w:t>
      </w:r>
      <w:r w:rsidRPr="00F352A0">
        <w:rPr>
          <w:sz w:val="16"/>
        </w:rPr>
        <w:t xml:space="preserve">tates </w:t>
      </w:r>
      <w:r w:rsidRPr="00832ACD">
        <w:rPr>
          <w:rStyle w:val="StyleUnderline"/>
          <w:highlight w:val="cyan"/>
        </w:rPr>
        <w:t>could</w:t>
      </w:r>
      <w:r w:rsidRPr="00F352A0">
        <w:rPr>
          <w:rStyle w:val="StyleUnderline"/>
        </w:rPr>
        <w:t xml:space="preserve"> </w:t>
      </w:r>
      <w:r w:rsidRPr="00F352A0">
        <w:rPr>
          <w:rStyle w:val="Emphasis"/>
        </w:rPr>
        <w:t>scale back</w:t>
      </w:r>
      <w:r w:rsidRPr="00F352A0">
        <w:rPr>
          <w:rStyle w:val="StyleUnderline"/>
        </w:rPr>
        <w:t xml:space="preserve"> existing bilateral cooperation and </w:t>
      </w:r>
      <w:r w:rsidRPr="00832ACD">
        <w:rPr>
          <w:rStyle w:val="StyleUnderline"/>
          <w:highlight w:val="cyan"/>
        </w:rPr>
        <w:t>take a</w:t>
      </w:r>
      <w:r w:rsidRPr="00F352A0">
        <w:rPr>
          <w:rStyle w:val="StyleUnderline"/>
        </w:rPr>
        <w:t xml:space="preserve"> more </w:t>
      </w:r>
      <w:r w:rsidRPr="00F352A0">
        <w:rPr>
          <w:rStyle w:val="Emphasis"/>
        </w:rPr>
        <w:t xml:space="preserve">overtly </w:t>
      </w:r>
      <w:r w:rsidRPr="00832ACD">
        <w:rPr>
          <w:rStyle w:val="Emphasis"/>
          <w:highlight w:val="cyan"/>
        </w:rPr>
        <w:t>revisionist</w:t>
      </w:r>
      <w:r w:rsidRPr="00832ACD">
        <w:rPr>
          <w:rStyle w:val="StyleUnderline"/>
          <w:highlight w:val="cyan"/>
        </w:rPr>
        <w:t xml:space="preserve"> attitude</w:t>
      </w:r>
      <w:r w:rsidRPr="00F352A0">
        <w:rPr>
          <w:rStyle w:val="StyleUnderline"/>
        </w:rPr>
        <w:t xml:space="preserve"> toward the postwar order</w:t>
      </w:r>
      <w:r w:rsidRPr="00F352A0">
        <w:rPr>
          <w:sz w:val="16"/>
        </w:rPr>
        <w:t xml:space="preserve">. The Council on Foreign Relations’ Elizabeth Economy explains in her new book that </w:t>
      </w:r>
      <w:proofErr w:type="gramStart"/>
      <w:r w:rsidRPr="00F352A0">
        <w:rPr>
          <w:sz w:val="16"/>
        </w:rPr>
        <w:t>Xi</w:t>
      </w:r>
      <w:proofErr w:type="gramEnd"/>
      <w:r w:rsidRPr="00F352A0">
        <w:rPr>
          <w:sz w:val="16"/>
        </w:rPr>
        <w:t xml:space="preserve"> “is ambitious to lead but embraces globalization insofar as it controls the flow of ideas, as well as human and financial capital.” </w:t>
      </w:r>
      <w:r w:rsidRPr="00F352A0">
        <w:rPr>
          <w:rStyle w:val="StyleUnderline"/>
        </w:rPr>
        <w:t>Beijing could</w:t>
      </w:r>
      <w:r w:rsidRPr="00F352A0">
        <w:rPr>
          <w:sz w:val="16"/>
        </w:rPr>
        <w:t xml:space="preserve"> steadily </w:t>
      </w:r>
      <w:r w:rsidRPr="00F352A0">
        <w:rPr>
          <w:rStyle w:val="StyleUnderline"/>
        </w:rPr>
        <w:t>reduce its</w:t>
      </w:r>
      <w:r w:rsidRPr="00F352A0">
        <w:rPr>
          <w:sz w:val="16"/>
        </w:rPr>
        <w:t xml:space="preserve"> financial </w:t>
      </w:r>
      <w:r w:rsidRPr="00F352A0">
        <w:rPr>
          <w:rStyle w:val="StyleUnderline"/>
        </w:rPr>
        <w:t>support for</w:t>
      </w:r>
      <w:r w:rsidRPr="00F352A0">
        <w:rPr>
          <w:sz w:val="16"/>
        </w:rPr>
        <w:t xml:space="preserve"> leading economic </w:t>
      </w:r>
      <w:r w:rsidRPr="00F352A0">
        <w:rPr>
          <w:rStyle w:val="StyleUnderline"/>
        </w:rPr>
        <w:t xml:space="preserve">institutions such as the </w:t>
      </w:r>
      <w:r w:rsidRPr="00F352A0">
        <w:rPr>
          <w:rStyle w:val="Emphasis"/>
        </w:rPr>
        <w:t>I</w:t>
      </w:r>
      <w:r w:rsidRPr="00F352A0">
        <w:rPr>
          <w:sz w:val="16"/>
        </w:rPr>
        <w:t xml:space="preserve">nternational </w:t>
      </w:r>
      <w:r w:rsidRPr="00F352A0">
        <w:rPr>
          <w:rStyle w:val="Emphasis"/>
        </w:rPr>
        <w:t>M</w:t>
      </w:r>
      <w:r w:rsidRPr="00F352A0">
        <w:rPr>
          <w:sz w:val="16"/>
        </w:rPr>
        <w:t xml:space="preserve">onetary </w:t>
      </w:r>
      <w:r w:rsidRPr="00F352A0">
        <w:rPr>
          <w:rStyle w:val="Emphasis"/>
        </w:rPr>
        <w:t>F</w:t>
      </w:r>
      <w:r w:rsidRPr="00F352A0">
        <w:rPr>
          <w:sz w:val="16"/>
        </w:rPr>
        <w:t xml:space="preserve">und; </w:t>
      </w:r>
      <w:r w:rsidRPr="00F352A0">
        <w:rPr>
          <w:rStyle w:val="StyleUnderline"/>
        </w:rPr>
        <w:t>prioritize</w:t>
      </w:r>
      <w:r w:rsidRPr="00F352A0">
        <w:rPr>
          <w:sz w:val="16"/>
        </w:rPr>
        <w:t xml:space="preserve"> the development of economic and security </w:t>
      </w:r>
      <w:r w:rsidRPr="00F352A0">
        <w:rPr>
          <w:rStyle w:val="StyleUnderline"/>
        </w:rPr>
        <w:t>arrangements that</w:t>
      </w:r>
      <w:r w:rsidRPr="00F352A0">
        <w:rPr>
          <w:sz w:val="16"/>
        </w:rPr>
        <w:t xml:space="preserve"> presently </w:t>
      </w:r>
      <w:r w:rsidRPr="00F352A0">
        <w:rPr>
          <w:rStyle w:val="StyleUnderline"/>
        </w:rPr>
        <w:t xml:space="preserve">leave out the </w:t>
      </w:r>
      <w:r w:rsidRPr="00F352A0">
        <w:rPr>
          <w:rStyle w:val="Emphasis"/>
        </w:rPr>
        <w:t>U</w:t>
      </w:r>
      <w:r w:rsidRPr="00F352A0">
        <w:rPr>
          <w:sz w:val="16"/>
        </w:rPr>
        <w:t xml:space="preserve">nited </w:t>
      </w:r>
      <w:r w:rsidRPr="00F352A0">
        <w:rPr>
          <w:rStyle w:val="Emphasis"/>
        </w:rPr>
        <w:t>S</w:t>
      </w:r>
      <w:r w:rsidRPr="00F352A0">
        <w:rPr>
          <w:sz w:val="16"/>
        </w:rPr>
        <w:t xml:space="preserve">tates (such as the Regional Comprehensive Economic Partnership and the Shanghai Cooperation Organization) and undertake to construct other exclusionary ones; more proactively attempt to </w:t>
      </w:r>
      <w:r w:rsidRPr="00F352A0">
        <w:rPr>
          <w:rStyle w:val="StyleUnderline"/>
        </w:rPr>
        <w:t xml:space="preserve">drive wedges between the </w:t>
      </w:r>
      <w:r w:rsidRPr="00F352A0">
        <w:rPr>
          <w:rStyle w:val="Emphasis"/>
        </w:rPr>
        <w:t>U</w:t>
      </w:r>
      <w:r w:rsidRPr="00F352A0">
        <w:rPr>
          <w:sz w:val="16"/>
        </w:rPr>
        <w:t xml:space="preserve">nited </w:t>
      </w:r>
      <w:r w:rsidRPr="00F352A0">
        <w:rPr>
          <w:rStyle w:val="Emphasis"/>
        </w:rPr>
        <w:t>S</w:t>
      </w:r>
      <w:r w:rsidRPr="00F352A0">
        <w:rPr>
          <w:sz w:val="16"/>
        </w:rPr>
        <w:t xml:space="preserve">tates </w:t>
      </w:r>
      <w:r w:rsidRPr="00F352A0">
        <w:rPr>
          <w:rStyle w:val="StyleUnderline"/>
        </w:rPr>
        <w:t>and</w:t>
      </w:r>
      <w:r w:rsidRPr="00F352A0">
        <w:rPr>
          <w:sz w:val="16"/>
        </w:rPr>
        <w:t xml:space="preserve"> long-standing </w:t>
      </w:r>
      <w:r w:rsidRPr="00F352A0">
        <w:rPr>
          <w:rStyle w:val="StyleUnderline"/>
        </w:rPr>
        <w:t>allies by casting Washington as an inconsistent and unreliable</w:t>
      </w:r>
      <w:r w:rsidRPr="00F352A0">
        <w:rPr>
          <w:sz w:val="16"/>
        </w:rPr>
        <w:t xml:space="preserve"> steward of world order and asserting that Beijing is better suited to adapting that system to contemporary geopolitical realities; </w:t>
      </w:r>
      <w:r w:rsidRPr="00F352A0">
        <w:rPr>
          <w:rStyle w:val="StyleUnderline"/>
        </w:rPr>
        <w:t>and make a more concerted push to challenge Washington</w:t>
      </w:r>
      <w:r w:rsidRPr="00F352A0">
        <w:rPr>
          <w:sz w:val="16"/>
        </w:rPr>
        <w:t xml:space="preserve"> on ideological grounds.</w:t>
      </w:r>
    </w:p>
    <w:p w14:paraId="71A5AF2D" w14:textId="77777777" w:rsidR="000B0449" w:rsidRPr="00F352A0" w:rsidRDefault="000B0449" w:rsidP="000B0449">
      <w:pPr>
        <w:rPr>
          <w:sz w:val="16"/>
        </w:rPr>
      </w:pPr>
      <w:r w:rsidRPr="00F352A0">
        <w:rPr>
          <w:rStyle w:val="StyleUnderline"/>
        </w:rPr>
        <w:t>Beijing could</w:t>
      </w:r>
      <w:r w:rsidRPr="00F352A0">
        <w:rPr>
          <w:sz w:val="16"/>
        </w:rPr>
        <w:t xml:space="preserve"> also further </w:t>
      </w:r>
      <w:r w:rsidRPr="00832ACD">
        <w:rPr>
          <w:rStyle w:val="StyleUnderline"/>
          <w:highlight w:val="cyan"/>
        </w:rPr>
        <w:t>undercut</w:t>
      </w:r>
      <w:r w:rsidRPr="00F352A0">
        <w:rPr>
          <w:rStyle w:val="StyleUnderline"/>
        </w:rPr>
        <w:t xml:space="preserve"> the</w:t>
      </w:r>
      <w:r w:rsidRPr="00F352A0">
        <w:rPr>
          <w:sz w:val="16"/>
        </w:rPr>
        <w:t xml:space="preserve"> Trump administration’s </w:t>
      </w:r>
      <w:r w:rsidRPr="00F352A0">
        <w:rPr>
          <w:rStyle w:val="StyleUnderline"/>
        </w:rPr>
        <w:t xml:space="preserve">“maximum </w:t>
      </w:r>
      <w:r w:rsidRPr="00832ACD">
        <w:rPr>
          <w:rStyle w:val="StyleUnderline"/>
          <w:highlight w:val="cyan"/>
        </w:rPr>
        <w:t>pressure</w:t>
      </w:r>
      <w:r w:rsidRPr="00F352A0">
        <w:rPr>
          <w:rStyle w:val="StyleUnderline"/>
        </w:rPr>
        <w:t xml:space="preserve">” campaign </w:t>
      </w:r>
      <w:r w:rsidRPr="00832ACD">
        <w:rPr>
          <w:rStyle w:val="StyleUnderline"/>
          <w:highlight w:val="cyan"/>
        </w:rPr>
        <w:t xml:space="preserve">on </w:t>
      </w:r>
      <w:r w:rsidRPr="00832ACD">
        <w:rPr>
          <w:rStyle w:val="Emphasis"/>
          <w:highlight w:val="cyan"/>
        </w:rPr>
        <w:t>No</w:t>
      </w:r>
      <w:r w:rsidRPr="00F352A0">
        <w:rPr>
          <w:rStyle w:val="StyleUnderline"/>
        </w:rPr>
        <w:t xml:space="preserve">rth </w:t>
      </w:r>
      <w:r w:rsidRPr="00832ACD">
        <w:rPr>
          <w:rStyle w:val="Emphasis"/>
          <w:highlight w:val="cyan"/>
        </w:rPr>
        <w:t>Ko</w:t>
      </w:r>
      <w:r w:rsidRPr="00F352A0">
        <w:rPr>
          <w:rStyle w:val="StyleUnderline"/>
        </w:rPr>
        <w:t>rea</w:t>
      </w:r>
      <w:r w:rsidRPr="00F352A0">
        <w:rPr>
          <w:sz w:val="16"/>
        </w:rPr>
        <w:t>. U.S. Secretary of State Mike Pompeo testified in June that there has been a “modest amount” of backsliding in China’s enforcement of multilateral sanctions on Pyongyang, acknowledging that the Chinese are “not enforcing control over their cross-border areas as vigorously as they were six or 12 months ago.” That admission came shortly before reports of a new U.S. intelligence assessment, based on evidence collected after Trump’s historic Singapore meeting with North Korean leader Kim Jong Un, that Pyongyang not only seeks to “deceive the United States about the number of nuclear warheads” in its arsenal but also may maintain more than one secret site for enriching fissile material.</w:t>
      </w:r>
    </w:p>
    <w:p w14:paraId="7C3E4B67" w14:textId="77777777" w:rsidR="000B0449" w:rsidRPr="00347192" w:rsidRDefault="000B0449" w:rsidP="000B0449">
      <w:pPr>
        <w:rPr>
          <w:sz w:val="16"/>
        </w:rPr>
      </w:pPr>
      <w:r w:rsidRPr="00832ACD">
        <w:rPr>
          <w:rStyle w:val="StyleUnderline"/>
          <w:highlight w:val="cyan"/>
        </w:rPr>
        <w:t xml:space="preserve">On </w:t>
      </w:r>
      <w:r w:rsidRPr="00832ACD">
        <w:rPr>
          <w:rStyle w:val="Emphasis"/>
          <w:highlight w:val="cyan"/>
        </w:rPr>
        <w:t>Iran</w:t>
      </w:r>
      <w:r w:rsidRPr="00F352A0">
        <w:rPr>
          <w:sz w:val="16"/>
        </w:rPr>
        <w:t xml:space="preserve">, in the wake of the U.S. withdrawal from the Joint Comprehensive Plan of Action, </w:t>
      </w:r>
      <w:r w:rsidRPr="00F352A0">
        <w:rPr>
          <w:rStyle w:val="StyleUnderline"/>
        </w:rPr>
        <w:t>China could decline to join any U.S.-initiated effort to sanction</w:t>
      </w:r>
      <w:r w:rsidRPr="00F352A0">
        <w:rPr>
          <w:sz w:val="16"/>
        </w:rPr>
        <w:t xml:space="preserve"> the regime should it resume its pursuit of nuclear weapons. </w:t>
      </w:r>
      <w:r w:rsidRPr="00F352A0">
        <w:rPr>
          <w:rStyle w:val="StyleUnderline"/>
        </w:rPr>
        <w:t>It might</w:t>
      </w:r>
      <w:r w:rsidRPr="00F352A0">
        <w:rPr>
          <w:sz w:val="16"/>
        </w:rPr>
        <w:t xml:space="preserve"> even go further, </w:t>
      </w:r>
      <w:r w:rsidRPr="00832ACD">
        <w:rPr>
          <w:rStyle w:val="Emphasis"/>
          <w:highlight w:val="cyan"/>
        </w:rPr>
        <w:t>boost</w:t>
      </w:r>
      <w:r w:rsidRPr="00F352A0">
        <w:rPr>
          <w:sz w:val="16"/>
        </w:rPr>
        <w:t xml:space="preserve">ing </w:t>
      </w:r>
      <w:r w:rsidRPr="00F352A0">
        <w:rPr>
          <w:rStyle w:val="StyleUnderline"/>
        </w:rPr>
        <w:t xml:space="preserve">energy ties with and increasing </w:t>
      </w:r>
      <w:r w:rsidRPr="00832ACD">
        <w:rPr>
          <w:rStyle w:val="StyleUnderline"/>
          <w:highlight w:val="cyan"/>
        </w:rPr>
        <w:t>arms sales</w:t>
      </w:r>
      <w:r w:rsidRPr="00F352A0">
        <w:rPr>
          <w:rStyle w:val="StyleUnderline"/>
        </w:rPr>
        <w:t xml:space="preserve"> to Tehran</w:t>
      </w:r>
      <w:r w:rsidRPr="00F352A0">
        <w:rPr>
          <w:sz w:val="16"/>
        </w:rPr>
        <w:t xml:space="preserve"> while expanding the scope and depth of its alignment with Russia </w:t>
      </w:r>
      <w:r w:rsidRPr="00F352A0">
        <w:rPr>
          <w:rStyle w:val="StyleUnderline"/>
        </w:rPr>
        <w:t xml:space="preserve">to </w:t>
      </w:r>
      <w:r w:rsidRPr="00832ACD">
        <w:rPr>
          <w:rStyle w:val="StyleUnderline"/>
          <w:highlight w:val="cyan"/>
        </w:rPr>
        <w:t>frustrate</w:t>
      </w:r>
      <w:r w:rsidRPr="00F352A0">
        <w:rPr>
          <w:sz w:val="16"/>
        </w:rPr>
        <w:t xml:space="preserve"> U.S. foreign policy </w:t>
      </w:r>
      <w:r w:rsidRPr="00832ACD">
        <w:rPr>
          <w:rStyle w:val="StyleUnderline"/>
          <w:highlight w:val="cyan"/>
        </w:rPr>
        <w:t xml:space="preserve">objectives in the </w:t>
      </w:r>
      <w:r w:rsidRPr="00832ACD">
        <w:rPr>
          <w:rStyle w:val="Emphasis"/>
          <w:highlight w:val="cyan"/>
        </w:rPr>
        <w:t>Middle East</w:t>
      </w:r>
      <w:r w:rsidRPr="00832ACD">
        <w:rPr>
          <w:rStyle w:val="StyleUnderline"/>
          <w:highlight w:val="cyan"/>
        </w:rPr>
        <w:t xml:space="preserve"> and</w:t>
      </w:r>
      <w:r w:rsidRPr="00F352A0">
        <w:rPr>
          <w:rStyle w:val="StyleUnderline"/>
        </w:rPr>
        <w:t xml:space="preserve"> eastern </w:t>
      </w:r>
      <w:r w:rsidRPr="00832ACD">
        <w:rPr>
          <w:rStyle w:val="Emphasis"/>
          <w:highlight w:val="cyan"/>
        </w:rPr>
        <w:t>Europe</w:t>
      </w:r>
      <w:r w:rsidRPr="00F352A0">
        <w:rPr>
          <w:rStyle w:val="StyleUnderline"/>
        </w:rPr>
        <w:t>. It could</w:t>
      </w:r>
      <w:r w:rsidRPr="00F352A0">
        <w:rPr>
          <w:sz w:val="16"/>
        </w:rPr>
        <w:t xml:space="preserve"> also </w:t>
      </w:r>
      <w:r w:rsidRPr="00832ACD">
        <w:rPr>
          <w:rStyle w:val="Emphasis"/>
          <w:highlight w:val="cyan"/>
        </w:rPr>
        <w:t>accelerate</w:t>
      </w:r>
      <w:r w:rsidRPr="00F352A0">
        <w:rPr>
          <w:rStyle w:val="Emphasis"/>
        </w:rPr>
        <w:t xml:space="preserve"> its ongoing </w:t>
      </w:r>
      <w:r w:rsidRPr="00832ACD">
        <w:rPr>
          <w:rStyle w:val="Emphasis"/>
          <w:highlight w:val="cyan"/>
        </w:rPr>
        <w:t>militarization of</w:t>
      </w:r>
      <w:r w:rsidRPr="00F352A0">
        <w:rPr>
          <w:sz w:val="16"/>
        </w:rPr>
        <w:t xml:space="preserve"> a crucial maritime chokepoint, </w:t>
      </w:r>
      <w:r w:rsidRPr="00F352A0">
        <w:rPr>
          <w:rStyle w:val="Emphasis"/>
        </w:rPr>
        <w:t xml:space="preserve">the </w:t>
      </w:r>
      <w:r w:rsidRPr="00832ACD">
        <w:rPr>
          <w:rStyle w:val="Emphasis"/>
          <w:highlight w:val="cyan"/>
        </w:rPr>
        <w:t>S</w:t>
      </w:r>
      <w:r w:rsidRPr="00F352A0">
        <w:rPr>
          <w:rStyle w:val="Emphasis"/>
        </w:rPr>
        <w:t xml:space="preserve">outh </w:t>
      </w:r>
      <w:r w:rsidRPr="00832ACD">
        <w:rPr>
          <w:rStyle w:val="Emphasis"/>
          <w:highlight w:val="cyan"/>
        </w:rPr>
        <w:t>C</w:t>
      </w:r>
      <w:r w:rsidRPr="00F352A0">
        <w:rPr>
          <w:rStyle w:val="Emphasis"/>
        </w:rPr>
        <w:t xml:space="preserve">hina </w:t>
      </w:r>
      <w:r w:rsidRPr="00832ACD">
        <w:rPr>
          <w:rStyle w:val="Emphasis"/>
          <w:highlight w:val="cyan"/>
        </w:rPr>
        <w:t>S</w:t>
      </w:r>
      <w:r w:rsidRPr="00F352A0">
        <w:rPr>
          <w:rStyle w:val="Emphasis"/>
        </w:rPr>
        <w:t>ea</w:t>
      </w:r>
      <w:r w:rsidRPr="00F352A0">
        <w:rPr>
          <w:rStyle w:val="StyleUnderline"/>
        </w:rPr>
        <w:t xml:space="preserve">; more </w:t>
      </w:r>
      <w:r w:rsidRPr="00832ACD">
        <w:rPr>
          <w:rStyle w:val="StyleUnderline"/>
          <w:highlight w:val="cyan"/>
        </w:rPr>
        <w:t>aggressively press</w:t>
      </w:r>
      <w:r w:rsidRPr="00F352A0">
        <w:rPr>
          <w:rStyle w:val="StyleUnderline"/>
        </w:rPr>
        <w:t xml:space="preserve"> its claims </w:t>
      </w:r>
      <w:r w:rsidRPr="00832ACD">
        <w:rPr>
          <w:rStyle w:val="StyleUnderline"/>
          <w:highlight w:val="cyan"/>
        </w:rPr>
        <w:t>in</w:t>
      </w:r>
      <w:r w:rsidRPr="00F352A0">
        <w:rPr>
          <w:rStyle w:val="StyleUnderline"/>
        </w:rPr>
        <w:t xml:space="preserve"> the </w:t>
      </w:r>
      <w:r w:rsidRPr="00832ACD">
        <w:rPr>
          <w:rStyle w:val="Emphasis"/>
          <w:highlight w:val="cyan"/>
        </w:rPr>
        <w:t>E</w:t>
      </w:r>
      <w:r w:rsidRPr="00F352A0">
        <w:rPr>
          <w:sz w:val="16"/>
        </w:rPr>
        <w:t xml:space="preserve">ast </w:t>
      </w:r>
      <w:r w:rsidRPr="00832ACD">
        <w:rPr>
          <w:rStyle w:val="Emphasis"/>
          <w:highlight w:val="cyan"/>
        </w:rPr>
        <w:t>C</w:t>
      </w:r>
      <w:r w:rsidRPr="00F352A0">
        <w:rPr>
          <w:sz w:val="16"/>
        </w:rPr>
        <w:t xml:space="preserve">hina </w:t>
      </w:r>
      <w:r w:rsidRPr="00832ACD">
        <w:rPr>
          <w:rStyle w:val="Emphasis"/>
          <w:highlight w:val="cyan"/>
        </w:rPr>
        <w:t>S</w:t>
      </w:r>
      <w:r w:rsidRPr="00F352A0">
        <w:rPr>
          <w:sz w:val="16"/>
        </w:rPr>
        <w:t xml:space="preserve">ea; </w:t>
      </w:r>
      <w:r w:rsidRPr="00832ACD">
        <w:rPr>
          <w:rStyle w:val="StyleUnderline"/>
          <w:highlight w:val="cyan"/>
        </w:rPr>
        <w:t>and</w:t>
      </w:r>
      <w:r w:rsidRPr="00F352A0">
        <w:rPr>
          <w:sz w:val="16"/>
        </w:rPr>
        <w:t xml:space="preserve"> increase preparations for an </w:t>
      </w:r>
      <w:r w:rsidRPr="00832ACD">
        <w:rPr>
          <w:rStyle w:val="Emphasis"/>
          <w:highlight w:val="cyan"/>
        </w:rPr>
        <w:t>attack</w:t>
      </w:r>
      <w:r w:rsidRPr="00F352A0">
        <w:rPr>
          <w:sz w:val="16"/>
        </w:rPr>
        <w:t xml:space="preserve"> on </w:t>
      </w:r>
      <w:r w:rsidRPr="00832ACD">
        <w:rPr>
          <w:rStyle w:val="Emphasis"/>
          <w:highlight w:val="cyan"/>
        </w:rPr>
        <w:t>Taiwan</w:t>
      </w:r>
      <w:r w:rsidRPr="00F352A0">
        <w:rPr>
          <w:sz w:val="16"/>
        </w:rPr>
        <w:t>, appreciating that a United States that is already militarily overstretched has little desire for an armed confrontation with the country possessing the world’s second-largest economy.</w:t>
      </w:r>
    </w:p>
    <w:p w14:paraId="086B60E8" w14:textId="77777777" w:rsidR="000B0449" w:rsidRDefault="000B0449" w:rsidP="000B0449">
      <w:pPr>
        <w:pStyle w:val="Heading4"/>
      </w:pPr>
      <w:r>
        <w:t xml:space="preserve">Industrial ag is </w:t>
      </w:r>
      <w:r>
        <w:rPr>
          <w:u w:val="single"/>
        </w:rPr>
        <w:t>better</w:t>
      </w:r>
      <w:r>
        <w:t xml:space="preserve">. </w:t>
      </w:r>
    </w:p>
    <w:p w14:paraId="1A716AD4" w14:textId="77777777" w:rsidR="000B0449" w:rsidRPr="00412DC9" w:rsidRDefault="000B0449" w:rsidP="000B0449">
      <w:r w:rsidRPr="00412DC9">
        <w:t xml:space="preserve">Ted </w:t>
      </w:r>
      <w:r w:rsidRPr="00412DC9">
        <w:rPr>
          <w:rStyle w:val="Style13ptBold"/>
        </w:rPr>
        <w:t>Nordhaus 21</w:t>
      </w:r>
      <w:r w:rsidRPr="00412DC9">
        <w:t xml:space="preserve">, Founder and Executive Director of the Breakthrough Institute and Co-Author of An Ecomodernist Manifesto, and Dan </w:t>
      </w:r>
      <w:proofErr w:type="spellStart"/>
      <w:r w:rsidRPr="00412DC9">
        <w:t>Blaustein-Rejto</w:t>
      </w:r>
      <w:proofErr w:type="spellEnd"/>
      <w:r w:rsidRPr="00412DC9">
        <w:t>, Director of Food and Agriculture at the Breakthrough Institute, Conducted Research with the Environmental Defense Fund, International Center for Tropical Agriculture, and Farmers Market Coalition, “Big Agriculture Is Best”, Foreign Policy, 4/18/2021, https://foreignpolicy.com/2021/04/18/big-agriculture-is-best/</w:t>
      </w:r>
    </w:p>
    <w:p w14:paraId="0C1C0E3D" w14:textId="77777777" w:rsidR="000B0449" w:rsidRPr="00412DC9" w:rsidRDefault="000B0449" w:rsidP="000B0449">
      <w:r w:rsidRPr="00412DC9">
        <w:t xml:space="preserve">Moreover, </w:t>
      </w:r>
      <w:r w:rsidRPr="00412DC9">
        <w:rPr>
          <w:rStyle w:val="StyleUnderline"/>
        </w:rPr>
        <w:t>organic farms</w:t>
      </w:r>
      <w:r w:rsidRPr="00412DC9">
        <w:t xml:space="preserve">, large and small, </w:t>
      </w:r>
      <w:r w:rsidRPr="00412DC9">
        <w:rPr>
          <w:rStyle w:val="Emphasis"/>
        </w:rPr>
        <w:t>don’t</w:t>
      </w:r>
      <w:r w:rsidRPr="00412DC9">
        <w:rPr>
          <w:rStyle w:val="StyleUnderline"/>
        </w:rPr>
        <w:t xml:space="preserve"> actually outperform large conventional farms by many important environmental measures. </w:t>
      </w:r>
      <w:r w:rsidRPr="00832ACD">
        <w:rPr>
          <w:rStyle w:val="Emphasis"/>
          <w:highlight w:val="cyan"/>
        </w:rPr>
        <w:t>Scale</w:t>
      </w:r>
      <w:r w:rsidRPr="00832ACD">
        <w:rPr>
          <w:rStyle w:val="StyleUnderline"/>
          <w:highlight w:val="cyan"/>
        </w:rPr>
        <w:t xml:space="preserve">, </w:t>
      </w:r>
      <w:r w:rsidRPr="00832ACD">
        <w:rPr>
          <w:rStyle w:val="Emphasis"/>
          <w:highlight w:val="cyan"/>
        </w:rPr>
        <w:t>tech</w:t>
      </w:r>
      <w:r w:rsidRPr="00412DC9">
        <w:rPr>
          <w:rStyle w:val="Emphasis"/>
        </w:rPr>
        <w:t>nology</w:t>
      </w:r>
      <w:r w:rsidRPr="00412DC9">
        <w:rPr>
          <w:rStyle w:val="StyleUnderline"/>
        </w:rPr>
        <w:t xml:space="preserve">, </w:t>
      </w:r>
      <w:r w:rsidRPr="00832ACD">
        <w:rPr>
          <w:rStyle w:val="StyleUnderline"/>
          <w:highlight w:val="cyan"/>
        </w:rPr>
        <w:t xml:space="preserve">and </w:t>
      </w:r>
      <w:r w:rsidRPr="00832ACD">
        <w:rPr>
          <w:rStyle w:val="Emphasis"/>
          <w:highlight w:val="cyan"/>
        </w:rPr>
        <w:t>productivity</w:t>
      </w:r>
      <w:r w:rsidRPr="00832ACD">
        <w:rPr>
          <w:rStyle w:val="StyleUnderline"/>
          <w:highlight w:val="cyan"/>
        </w:rPr>
        <w:t xml:space="preserve"> make</w:t>
      </w:r>
      <w:r w:rsidRPr="00412DC9">
        <w:rPr>
          <w:rStyle w:val="StyleUnderline"/>
        </w:rPr>
        <w:t xml:space="preserve"> </w:t>
      </w:r>
      <w:r w:rsidRPr="00412DC9">
        <w:rPr>
          <w:rStyle w:val="Emphasis"/>
        </w:rPr>
        <w:t xml:space="preserve">good </w:t>
      </w:r>
      <w:r w:rsidRPr="00832ACD">
        <w:rPr>
          <w:rStyle w:val="Emphasis"/>
          <w:highlight w:val="cyan"/>
        </w:rPr>
        <w:t>environmental sense</w:t>
      </w:r>
      <w:r w:rsidRPr="00412DC9">
        <w:rPr>
          <w:rStyle w:val="StyleUnderline"/>
        </w:rPr>
        <w:t xml:space="preserve"> and economic sense. </w:t>
      </w:r>
      <w:r w:rsidRPr="00832ACD">
        <w:rPr>
          <w:rStyle w:val="StyleUnderline"/>
          <w:highlight w:val="cyan"/>
        </w:rPr>
        <w:t xml:space="preserve">Because </w:t>
      </w:r>
      <w:r w:rsidRPr="00832ACD">
        <w:rPr>
          <w:rStyle w:val="Emphasis"/>
          <w:highlight w:val="cyan"/>
        </w:rPr>
        <w:t>organic</w:t>
      </w:r>
      <w:r w:rsidRPr="00412DC9">
        <w:rPr>
          <w:rStyle w:val="StyleUnderline"/>
        </w:rPr>
        <w:t xml:space="preserve"> farming </w:t>
      </w:r>
      <w:r w:rsidRPr="00832ACD">
        <w:rPr>
          <w:rStyle w:val="StyleUnderline"/>
          <w:highlight w:val="cyan"/>
        </w:rPr>
        <w:t xml:space="preserve">requires </w:t>
      </w:r>
      <w:r w:rsidRPr="00832ACD">
        <w:rPr>
          <w:rStyle w:val="Emphasis"/>
          <w:highlight w:val="cyan"/>
        </w:rPr>
        <w:t>more land</w:t>
      </w:r>
      <w:r w:rsidRPr="00412DC9">
        <w:rPr>
          <w:rStyle w:val="StyleUnderline"/>
        </w:rPr>
        <w:t xml:space="preserve"> for every calorie or pound produced, </w:t>
      </w:r>
      <w:r w:rsidRPr="00832ACD">
        <w:rPr>
          <w:rStyle w:val="StyleUnderline"/>
          <w:highlight w:val="cyan"/>
        </w:rPr>
        <w:t>a</w:t>
      </w:r>
      <w:r w:rsidRPr="00412DC9">
        <w:rPr>
          <w:rStyle w:val="StyleUnderline"/>
        </w:rPr>
        <w:t xml:space="preserve"> large-scale </w:t>
      </w:r>
      <w:r w:rsidRPr="00832ACD">
        <w:rPr>
          <w:rStyle w:val="StyleUnderline"/>
          <w:highlight w:val="cyan"/>
        </w:rPr>
        <w:t>shift</w:t>
      </w:r>
      <w:r w:rsidRPr="00412DC9">
        <w:rPr>
          <w:rStyle w:val="StyleUnderline"/>
        </w:rPr>
        <w:t xml:space="preserve"> to organic farming would </w:t>
      </w:r>
      <w:r w:rsidRPr="00832ACD">
        <w:rPr>
          <w:rStyle w:val="StyleUnderline"/>
          <w:highlight w:val="cyan"/>
        </w:rPr>
        <w:t xml:space="preserve">entail </w:t>
      </w:r>
      <w:r w:rsidRPr="00832ACD">
        <w:rPr>
          <w:rStyle w:val="Emphasis"/>
          <w:highlight w:val="cyan"/>
        </w:rPr>
        <w:t>converting</w:t>
      </w:r>
      <w:r w:rsidRPr="00412DC9">
        <w:rPr>
          <w:rStyle w:val="Emphasis"/>
        </w:rPr>
        <w:t xml:space="preserve"> more forest and other </w:t>
      </w:r>
      <w:r w:rsidRPr="00832ACD">
        <w:rPr>
          <w:rStyle w:val="Emphasis"/>
          <w:highlight w:val="cyan"/>
        </w:rPr>
        <w:t>land</w:t>
      </w:r>
      <w:r w:rsidRPr="00832ACD">
        <w:rPr>
          <w:rStyle w:val="StyleUnderline"/>
          <w:highlight w:val="cyan"/>
        </w:rPr>
        <w:t xml:space="preserve"> to farming, resulting in</w:t>
      </w:r>
      <w:r w:rsidRPr="00412DC9">
        <w:rPr>
          <w:rStyle w:val="StyleUnderline"/>
        </w:rPr>
        <w:t xml:space="preserve"> </w:t>
      </w:r>
      <w:r w:rsidRPr="00412DC9">
        <w:rPr>
          <w:rStyle w:val="Emphasis"/>
        </w:rPr>
        <w:t xml:space="preserve">greater </w:t>
      </w:r>
      <w:r w:rsidRPr="00832ACD">
        <w:rPr>
          <w:rStyle w:val="Emphasis"/>
          <w:highlight w:val="cyan"/>
        </w:rPr>
        <w:t>habitat loss</w:t>
      </w:r>
      <w:r w:rsidRPr="00832ACD">
        <w:rPr>
          <w:rStyle w:val="StyleUnderline"/>
          <w:highlight w:val="cyan"/>
        </w:rPr>
        <w:t xml:space="preserve"> and</w:t>
      </w:r>
      <w:r w:rsidRPr="00412DC9">
        <w:rPr>
          <w:rStyle w:val="StyleUnderline"/>
        </w:rPr>
        <w:t xml:space="preserve"> more </w:t>
      </w:r>
      <w:r w:rsidRPr="00412DC9">
        <w:rPr>
          <w:rStyle w:val="Emphasis"/>
        </w:rPr>
        <w:t>g</w:t>
      </w:r>
      <w:r w:rsidRPr="00412DC9">
        <w:t>reen</w:t>
      </w:r>
      <w:r w:rsidRPr="00412DC9">
        <w:rPr>
          <w:rStyle w:val="Emphasis"/>
        </w:rPr>
        <w:t>h</w:t>
      </w:r>
      <w:r w:rsidRPr="00412DC9">
        <w:t xml:space="preserve">ouse </w:t>
      </w:r>
      <w:r w:rsidRPr="00412DC9">
        <w:rPr>
          <w:rStyle w:val="Emphasis"/>
        </w:rPr>
        <w:t>g</w:t>
      </w:r>
      <w:r w:rsidRPr="00412DC9">
        <w:t xml:space="preserve">as </w:t>
      </w:r>
      <w:r w:rsidRPr="00832ACD">
        <w:rPr>
          <w:rStyle w:val="StyleUnderline"/>
          <w:highlight w:val="cyan"/>
        </w:rPr>
        <w:t>emissions</w:t>
      </w:r>
      <w:r w:rsidRPr="00412DC9">
        <w:t xml:space="preserve">. And </w:t>
      </w:r>
      <w:r w:rsidRPr="00412DC9">
        <w:rPr>
          <w:rStyle w:val="StyleUnderline"/>
        </w:rPr>
        <w:t xml:space="preserve">while organic farming doesn’t use synthetic pesticides or fertilizers, it often results in greater </w:t>
      </w:r>
      <w:r w:rsidRPr="00412DC9">
        <w:rPr>
          <w:rStyle w:val="Emphasis"/>
        </w:rPr>
        <w:t>nitrogen pollution</w:t>
      </w:r>
      <w:r w:rsidRPr="00412DC9">
        <w:rPr>
          <w:rStyle w:val="StyleUnderline"/>
        </w:rPr>
        <w:t xml:space="preserve"> because </w:t>
      </w:r>
      <w:r w:rsidRPr="00412DC9">
        <w:rPr>
          <w:rStyle w:val="Emphasis"/>
        </w:rPr>
        <w:t>manure</w:t>
      </w:r>
      <w:r w:rsidRPr="00412DC9">
        <w:rPr>
          <w:rStyle w:val="StyleUnderline"/>
        </w:rPr>
        <w:t xml:space="preserve"> is a </w:t>
      </w:r>
      <w:r w:rsidRPr="00412DC9">
        <w:rPr>
          <w:rStyle w:val="Emphasis"/>
        </w:rPr>
        <w:t>highly inefficient</w:t>
      </w:r>
      <w:r w:rsidRPr="00412DC9">
        <w:rPr>
          <w:rStyle w:val="StyleUnderline"/>
        </w:rPr>
        <w:t xml:space="preserve"> way to deliver nutrients to crops</w:t>
      </w:r>
      <w:r w:rsidRPr="00412DC9">
        <w:t>.</w:t>
      </w:r>
    </w:p>
    <w:p w14:paraId="2B5AF35F" w14:textId="77777777" w:rsidR="000B0449" w:rsidRPr="00412DC9" w:rsidRDefault="000B0449" w:rsidP="000B0449">
      <w:r w:rsidRPr="00412DC9">
        <w:t xml:space="preserve">Another benefit of </w:t>
      </w:r>
      <w:r w:rsidRPr="00832ACD">
        <w:rPr>
          <w:rStyle w:val="Emphasis"/>
          <w:highlight w:val="cyan"/>
        </w:rPr>
        <w:t>large</w:t>
      </w:r>
      <w:r w:rsidRPr="00412DC9">
        <w:rPr>
          <w:rStyle w:val="StyleUnderline"/>
        </w:rPr>
        <w:t xml:space="preserve">-scale </w:t>
      </w:r>
      <w:r w:rsidRPr="00832ACD">
        <w:rPr>
          <w:rStyle w:val="StyleUnderline"/>
          <w:highlight w:val="cyan"/>
        </w:rPr>
        <w:t>U.S. farms</w:t>
      </w:r>
      <w:r w:rsidRPr="00412DC9">
        <w:t xml:space="preserve"> is that </w:t>
      </w:r>
      <w:r w:rsidRPr="00832ACD">
        <w:rPr>
          <w:rStyle w:val="StyleUnderline"/>
          <w:highlight w:val="cyan"/>
        </w:rPr>
        <w:t>because</w:t>
      </w:r>
      <w:r w:rsidRPr="00412DC9">
        <w:rPr>
          <w:rStyle w:val="StyleUnderline"/>
        </w:rPr>
        <w:t xml:space="preserve"> they are </w:t>
      </w:r>
      <w:r w:rsidRPr="00832ACD">
        <w:rPr>
          <w:rStyle w:val="StyleUnderline"/>
          <w:highlight w:val="cyan"/>
        </w:rPr>
        <w:t xml:space="preserve">so </w:t>
      </w:r>
      <w:r w:rsidRPr="00832ACD">
        <w:rPr>
          <w:rStyle w:val="Emphasis"/>
          <w:highlight w:val="cyan"/>
        </w:rPr>
        <w:t>efficient</w:t>
      </w:r>
      <w:r w:rsidRPr="00412DC9">
        <w:t xml:space="preserve">, </w:t>
      </w:r>
      <w:proofErr w:type="gramStart"/>
      <w:r w:rsidRPr="00412DC9">
        <w:t>economically</w:t>
      </w:r>
      <w:proofErr w:type="gramEnd"/>
      <w:r w:rsidRPr="00412DC9">
        <w:t xml:space="preserve"> and environmentally, they </w:t>
      </w:r>
      <w:r w:rsidRPr="00412DC9">
        <w:rPr>
          <w:rStyle w:val="StyleUnderline"/>
        </w:rPr>
        <w:t>are</w:t>
      </w:r>
      <w:r w:rsidRPr="00412DC9">
        <w:t xml:space="preserve"> also </w:t>
      </w:r>
      <w:r w:rsidRPr="00412DC9">
        <w:rPr>
          <w:rStyle w:val="StyleUnderline"/>
        </w:rPr>
        <w:t xml:space="preserve">able to </w:t>
      </w:r>
      <w:r w:rsidRPr="00832ACD">
        <w:rPr>
          <w:rStyle w:val="StyleUnderline"/>
          <w:highlight w:val="cyan"/>
        </w:rPr>
        <w:t>produce</w:t>
      </w:r>
      <w:r w:rsidRPr="00412DC9">
        <w:rPr>
          <w:rStyle w:val="StyleUnderline"/>
        </w:rPr>
        <w:t xml:space="preserve"> vastly </w:t>
      </w:r>
      <w:r w:rsidRPr="00832ACD">
        <w:rPr>
          <w:rStyle w:val="StyleUnderline"/>
          <w:highlight w:val="cyan"/>
        </w:rPr>
        <w:t>more</w:t>
      </w:r>
      <w:r w:rsidRPr="00412DC9">
        <w:rPr>
          <w:rStyle w:val="StyleUnderline"/>
        </w:rPr>
        <w:t xml:space="preserve"> food than Americans can consume, </w:t>
      </w:r>
      <w:r w:rsidRPr="00832ACD">
        <w:rPr>
          <w:rStyle w:val="StyleUnderline"/>
          <w:highlight w:val="cyan"/>
        </w:rPr>
        <w:t>making the country the</w:t>
      </w:r>
      <w:r w:rsidRPr="00412DC9">
        <w:rPr>
          <w:rStyle w:val="StyleUnderline"/>
        </w:rPr>
        <w:t xml:space="preserve"> world’s </w:t>
      </w:r>
      <w:r w:rsidRPr="00832ACD">
        <w:rPr>
          <w:rStyle w:val="StyleUnderline"/>
          <w:highlight w:val="cyan"/>
        </w:rPr>
        <w:t>largest</w:t>
      </w:r>
      <w:r w:rsidRPr="00412DC9">
        <w:rPr>
          <w:rStyle w:val="StyleUnderline"/>
        </w:rPr>
        <w:t xml:space="preserve"> agricultural </w:t>
      </w:r>
      <w:r w:rsidRPr="00832ACD">
        <w:rPr>
          <w:rStyle w:val="Emphasis"/>
          <w:highlight w:val="cyan"/>
        </w:rPr>
        <w:t>exporter</w:t>
      </w:r>
      <w:r w:rsidRPr="00412DC9">
        <w:rPr>
          <w:rStyle w:val="StyleUnderline"/>
        </w:rPr>
        <w:t xml:space="preserve"> as well</w:t>
      </w:r>
      <w:r w:rsidRPr="00412DC9">
        <w:t>.</w:t>
      </w:r>
    </w:p>
    <w:p w14:paraId="5B373DFE" w14:textId="77777777" w:rsidR="000B0449" w:rsidRPr="00FA2ACB" w:rsidRDefault="000B0449" w:rsidP="000B0449">
      <w:r w:rsidRPr="00412DC9">
        <w:rPr>
          <w:rStyle w:val="StyleUnderline"/>
        </w:rPr>
        <w:t>That</w:t>
      </w:r>
      <w:r w:rsidRPr="00412DC9">
        <w:t xml:space="preserve"> benefits the U.S. economy, of course, but it also </w:t>
      </w:r>
      <w:r w:rsidRPr="00412DC9">
        <w:rPr>
          <w:rStyle w:val="StyleUnderline"/>
        </w:rPr>
        <w:t xml:space="preserve">comes with </w:t>
      </w:r>
      <w:r w:rsidRPr="00832ACD">
        <w:rPr>
          <w:rStyle w:val="StyleUnderline"/>
          <w:highlight w:val="cyan"/>
        </w:rPr>
        <w:t xml:space="preserve">an </w:t>
      </w:r>
      <w:r w:rsidRPr="00832ACD">
        <w:rPr>
          <w:rStyle w:val="Emphasis"/>
          <w:highlight w:val="cyan"/>
        </w:rPr>
        <w:t>environmental benefit</w:t>
      </w:r>
      <w:r w:rsidRPr="00832ACD">
        <w:rPr>
          <w:rStyle w:val="StyleUnderline"/>
          <w:highlight w:val="cyan"/>
        </w:rPr>
        <w:t xml:space="preserve"> for the </w:t>
      </w:r>
      <w:r w:rsidRPr="00832ACD">
        <w:rPr>
          <w:rStyle w:val="Emphasis"/>
          <w:highlight w:val="cyan"/>
        </w:rPr>
        <w:t>world</w:t>
      </w:r>
      <w:r w:rsidRPr="00412DC9">
        <w:rPr>
          <w:rStyle w:val="StyleUnderline"/>
        </w:rPr>
        <w:t>. In the contemporary environmental imagination, highly productive, globally traded agriculture is a bad thing—poisoning</w:t>
      </w:r>
      <w:r w:rsidRPr="00412DC9">
        <w:t xml:space="preserve"> the land at home and undermining food sovereignty abroad. </w:t>
      </w:r>
      <w:r w:rsidRPr="00412DC9">
        <w:rPr>
          <w:rStyle w:val="StyleUnderline"/>
        </w:rPr>
        <w:t xml:space="preserve">But in reality, </w:t>
      </w:r>
      <w:r w:rsidRPr="00832ACD">
        <w:rPr>
          <w:rStyle w:val="StyleUnderline"/>
          <w:highlight w:val="cyan"/>
        </w:rPr>
        <w:t>a pound</w:t>
      </w:r>
      <w:r w:rsidRPr="00412DC9">
        <w:rPr>
          <w:rStyle w:val="StyleUnderline"/>
        </w:rPr>
        <w:t xml:space="preserve"> of grain or beef </w:t>
      </w:r>
      <w:r w:rsidRPr="00832ACD">
        <w:rPr>
          <w:rStyle w:val="StyleUnderline"/>
          <w:highlight w:val="cyan"/>
        </w:rPr>
        <w:t>exported</w:t>
      </w:r>
      <w:r w:rsidRPr="00412DC9">
        <w:rPr>
          <w:rStyle w:val="StyleUnderline"/>
        </w:rPr>
        <w:t xml:space="preserve"> from the </w:t>
      </w:r>
      <w:r w:rsidRPr="00412DC9">
        <w:rPr>
          <w:rStyle w:val="Emphasis"/>
        </w:rPr>
        <w:t>U</w:t>
      </w:r>
      <w:r w:rsidRPr="00412DC9">
        <w:t xml:space="preserve">nited </w:t>
      </w:r>
      <w:r w:rsidRPr="00412DC9">
        <w:rPr>
          <w:rStyle w:val="Emphasis"/>
        </w:rPr>
        <w:t>S</w:t>
      </w:r>
      <w:r w:rsidRPr="00412DC9">
        <w:t xml:space="preserve">tates almost always </w:t>
      </w:r>
      <w:r w:rsidRPr="00832ACD">
        <w:rPr>
          <w:rStyle w:val="Emphasis"/>
          <w:highlight w:val="cyan"/>
        </w:rPr>
        <w:t>displaces</w:t>
      </w:r>
      <w:r w:rsidRPr="00832ACD">
        <w:rPr>
          <w:rStyle w:val="StyleUnderline"/>
          <w:highlight w:val="cyan"/>
        </w:rPr>
        <w:t xml:space="preserve"> a pound that would</w:t>
      </w:r>
      <w:r w:rsidRPr="00412DC9">
        <w:rPr>
          <w:rStyle w:val="StyleUnderline"/>
        </w:rPr>
        <w:t xml:space="preserve"> have </w:t>
      </w:r>
      <w:r w:rsidRPr="00832ACD">
        <w:rPr>
          <w:rStyle w:val="Emphasis"/>
          <w:highlight w:val="cyan"/>
        </w:rPr>
        <w:t>be</w:t>
      </w:r>
      <w:r w:rsidRPr="00412DC9">
        <w:rPr>
          <w:rStyle w:val="StyleUnderline"/>
        </w:rPr>
        <w:t xml:space="preserve">en </w:t>
      </w:r>
      <w:r w:rsidRPr="00832ACD">
        <w:rPr>
          <w:rStyle w:val="StyleUnderline"/>
          <w:highlight w:val="cyan"/>
        </w:rPr>
        <w:t xml:space="preserve">produced with </w:t>
      </w:r>
      <w:r w:rsidRPr="00832ACD">
        <w:rPr>
          <w:rStyle w:val="Emphasis"/>
          <w:highlight w:val="cyan"/>
        </w:rPr>
        <w:t>more land</w:t>
      </w:r>
      <w:r w:rsidRPr="00832ACD">
        <w:rPr>
          <w:rStyle w:val="StyleUnderline"/>
          <w:highlight w:val="cyan"/>
        </w:rPr>
        <w:t xml:space="preserve"> and</w:t>
      </w:r>
      <w:r w:rsidRPr="00412DC9">
        <w:rPr>
          <w:rStyle w:val="StyleUnderline"/>
        </w:rPr>
        <w:t xml:space="preserve"> </w:t>
      </w:r>
      <w:r w:rsidRPr="00412DC9">
        <w:rPr>
          <w:rStyle w:val="Emphasis"/>
        </w:rPr>
        <w:t xml:space="preserve">greenhouse gas </w:t>
      </w:r>
      <w:r w:rsidRPr="00832ACD">
        <w:rPr>
          <w:rStyle w:val="Emphasis"/>
          <w:highlight w:val="cyan"/>
        </w:rPr>
        <w:t>emissions</w:t>
      </w:r>
      <w:r w:rsidRPr="00832ACD">
        <w:rPr>
          <w:rStyle w:val="StyleUnderline"/>
          <w:highlight w:val="cyan"/>
        </w:rPr>
        <w:t xml:space="preserve"> </w:t>
      </w:r>
      <w:r w:rsidRPr="00832ACD">
        <w:rPr>
          <w:rStyle w:val="Emphasis"/>
          <w:highlight w:val="cyan"/>
        </w:rPr>
        <w:t>somewhere else</w:t>
      </w:r>
      <w:r w:rsidRPr="00412DC9">
        <w:t>.</w:t>
      </w:r>
    </w:p>
    <w:p w14:paraId="27A5325A" w14:textId="77777777" w:rsidR="00B61D2C" w:rsidRPr="00981E70" w:rsidRDefault="00B61D2C" w:rsidP="00B61D2C">
      <w:pPr>
        <w:pStyle w:val="Heading4"/>
      </w:pPr>
      <w:r>
        <w:t xml:space="preserve">Growth </w:t>
      </w:r>
      <w:r>
        <w:rPr>
          <w:u w:val="single"/>
        </w:rPr>
        <w:t>outruns</w:t>
      </w:r>
      <w:r>
        <w:t xml:space="preserve"> recurrent </w:t>
      </w:r>
      <w:r>
        <w:rPr>
          <w:u w:val="single"/>
        </w:rPr>
        <w:t>blackball risks</w:t>
      </w:r>
      <w:r>
        <w:t xml:space="preserve"> and shifts </w:t>
      </w:r>
      <w:r>
        <w:rPr>
          <w:u w:val="single"/>
        </w:rPr>
        <w:t>public preference</w:t>
      </w:r>
      <w:r>
        <w:t xml:space="preserve"> to </w:t>
      </w:r>
      <w:r>
        <w:rPr>
          <w:u w:val="single"/>
        </w:rPr>
        <w:t>optimal</w:t>
      </w:r>
      <w:r>
        <w:t xml:space="preserve"> existential risk mitigation---unlocks </w:t>
      </w:r>
      <w:r>
        <w:rPr>
          <w:u w:val="single"/>
        </w:rPr>
        <w:t>infinite</w:t>
      </w:r>
      <w:r>
        <w:t xml:space="preserve"> future value. </w:t>
      </w:r>
    </w:p>
    <w:p w14:paraId="07897D8A" w14:textId="77777777" w:rsidR="00B61D2C" w:rsidRPr="00983E5E" w:rsidRDefault="00B61D2C" w:rsidP="00B61D2C">
      <w:proofErr w:type="spellStart"/>
      <w:r>
        <w:rPr>
          <w:rStyle w:val="Style13ptBold"/>
        </w:rPr>
        <w:t>Aschenbrenner</w:t>
      </w:r>
      <w:proofErr w:type="spellEnd"/>
      <w:r>
        <w:rPr>
          <w:rStyle w:val="Style13ptBold"/>
        </w:rPr>
        <w:t xml:space="preserve"> ’20 </w:t>
      </w:r>
      <w:r w:rsidRPr="00467E52">
        <w:t>[Leopold; September 6; Research Fellow in Economics at the Forethought Foundation and Global Priorities Institute at the University of Oxford, B.A. from Columbia University; Global Priorities Institute, “Existential risk and growth,” no. 6]</w:t>
      </w:r>
    </w:p>
    <w:p w14:paraId="40A1DE9D" w14:textId="77777777" w:rsidR="00B61D2C" w:rsidRPr="00601958" w:rsidRDefault="00B61D2C" w:rsidP="00B61D2C">
      <w:pPr>
        <w:rPr>
          <w:sz w:val="16"/>
        </w:rPr>
      </w:pPr>
      <w:r w:rsidRPr="00601958">
        <w:rPr>
          <w:sz w:val="16"/>
        </w:rPr>
        <w:t xml:space="preserve">Secondly, note that this existential risk Kuznets curve appears in the transition dynamics of the optimal allocation. Considering that </w:t>
      </w:r>
      <w:r w:rsidRPr="00832ACD">
        <w:rPr>
          <w:rStyle w:val="StyleUnderline"/>
          <w:highlight w:val="cyan"/>
        </w:rPr>
        <w:t>ex</w:t>
      </w:r>
      <w:r w:rsidRPr="00983E5E">
        <w:rPr>
          <w:rStyle w:val="StyleUnderline"/>
        </w:rPr>
        <w:t xml:space="preserve">istential </w:t>
      </w:r>
      <w:r w:rsidRPr="00832ACD">
        <w:rPr>
          <w:rStyle w:val="StyleUnderline"/>
          <w:highlight w:val="cyan"/>
        </w:rPr>
        <w:t>risk mitigation is a</w:t>
      </w:r>
      <w:r w:rsidRPr="00983E5E">
        <w:rPr>
          <w:rStyle w:val="StyleUnderline"/>
        </w:rPr>
        <w:t xml:space="preserve"> </w:t>
      </w:r>
      <w:r w:rsidRPr="00983E5E">
        <w:rPr>
          <w:rStyle w:val="Emphasis"/>
        </w:rPr>
        <w:t xml:space="preserve">global </w:t>
      </w:r>
      <w:r w:rsidRPr="00832ACD">
        <w:rPr>
          <w:rStyle w:val="Emphasis"/>
          <w:highlight w:val="cyan"/>
        </w:rPr>
        <w:t>public good</w:t>
      </w:r>
      <w:r w:rsidRPr="00601958">
        <w:rPr>
          <w:sz w:val="16"/>
        </w:rPr>
        <w:t>, it is unlikely resources are allocated to safety optimally in the real world. As such, this should not be taken to be a prediction of what a particular country with a particular set of institutions will do with regard to existential risk.</w:t>
      </w:r>
    </w:p>
    <w:p w14:paraId="1CE611D1" w14:textId="77777777" w:rsidR="00B61D2C" w:rsidRPr="00601958" w:rsidRDefault="00B61D2C" w:rsidP="00B61D2C">
      <w:pPr>
        <w:rPr>
          <w:sz w:val="16"/>
        </w:rPr>
      </w:pPr>
      <w:r w:rsidRPr="00601958">
        <w:rPr>
          <w:sz w:val="16"/>
        </w:rPr>
        <w:t xml:space="preserve">Nevertheless, </w:t>
      </w:r>
      <w:r w:rsidRPr="00983E5E">
        <w:rPr>
          <w:rStyle w:val="StyleUnderline"/>
        </w:rPr>
        <w:t xml:space="preserve">there are a </w:t>
      </w:r>
      <w:r w:rsidRPr="00983E5E">
        <w:rPr>
          <w:rStyle w:val="Emphasis"/>
        </w:rPr>
        <w:t>number of reasons</w:t>
      </w:r>
      <w:r w:rsidRPr="00983E5E">
        <w:rPr>
          <w:rStyle w:val="StyleUnderline"/>
        </w:rPr>
        <w:t xml:space="preserve"> why we might</w:t>
      </w:r>
      <w:r w:rsidRPr="00601958">
        <w:rPr>
          <w:sz w:val="16"/>
        </w:rPr>
        <w:t xml:space="preserve"> still </w:t>
      </w:r>
      <w:r w:rsidRPr="00983E5E">
        <w:rPr>
          <w:rStyle w:val="StyleUnderline"/>
        </w:rPr>
        <w:t xml:space="preserve">be interested in the </w:t>
      </w:r>
      <w:r w:rsidRPr="00983E5E">
        <w:rPr>
          <w:rStyle w:val="Emphasis"/>
        </w:rPr>
        <w:t>transition</w:t>
      </w:r>
      <w:r w:rsidRPr="00983E5E">
        <w:rPr>
          <w:rStyle w:val="StyleUnderline"/>
        </w:rPr>
        <w:t xml:space="preserve"> dynamics under the</w:t>
      </w:r>
      <w:r w:rsidRPr="00601958">
        <w:rPr>
          <w:sz w:val="16"/>
        </w:rPr>
        <w:t xml:space="preserve"> (impatient) </w:t>
      </w:r>
      <w:r w:rsidRPr="00601958">
        <w:rPr>
          <w:rStyle w:val="Emphasis"/>
        </w:rPr>
        <w:t>optimal</w:t>
      </w:r>
      <w:r w:rsidRPr="00983E5E">
        <w:rPr>
          <w:rStyle w:val="Emphasis"/>
        </w:rPr>
        <w:t xml:space="preserve"> allocation</w:t>
      </w:r>
      <w:r w:rsidRPr="00601958">
        <w:rPr>
          <w:sz w:val="16"/>
        </w:rPr>
        <w:t xml:space="preserve">. For one, since there are very long timescales involved here, it is very hard to know (and thus model) what government and societal institutions will evolve to deal with existential risk. However, the ideal these </w:t>
      </w:r>
      <w:r w:rsidRPr="00983E5E">
        <w:rPr>
          <w:rStyle w:val="StyleUnderline"/>
        </w:rPr>
        <w:t>institutions will</w:t>
      </w:r>
      <w:r w:rsidRPr="00601958">
        <w:rPr>
          <w:sz w:val="16"/>
        </w:rPr>
        <w:t xml:space="preserve"> likely </w:t>
      </w:r>
      <w:r w:rsidRPr="00983E5E">
        <w:rPr>
          <w:rStyle w:val="StyleUnderline"/>
        </w:rPr>
        <w:t>aim at</w:t>
      </w:r>
      <w:r w:rsidRPr="00601958">
        <w:rPr>
          <w:sz w:val="16"/>
        </w:rPr>
        <w:t xml:space="preserve"> is the </w:t>
      </w:r>
      <w:r w:rsidRPr="00983E5E">
        <w:rPr>
          <w:rStyle w:val="StyleUnderline"/>
        </w:rPr>
        <w:t>optimal allocation</w:t>
      </w:r>
      <w:r w:rsidRPr="00601958">
        <w:rPr>
          <w:sz w:val="16"/>
        </w:rPr>
        <w:t xml:space="preserve">. The optimal allocation might thus be </w:t>
      </w:r>
      <w:r w:rsidRPr="00983E5E">
        <w:rPr>
          <w:rStyle w:val="StyleUnderline"/>
        </w:rPr>
        <w:t xml:space="preserve">a </w:t>
      </w:r>
      <w:r w:rsidRPr="00601958">
        <w:rPr>
          <w:sz w:val="16"/>
        </w:rPr>
        <w:t xml:space="preserve">rough </w:t>
      </w:r>
      <w:r w:rsidRPr="00983E5E">
        <w:rPr>
          <w:rStyle w:val="Emphasis"/>
        </w:rPr>
        <w:t>proxy</w:t>
      </w:r>
      <w:r w:rsidRPr="00983E5E">
        <w:rPr>
          <w:rStyle w:val="StyleUnderline"/>
        </w:rPr>
        <w:t xml:space="preserve"> for the real-world allocation</w:t>
      </w:r>
      <w:r w:rsidRPr="00601958">
        <w:rPr>
          <w:sz w:val="16"/>
        </w:rPr>
        <w:t>.</w:t>
      </w:r>
    </w:p>
    <w:p w14:paraId="41463E2A" w14:textId="77777777" w:rsidR="00B61D2C" w:rsidRPr="00601958" w:rsidRDefault="00B61D2C" w:rsidP="00B61D2C">
      <w:pPr>
        <w:rPr>
          <w:sz w:val="16"/>
        </w:rPr>
      </w:pPr>
      <w:r w:rsidRPr="00601958">
        <w:rPr>
          <w:sz w:val="16"/>
        </w:rPr>
        <w:t xml:space="preserve">Moreover, the (impatient) optimal allocation represents what I would call the “democratic possibilities frontier” or the “impatient public possibilities frontier.” </w:t>
      </w:r>
      <w:r w:rsidRPr="00832ACD">
        <w:rPr>
          <w:rStyle w:val="StyleUnderline"/>
          <w:highlight w:val="cyan"/>
        </w:rPr>
        <w:t>Those</w:t>
      </w:r>
      <w:r w:rsidRPr="00981E70">
        <w:rPr>
          <w:rStyle w:val="StyleUnderline"/>
        </w:rPr>
        <w:t xml:space="preserve"> who are principally </w:t>
      </w:r>
      <w:r w:rsidRPr="00832ACD">
        <w:rPr>
          <w:rStyle w:val="Emphasis"/>
          <w:highlight w:val="cyan"/>
        </w:rPr>
        <w:t>concerned</w:t>
      </w:r>
      <w:r w:rsidRPr="00832ACD">
        <w:rPr>
          <w:rStyle w:val="StyleUnderline"/>
          <w:highlight w:val="cyan"/>
        </w:rPr>
        <w:t xml:space="preserve"> about the</w:t>
      </w:r>
      <w:r w:rsidRPr="00981E70">
        <w:rPr>
          <w:rStyle w:val="StyleUnderline"/>
        </w:rPr>
        <w:t xml:space="preserve"> </w:t>
      </w:r>
      <w:r w:rsidRPr="00981E70">
        <w:rPr>
          <w:rStyle w:val="Emphasis"/>
        </w:rPr>
        <w:t xml:space="preserve">long-run </w:t>
      </w:r>
      <w:r w:rsidRPr="00832ACD">
        <w:rPr>
          <w:rStyle w:val="Emphasis"/>
          <w:highlight w:val="cyan"/>
        </w:rPr>
        <w:t>future</w:t>
      </w:r>
      <w:r w:rsidRPr="00981E70">
        <w:rPr>
          <w:rStyle w:val="StyleUnderline"/>
        </w:rPr>
        <w:t xml:space="preserve"> of humanity and advocate for a zero rate of</w:t>
      </w:r>
      <w:r w:rsidRPr="00601958">
        <w:rPr>
          <w:sz w:val="16"/>
        </w:rPr>
        <w:t xml:space="preserve"> pure </w:t>
      </w:r>
      <w:r w:rsidRPr="00981E70">
        <w:rPr>
          <w:rStyle w:val="StyleUnderline"/>
        </w:rPr>
        <w:t>time preference</w:t>
      </w:r>
      <w:r w:rsidRPr="00601958">
        <w:rPr>
          <w:sz w:val="16"/>
        </w:rPr>
        <w:t xml:space="preserve"> might </w:t>
      </w:r>
      <w:r w:rsidRPr="00832ACD">
        <w:rPr>
          <w:rStyle w:val="StyleUnderline"/>
          <w:highlight w:val="cyan"/>
        </w:rPr>
        <w:t>want</w:t>
      </w:r>
      <w:r w:rsidRPr="00601958">
        <w:rPr>
          <w:sz w:val="16"/>
        </w:rPr>
        <w:t xml:space="preserve"> us </w:t>
      </w:r>
      <w:r w:rsidRPr="00832ACD">
        <w:rPr>
          <w:rStyle w:val="StyleUnderline"/>
          <w:highlight w:val="cyan"/>
        </w:rPr>
        <w:t xml:space="preserve">to </w:t>
      </w:r>
      <w:r w:rsidRPr="00832ACD">
        <w:rPr>
          <w:rStyle w:val="Emphasis"/>
          <w:highlight w:val="cyan"/>
        </w:rPr>
        <w:t>spend</w:t>
      </w:r>
      <w:r w:rsidRPr="00981E70">
        <w:rPr>
          <w:rStyle w:val="StyleUnderline"/>
        </w:rPr>
        <w:t xml:space="preserve"> as </w:t>
      </w:r>
      <w:r w:rsidRPr="00981E70">
        <w:rPr>
          <w:rStyle w:val="Emphasis"/>
        </w:rPr>
        <w:t>much as possible</w:t>
      </w:r>
      <w:r w:rsidRPr="00981E70">
        <w:rPr>
          <w:rStyle w:val="StyleUnderline"/>
        </w:rPr>
        <w:t xml:space="preserve"> on safety</w:t>
      </w:r>
      <w:r w:rsidRPr="00601958">
        <w:rPr>
          <w:sz w:val="16"/>
        </w:rPr>
        <w:t xml:space="preserve"> in order </w:t>
      </w:r>
      <w:r w:rsidRPr="00832ACD">
        <w:rPr>
          <w:rStyle w:val="StyleUnderline"/>
          <w:highlight w:val="cyan"/>
        </w:rPr>
        <w:t>to avoid</w:t>
      </w:r>
      <w:r w:rsidRPr="00981E70">
        <w:rPr>
          <w:rStyle w:val="StyleUnderline"/>
        </w:rPr>
        <w:t xml:space="preserve"> </w:t>
      </w:r>
      <w:r w:rsidRPr="00981E70">
        <w:rPr>
          <w:rStyle w:val="Emphasis"/>
        </w:rPr>
        <w:t xml:space="preserve">existential </w:t>
      </w:r>
      <w:r w:rsidRPr="00832ACD">
        <w:rPr>
          <w:rStyle w:val="Emphasis"/>
          <w:highlight w:val="cyan"/>
        </w:rPr>
        <w:t>catastrophe</w:t>
      </w:r>
      <w:r w:rsidRPr="00832ACD">
        <w:rPr>
          <w:rStyle w:val="StyleUnderline"/>
          <w:highlight w:val="cyan"/>
        </w:rPr>
        <w:t xml:space="preserve"> and enable</w:t>
      </w:r>
      <w:r w:rsidRPr="00981E70">
        <w:rPr>
          <w:rStyle w:val="StyleUnderline"/>
        </w:rPr>
        <w:t xml:space="preserve"> </w:t>
      </w:r>
      <w:r w:rsidRPr="00981E70">
        <w:rPr>
          <w:rStyle w:val="Emphasis"/>
        </w:rPr>
        <w:t xml:space="preserve">human </w:t>
      </w:r>
      <w:r w:rsidRPr="00832ACD">
        <w:rPr>
          <w:rStyle w:val="Emphasis"/>
          <w:highlight w:val="cyan"/>
        </w:rPr>
        <w:t>flourishing</w:t>
      </w:r>
      <w:r w:rsidRPr="00981E70">
        <w:rPr>
          <w:rStyle w:val="StyleUnderline"/>
        </w:rPr>
        <w:t xml:space="preserve"> millions of years into the future</w:t>
      </w:r>
      <w:r w:rsidRPr="00601958">
        <w:rPr>
          <w:sz w:val="16"/>
        </w:rPr>
        <w:t>. Indeed, even in the Hamiltonian of the optimal allocation, the relative value of life ˜</w:t>
      </w:r>
      <w:proofErr w:type="spellStart"/>
      <w:r w:rsidRPr="00601958">
        <w:rPr>
          <w:sz w:val="16"/>
        </w:rPr>
        <w:t>vt</w:t>
      </w:r>
      <w:proofErr w:type="spellEnd"/>
      <w:r w:rsidRPr="00601958">
        <w:rPr>
          <w:sz w:val="16"/>
        </w:rPr>
        <w:t xml:space="preserve"> is a discounted term; the lower your discount rate ρ, the more you would want to spend on safety. However, the broader public is not so patient. As the empirical evidence cited earlier shows, people tend to have a (relatively large) positive rate of pure time preference; the public is impatient. Even perfectly designed institutions that </w:t>
      </w:r>
      <w:proofErr w:type="gramStart"/>
      <w:r w:rsidRPr="00601958">
        <w:rPr>
          <w:sz w:val="16"/>
        </w:rPr>
        <w:t>take into account</w:t>
      </w:r>
      <w:proofErr w:type="gramEnd"/>
      <w:r w:rsidRPr="00601958">
        <w:rPr>
          <w:sz w:val="16"/>
        </w:rPr>
        <w:t xml:space="preserve"> existential risk externalities will ultimately be constrained by the degree to which society actually cares about the future—they will be constrained by an impatient public. </w:t>
      </w:r>
      <w:r w:rsidRPr="00832ACD">
        <w:rPr>
          <w:rStyle w:val="StyleUnderline"/>
          <w:highlight w:val="cyan"/>
        </w:rPr>
        <w:t>The</w:t>
      </w:r>
      <w:r w:rsidRPr="00981E70">
        <w:rPr>
          <w:rStyle w:val="StyleUnderline"/>
        </w:rPr>
        <w:t xml:space="preserve"> existential risk </w:t>
      </w:r>
      <w:r w:rsidRPr="00832ACD">
        <w:rPr>
          <w:rStyle w:val="Emphasis"/>
          <w:highlight w:val="cyan"/>
        </w:rPr>
        <w:t>Kuznets curve</w:t>
      </w:r>
      <w:r w:rsidRPr="00832ACD">
        <w:rPr>
          <w:rStyle w:val="StyleUnderline"/>
          <w:highlight w:val="cyan"/>
        </w:rPr>
        <w:t xml:space="preserve"> illustrates</w:t>
      </w:r>
      <w:r w:rsidRPr="00981E70">
        <w:rPr>
          <w:rStyle w:val="StyleUnderline"/>
        </w:rPr>
        <w:t xml:space="preserve"> the implications</w:t>
      </w:r>
      <w:r w:rsidRPr="00601958">
        <w:rPr>
          <w:sz w:val="16"/>
        </w:rPr>
        <w:t xml:space="preserve"> of this impatience. On the one hand, this impatience results in a period of initially rising levels of risk. For example, this might mean that </w:t>
      </w:r>
      <w:r w:rsidRPr="00832ACD">
        <w:rPr>
          <w:rStyle w:val="StyleUnderline"/>
          <w:highlight w:val="cyan"/>
        </w:rPr>
        <w:t>the</w:t>
      </w:r>
      <w:r w:rsidRPr="00601958">
        <w:rPr>
          <w:sz w:val="16"/>
        </w:rPr>
        <w:t xml:space="preserve"> arguably </w:t>
      </w:r>
      <w:r w:rsidRPr="00981E70">
        <w:rPr>
          <w:rStyle w:val="StyleUnderline"/>
        </w:rPr>
        <w:t xml:space="preserve">rising </w:t>
      </w:r>
      <w:r w:rsidRPr="00832ACD">
        <w:rPr>
          <w:rStyle w:val="StyleUnderline"/>
          <w:highlight w:val="cyan"/>
        </w:rPr>
        <w:t>level of</w:t>
      </w:r>
      <w:r w:rsidRPr="00981E70">
        <w:rPr>
          <w:rStyle w:val="StyleUnderline"/>
        </w:rPr>
        <w:t xml:space="preserve"> existential risk </w:t>
      </w:r>
      <w:r w:rsidRPr="00832ACD">
        <w:rPr>
          <w:rStyle w:val="StyleUnderline"/>
          <w:highlight w:val="cyan"/>
        </w:rPr>
        <w:t>of</w:t>
      </w:r>
      <w:r w:rsidRPr="00981E70">
        <w:rPr>
          <w:rStyle w:val="StyleUnderline"/>
        </w:rPr>
        <w:t xml:space="preserve"> the past century </w:t>
      </w:r>
      <w:r w:rsidRPr="00832ACD">
        <w:rPr>
          <w:rStyle w:val="StyleUnderline"/>
          <w:highlight w:val="cyan"/>
        </w:rPr>
        <w:t xml:space="preserve">is </w:t>
      </w:r>
      <w:r w:rsidRPr="00832ACD">
        <w:rPr>
          <w:rStyle w:val="Emphasis"/>
          <w:highlight w:val="cyan"/>
        </w:rPr>
        <w:t>not</w:t>
      </w:r>
      <w:r w:rsidRPr="00981E70">
        <w:rPr>
          <w:rStyle w:val="StyleUnderline"/>
        </w:rPr>
        <w:t xml:space="preserve"> necessarily </w:t>
      </w:r>
      <w:r w:rsidRPr="00832ACD">
        <w:rPr>
          <w:rStyle w:val="StyleUnderline"/>
          <w:highlight w:val="cyan"/>
        </w:rPr>
        <w:t xml:space="preserve">a </w:t>
      </w:r>
      <w:r w:rsidRPr="00832ACD">
        <w:rPr>
          <w:rStyle w:val="Emphasis"/>
          <w:highlight w:val="cyan"/>
        </w:rPr>
        <w:t xml:space="preserve">market </w:t>
      </w:r>
      <w:proofErr w:type="gramStart"/>
      <w:r w:rsidRPr="00832ACD">
        <w:rPr>
          <w:rStyle w:val="Emphasis"/>
          <w:highlight w:val="cyan"/>
        </w:rPr>
        <w:t>failure</w:t>
      </w:r>
      <w:r w:rsidRPr="00832ACD">
        <w:rPr>
          <w:rStyle w:val="StyleUnderline"/>
          <w:highlight w:val="cyan"/>
        </w:rPr>
        <w:t>, but</w:t>
      </w:r>
      <w:proofErr w:type="gramEnd"/>
      <w:r w:rsidRPr="00601958">
        <w:rPr>
          <w:sz w:val="16"/>
        </w:rPr>
        <w:t xml:space="preserve"> may well be part of </w:t>
      </w:r>
      <w:r w:rsidRPr="00832ACD">
        <w:rPr>
          <w:rStyle w:val="StyleUnderline"/>
          <w:highlight w:val="cyan"/>
        </w:rPr>
        <w:t xml:space="preserve">the </w:t>
      </w:r>
      <w:r w:rsidRPr="00832ACD">
        <w:rPr>
          <w:rStyle w:val="Emphasis"/>
          <w:highlight w:val="cyan"/>
        </w:rPr>
        <w:t>optimal path</w:t>
      </w:r>
      <w:r w:rsidRPr="00981E70">
        <w:rPr>
          <w:rStyle w:val="StyleUnderline"/>
        </w:rPr>
        <w:t xml:space="preserve"> given positive pure time preference</w:t>
      </w:r>
      <w:r w:rsidRPr="00601958">
        <w:rPr>
          <w:sz w:val="16"/>
        </w:rPr>
        <w:t xml:space="preserve">. On the other hand, </w:t>
      </w:r>
      <w:r w:rsidRPr="00832ACD">
        <w:rPr>
          <w:rStyle w:val="StyleUnderline"/>
          <w:highlight w:val="cyan"/>
        </w:rPr>
        <w:t xml:space="preserve">rising </w:t>
      </w:r>
      <w:r w:rsidRPr="00832ACD">
        <w:rPr>
          <w:rStyle w:val="Emphasis"/>
          <w:highlight w:val="cyan"/>
        </w:rPr>
        <w:t>standards</w:t>
      </w:r>
      <w:r w:rsidRPr="00981E70">
        <w:rPr>
          <w:rStyle w:val="Emphasis"/>
        </w:rPr>
        <w:t xml:space="preserve"> of living</w:t>
      </w:r>
      <w:r w:rsidRPr="00981E70">
        <w:rPr>
          <w:rStyle w:val="StyleUnderline"/>
        </w:rPr>
        <w:t xml:space="preserve"> </w:t>
      </w:r>
      <w:r w:rsidRPr="00832ACD">
        <w:rPr>
          <w:rStyle w:val="StyleUnderline"/>
          <w:highlight w:val="cyan"/>
        </w:rPr>
        <w:t>lead</w:t>
      </w:r>
      <w:r w:rsidRPr="00601958">
        <w:rPr>
          <w:sz w:val="16"/>
        </w:rPr>
        <w:t xml:space="preserve"> even </w:t>
      </w:r>
      <w:r w:rsidRPr="00832ACD">
        <w:rPr>
          <w:rStyle w:val="StyleUnderline"/>
          <w:highlight w:val="cyan"/>
        </w:rPr>
        <w:t>the</w:t>
      </w:r>
      <w:r w:rsidRPr="00601958">
        <w:rPr>
          <w:sz w:val="16"/>
        </w:rPr>
        <w:t xml:space="preserve"> most impatient </w:t>
      </w:r>
      <w:r w:rsidRPr="00832ACD">
        <w:rPr>
          <w:rStyle w:val="StyleUnderline"/>
          <w:highlight w:val="cyan"/>
        </w:rPr>
        <w:t>public to start caring</w:t>
      </w:r>
      <w:r w:rsidRPr="00981E70">
        <w:rPr>
          <w:rStyle w:val="StyleUnderline"/>
        </w:rPr>
        <w:t xml:space="preserve"> more </w:t>
      </w:r>
      <w:r w:rsidRPr="00832ACD">
        <w:rPr>
          <w:rStyle w:val="StyleUnderline"/>
          <w:highlight w:val="cyan"/>
        </w:rPr>
        <w:t>about</w:t>
      </w:r>
      <w:r w:rsidRPr="00981E70">
        <w:rPr>
          <w:rStyle w:val="StyleUnderline"/>
        </w:rPr>
        <w:t xml:space="preserve"> safety and </w:t>
      </w:r>
      <w:r w:rsidRPr="00832ACD">
        <w:rPr>
          <w:rStyle w:val="Emphasis"/>
          <w:highlight w:val="cyan"/>
        </w:rPr>
        <w:t>averting</w:t>
      </w:r>
      <w:r w:rsidRPr="00981E70">
        <w:rPr>
          <w:rStyle w:val="StyleUnderline"/>
        </w:rPr>
        <w:t xml:space="preserve"> an </w:t>
      </w:r>
      <w:r w:rsidRPr="00981E70">
        <w:rPr>
          <w:rStyle w:val="Emphasis"/>
        </w:rPr>
        <w:t xml:space="preserve">existential </w:t>
      </w:r>
      <w:r w:rsidRPr="00832ACD">
        <w:rPr>
          <w:rStyle w:val="Emphasis"/>
          <w:highlight w:val="cyan"/>
        </w:rPr>
        <w:t>catastrophe</w:t>
      </w:r>
      <w:r w:rsidRPr="00832ACD">
        <w:rPr>
          <w:rStyle w:val="StyleUnderline"/>
          <w:highlight w:val="cyan"/>
        </w:rPr>
        <w:t>. This leads</w:t>
      </w:r>
      <w:r w:rsidRPr="00981E70">
        <w:rPr>
          <w:rStyle w:val="StyleUnderline"/>
        </w:rPr>
        <w:t xml:space="preserve"> workers and scientists</w:t>
      </w:r>
      <w:r w:rsidRPr="00601958">
        <w:rPr>
          <w:sz w:val="16"/>
        </w:rPr>
        <w:t xml:space="preserve"> to be </w:t>
      </w:r>
      <w:r w:rsidRPr="00981E70">
        <w:rPr>
          <w:rStyle w:val="StyleUnderline"/>
        </w:rPr>
        <w:t>shifted to the safety sector</w:t>
      </w:r>
      <w:r w:rsidRPr="00601958">
        <w:rPr>
          <w:sz w:val="16"/>
        </w:rPr>
        <w:t xml:space="preserve">, eventually </w:t>
      </w:r>
      <w:r w:rsidRPr="00981E70">
        <w:rPr>
          <w:rStyle w:val="StyleUnderline"/>
        </w:rPr>
        <w:t xml:space="preserve">causing </w:t>
      </w:r>
      <w:r w:rsidRPr="00832ACD">
        <w:rPr>
          <w:rStyle w:val="StyleUnderline"/>
          <w:highlight w:val="cyan"/>
        </w:rPr>
        <w:t>the hazard rate</w:t>
      </w:r>
      <w:r w:rsidRPr="00601958">
        <w:rPr>
          <w:sz w:val="16"/>
        </w:rPr>
        <w:t xml:space="preserve"> δ </w:t>
      </w:r>
      <w:r w:rsidRPr="00832ACD">
        <w:rPr>
          <w:rStyle w:val="StyleUnderline"/>
          <w:highlight w:val="cyan"/>
        </w:rPr>
        <w:t xml:space="preserve">to </w:t>
      </w:r>
      <w:r w:rsidRPr="00832ACD">
        <w:rPr>
          <w:rStyle w:val="Emphasis"/>
          <w:highlight w:val="cyan"/>
        </w:rPr>
        <w:t>exponentially decline</w:t>
      </w:r>
      <w:r w:rsidRPr="00601958">
        <w:rPr>
          <w:sz w:val="16"/>
        </w:rPr>
        <w:t xml:space="preserve">. </w:t>
      </w:r>
      <w:r w:rsidRPr="00981E70">
        <w:rPr>
          <w:rStyle w:val="StyleUnderline"/>
        </w:rPr>
        <w:t xml:space="preserve">Even if people are </w:t>
      </w:r>
      <w:r w:rsidRPr="00981E70">
        <w:rPr>
          <w:rStyle w:val="Emphasis"/>
        </w:rPr>
        <w:t>impatient</w:t>
      </w:r>
      <w:r w:rsidRPr="00981E70">
        <w:rPr>
          <w:rStyle w:val="StyleUnderline"/>
        </w:rPr>
        <w:t xml:space="preserve">, if you make them </w:t>
      </w:r>
      <w:r w:rsidRPr="00981E70">
        <w:rPr>
          <w:rStyle w:val="Emphasis"/>
        </w:rPr>
        <w:t>well off enough</w:t>
      </w:r>
      <w:r w:rsidRPr="00981E70">
        <w:rPr>
          <w:rStyle w:val="StyleUnderline"/>
        </w:rPr>
        <w:t xml:space="preserve">, they will </w:t>
      </w:r>
      <w:r w:rsidRPr="00981E70">
        <w:rPr>
          <w:rStyle w:val="Emphasis"/>
        </w:rPr>
        <w:t>start caring</w:t>
      </w:r>
      <w:r w:rsidRPr="00981E70">
        <w:rPr>
          <w:rStyle w:val="StyleUnderline"/>
        </w:rPr>
        <w:t xml:space="preserve"> about existential risk</w:t>
      </w:r>
      <w:r w:rsidRPr="00601958">
        <w:rPr>
          <w:sz w:val="16"/>
        </w:rPr>
        <w:t>.</w:t>
      </w:r>
    </w:p>
    <w:p w14:paraId="3ECBB6C9" w14:textId="77777777" w:rsidR="00B61D2C" w:rsidRPr="00601958" w:rsidRDefault="00B61D2C" w:rsidP="00B61D2C">
      <w:pPr>
        <w:rPr>
          <w:sz w:val="16"/>
        </w:rPr>
      </w:pPr>
      <w:r w:rsidRPr="00832ACD">
        <w:rPr>
          <w:rStyle w:val="StyleUnderline"/>
          <w:highlight w:val="cyan"/>
        </w:rPr>
        <w:t>Seeing</w:t>
      </w:r>
      <w:r w:rsidRPr="00981E70">
        <w:rPr>
          <w:rStyle w:val="StyleUnderline"/>
        </w:rPr>
        <w:t xml:space="preserve"> the</w:t>
      </w:r>
      <w:r w:rsidRPr="00601958">
        <w:rPr>
          <w:sz w:val="16"/>
        </w:rPr>
        <w:t xml:space="preserve"> arguably </w:t>
      </w:r>
      <w:r w:rsidRPr="00832ACD">
        <w:rPr>
          <w:rStyle w:val="StyleUnderline"/>
          <w:highlight w:val="cyan"/>
        </w:rPr>
        <w:t>rising</w:t>
      </w:r>
      <w:r w:rsidRPr="00981E70">
        <w:rPr>
          <w:rStyle w:val="StyleUnderline"/>
        </w:rPr>
        <w:t xml:space="preserve"> levels of </w:t>
      </w:r>
      <w:r w:rsidRPr="00832ACD">
        <w:rPr>
          <w:rStyle w:val="Emphasis"/>
          <w:highlight w:val="cyan"/>
        </w:rPr>
        <w:t>ex</w:t>
      </w:r>
      <w:r w:rsidRPr="00981E70">
        <w:rPr>
          <w:rStyle w:val="Emphasis"/>
        </w:rPr>
        <w:t xml:space="preserve">istential </w:t>
      </w:r>
      <w:r w:rsidRPr="00832ACD">
        <w:rPr>
          <w:rStyle w:val="Emphasis"/>
          <w:highlight w:val="cyan"/>
        </w:rPr>
        <w:t>risk</w:t>
      </w:r>
      <w:r w:rsidRPr="00601958">
        <w:rPr>
          <w:sz w:val="16"/>
        </w:rPr>
        <w:t xml:space="preserve"> in the past century, </w:t>
      </w:r>
      <w:r w:rsidRPr="00832ACD">
        <w:rPr>
          <w:rStyle w:val="StyleUnderline"/>
          <w:highlight w:val="cyan"/>
        </w:rPr>
        <w:t>some</w:t>
      </w:r>
      <w:r w:rsidRPr="00601958">
        <w:rPr>
          <w:sz w:val="16"/>
        </w:rPr>
        <w:t xml:space="preserve"> might </w:t>
      </w:r>
      <w:r w:rsidRPr="00981E70">
        <w:rPr>
          <w:rStyle w:val="StyleUnderline"/>
        </w:rPr>
        <w:t xml:space="preserve">call </w:t>
      </w:r>
      <w:r w:rsidRPr="00832ACD">
        <w:rPr>
          <w:rStyle w:val="StyleUnderline"/>
          <w:highlight w:val="cyan"/>
        </w:rPr>
        <w:t xml:space="preserve">for an </w:t>
      </w:r>
      <w:r w:rsidRPr="00832ACD">
        <w:rPr>
          <w:rStyle w:val="Emphasis"/>
          <w:highlight w:val="cyan"/>
        </w:rPr>
        <w:t>end</w:t>
      </w:r>
      <w:r w:rsidRPr="00832ACD">
        <w:rPr>
          <w:rStyle w:val="StyleUnderline"/>
          <w:highlight w:val="cyan"/>
        </w:rPr>
        <w:t xml:space="preserve"> to</w:t>
      </w:r>
      <w:r w:rsidRPr="00981E70">
        <w:rPr>
          <w:rStyle w:val="StyleUnderline"/>
        </w:rPr>
        <w:t xml:space="preserve"> </w:t>
      </w:r>
      <w:r w:rsidRPr="00981E70">
        <w:rPr>
          <w:rStyle w:val="Emphasis"/>
        </w:rPr>
        <w:t xml:space="preserve">economic </w:t>
      </w:r>
      <w:r w:rsidRPr="00832ACD">
        <w:rPr>
          <w:rStyle w:val="Emphasis"/>
          <w:highlight w:val="cyan"/>
        </w:rPr>
        <w:t>growth</w:t>
      </w:r>
      <w:r w:rsidRPr="00601958">
        <w:rPr>
          <w:sz w:val="16"/>
        </w:rPr>
        <w:t xml:space="preserve">. Yet </w:t>
      </w:r>
      <w:r w:rsidRPr="00981E70">
        <w:rPr>
          <w:rStyle w:val="StyleUnderline"/>
        </w:rPr>
        <w:t xml:space="preserve">this existential risk Kuznets curve indicates that </w:t>
      </w:r>
      <w:r w:rsidRPr="00832ACD">
        <w:rPr>
          <w:rStyle w:val="Emphasis"/>
          <w:highlight w:val="cyan"/>
        </w:rPr>
        <w:t>stopping</w:t>
      </w:r>
      <w:r w:rsidRPr="00981E70">
        <w:rPr>
          <w:rStyle w:val="StyleUnderline"/>
        </w:rPr>
        <w:t xml:space="preserve"> economic </w:t>
      </w:r>
      <w:r w:rsidRPr="00832ACD">
        <w:rPr>
          <w:rStyle w:val="StyleUnderline"/>
          <w:highlight w:val="cyan"/>
        </w:rPr>
        <w:t>growth would</w:t>
      </w:r>
      <w:r w:rsidRPr="00981E70">
        <w:rPr>
          <w:rStyle w:val="StyleUnderline"/>
        </w:rPr>
        <w:t xml:space="preserve"> be </w:t>
      </w:r>
      <w:r w:rsidRPr="00981E70">
        <w:rPr>
          <w:rStyle w:val="Emphasis"/>
        </w:rPr>
        <w:t>deleterious</w:t>
      </w:r>
      <w:r w:rsidRPr="00981E70">
        <w:rPr>
          <w:rStyle w:val="StyleUnderline"/>
        </w:rPr>
        <w:t xml:space="preserve">: it would simply </w:t>
      </w:r>
      <w:r w:rsidRPr="00832ACD">
        <w:rPr>
          <w:rStyle w:val="Emphasis"/>
          <w:highlight w:val="cyan"/>
        </w:rPr>
        <w:t>freeze the</w:t>
      </w:r>
      <w:r w:rsidRPr="00981E70">
        <w:rPr>
          <w:rStyle w:val="Emphasis"/>
        </w:rPr>
        <w:t xml:space="preserve"> hazard </w:t>
      </w:r>
      <w:r w:rsidRPr="00832ACD">
        <w:rPr>
          <w:rStyle w:val="Emphasis"/>
          <w:highlight w:val="cyan"/>
        </w:rPr>
        <w:t>rate</w:t>
      </w:r>
      <w:r w:rsidRPr="00981E70">
        <w:rPr>
          <w:rStyle w:val="StyleUnderline"/>
        </w:rPr>
        <w:t xml:space="preserve"> at a </w:t>
      </w:r>
      <w:r w:rsidRPr="00981E70">
        <w:rPr>
          <w:rStyle w:val="Emphasis"/>
        </w:rPr>
        <w:t>high level</w:t>
      </w:r>
      <w:r w:rsidRPr="00981E70">
        <w:rPr>
          <w:rStyle w:val="StyleUnderline"/>
        </w:rPr>
        <w:t xml:space="preserve">, </w:t>
      </w:r>
      <w:r w:rsidRPr="00832ACD">
        <w:rPr>
          <w:rStyle w:val="StyleUnderline"/>
          <w:highlight w:val="cyan"/>
        </w:rPr>
        <w:t>leading to a</w:t>
      </w:r>
      <w:r w:rsidRPr="00981E70">
        <w:rPr>
          <w:rStyle w:val="StyleUnderline"/>
        </w:rPr>
        <w:t xml:space="preserve"> </w:t>
      </w:r>
      <w:r w:rsidRPr="00981E70">
        <w:rPr>
          <w:rStyle w:val="Emphasis"/>
        </w:rPr>
        <w:t xml:space="preserve">fatal </w:t>
      </w:r>
      <w:r w:rsidRPr="00832ACD">
        <w:rPr>
          <w:rStyle w:val="Emphasis"/>
          <w:highlight w:val="cyan"/>
        </w:rPr>
        <w:t>catastrophe</w:t>
      </w:r>
      <w:r w:rsidRPr="00981E70">
        <w:rPr>
          <w:rStyle w:val="StyleUnderline"/>
        </w:rPr>
        <w:t xml:space="preserve"> sooner or later. </w:t>
      </w:r>
      <w:r w:rsidRPr="00981E70">
        <w:rPr>
          <w:rStyle w:val="Emphasis"/>
        </w:rPr>
        <w:t xml:space="preserve">Economic </w:t>
      </w:r>
      <w:r w:rsidRPr="00832ACD">
        <w:rPr>
          <w:rStyle w:val="Emphasis"/>
          <w:highlight w:val="cyan"/>
        </w:rPr>
        <w:t>growth</w:t>
      </w:r>
      <w:r w:rsidRPr="00832ACD">
        <w:rPr>
          <w:rStyle w:val="StyleUnderline"/>
          <w:highlight w:val="cyan"/>
        </w:rPr>
        <w:t xml:space="preserve"> enables</w:t>
      </w:r>
      <w:r w:rsidRPr="00601958">
        <w:rPr>
          <w:sz w:val="16"/>
        </w:rPr>
        <w:t xml:space="preserve"> even </w:t>
      </w:r>
      <w:r w:rsidRPr="00832ACD">
        <w:rPr>
          <w:rStyle w:val="StyleUnderline"/>
          <w:highlight w:val="cyan"/>
        </w:rPr>
        <w:t>a</w:t>
      </w:r>
      <w:r w:rsidRPr="00601958">
        <w:rPr>
          <w:sz w:val="16"/>
        </w:rPr>
        <w:t xml:space="preserve">n impatient </w:t>
      </w:r>
      <w:r w:rsidRPr="00832ACD">
        <w:rPr>
          <w:rStyle w:val="StyleUnderline"/>
          <w:highlight w:val="cyan"/>
        </w:rPr>
        <w:t>public</w:t>
      </w:r>
      <w:r w:rsidRPr="00601958">
        <w:rPr>
          <w:sz w:val="16"/>
        </w:rPr>
        <w:t xml:space="preserve"> with a high rate of pure time preference </w:t>
      </w:r>
      <w:r w:rsidRPr="00832ACD">
        <w:rPr>
          <w:rStyle w:val="StyleUnderline"/>
          <w:highlight w:val="cyan"/>
        </w:rPr>
        <w:t>to start</w:t>
      </w:r>
      <w:r w:rsidRPr="00981E70">
        <w:rPr>
          <w:rStyle w:val="StyleUnderline"/>
        </w:rPr>
        <w:t xml:space="preserve"> </w:t>
      </w:r>
      <w:r w:rsidRPr="00981E70">
        <w:rPr>
          <w:rStyle w:val="Emphasis"/>
        </w:rPr>
        <w:t>caring about life</w:t>
      </w:r>
      <w:r w:rsidRPr="00981E70">
        <w:rPr>
          <w:rStyle w:val="StyleUnderline"/>
        </w:rPr>
        <w:t xml:space="preserve">, thus ultimately </w:t>
      </w:r>
      <w:r w:rsidRPr="00832ACD">
        <w:rPr>
          <w:rStyle w:val="Emphasis"/>
          <w:highlight w:val="cyan"/>
        </w:rPr>
        <w:t xml:space="preserve">reducing </w:t>
      </w:r>
      <w:proofErr w:type="gramStart"/>
      <w:r w:rsidRPr="00832ACD">
        <w:rPr>
          <w:rStyle w:val="Emphasis"/>
          <w:highlight w:val="cyan"/>
        </w:rPr>
        <w:t>risk</w:t>
      </w:r>
      <w:proofErr w:type="gramEnd"/>
      <w:r w:rsidRPr="00601958">
        <w:rPr>
          <w:sz w:val="16"/>
        </w:rPr>
        <w:t xml:space="preserve"> and even leading to positive M ∞.</w:t>
      </w:r>
    </w:p>
    <w:p w14:paraId="28301B95" w14:textId="77777777" w:rsidR="00B61D2C" w:rsidRPr="00601958" w:rsidRDefault="00B61D2C" w:rsidP="00B61D2C">
      <w:pPr>
        <w:rPr>
          <w:sz w:val="16"/>
        </w:rPr>
      </w:pPr>
      <w:r w:rsidRPr="00601958">
        <w:rPr>
          <w:sz w:val="16"/>
        </w:rPr>
        <w:t xml:space="preserve">Some prominent thinkers have previously posited that </w:t>
      </w:r>
      <w:r w:rsidRPr="00832ACD">
        <w:rPr>
          <w:rStyle w:val="StyleUnderline"/>
          <w:highlight w:val="cyan"/>
        </w:rPr>
        <w:t>humanity is passing through a</w:t>
      </w:r>
      <w:r w:rsidRPr="00981E70">
        <w:rPr>
          <w:rStyle w:val="StyleUnderline"/>
        </w:rPr>
        <w:t xml:space="preserve"> </w:t>
      </w:r>
      <w:r w:rsidRPr="00981E70">
        <w:rPr>
          <w:rStyle w:val="Emphasis"/>
        </w:rPr>
        <w:t xml:space="preserve">unique </w:t>
      </w:r>
      <w:r w:rsidRPr="00832ACD">
        <w:rPr>
          <w:rStyle w:val="Emphasis"/>
          <w:highlight w:val="cyan"/>
        </w:rPr>
        <w:t>period</w:t>
      </w:r>
      <w:r w:rsidRPr="00832ACD">
        <w:rPr>
          <w:rStyle w:val="StyleUnderline"/>
          <w:highlight w:val="cyan"/>
        </w:rPr>
        <w:t xml:space="preserve"> with</w:t>
      </w:r>
      <w:r w:rsidRPr="00981E70">
        <w:rPr>
          <w:rStyle w:val="StyleUnderline"/>
        </w:rPr>
        <w:t xml:space="preserve"> an </w:t>
      </w:r>
      <w:r w:rsidRPr="00981E70">
        <w:rPr>
          <w:rStyle w:val="Emphasis"/>
        </w:rPr>
        <w:t>elevated</w:t>
      </w:r>
      <w:r w:rsidRPr="00981E70">
        <w:rPr>
          <w:rStyle w:val="StyleUnderline"/>
        </w:rPr>
        <w:t xml:space="preserve"> risk of </w:t>
      </w:r>
      <w:r w:rsidRPr="00832ACD">
        <w:rPr>
          <w:rStyle w:val="Emphasis"/>
          <w:highlight w:val="cyan"/>
        </w:rPr>
        <w:t>tech</w:t>
      </w:r>
      <w:r w:rsidRPr="00981E70">
        <w:rPr>
          <w:rStyle w:val="Emphasis"/>
        </w:rPr>
        <w:t xml:space="preserve">nological </w:t>
      </w:r>
      <w:r w:rsidRPr="00832ACD">
        <w:rPr>
          <w:rStyle w:val="Emphasis"/>
          <w:highlight w:val="cyan"/>
        </w:rPr>
        <w:t>catastrophe</w:t>
      </w:r>
      <w:r w:rsidRPr="00601958">
        <w:rPr>
          <w:sz w:val="16"/>
        </w:rPr>
        <w:t>. Sagan (1994) calls this the “time of perils.” Parfit (2011, p. 616), concurs:</w:t>
      </w:r>
    </w:p>
    <w:p w14:paraId="589EDF72" w14:textId="77777777" w:rsidR="00B61D2C" w:rsidRPr="00601958" w:rsidRDefault="00B61D2C" w:rsidP="00B61D2C">
      <w:pPr>
        <w:ind w:left="720"/>
        <w:rPr>
          <w:sz w:val="16"/>
        </w:rPr>
      </w:pPr>
      <w:r w:rsidRPr="00601958">
        <w:rPr>
          <w:sz w:val="16"/>
        </w:rPr>
        <w:t xml:space="preserve">We live during the hinge of history. </w:t>
      </w:r>
      <w:r w:rsidRPr="00921E02">
        <w:rPr>
          <w:rStyle w:val="StyleUnderline"/>
        </w:rPr>
        <w:t xml:space="preserve">Given the </w:t>
      </w:r>
      <w:r w:rsidRPr="00921E02">
        <w:rPr>
          <w:rStyle w:val="Emphasis"/>
        </w:rPr>
        <w:t>scientific</w:t>
      </w:r>
      <w:r w:rsidRPr="00921E02">
        <w:rPr>
          <w:rStyle w:val="StyleUnderline"/>
        </w:rPr>
        <w:t xml:space="preserve"> and </w:t>
      </w:r>
      <w:r w:rsidRPr="00921E02">
        <w:rPr>
          <w:rStyle w:val="Emphasis"/>
        </w:rPr>
        <w:t>technological</w:t>
      </w:r>
      <w:r w:rsidRPr="00921E02">
        <w:rPr>
          <w:rStyle w:val="StyleUnderline"/>
        </w:rPr>
        <w:t xml:space="preserve"> discoveries of the last two centuries, the world has </w:t>
      </w:r>
      <w:r w:rsidRPr="00921E02">
        <w:rPr>
          <w:rStyle w:val="Emphasis"/>
        </w:rPr>
        <w:t>never changed</w:t>
      </w:r>
      <w:r w:rsidRPr="00921E02">
        <w:rPr>
          <w:rStyle w:val="StyleUnderline"/>
        </w:rPr>
        <w:t xml:space="preserve"> as fast</w:t>
      </w:r>
      <w:r w:rsidRPr="00601958">
        <w:rPr>
          <w:sz w:val="16"/>
        </w:rPr>
        <w:t xml:space="preserve">. We shall soon have even greater powers to transform, not only our surroundings, but ourselves and our successors. </w:t>
      </w:r>
      <w:r w:rsidRPr="00B6585D">
        <w:rPr>
          <w:rStyle w:val="StyleUnderline"/>
        </w:rPr>
        <w:t>If</w:t>
      </w:r>
      <w:r w:rsidRPr="00601958">
        <w:rPr>
          <w:sz w:val="16"/>
        </w:rPr>
        <w:t xml:space="preserve"> we act wisely in the next few centuries, </w:t>
      </w:r>
      <w:r w:rsidRPr="00B6585D">
        <w:rPr>
          <w:rStyle w:val="StyleUnderline"/>
        </w:rPr>
        <w:t xml:space="preserve">humanity will survive its </w:t>
      </w:r>
      <w:r w:rsidRPr="00B6585D">
        <w:rPr>
          <w:rStyle w:val="Emphasis"/>
        </w:rPr>
        <w:t>most dangerous</w:t>
      </w:r>
      <w:r w:rsidRPr="00B6585D">
        <w:rPr>
          <w:rStyle w:val="StyleUnderline"/>
        </w:rPr>
        <w:t xml:space="preserve"> and decisive period. Our descendants could</w:t>
      </w:r>
      <w:r w:rsidRPr="00601958">
        <w:rPr>
          <w:sz w:val="16"/>
        </w:rPr>
        <w:t xml:space="preserve">, if necessary, </w:t>
      </w:r>
      <w:r w:rsidRPr="00B6585D">
        <w:rPr>
          <w:rStyle w:val="StyleUnderline"/>
        </w:rPr>
        <w:t>go</w:t>
      </w:r>
      <w:r w:rsidRPr="00601958">
        <w:rPr>
          <w:sz w:val="16"/>
        </w:rPr>
        <w:t xml:space="preserve"> elsewhere, </w:t>
      </w:r>
      <w:r w:rsidRPr="00B6585D">
        <w:rPr>
          <w:rStyle w:val="Emphasis"/>
        </w:rPr>
        <w:t>spreading through</w:t>
      </w:r>
      <w:r w:rsidRPr="00B6585D">
        <w:rPr>
          <w:rStyle w:val="StyleUnderline"/>
        </w:rPr>
        <w:t xml:space="preserve"> this </w:t>
      </w:r>
      <w:r w:rsidRPr="00B6585D">
        <w:rPr>
          <w:rStyle w:val="Emphasis"/>
        </w:rPr>
        <w:t>galaxy</w:t>
      </w:r>
      <w:r w:rsidRPr="00601958">
        <w:rPr>
          <w:sz w:val="16"/>
        </w:rPr>
        <w:t>.</w:t>
      </w:r>
    </w:p>
    <w:p w14:paraId="61EEFAB8" w14:textId="77777777" w:rsidR="00B61D2C" w:rsidRPr="00601958" w:rsidRDefault="00B61D2C" w:rsidP="00B61D2C">
      <w:pPr>
        <w:rPr>
          <w:sz w:val="16"/>
        </w:rPr>
      </w:pPr>
      <w:r w:rsidRPr="00601958">
        <w:rPr>
          <w:sz w:val="16"/>
        </w:rPr>
        <w:t xml:space="preserve">This existential risk Kuznets curve provides theoretical evidence that grounds the intuition that we are living in a “time of perils.” </w:t>
      </w:r>
      <w:r w:rsidRPr="00832ACD">
        <w:rPr>
          <w:rStyle w:val="StyleUnderline"/>
          <w:highlight w:val="cyan"/>
        </w:rPr>
        <w:t>We may be</w:t>
      </w:r>
      <w:r w:rsidRPr="00601958">
        <w:rPr>
          <w:rStyle w:val="StyleUnderline"/>
        </w:rPr>
        <w:t xml:space="preserve"> </w:t>
      </w:r>
      <w:r w:rsidRPr="00601958">
        <w:rPr>
          <w:rStyle w:val="Emphasis"/>
        </w:rPr>
        <w:t xml:space="preserve">economically </w:t>
      </w:r>
      <w:r w:rsidRPr="00832ACD">
        <w:rPr>
          <w:rStyle w:val="Emphasis"/>
          <w:highlight w:val="cyan"/>
        </w:rPr>
        <w:t>advanced</w:t>
      </w:r>
      <w:r w:rsidRPr="00832ACD">
        <w:rPr>
          <w:rStyle w:val="StyleUnderline"/>
          <w:highlight w:val="cyan"/>
        </w:rPr>
        <w:t xml:space="preserve"> enough to</w:t>
      </w:r>
      <w:r w:rsidRPr="00601958">
        <w:rPr>
          <w:rStyle w:val="StyleUnderline"/>
        </w:rPr>
        <w:t xml:space="preserve"> have </w:t>
      </w:r>
      <w:r w:rsidRPr="00832ACD">
        <w:rPr>
          <w:rStyle w:val="StyleUnderline"/>
          <w:highlight w:val="cyan"/>
        </w:rPr>
        <w:t>create</w:t>
      </w:r>
      <w:r w:rsidRPr="00601958">
        <w:rPr>
          <w:rStyle w:val="StyleUnderline"/>
        </w:rPr>
        <w:t>d</w:t>
      </w:r>
      <w:r w:rsidRPr="00601958">
        <w:rPr>
          <w:sz w:val="16"/>
        </w:rPr>
        <w:t xml:space="preserve"> the </w:t>
      </w:r>
      <w:r w:rsidRPr="00832ACD">
        <w:rPr>
          <w:rStyle w:val="StyleUnderline"/>
          <w:highlight w:val="cyan"/>
        </w:rPr>
        <w:t>means for</w:t>
      </w:r>
      <w:r w:rsidRPr="00601958">
        <w:rPr>
          <w:rStyle w:val="StyleUnderline"/>
        </w:rPr>
        <w:t xml:space="preserve"> our </w:t>
      </w:r>
      <w:r w:rsidRPr="00601958">
        <w:rPr>
          <w:rStyle w:val="Emphasis"/>
        </w:rPr>
        <w:t xml:space="preserve">permanent </w:t>
      </w:r>
      <w:r w:rsidRPr="00832ACD">
        <w:rPr>
          <w:rStyle w:val="Emphasis"/>
          <w:highlight w:val="cyan"/>
        </w:rPr>
        <w:t>destruction</w:t>
      </w:r>
      <w:r w:rsidRPr="00832ACD">
        <w:rPr>
          <w:rStyle w:val="StyleUnderline"/>
          <w:highlight w:val="cyan"/>
        </w:rPr>
        <w:t xml:space="preserve">, but </w:t>
      </w:r>
      <w:r w:rsidRPr="00832ACD">
        <w:rPr>
          <w:rStyle w:val="Emphasis"/>
          <w:highlight w:val="cyan"/>
        </w:rPr>
        <w:t>not</w:t>
      </w:r>
      <w:r w:rsidRPr="00601958">
        <w:rPr>
          <w:rStyle w:val="StyleUnderline"/>
        </w:rPr>
        <w:t xml:space="preserve"> economically </w:t>
      </w:r>
      <w:r w:rsidRPr="00601958">
        <w:rPr>
          <w:rStyle w:val="Emphasis"/>
        </w:rPr>
        <w:t xml:space="preserve">advanced </w:t>
      </w:r>
      <w:r w:rsidRPr="00832ACD">
        <w:rPr>
          <w:rStyle w:val="Emphasis"/>
          <w:highlight w:val="cyan"/>
        </w:rPr>
        <w:t>enough</w:t>
      </w:r>
      <w:r w:rsidRPr="00832ACD">
        <w:rPr>
          <w:rStyle w:val="StyleUnderline"/>
          <w:highlight w:val="cyan"/>
        </w:rPr>
        <w:t xml:space="preserve"> to</w:t>
      </w:r>
      <w:r w:rsidRPr="00601958">
        <w:rPr>
          <w:rStyle w:val="StyleUnderline"/>
        </w:rPr>
        <w:t xml:space="preserve"> care enough about </w:t>
      </w:r>
      <w:r w:rsidRPr="00832ACD">
        <w:rPr>
          <w:rStyle w:val="Emphasis"/>
          <w:highlight w:val="cyan"/>
        </w:rPr>
        <w:t>decreas</w:t>
      </w:r>
      <w:r w:rsidRPr="00601958">
        <w:rPr>
          <w:rStyle w:val="Emphasis"/>
        </w:rPr>
        <w:t>ing</w:t>
      </w:r>
      <w:r w:rsidRPr="00601958">
        <w:rPr>
          <w:rStyle w:val="StyleUnderline"/>
        </w:rPr>
        <w:t xml:space="preserve"> this existential </w:t>
      </w:r>
      <w:r w:rsidRPr="00832ACD">
        <w:rPr>
          <w:rStyle w:val="StyleUnderline"/>
          <w:highlight w:val="cyan"/>
        </w:rPr>
        <w:t>risk</w:t>
      </w:r>
      <w:r w:rsidRPr="00601958">
        <w:rPr>
          <w:sz w:val="16"/>
        </w:rPr>
        <w:t>.</w:t>
      </w:r>
    </w:p>
    <w:p w14:paraId="28154AAC" w14:textId="77777777" w:rsidR="00B61D2C" w:rsidRDefault="00B61D2C" w:rsidP="00B61D2C">
      <w:pPr>
        <w:rPr>
          <w:sz w:val="16"/>
        </w:rPr>
      </w:pPr>
      <w:r w:rsidRPr="00601958">
        <w:rPr>
          <w:sz w:val="16"/>
        </w:rPr>
        <w:t xml:space="preserve">This “time of perils” has profound implications. For instance, those alive today who care about preserving the long-term future of humanity may have extraordinary altruistic leverage. By working to reduce existential risk now (increasing the resources dedicated to safety), they can reduce the area under the “hump” of the hazard rate δ. This in turn increases M∞, unlocking tremendous value. Moreover, </w:t>
      </w:r>
      <w:r w:rsidRPr="00601958">
        <w:rPr>
          <w:rStyle w:val="StyleUnderline"/>
        </w:rPr>
        <w:t xml:space="preserve">since so </w:t>
      </w:r>
      <w:r w:rsidRPr="00601958">
        <w:rPr>
          <w:rStyle w:val="Emphasis"/>
        </w:rPr>
        <w:t>few resources</w:t>
      </w:r>
      <w:r w:rsidRPr="00601958">
        <w:rPr>
          <w:rStyle w:val="StyleUnderline"/>
        </w:rPr>
        <w:t xml:space="preserve"> are dedicated to safety</w:t>
      </w:r>
      <w:r w:rsidRPr="00601958">
        <w:rPr>
          <w:sz w:val="16"/>
        </w:rPr>
        <w:t xml:space="preserve"> at the moment, </w:t>
      </w:r>
      <w:r w:rsidRPr="00601958">
        <w:rPr>
          <w:rStyle w:val="StyleUnderline"/>
        </w:rPr>
        <w:t>there are</w:t>
      </w:r>
      <w:r w:rsidRPr="00601958">
        <w:rPr>
          <w:sz w:val="16"/>
        </w:rPr>
        <w:t xml:space="preserve"> likely </w:t>
      </w:r>
      <w:r w:rsidRPr="00601958">
        <w:rPr>
          <w:rStyle w:val="Emphasis"/>
        </w:rPr>
        <w:t>very high</w:t>
      </w:r>
      <w:r w:rsidRPr="00601958">
        <w:rPr>
          <w:rStyle w:val="StyleUnderline"/>
        </w:rPr>
        <w:t xml:space="preserve"> marginal value opportunities available to work on safety</w:t>
      </w:r>
      <w:r w:rsidRPr="00601958">
        <w:rPr>
          <w:sz w:val="16"/>
        </w:rPr>
        <w:t>. This is a unique situation. Suppose existential risk did not decline to zero exponentially: then M∞ = 0 regardless—the existential risk curve would never bend—so reducing risk now would not change the probability of a long and flourishing future of humanity. And if existential risk did not initially increase, it would never be such a substantial challenge and there wouldn’t be such high marginal value opportunities to work on reducing it.</w:t>
      </w:r>
    </w:p>
    <w:p w14:paraId="6F3F0909" w14:textId="44841C00" w:rsidR="007B24A6" w:rsidRPr="007B24A6" w:rsidRDefault="007B24A6" w:rsidP="000B0449">
      <w:pPr>
        <w:pStyle w:val="Heading3"/>
      </w:pPr>
    </w:p>
    <w:sectPr w:rsidR="007B24A6" w:rsidRPr="007B24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7B24A6"/>
    <w:rsid w:val="000139A3"/>
    <w:rsid w:val="000B0449"/>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722B6"/>
    <w:rsid w:val="007A2226"/>
    <w:rsid w:val="007B24A6"/>
    <w:rsid w:val="007F5B66"/>
    <w:rsid w:val="00823A1C"/>
    <w:rsid w:val="00845B9D"/>
    <w:rsid w:val="00860984"/>
    <w:rsid w:val="00881687"/>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61D2C"/>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7531F"/>
    <w:rsid w:val="00EC7DC4"/>
    <w:rsid w:val="00ED30CF"/>
    <w:rsid w:val="00F176EF"/>
    <w:rsid w:val="00F45E10"/>
    <w:rsid w:val="00F6364A"/>
    <w:rsid w:val="00F8160B"/>
    <w:rsid w:val="00F9113A"/>
    <w:rsid w:val="00FB0BB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EA9FA"/>
  <w15:chartTrackingRefBased/>
  <w15:docId w15:val="{C2E7C19A-BCF0-4495-9B0C-CC0B8774D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B24A6"/>
    <w:rPr>
      <w:rFonts w:ascii="Calibri" w:hAnsi="Calibri"/>
    </w:rPr>
  </w:style>
  <w:style w:type="paragraph" w:styleId="Heading1">
    <w:name w:val="heading 1"/>
    <w:aliases w:val="Pocket"/>
    <w:basedOn w:val="Normal"/>
    <w:next w:val="Normal"/>
    <w:link w:val="Heading1Char"/>
    <w:qFormat/>
    <w:rsid w:val="007B24A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B24A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7B24A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1111,ta,No Spacing112,No Spacing1121,T,t,Tag1,small space,Ta"/>
    <w:basedOn w:val="Normal"/>
    <w:next w:val="Normal"/>
    <w:link w:val="Heading4Char"/>
    <w:uiPriority w:val="3"/>
    <w:unhideWhenUsed/>
    <w:qFormat/>
    <w:rsid w:val="007B24A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B24A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24A6"/>
  </w:style>
  <w:style w:type="character" w:customStyle="1" w:styleId="Heading1Char">
    <w:name w:val="Heading 1 Char"/>
    <w:aliases w:val="Pocket Char"/>
    <w:basedOn w:val="DefaultParagraphFont"/>
    <w:link w:val="Heading1"/>
    <w:rsid w:val="007B24A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B24A6"/>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7B24A6"/>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T Char"/>
    <w:basedOn w:val="DefaultParagraphFont"/>
    <w:link w:val="Heading4"/>
    <w:uiPriority w:val="3"/>
    <w:rsid w:val="007B24A6"/>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Box,Style1,Debate,B1,s"/>
    <w:basedOn w:val="DefaultParagraphFont"/>
    <w:link w:val="textbold"/>
    <w:uiPriority w:val="7"/>
    <w:qFormat/>
    <w:rsid w:val="007B24A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B24A6"/>
    <w:rPr>
      <w:b/>
      <w:bCs/>
      <w:sz w:val="26"/>
      <w:u w:val="none"/>
    </w:rPr>
  </w:style>
  <w:style w:type="character" w:customStyle="1" w:styleId="StyleUnderline">
    <w:name w:val="Style Underline"/>
    <w:aliases w:val="Underline,Style Bold Underline,Intense Emphasis1,Style,apple-style-span + 6 pt,Bold,Kern at 16 pt,Intense Emphasis11,Body text + 8.5 pt,Body text + 10 pt,Body text + 9.5 pt,Body text + Microsoft Sans Serif,9.5 pt,Intense Emphasis2,c,ci,B"/>
    <w:basedOn w:val="DefaultParagraphFont"/>
    <w:uiPriority w:val="6"/>
    <w:qFormat/>
    <w:rsid w:val="007B24A6"/>
    <w:rPr>
      <w:b w:val="0"/>
      <w:sz w:val="22"/>
      <w:u w:val="single"/>
    </w:rPr>
  </w:style>
  <w:style w:type="character" w:styleId="Hyperlink">
    <w:name w:val="Hyperlink"/>
    <w:aliases w:val="heading 1 (block title),Important,Read,Card Text,Internet Link,Analytic Text,Internet link,Block Char1,No Underline Char1,Text 7 Char1,Tags v 2 Char1,Heading 3 Char1,Char Char Char Char Char Char Char Char1,Heading 3 Char Char Char1,C,TAG "/>
    <w:basedOn w:val="DefaultParagraphFont"/>
    <w:link w:val="Card"/>
    <w:uiPriority w:val="99"/>
    <w:unhideWhenUsed/>
    <w:rsid w:val="007B24A6"/>
    <w:rPr>
      <w:color w:val="auto"/>
      <w:u w:val="none"/>
    </w:rPr>
  </w:style>
  <w:style w:type="character" w:styleId="FollowedHyperlink">
    <w:name w:val="FollowedHyperlink"/>
    <w:basedOn w:val="DefaultParagraphFont"/>
    <w:uiPriority w:val="99"/>
    <w:semiHidden/>
    <w:unhideWhenUsed/>
    <w:rsid w:val="007B24A6"/>
    <w:rPr>
      <w:color w:val="auto"/>
      <w:u w:val="none"/>
    </w:rPr>
  </w:style>
  <w:style w:type="paragraph" w:customStyle="1" w:styleId="Card">
    <w:name w:val="Card"/>
    <w:aliases w:val="No Spacing31,No Spacing22,No Spacing3,tag,Tag and Cite,nonunderlined,Dont use,Very Small Text,No Spacing111112,No Spacing41,Note Level 2,No Spacing5,Small Text,Tag and Ci,No Spacing11211,No Spacing23,card,Tags,Medium Grid 21,tags,No Spacing111111"/>
    <w:basedOn w:val="Heading1"/>
    <w:link w:val="Hyperlink"/>
    <w:autoRedefine/>
    <w:uiPriority w:val="99"/>
    <w:qFormat/>
    <w:rsid w:val="000B0449"/>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0B0449"/>
    <w:pPr>
      <w:ind w:left="720"/>
      <w:jc w:val="both"/>
    </w:pPr>
    <w:rPr>
      <w:b/>
      <w:iCs/>
      <w:u w:val="single"/>
    </w:rPr>
  </w:style>
  <w:style w:type="paragraph" w:styleId="NoSpacing">
    <w:name w:val="No Spacing"/>
    <w:aliases w:val="Card Format,Note Level 21,ClearFormatting,DDI Tag,Tag Title,No Spacing51,CD - Cite,No Spacing6,No Spacing7,Clear,No Spacing8,Dont u,No Spacing311"/>
    <w:basedOn w:val="Heading1"/>
    <w:autoRedefine/>
    <w:uiPriority w:val="99"/>
    <w:qFormat/>
    <w:rsid w:val="000B044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an-shapiro.com/baudrillard-and-trump-simulation-and-object-orientation-not-true-and-false-by-alan-n-shapir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s://institute.global/policy/should-tech-make-us-optimistic-about-climate-chang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egis.la.gov/legis/Glossary.aspx" TargetMode="External"/><Relationship Id="rId11" Type="http://schemas.openxmlformats.org/officeDocument/2006/relationships/hyperlink" Target="https://blogs.worldbank.org/developmenttalk/dematerialization-degrowth-and-climate-change-agenda" TargetMode="External"/><Relationship Id="rId5" Type="http://schemas.openxmlformats.org/officeDocument/2006/relationships/webSettings" Target="webSettings.xml"/><Relationship Id="rId10" Type="http://schemas.openxmlformats.org/officeDocument/2006/relationships/hyperlink" Target="https://www.wired.com/story/opinion-why-degrowth-is-the-worst-idea-on-the-planet/" TargetMode="External"/><Relationship Id="rId4" Type="http://schemas.openxmlformats.org/officeDocument/2006/relationships/settings" Target="settings.xml"/><Relationship Id="rId9" Type="http://schemas.openxmlformats.org/officeDocument/2006/relationships/hyperlink" Target="https://www.weforum.org/agenda/2018/01/5-reasons-start-talking-existential-risks-extinction-moriori/"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adag\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56</TotalTime>
  <Pages>1</Pages>
  <Words>14484</Words>
  <Characters>82560</Characters>
  <Application>Microsoft Office Word</Application>
  <DocSecurity>0</DocSecurity>
  <Lines>688</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Sripad Yadagiri</dc:creator>
  <cp:keywords>5.1.1</cp:keywords>
  <dc:description/>
  <cp:lastModifiedBy>Sripad Yadagiri</cp:lastModifiedBy>
  <cp:revision>2</cp:revision>
  <dcterms:created xsi:type="dcterms:W3CDTF">2022-01-15T21:12:00Z</dcterms:created>
  <dcterms:modified xsi:type="dcterms:W3CDTF">2022-01-15T22:33:00Z</dcterms:modified>
</cp:coreProperties>
</file>