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3AFA1" w14:textId="3509A7BC" w:rsidR="00A95652" w:rsidRDefault="00E254B4" w:rsidP="00E254B4">
      <w:pPr>
        <w:pStyle w:val="Heading1"/>
      </w:pPr>
      <w:r>
        <w:t xml:space="preserve">1NC – TFA State – r1 </w:t>
      </w:r>
    </w:p>
    <w:p w14:paraId="4E74A599" w14:textId="5B5BA4C8" w:rsidR="00E254B4" w:rsidRDefault="00E254B4" w:rsidP="00E254B4">
      <w:pPr>
        <w:pStyle w:val="Heading2"/>
      </w:pPr>
      <w:r>
        <w:t>K</w:t>
      </w:r>
    </w:p>
    <w:p w14:paraId="309C9DDF" w14:textId="002B906F" w:rsidR="00CD05D0" w:rsidRPr="00CD05D0" w:rsidRDefault="00CD05D0" w:rsidP="00CD05D0">
      <w:pPr>
        <w:pStyle w:val="Heading4"/>
        <w:rPr>
          <w:rStyle w:val="StyleUnderline"/>
          <w:rFonts w:ascii="Verdana" w:hAnsi="Verdana"/>
          <w:u w:val="none"/>
        </w:rPr>
      </w:pPr>
      <w:r>
        <w:rPr>
          <w:rStyle w:val="StyleUnderline"/>
          <w:rFonts w:ascii="Verdana" w:hAnsi="Verdana"/>
          <w:u w:val="none"/>
        </w:rPr>
        <w:t xml:space="preserve">The </w:t>
      </w:r>
      <w:proofErr w:type="spellStart"/>
      <w:r>
        <w:rPr>
          <w:rStyle w:val="StyleUnderline"/>
          <w:rFonts w:ascii="Verdana" w:hAnsi="Verdana"/>
          <w:u w:val="none"/>
        </w:rPr>
        <w:t>aff</w:t>
      </w:r>
      <w:proofErr w:type="spellEnd"/>
      <w:r>
        <w:rPr>
          <w:rStyle w:val="StyleUnderline"/>
          <w:rFonts w:ascii="Verdana" w:hAnsi="Verdana"/>
          <w:u w:val="none"/>
        </w:rPr>
        <w:t xml:space="preserve"> is simply newspeak – the impossibility of communication and information </w:t>
      </w:r>
      <w:proofErr w:type="spellStart"/>
      <w:r>
        <w:rPr>
          <w:rStyle w:val="StyleUnderline"/>
          <w:rFonts w:ascii="Verdana" w:hAnsi="Verdana"/>
          <w:u w:val="none"/>
        </w:rPr>
        <w:t>disseminaton</w:t>
      </w:r>
      <w:proofErr w:type="spellEnd"/>
      <w:r>
        <w:rPr>
          <w:rStyle w:val="StyleUnderline"/>
          <w:rFonts w:ascii="Verdana" w:hAnsi="Verdana"/>
          <w:u w:val="none"/>
        </w:rPr>
        <w:t xml:space="preserve"> actively intensify the violence of the will to transparency</w:t>
      </w:r>
    </w:p>
    <w:p w14:paraId="0361301C" w14:textId="77777777" w:rsidR="00CD05D0" w:rsidRPr="00E254B4" w:rsidRDefault="00CD05D0" w:rsidP="00CD05D0">
      <w:r>
        <w:rPr>
          <w:rStyle w:val="Style13ptBold"/>
        </w:rPr>
        <w:t xml:space="preserve">Shapiro 17 </w:t>
      </w:r>
      <w:r w:rsidRPr="00E254B4">
        <w:t xml:space="preserve">[Alan N, Professor in Transdisciplinary design at </w:t>
      </w:r>
      <w:proofErr w:type="spellStart"/>
      <w:r w:rsidRPr="00E254B4">
        <w:t>Folkwang</w:t>
      </w:r>
      <w:proofErr w:type="spellEnd"/>
      <w:r w:rsidRPr="00E254B4">
        <w:t>, 2-19-2017, http://www.alan-shapiro.com/more-on-baudrillard-and-trump-by-alan-n-shapiro/]//sripad</w:t>
      </w:r>
    </w:p>
    <w:p w14:paraId="427F4936" w14:textId="77777777" w:rsidR="00CD05D0" w:rsidRPr="00E254B4" w:rsidRDefault="00CD05D0" w:rsidP="00CD05D0">
      <w:pPr>
        <w:rPr>
          <w:sz w:val="16"/>
        </w:rPr>
      </w:pPr>
      <w:r w:rsidRPr="00E254B4">
        <w:rPr>
          <w:sz w:val="16"/>
        </w:rPr>
        <w:t xml:space="preserve">Should we be content with the media theory of Orwell or with the media theory of Baudrillard, or do we need a new media theory? </w:t>
      </w:r>
      <w:r w:rsidRPr="00CD05D0">
        <w:rPr>
          <w:b/>
          <w:bCs/>
          <w:highlight w:val="cyan"/>
          <w:u w:val="single"/>
        </w:rPr>
        <w:t xml:space="preserve">Trump makes statements which are not true, but </w:t>
      </w:r>
      <w:r w:rsidRPr="001D1D72">
        <w:rPr>
          <w:b/>
          <w:bCs/>
          <w:u w:val="single"/>
        </w:rPr>
        <w:t xml:space="preserve">which </w:t>
      </w:r>
      <w:r w:rsidRPr="00CD05D0">
        <w:rPr>
          <w:b/>
          <w:bCs/>
          <w:highlight w:val="cyan"/>
          <w:u w:val="single"/>
        </w:rPr>
        <w:t xml:space="preserve">he claims to be </w:t>
      </w:r>
      <w:r w:rsidRPr="001D1D72">
        <w:rPr>
          <w:b/>
          <w:bCs/>
          <w:u w:val="single"/>
        </w:rPr>
        <w:t>true</w:t>
      </w:r>
      <w:r w:rsidRPr="00E254B4">
        <w:rPr>
          <w:sz w:val="16"/>
        </w:rPr>
        <w:t xml:space="preserve">. His inauguration crowd on January 20th, </w:t>
      </w:r>
      <w:proofErr w:type="gramStart"/>
      <w:r w:rsidRPr="00E254B4">
        <w:rPr>
          <w:sz w:val="16"/>
        </w:rPr>
        <w:t>2017</w:t>
      </w:r>
      <w:proofErr w:type="gramEnd"/>
      <w:r w:rsidRPr="00E254B4">
        <w:rPr>
          <w:sz w:val="16"/>
        </w:rPr>
        <w:t xml:space="preserve"> was huge, he says. Millions of people voted illegally in the presidential election, especially in California and New Hampshire, he declares. President Obama was born in Kenya, not Hawaii, Trump states. Obama wanted to allow a quarter of a million Syrian refugees into America, says Trump. Thousands of Muslims in New Jersey celebrated on the night of the September 11th, </w:t>
      </w:r>
      <w:proofErr w:type="gramStart"/>
      <w:r w:rsidRPr="00E254B4">
        <w:rPr>
          <w:sz w:val="16"/>
        </w:rPr>
        <w:t>2001</w:t>
      </w:r>
      <w:proofErr w:type="gramEnd"/>
      <w:r w:rsidRPr="00E254B4">
        <w:rPr>
          <w:sz w:val="16"/>
        </w:rPr>
        <w:t xml:space="preserve"> attack, so it goes. Trump believes what he believes. </w:t>
      </w:r>
      <w:r w:rsidRPr="00E254B4">
        <w:rPr>
          <w:u w:val="single"/>
        </w:rPr>
        <w:t>What he says carries much weight because he is Trump. The argument put forward by the White House press secretary Spicer to support “</w:t>
      </w:r>
      <w:r w:rsidRPr="00CD05D0">
        <w:rPr>
          <w:highlight w:val="cyan"/>
          <w:u w:val="single"/>
        </w:rPr>
        <w:t>the truth” of what Trump believes is that tens of millions of people believe him</w:t>
      </w:r>
      <w:r w:rsidRPr="00E254B4">
        <w:rPr>
          <w:u w:val="single"/>
        </w:rPr>
        <w:t xml:space="preserve">. He believes in </w:t>
      </w:r>
      <w:proofErr w:type="gramStart"/>
      <w:r w:rsidRPr="00E254B4">
        <w:rPr>
          <w:u w:val="single"/>
        </w:rPr>
        <w:t>them</w:t>
      </w:r>
      <w:proofErr w:type="gramEnd"/>
      <w:r w:rsidRPr="00E254B4">
        <w:rPr>
          <w:u w:val="single"/>
        </w:rPr>
        <w:t xml:space="preserve"> and they believe in him. </w:t>
      </w:r>
      <w:r w:rsidRPr="00CD05D0">
        <w:rPr>
          <w:highlight w:val="cyan"/>
          <w:u w:val="single"/>
        </w:rPr>
        <w:t>A populist-democratic God</w:t>
      </w:r>
      <w:r w:rsidRPr="00CD05D0">
        <w:rPr>
          <w:sz w:val="16"/>
          <w:highlight w:val="cyan"/>
        </w:rPr>
        <w:t>.</w:t>
      </w:r>
    </w:p>
    <w:p w14:paraId="28286872" w14:textId="77777777" w:rsidR="00CD05D0" w:rsidRPr="00E254B4" w:rsidRDefault="00CD05D0" w:rsidP="00CD05D0">
      <w:pPr>
        <w:rPr>
          <w:sz w:val="16"/>
        </w:rPr>
      </w:pPr>
      <w:r w:rsidRPr="00E254B4">
        <w:rPr>
          <w:sz w:val="16"/>
        </w:rPr>
        <w:t xml:space="preserve">On the other side of the equation, Trump is hard at work to delegitimize the liberal </w:t>
      </w:r>
      <w:r w:rsidRPr="001D1D72">
        <w:rPr>
          <w:sz w:val="16"/>
        </w:rPr>
        <w:t xml:space="preserve">news media (like CNN, the New York Times, and the Washington Post), </w:t>
      </w:r>
      <w:r w:rsidRPr="001D1D72">
        <w:rPr>
          <w:u w:val="single"/>
        </w:rPr>
        <w:t>to undermine their authority, to get them identified in the hearts and minds of his supporters as being the purveyors of “fake news.” This strategy is the equivalent of that practiced by the far right in Germany which refers to the liberal media as the</w:t>
      </w:r>
      <w:r w:rsidRPr="001D1D72">
        <w:rPr>
          <w:sz w:val="16"/>
        </w:rPr>
        <w:t xml:space="preserve"> “</w:t>
      </w:r>
      <w:proofErr w:type="spellStart"/>
      <w:r w:rsidRPr="001D1D72">
        <w:rPr>
          <w:sz w:val="16"/>
        </w:rPr>
        <w:t>Lügenpresse</w:t>
      </w:r>
      <w:proofErr w:type="spellEnd"/>
      <w:r w:rsidRPr="001D1D72">
        <w:rPr>
          <w:sz w:val="16"/>
        </w:rPr>
        <w:t>” (“</w:t>
      </w:r>
      <w:r w:rsidRPr="001D1D72">
        <w:rPr>
          <w:u w:val="single"/>
        </w:rPr>
        <w:t>lying press</w:t>
      </w:r>
      <w:r w:rsidRPr="001D1D72">
        <w:rPr>
          <w:sz w:val="16"/>
        </w:rPr>
        <w:t>”). Congressman Lamar Smith of Texas, the</w:t>
      </w:r>
      <w:r w:rsidRPr="00E254B4">
        <w:rPr>
          <w:sz w:val="16"/>
        </w:rPr>
        <w:t xml:space="preserve"> chairman of the House Science, Space and Technology Committee and a fervent Trump supporter, recently advised his fellow citizens: “Better to get your news directly from the President, in fact it might be the only way to get the unvarnished truth.” </w:t>
      </w:r>
      <w:r w:rsidRPr="00CD05D0">
        <w:rPr>
          <w:b/>
          <w:bCs/>
          <w:highlight w:val="cyan"/>
          <w:u w:val="single"/>
        </w:rPr>
        <w:t>There is no reason to search independently for verification</w:t>
      </w:r>
      <w:r w:rsidRPr="00E254B4">
        <w:rPr>
          <w:b/>
          <w:bCs/>
          <w:u w:val="single"/>
        </w:rPr>
        <w:t xml:space="preserve"> of assertions </w:t>
      </w:r>
      <w:r w:rsidRPr="00CD05D0">
        <w:rPr>
          <w:b/>
          <w:bCs/>
          <w:highlight w:val="cyan"/>
          <w:u w:val="single"/>
        </w:rPr>
        <w:t>anymore</w:t>
      </w:r>
      <w:r w:rsidRPr="00E254B4">
        <w:rPr>
          <w:b/>
          <w:bCs/>
          <w:u w:val="single"/>
        </w:rPr>
        <w:t xml:space="preserve">, for the </w:t>
      </w:r>
      <w:proofErr w:type="spellStart"/>
      <w:r w:rsidRPr="00E254B4">
        <w:rPr>
          <w:b/>
          <w:bCs/>
          <w:u w:val="single"/>
        </w:rPr>
        <w:t>signifieds</w:t>
      </w:r>
      <w:proofErr w:type="spellEnd"/>
      <w:r w:rsidRPr="00E254B4">
        <w:rPr>
          <w:b/>
          <w:bCs/>
          <w:u w:val="single"/>
        </w:rPr>
        <w:t xml:space="preserve"> of the signifiers which are words. </w:t>
      </w:r>
      <w:r w:rsidRPr="00CD05D0">
        <w:rPr>
          <w:b/>
          <w:bCs/>
          <w:highlight w:val="cyan"/>
          <w:u w:val="single"/>
        </w:rPr>
        <w:t>You do not need to trouble yourself anymore with examination of the relationship between words and their meaning</w:t>
      </w:r>
      <w:r w:rsidRPr="00E254B4">
        <w:rPr>
          <w:sz w:val="16"/>
        </w:rPr>
        <w:t>.</w:t>
      </w:r>
    </w:p>
    <w:p w14:paraId="313BB05C" w14:textId="77777777" w:rsidR="00CD05D0" w:rsidRPr="00E254B4" w:rsidRDefault="00CD05D0" w:rsidP="00CD05D0">
      <w:r w:rsidRPr="00E254B4">
        <w:t xml:space="preserve">So this is Orwell’s 1984. Two plus two equals five. Why? Because the great leader, the dictator, the totalitarian government, says that it is. </w:t>
      </w:r>
      <w:r w:rsidRPr="00CD05D0">
        <w:rPr>
          <w:b/>
          <w:bCs/>
          <w:highlight w:val="cyan"/>
          <w:u w:val="single"/>
        </w:rPr>
        <w:t xml:space="preserve">When all information and knowledge is controlled by a Power which seeks to unify </w:t>
      </w:r>
      <w:r w:rsidRPr="001D1D72">
        <w:rPr>
          <w:b/>
          <w:bCs/>
          <w:u w:val="single"/>
        </w:rPr>
        <w:t xml:space="preserve">and therefore negate </w:t>
      </w:r>
      <w:r w:rsidRPr="00CD05D0">
        <w:rPr>
          <w:b/>
          <w:bCs/>
          <w:highlight w:val="cyan"/>
          <w:u w:val="single"/>
        </w:rPr>
        <w:t xml:space="preserve">all views of reality, </w:t>
      </w:r>
      <w:r w:rsidRPr="001D1D72">
        <w:rPr>
          <w:b/>
          <w:bCs/>
          <w:u w:val="single"/>
        </w:rPr>
        <w:t xml:space="preserve">the transmission and circulation of ideas becomes a social act par excellence, </w:t>
      </w:r>
      <w:r w:rsidRPr="00CD05D0">
        <w:rPr>
          <w:b/>
          <w:bCs/>
          <w:highlight w:val="cyan"/>
          <w:u w:val="single"/>
        </w:rPr>
        <w:t>the effort of an individual to link herself to others through mutual recognition of freedom</w:t>
      </w:r>
      <w:r w:rsidRPr="00E254B4">
        <w:t>. The enemy of Winston Smith (the protagonist of 1984) is the synthetic manufacture of books and literature of all sorts carried out in the obscure offices of the Ministry of Truth. Winston’s intellectual obsession is the Party’s erasure of the past and rewriting of history. But the Party cannot determine everything. The recollection by one man of something different, something not accounted for in the official version of the facts, already signifies the recovery of coherence and the genesis of a political challenge.</w:t>
      </w:r>
    </w:p>
    <w:p w14:paraId="59E9962F" w14:textId="77777777" w:rsidR="00CD05D0" w:rsidRPr="00E254B4" w:rsidRDefault="00CD05D0" w:rsidP="00CD05D0">
      <w:r w:rsidRPr="00E254B4">
        <w:t xml:space="preserve">The Ministry of Truth, disseminating information, </w:t>
      </w:r>
      <w:proofErr w:type="gramStart"/>
      <w:r w:rsidRPr="00E254B4">
        <w:t>instruction</w:t>
      </w:r>
      <w:proofErr w:type="gramEnd"/>
      <w:r w:rsidRPr="00E254B4">
        <w:t xml:space="preserve"> and entertainment, reaching into all domains of social and everyday life… the superintendence of work norms, evening recreations, the rationalization of activities through bureaucratic administration… </w:t>
      </w:r>
      <w:r w:rsidRPr="001D1D72">
        <w:rPr>
          <w:b/>
          <w:bCs/>
          <w:highlight w:val="cyan"/>
          <w:u w:val="single"/>
        </w:rPr>
        <w:t>Newspeak: the fabricated anti-language</w:t>
      </w:r>
      <w:r w:rsidRPr="00410C6D">
        <w:rPr>
          <w:b/>
          <w:bCs/>
          <w:u w:val="single"/>
        </w:rPr>
        <w:t xml:space="preserve">, an explicit design </w:t>
      </w:r>
      <w:r w:rsidRPr="001D1D72">
        <w:rPr>
          <w:b/>
          <w:bCs/>
          <w:highlight w:val="cyan"/>
          <w:u w:val="single"/>
        </w:rPr>
        <w:t>accomplished through the simple elimination of words</w:t>
      </w:r>
      <w:r w:rsidRPr="00410C6D">
        <w:rPr>
          <w:b/>
          <w:bCs/>
          <w:u w:val="single"/>
        </w:rPr>
        <w:t>. Not formal and legal restrictions on freedom of expression, but the restriction of the cultural and linguistic fields… “</w:t>
      </w:r>
      <w:r w:rsidRPr="001D1D72">
        <w:rPr>
          <w:b/>
          <w:bCs/>
          <w:highlight w:val="cyan"/>
          <w:u w:val="single"/>
        </w:rPr>
        <w:t>Heretical thought will be literally unthinkable, as least so far as thought is dependent on words</w:t>
      </w:r>
      <w:r w:rsidRPr="00410C6D">
        <w:rPr>
          <w:b/>
          <w:bCs/>
          <w:u w:val="single"/>
        </w:rPr>
        <w:t>.</w:t>
      </w:r>
      <w:r w:rsidRPr="00E254B4">
        <w:t>” (1984) Speech will be reduced to a sound best described by the Newspeak word “</w:t>
      </w:r>
      <w:proofErr w:type="spellStart"/>
      <w:r w:rsidRPr="00E254B4">
        <w:t>duckspeak</w:t>
      </w:r>
      <w:proofErr w:type="spellEnd"/>
      <w:r w:rsidRPr="00E254B4">
        <w:t>”: an emission not so much of the brain but of the larynx, “a noise uttered in unconsciousness, like the quacking of a duck.”</w:t>
      </w:r>
    </w:p>
    <w:p w14:paraId="71335DF7" w14:textId="77777777" w:rsidR="00CD05D0" w:rsidRPr="00E254B4" w:rsidRDefault="00CD05D0" w:rsidP="00CD05D0">
      <w:r w:rsidRPr="00E254B4">
        <w:t xml:space="preserve">Orwell’s fiction describes the system which Trump would like to implement. Baudrillard’s theory </w:t>
      </w:r>
      <w:proofErr w:type="gramStart"/>
      <w:r w:rsidRPr="00E254B4">
        <w:t>offers an explanation of</w:t>
      </w:r>
      <w:proofErr w:type="gramEnd"/>
      <w:r w:rsidRPr="00E254B4">
        <w:t xml:space="preserve"> how we arrived at this stage. But are there not useful ideas beyond these two media theory paradigms? Is a new media theory possible and what would it say? We can glimpse the beginnings of this new theory in Baudrillard’s concept of “the fourth order of simulacra.”</w:t>
      </w:r>
    </w:p>
    <w:p w14:paraId="5AA8C537" w14:textId="77777777" w:rsidR="00CD05D0" w:rsidRPr="00E254B4" w:rsidRDefault="00CD05D0" w:rsidP="00CD05D0">
      <w:r w:rsidRPr="00E254B4">
        <w:t xml:space="preserve">What does Donald Trump mean “when he says words,” asked Zachary Wolf, CNN politics </w:t>
      </w:r>
      <w:proofErr w:type="gramStart"/>
      <w:r w:rsidRPr="00E254B4">
        <w:t>editor.</w:t>
      </w:r>
      <w:proofErr w:type="gramEnd"/>
      <w:r w:rsidRPr="00E254B4">
        <w:t xml:space="preserve"> What has the media culture as a whole done to the status of words?</w:t>
      </w:r>
    </w:p>
    <w:p w14:paraId="17A2ABD2" w14:textId="77777777" w:rsidR="00CD05D0" w:rsidRPr="00E254B4" w:rsidRDefault="00CD05D0" w:rsidP="00CD05D0">
      <w:r w:rsidRPr="00410C6D">
        <w:rPr>
          <w:u w:val="single"/>
        </w:rPr>
        <w:t>Communication in the age of media virtuality has the property of viral metastasis</w:t>
      </w:r>
      <w:r w:rsidRPr="00E254B4">
        <w:t xml:space="preserve">. In the essay “After the Orgy” in the book The Transparency of Evil, </w:t>
      </w:r>
      <w:r w:rsidRPr="00410C6D">
        <w:rPr>
          <w:u w:val="single"/>
        </w:rPr>
        <w:t>Baudrillard writes of the “epidemic of simulation,” a networked mode of fractal or viral dispersal. Updating his famous theses of “the three orders of simulacra”</w:t>
      </w:r>
      <w:r w:rsidRPr="00E254B4">
        <w:t xml:space="preserve"> (in Symbolic Exchange and Death) and “the precession of simulacra” (in Simulacra and Simulation), </w:t>
      </w:r>
      <w:r w:rsidRPr="00410C6D">
        <w:rPr>
          <w:u w:val="single"/>
        </w:rPr>
        <w:t>Baudrillard seeks to introduce “a new particle into the microphysics of simulacra”</w:t>
      </w:r>
      <w:r w:rsidRPr="00E254B4">
        <w:t>:</w:t>
      </w:r>
    </w:p>
    <w:p w14:paraId="56A64CC9" w14:textId="77777777" w:rsidR="00CD05D0" w:rsidRPr="00E254B4" w:rsidRDefault="00CD05D0" w:rsidP="00CD05D0">
      <w:r w:rsidRPr="00410C6D">
        <w:rPr>
          <w:u w:val="single"/>
        </w:rPr>
        <w:t>The first of these stages had a natural referent</w:t>
      </w:r>
      <w:r w:rsidRPr="00E254B4">
        <w:t xml:space="preserve">, and value developed on the basis of a natural use of the world. </w:t>
      </w:r>
      <w:r w:rsidRPr="00CD05D0">
        <w:rPr>
          <w:u w:val="single"/>
        </w:rPr>
        <w:t xml:space="preserve">The second was founded on a </w:t>
      </w:r>
      <w:r w:rsidRPr="001D1D72">
        <w:rPr>
          <w:u w:val="single"/>
        </w:rPr>
        <w:t>general equivalence</w:t>
      </w:r>
      <w:r w:rsidRPr="001D1D72">
        <w:t xml:space="preserve">, and value developed by reference to a logic of the commodity. </w:t>
      </w:r>
      <w:r w:rsidRPr="001D1D72">
        <w:rPr>
          <w:u w:val="single"/>
        </w:rPr>
        <w:t>The third is governed by a code, and value develops here by reference to a set of models</w:t>
      </w:r>
      <w:r w:rsidRPr="001D1D72">
        <w:t xml:space="preserve">. </w:t>
      </w:r>
      <w:r w:rsidRPr="001D1D72">
        <w:rPr>
          <w:b/>
          <w:bCs/>
          <w:u w:val="single"/>
        </w:rPr>
        <w:t>At the fourth, the fractal (or viral, or radiant) stage of value, there is no point of reference at all, and value radiates in all directions</w:t>
      </w:r>
      <w:r w:rsidRPr="001D1D72">
        <w:t>… (Baudrillard, The Transparency of Evil)</w:t>
      </w:r>
    </w:p>
    <w:p w14:paraId="44DCAF62" w14:textId="77777777" w:rsidR="00CD05D0" w:rsidRPr="00E254B4" w:rsidRDefault="00CD05D0" w:rsidP="00CD05D0">
      <w:r w:rsidRPr="00E254B4">
        <w:t xml:space="preserve">This is the fractal or viral stage of fourth-order simulacra. In Baudrillard’s post-simulation </w:t>
      </w:r>
      <w:proofErr w:type="spellStart"/>
      <w:r w:rsidRPr="00E254B4">
        <w:t>epistème</w:t>
      </w:r>
      <w:proofErr w:type="spellEnd"/>
      <w:r w:rsidRPr="00E254B4">
        <w:t xml:space="preserve"> or “epidemic of simulation,” value – if that term is still appropriate – radiates in all directions in a cancerous metastasis. </w:t>
      </w:r>
      <w:r w:rsidRPr="001D1D72">
        <w:rPr>
          <w:b/>
          <w:bCs/>
          <w:highlight w:val="cyan"/>
          <w:u w:val="single"/>
        </w:rPr>
        <w:t>There is “no relationship between cause and effect, merely viral relationships between one effect and another.” All spheres of society pass into their free-floating, excessive, and ecstatic form</w:t>
      </w:r>
      <w:r w:rsidRPr="001D1D72">
        <w:rPr>
          <w:highlight w:val="cyan"/>
        </w:rPr>
        <w:t>.</w:t>
      </w:r>
    </w:p>
    <w:p w14:paraId="61411FD0" w14:textId="77777777" w:rsidR="00CD05D0" w:rsidRPr="00E254B4" w:rsidRDefault="00CD05D0" w:rsidP="00CD05D0">
      <w:r w:rsidRPr="00CD05D0">
        <w:rPr>
          <w:u w:val="single"/>
        </w:rPr>
        <w:t>The cross-contamination of societal spheres which Trump represents is that of the disappearance of the boundary between the discourses of the news media (or “politics”) and the operation of the first three orders of simulacra in the media culture in general</w:t>
      </w:r>
      <w:r w:rsidRPr="00E254B4">
        <w:t>. This phase was already partly attained by other presidents and prime ministers like Reagan and Berlusconi. With Trump we are experiencing a quantum leap.</w:t>
      </w:r>
    </w:p>
    <w:p w14:paraId="1A6E46E8" w14:textId="77777777" w:rsidR="00CD05D0" w:rsidRPr="00E254B4" w:rsidRDefault="00CD05D0" w:rsidP="00CD05D0">
      <w:r w:rsidRPr="00E254B4">
        <w:t xml:space="preserve">I do not think that the classical Western narratives of Marxism and psychoanalysis will be of much help to us, as a thinker like </w:t>
      </w:r>
      <w:proofErr w:type="spellStart"/>
      <w:r w:rsidRPr="00E254B4">
        <w:t>Slavoj</w:t>
      </w:r>
      <w:proofErr w:type="spellEnd"/>
      <w:r w:rsidRPr="00E254B4">
        <w:t xml:space="preserve"> Zizek would like. </w:t>
      </w:r>
      <w:r w:rsidRPr="001D1D72">
        <w:rPr>
          <w:b/>
          <w:bCs/>
          <w:highlight w:val="cyan"/>
          <w:u w:val="single"/>
        </w:rPr>
        <w:t>We need to creatively expand the horizons of our thinking. We need</w:t>
      </w:r>
      <w:r w:rsidRPr="00CD05D0">
        <w:rPr>
          <w:b/>
          <w:bCs/>
          <w:u w:val="single"/>
        </w:rPr>
        <w:t xml:space="preserve"> to help </w:t>
      </w:r>
      <w:r w:rsidRPr="001D1D72">
        <w:rPr>
          <w:b/>
          <w:bCs/>
          <w:highlight w:val="cyan"/>
          <w:u w:val="single"/>
        </w:rPr>
        <w:t>the next generation of media thinkers to emerge and to flourish, free from</w:t>
      </w:r>
      <w:r w:rsidRPr="00CD05D0">
        <w:rPr>
          <w:b/>
          <w:bCs/>
          <w:u w:val="single"/>
        </w:rPr>
        <w:t xml:space="preserve"> abstract wholesale </w:t>
      </w:r>
      <w:r w:rsidRPr="001D1D72">
        <w:rPr>
          <w:b/>
          <w:bCs/>
          <w:highlight w:val="cyan"/>
          <w:u w:val="single"/>
        </w:rPr>
        <w:t>rejections</w:t>
      </w:r>
      <w:r w:rsidRPr="00CD05D0">
        <w:rPr>
          <w:b/>
          <w:bCs/>
          <w:u w:val="single"/>
        </w:rPr>
        <w:t xml:space="preserve"> of capitalism, and free from grand psychological theories of “what truly motivates people.”</w:t>
      </w:r>
    </w:p>
    <w:p w14:paraId="13A2EBAE" w14:textId="77777777" w:rsidR="00CD05D0" w:rsidRPr="00E254B4" w:rsidRDefault="00CD05D0" w:rsidP="00CD05D0">
      <w:r w:rsidRPr="00E254B4">
        <w:t xml:space="preserve">If we adopt for a moment the perspective of the German idealist philosophical tradition which goes all the way back to the 18th century – such as Kant’s Critique of Pure Reason, his critiques of ontology and transcendental analytics; of psychology, </w:t>
      </w:r>
      <w:proofErr w:type="gramStart"/>
      <w:r w:rsidRPr="00E254B4">
        <w:t>cosmology</w:t>
      </w:r>
      <w:proofErr w:type="gramEnd"/>
      <w:r w:rsidRPr="00E254B4">
        <w:t xml:space="preserve"> and theology; then we might take the position that </w:t>
      </w:r>
      <w:r w:rsidRPr="00CD05D0">
        <w:rPr>
          <w:u w:val="single"/>
        </w:rPr>
        <w:t>so-called ‘reality’ was always a metaphysical notion, a naïve assumption</w:t>
      </w:r>
      <w:r w:rsidRPr="00E254B4">
        <w:t>. Thus the early Jean Baudrillard’s concept of hyper-reality – since it, in a way, derives from the idea of reality – is perhaps also naïve. Yet I believe that, in his later writings, Baudrillard goes beyond any trace of metaphysics in his emphases on radical autonomous objects, “impossible exchange”, quantum physics sociology, photography as the writing of light, and the self-parody or carnivalesque mode of simulation.</w:t>
      </w:r>
    </w:p>
    <w:p w14:paraId="6C382AEE" w14:textId="77777777" w:rsidR="00CD05D0" w:rsidRPr="00E254B4" w:rsidRDefault="00CD05D0" w:rsidP="00CD05D0">
      <w:r w:rsidRPr="00410C6D">
        <w:rPr>
          <w:u w:val="single"/>
        </w:rPr>
        <w:t>Science cannot really be about discovering “the true nature of reality</w:t>
      </w:r>
      <w:r w:rsidRPr="00E254B4">
        <w:t>,” as some scientists like to describe as being their mission. “</w:t>
      </w:r>
      <w:r w:rsidRPr="001D1D72">
        <w:rPr>
          <w:b/>
          <w:bCs/>
          <w:highlight w:val="cyan"/>
          <w:u w:val="single"/>
        </w:rPr>
        <w:t>Discovering the true nature of reality” would be a tautological statement, since it is science, in the current and still largely prevailing modernist paradigm, which generates the concept of “reality</w:t>
      </w:r>
      <w:r w:rsidRPr="00410C6D">
        <w:rPr>
          <w:b/>
          <w:bCs/>
          <w:u w:val="single"/>
        </w:rPr>
        <w:t>.</w:t>
      </w:r>
      <w:r w:rsidRPr="00E254B4">
        <w:t xml:space="preserve">” </w:t>
      </w:r>
      <w:r w:rsidRPr="00410C6D">
        <w:rPr>
          <w:u w:val="single"/>
        </w:rPr>
        <w:t>Science would be investigating its own projection</w:t>
      </w:r>
      <w:r w:rsidRPr="00E254B4">
        <w:t>. We cannot allow science to be based on a tautological self-contradictory first principle.</w:t>
      </w:r>
    </w:p>
    <w:p w14:paraId="3CA78873" w14:textId="3160C85E" w:rsidR="00E254B4" w:rsidRPr="003C49AC" w:rsidRDefault="00E254B4" w:rsidP="00E254B4">
      <w:pPr>
        <w:pStyle w:val="Heading4"/>
        <w:rPr>
          <w:rFonts w:ascii="Verdana" w:hAnsi="Verdana" w:cs="Calibri"/>
        </w:rPr>
      </w:pPr>
      <w:r>
        <w:rPr>
          <w:rFonts w:ascii="Verdana" w:hAnsi="Verdana" w:cs="Calibri"/>
        </w:rPr>
        <w:t>En</w:t>
      </w:r>
      <w:r w:rsidRPr="003C49AC">
        <w:rPr>
          <w:rFonts w:ascii="Verdana" w:hAnsi="Verdana" w:cs="Calibri"/>
        </w:rPr>
        <w:t xml:space="preserve">dless appeals to objectivity and evidence near and dear to the affirmative have lost all weight in the world of alternative facts and fake news – attempts to decipher the world through transparent metaphysics prove to not only be futile but also infinitely destructive as the quest to know everything merely reveals all that we can never know – meaning is contrary to its own </w:t>
      </w:r>
      <w:proofErr w:type="gramStart"/>
      <w:r w:rsidRPr="003C49AC">
        <w:rPr>
          <w:rFonts w:ascii="Verdana" w:hAnsi="Verdana" w:cs="Calibri"/>
        </w:rPr>
        <w:t>intent;</w:t>
      </w:r>
      <w:proofErr w:type="gramEnd"/>
      <w:r w:rsidRPr="003C49AC">
        <w:rPr>
          <w:rFonts w:ascii="Verdana" w:hAnsi="Verdana" w:cs="Calibri"/>
        </w:rPr>
        <w:t xml:space="preserve"> all information inevitable crumbles into the void of illusion</w:t>
      </w:r>
    </w:p>
    <w:p w14:paraId="022A71DB" w14:textId="77777777" w:rsidR="00E254B4" w:rsidRPr="003C49AC" w:rsidRDefault="00E254B4" w:rsidP="00E254B4">
      <w:pPr>
        <w:rPr>
          <w:rFonts w:ascii="Verdana" w:hAnsi="Verdana"/>
        </w:rPr>
      </w:pPr>
      <w:r w:rsidRPr="003C49AC">
        <w:rPr>
          <w:rStyle w:val="Style13ptBold"/>
          <w:rFonts w:ascii="Verdana" w:hAnsi="Verdana"/>
        </w:rPr>
        <w:t>Shapiro</w:t>
      </w:r>
      <w:r>
        <w:rPr>
          <w:rStyle w:val="Style13ptBold"/>
          <w:rFonts w:ascii="Verdana" w:hAnsi="Verdana"/>
        </w:rPr>
        <w:t xml:space="preserve"> </w:t>
      </w:r>
      <w:r w:rsidRPr="003C49AC">
        <w:rPr>
          <w:rStyle w:val="Style13ptBold"/>
          <w:rFonts w:ascii="Verdana" w:hAnsi="Verdana"/>
        </w:rPr>
        <w:t>17</w:t>
      </w:r>
      <w:r w:rsidRPr="003C49AC">
        <w:rPr>
          <w:rFonts w:ascii="Verdana" w:hAnsi="Verdana"/>
        </w:rPr>
        <w:t xml:space="preserve"> [Alan N, Professor in Transdisciplinary design at </w:t>
      </w:r>
      <w:proofErr w:type="spellStart"/>
      <w:r w:rsidRPr="003C49AC">
        <w:rPr>
          <w:rFonts w:ascii="Verdana" w:hAnsi="Verdana"/>
        </w:rPr>
        <w:t>Folkwang</w:t>
      </w:r>
      <w:proofErr w:type="spellEnd"/>
      <w:r w:rsidRPr="003C49AC">
        <w:rPr>
          <w:rFonts w:ascii="Verdana" w:hAnsi="Verdana"/>
        </w:rPr>
        <w:t>, 1/5, “</w:t>
      </w:r>
      <w:r w:rsidRPr="003C49AC">
        <w:rPr>
          <w:rFonts w:ascii="Verdana" w:hAnsi="Verdana"/>
          <w:i/>
        </w:rPr>
        <w:t>Baudrillard and Trump: Simulation and Object-Orientation, Not True and False,”</w:t>
      </w:r>
      <w:r w:rsidRPr="003C49AC">
        <w:rPr>
          <w:rFonts w:ascii="Verdana" w:hAnsi="Verdana"/>
        </w:rPr>
        <w:t xml:space="preserve"> http://www.alan-shapiro.com/baudrillard-and-trump-simulation-and-object-orientation-not-true-and-false-by-alan-n-shapiro/, //MW]</w:t>
      </w:r>
    </w:p>
    <w:p w14:paraId="315E9C60" w14:textId="2FCB1E51" w:rsidR="00E254B4" w:rsidRDefault="00E254B4" w:rsidP="00E254B4">
      <w:pPr>
        <w:rPr>
          <w:rStyle w:val="StyleUnderline"/>
          <w:rFonts w:ascii="Verdana" w:hAnsi="Verdana"/>
        </w:rPr>
      </w:pPr>
      <w:r w:rsidRPr="001D1D72">
        <w:rPr>
          <w:rStyle w:val="StyleUnderline"/>
          <w:rFonts w:ascii="Verdana" w:hAnsi="Verdana"/>
        </w:rPr>
        <w:t>I see an op-ed piece in yesterday’s Washington Post </w:t>
      </w:r>
      <w:r w:rsidRPr="001D1D72">
        <w:rPr>
          <w:rFonts w:ascii="Verdana" w:hAnsi="Verdana"/>
          <w:sz w:val="16"/>
        </w:rPr>
        <w:t xml:space="preserve">(January 2nd, 2017) by Greg Sargent. It is </w:t>
      </w:r>
      <w:r w:rsidRPr="001D1D72">
        <w:rPr>
          <w:rStyle w:val="StyleUnderline"/>
          <w:rFonts w:ascii="Verdana" w:hAnsi="Verdana"/>
        </w:rPr>
        <w:t>called “Yes, Donald Trump ‘</w:t>
      </w:r>
      <w:r w:rsidRPr="001D1D72">
        <w:rPr>
          <w:rStyle w:val="Emphasis"/>
          <w:rFonts w:ascii="Verdana" w:hAnsi="Verdana"/>
        </w:rPr>
        <w:t>lies</w:t>
      </w:r>
      <w:r w:rsidRPr="001D1D72">
        <w:rPr>
          <w:rStyle w:val="StyleUnderline"/>
          <w:rFonts w:ascii="Verdana" w:hAnsi="Verdana"/>
        </w:rPr>
        <w:t xml:space="preserve">.’ </w:t>
      </w:r>
      <w:r w:rsidRPr="001D1D72">
        <w:rPr>
          <w:rStyle w:val="Emphasis"/>
          <w:rFonts w:ascii="Verdana" w:hAnsi="Verdana"/>
        </w:rPr>
        <w:t>A lot</w:t>
      </w:r>
      <w:r w:rsidRPr="001D1D72">
        <w:rPr>
          <w:rStyle w:val="StyleUnderline"/>
          <w:rFonts w:ascii="Verdana" w:hAnsi="Verdana"/>
        </w:rPr>
        <w:t xml:space="preserve">. And news organizations should </w:t>
      </w:r>
      <w:r w:rsidRPr="001D1D72">
        <w:rPr>
          <w:rStyle w:val="Emphasis"/>
          <w:rFonts w:ascii="Verdana" w:hAnsi="Verdana"/>
        </w:rPr>
        <w:t>say so</w:t>
      </w:r>
      <w:r w:rsidRPr="001D1D72">
        <w:rPr>
          <w:rStyle w:val="StyleUnderline"/>
          <w:rFonts w:ascii="Verdana" w:hAnsi="Verdana"/>
        </w:rPr>
        <w:t xml:space="preserve">.” This article is typical of the </w:t>
      </w:r>
      <w:r w:rsidRPr="001D1D72">
        <w:rPr>
          <w:rStyle w:val="Emphasis"/>
          <w:rFonts w:ascii="Verdana" w:hAnsi="Verdana"/>
        </w:rPr>
        <w:t>entire approach</w:t>
      </w:r>
      <w:r w:rsidRPr="001D1D72">
        <w:rPr>
          <w:rStyle w:val="StyleUnderline"/>
          <w:rFonts w:ascii="Verdana" w:hAnsi="Verdana"/>
        </w:rPr>
        <w:t xml:space="preserve"> of the “</w:t>
      </w:r>
      <w:r w:rsidRPr="001D1D72">
        <w:rPr>
          <w:rStyle w:val="Emphasis"/>
          <w:rFonts w:ascii="Verdana" w:hAnsi="Verdana"/>
        </w:rPr>
        <w:t>liberal establishment</w:t>
      </w:r>
      <w:r w:rsidRPr="001D1D72">
        <w:rPr>
          <w:rStyle w:val="StyleUnderline"/>
          <w:rFonts w:ascii="Verdana" w:hAnsi="Verdana"/>
        </w:rPr>
        <w:t>” towards</w:t>
      </w:r>
      <w:r w:rsidRPr="003C49AC">
        <w:rPr>
          <w:rStyle w:val="StyleUnderline"/>
          <w:rFonts w:ascii="Verdana" w:hAnsi="Verdana"/>
        </w:rPr>
        <w:t xml:space="preserve"> Trump. </w:t>
      </w:r>
      <w:r w:rsidRPr="003C49AC">
        <w:rPr>
          <w:rStyle w:val="StyleUnderline"/>
          <w:rFonts w:ascii="Verdana" w:hAnsi="Verdana"/>
          <w:highlight w:val="cyan"/>
        </w:rPr>
        <w:t>During the election</w:t>
      </w:r>
      <w:r w:rsidRPr="003C49AC">
        <w:rPr>
          <w:rStyle w:val="StyleUnderline"/>
          <w:rFonts w:ascii="Verdana" w:hAnsi="Verdana"/>
        </w:rPr>
        <w:t xml:space="preserve"> campaign, </w:t>
      </w:r>
      <w:r w:rsidRPr="003C49AC">
        <w:rPr>
          <w:rStyle w:val="Emphasis"/>
          <w:rFonts w:ascii="Verdana" w:hAnsi="Verdana"/>
          <w:highlight w:val="cyan"/>
        </w:rPr>
        <w:t>journalists</w:t>
      </w:r>
      <w:r w:rsidRPr="003C49AC">
        <w:rPr>
          <w:rStyle w:val="StyleUnderline"/>
          <w:rFonts w:ascii="Verdana" w:hAnsi="Verdana"/>
          <w:highlight w:val="cyan"/>
        </w:rPr>
        <w:t xml:space="preserve"> </w:t>
      </w:r>
      <w:r w:rsidRPr="003C49AC">
        <w:rPr>
          <w:rStyle w:val="StyleUnderline"/>
          <w:rFonts w:ascii="Verdana" w:hAnsi="Verdana"/>
        </w:rPr>
        <w:t xml:space="preserve">and </w:t>
      </w:r>
      <w:r w:rsidRPr="003C49AC">
        <w:rPr>
          <w:rStyle w:val="Emphasis"/>
          <w:rFonts w:ascii="Verdana" w:hAnsi="Verdana"/>
        </w:rPr>
        <w:t>commentators</w:t>
      </w:r>
      <w:r w:rsidRPr="003C49AC">
        <w:rPr>
          <w:rStyle w:val="StyleUnderline"/>
          <w:rFonts w:ascii="Verdana" w:hAnsi="Verdana"/>
        </w:rPr>
        <w:t xml:space="preserve"> </w:t>
      </w:r>
      <w:r w:rsidRPr="003C49AC">
        <w:rPr>
          <w:rStyle w:val="StyleUnderline"/>
          <w:rFonts w:ascii="Verdana" w:hAnsi="Verdana"/>
          <w:highlight w:val="cyan"/>
        </w:rPr>
        <w:t xml:space="preserve">kept pointing out that Trump is a </w:t>
      </w:r>
      <w:r w:rsidRPr="003C49AC">
        <w:rPr>
          <w:rStyle w:val="Emphasis"/>
          <w:rFonts w:ascii="Verdana" w:hAnsi="Verdana"/>
          <w:highlight w:val="cyan"/>
        </w:rPr>
        <w:t>liar</w:t>
      </w:r>
      <w:r w:rsidRPr="003C49AC">
        <w:rPr>
          <w:rStyle w:val="StyleUnderline"/>
          <w:rFonts w:ascii="Verdana" w:hAnsi="Verdana"/>
        </w:rPr>
        <w:t>, a snake oil salesman, etc.</w:t>
      </w:r>
      <w:r w:rsidRPr="003C49AC">
        <w:rPr>
          <w:rFonts w:ascii="Verdana" w:hAnsi="Verdana"/>
          <w:sz w:val="16"/>
        </w:rPr>
        <w:t xml:space="preserve"> (see the brilliant 1964 Philip K. Dick novel Lies, Inc.) </w:t>
      </w:r>
      <w:r w:rsidRPr="003C49AC">
        <w:rPr>
          <w:rStyle w:val="StyleUnderline"/>
          <w:rFonts w:ascii="Verdana" w:hAnsi="Verdana"/>
          <w:highlight w:val="cyan"/>
        </w:rPr>
        <w:t>That may</w:t>
      </w:r>
      <w:r w:rsidRPr="003C49AC">
        <w:rPr>
          <w:rStyle w:val="StyleUnderline"/>
          <w:rFonts w:ascii="Verdana" w:hAnsi="Verdana"/>
        </w:rPr>
        <w:t xml:space="preserve"> all </w:t>
      </w:r>
      <w:r w:rsidRPr="003C49AC">
        <w:rPr>
          <w:rStyle w:val="StyleUnderline"/>
          <w:rFonts w:ascii="Verdana" w:hAnsi="Verdana"/>
          <w:highlight w:val="cyan"/>
        </w:rPr>
        <w:t xml:space="preserve">be true, but it </w:t>
      </w:r>
      <w:r w:rsidRPr="003C49AC">
        <w:rPr>
          <w:rStyle w:val="Emphasis"/>
          <w:rFonts w:ascii="Verdana" w:hAnsi="Verdana"/>
          <w:highlight w:val="cyan"/>
        </w:rPr>
        <w:t>doesn’t make a dent</w:t>
      </w:r>
      <w:r w:rsidRPr="003C49AC">
        <w:rPr>
          <w:rStyle w:val="StyleUnderline"/>
          <w:rFonts w:ascii="Verdana" w:hAnsi="Verdana"/>
          <w:highlight w:val="cyan"/>
        </w:rPr>
        <w:t xml:space="preserve"> in</w:t>
      </w:r>
      <w:r w:rsidRPr="003C49AC">
        <w:rPr>
          <w:rStyle w:val="StyleUnderline"/>
          <w:rFonts w:ascii="Verdana" w:hAnsi="Verdana"/>
        </w:rPr>
        <w:t xml:space="preserve"> the number of </w:t>
      </w:r>
      <w:r w:rsidRPr="003C49AC">
        <w:rPr>
          <w:rStyle w:val="StyleUnderline"/>
          <w:rFonts w:ascii="Verdana" w:hAnsi="Verdana"/>
          <w:highlight w:val="cyan"/>
        </w:rPr>
        <w:t>his supporters.</w:t>
      </w:r>
      <w:r w:rsidRPr="003C49AC">
        <w:rPr>
          <w:rStyle w:val="StyleUnderline"/>
          <w:rFonts w:ascii="Verdana" w:hAnsi="Verdana"/>
        </w:rPr>
        <w:t xml:space="preserve"> Baudrillard comments </w:t>
      </w:r>
      <w:r w:rsidRPr="003C49AC">
        <w:rPr>
          <w:rFonts w:ascii="Verdana" w:hAnsi="Verdana"/>
          <w:sz w:val="16"/>
        </w:rPr>
        <w:t xml:space="preserve">throughout his work </w:t>
      </w:r>
      <w:r w:rsidRPr="003C49AC">
        <w:rPr>
          <w:rStyle w:val="StyleUnderline"/>
          <w:rFonts w:ascii="Verdana" w:hAnsi="Verdana"/>
        </w:rPr>
        <w:t xml:space="preserve">on the difference between </w:t>
      </w:r>
      <w:r w:rsidRPr="003C49AC">
        <w:rPr>
          <w:rStyle w:val="Emphasis"/>
          <w:rFonts w:ascii="Verdana" w:hAnsi="Verdana"/>
        </w:rPr>
        <w:t>critical theory discourse</w:t>
      </w:r>
      <w:r w:rsidRPr="003C49AC">
        <w:rPr>
          <w:rStyle w:val="StyleUnderline"/>
          <w:rFonts w:ascii="Verdana" w:hAnsi="Verdana"/>
        </w:rPr>
        <w:t xml:space="preserve"> (which liberal journalists like Sargent are stuck in with respect to Trump) and what he called “</w:t>
      </w:r>
      <w:r w:rsidRPr="003C49AC">
        <w:rPr>
          <w:rStyle w:val="Emphasis"/>
          <w:rFonts w:ascii="Verdana" w:hAnsi="Verdana"/>
        </w:rPr>
        <w:t>fatal theory</w:t>
      </w:r>
      <w:r w:rsidRPr="003C49AC">
        <w:rPr>
          <w:rStyle w:val="StyleUnderline"/>
          <w:rFonts w:ascii="Verdana" w:hAnsi="Verdana"/>
        </w:rPr>
        <w:t xml:space="preserve">.” Critical theory </w:t>
      </w:r>
      <w:r w:rsidRPr="003C49AC">
        <w:rPr>
          <w:rStyle w:val="StyleUnderline"/>
          <w:rFonts w:ascii="Verdana" w:hAnsi="Verdana"/>
          <w:highlight w:val="cyan"/>
        </w:rPr>
        <w:t xml:space="preserve">discourse is </w:t>
      </w:r>
      <w:r w:rsidRPr="003C49AC">
        <w:rPr>
          <w:rStyle w:val="Emphasis"/>
          <w:rFonts w:ascii="Verdana" w:hAnsi="Verdana"/>
          <w:highlight w:val="cyan"/>
        </w:rPr>
        <w:t>ineffective</w:t>
      </w:r>
      <w:r w:rsidRPr="003C49AC">
        <w:rPr>
          <w:rStyle w:val="StyleUnderline"/>
          <w:rFonts w:ascii="Verdana" w:hAnsi="Verdana"/>
          <w:highlight w:val="cyan"/>
        </w:rPr>
        <w:t>. Trump is the candidate of</w:t>
      </w:r>
      <w:r w:rsidRPr="003C49AC">
        <w:rPr>
          <w:rStyle w:val="StyleUnderline"/>
          <w:rFonts w:ascii="Verdana" w:hAnsi="Verdana"/>
        </w:rPr>
        <w:t xml:space="preserve"> Reality TV, of the </w:t>
      </w:r>
      <w:r w:rsidRPr="003C49AC">
        <w:rPr>
          <w:rStyle w:val="Emphasis"/>
          <w:rFonts w:ascii="Verdana" w:hAnsi="Verdana"/>
        </w:rPr>
        <w:t>celebrity culture</w:t>
      </w:r>
      <w:r w:rsidRPr="003C49AC">
        <w:rPr>
          <w:rStyle w:val="StyleUnderline"/>
          <w:rFonts w:ascii="Verdana" w:hAnsi="Verdana"/>
        </w:rPr>
        <w:t xml:space="preserve">, of </w:t>
      </w:r>
      <w:r w:rsidRPr="003C49AC">
        <w:rPr>
          <w:rStyle w:val="StyleUnderline"/>
          <w:rFonts w:ascii="Verdana" w:hAnsi="Verdana"/>
          <w:highlight w:val="cyan"/>
        </w:rPr>
        <w:t xml:space="preserve">media </w:t>
      </w:r>
      <w:r w:rsidRPr="003C49AC">
        <w:rPr>
          <w:rStyle w:val="Emphasis"/>
          <w:rFonts w:ascii="Verdana" w:hAnsi="Verdana"/>
          <w:highlight w:val="cyan"/>
        </w:rPr>
        <w:t xml:space="preserve">hyper-reality </w:t>
      </w:r>
      <w:r w:rsidRPr="003C49AC">
        <w:rPr>
          <w:rStyle w:val="Emphasis"/>
          <w:rFonts w:ascii="Verdana" w:hAnsi="Verdana"/>
        </w:rPr>
        <w:t>entertainment</w:t>
      </w:r>
      <w:r w:rsidRPr="003C49AC">
        <w:rPr>
          <w:rStyle w:val="StyleUnderline"/>
          <w:rFonts w:ascii="Verdana" w:hAnsi="Verdana"/>
        </w:rPr>
        <w:t>, of everyone’s 15 minutes of fame</w:t>
      </w:r>
      <w:r w:rsidRPr="003C49AC">
        <w:rPr>
          <w:rFonts w:ascii="Verdana" w:hAnsi="Verdana"/>
          <w:sz w:val="16"/>
        </w:rPr>
        <w:t xml:space="preserve"> (Warhol), </w:t>
      </w:r>
      <w:r w:rsidRPr="003C49AC">
        <w:rPr>
          <w:rStyle w:val="StyleUnderline"/>
          <w:rFonts w:ascii="Verdana" w:hAnsi="Verdana"/>
          <w:highlight w:val="cyan"/>
        </w:rPr>
        <w:t>of the “</w:t>
      </w:r>
      <w:r w:rsidRPr="003C49AC">
        <w:rPr>
          <w:rStyle w:val="Emphasis"/>
          <w:rFonts w:ascii="Verdana" w:hAnsi="Verdana"/>
          <w:highlight w:val="cyan"/>
        </w:rPr>
        <w:t>trans-political</w:t>
      </w:r>
      <w:r w:rsidRPr="003C49AC">
        <w:rPr>
          <w:rStyle w:val="StyleUnderline"/>
          <w:rFonts w:ascii="Verdana" w:hAnsi="Verdana"/>
        </w:rPr>
        <w:t>”</w:t>
      </w:r>
      <w:r w:rsidRPr="003C49AC">
        <w:rPr>
          <w:rFonts w:ascii="Verdana" w:hAnsi="Verdana"/>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w:t>
      </w:r>
      <w:proofErr w:type="gramStart"/>
      <w:r w:rsidRPr="003C49AC">
        <w:rPr>
          <w:rFonts w:ascii="Verdana" w:hAnsi="Verdana"/>
          <w:sz w:val="16"/>
        </w:rPr>
        <w:t>mental-image</w:t>
      </w:r>
      <w:proofErr w:type="gramEnd"/>
      <w:r w:rsidRPr="003C49AC">
        <w:rPr>
          <w:rFonts w:ascii="Verdana" w:hAnsi="Verdana"/>
          <w:sz w:val="16"/>
        </w:rPr>
        <w:t xml:space="preserve"> “object” necessary as he performs “the art of the deal” and the practice of “winning” in larger and larger arenas. Trump identifies with the political-science-object that is the historically dormant China-Taiwan conflict itself (</w:t>
      </w:r>
      <w:r w:rsidRPr="001D1D72">
        <w:rPr>
          <w:rFonts w:ascii="Verdana" w:hAnsi="Verdana"/>
          <w:sz w:val="16"/>
        </w:rPr>
        <w:t xml:space="preserve">and its reawakened provocation). The “social actors” (Bruno Latour) of China and Taiwan are irrelevant. In other words, </w:t>
      </w:r>
      <w:r w:rsidRPr="001D1D72">
        <w:rPr>
          <w:rStyle w:val="StyleUnderline"/>
          <w:rFonts w:ascii="Verdana" w:hAnsi="Verdana"/>
        </w:rPr>
        <w:t xml:space="preserve">Trump is the candidate of the </w:t>
      </w:r>
      <w:r w:rsidRPr="001D1D72">
        <w:rPr>
          <w:rStyle w:val="Emphasis"/>
          <w:rFonts w:ascii="Verdana" w:hAnsi="Verdana"/>
        </w:rPr>
        <w:t>era of simulation</w:t>
      </w:r>
      <w:r w:rsidRPr="001D1D72">
        <w:rPr>
          <w:rStyle w:val="StyleUnderline"/>
          <w:rFonts w:ascii="Verdana" w:hAnsi="Verdana"/>
        </w:rPr>
        <w:t xml:space="preserve">. Invoking “the truth” against him </w:t>
      </w:r>
      <w:r w:rsidRPr="001D1D72">
        <w:rPr>
          <w:rStyle w:val="Emphasis"/>
          <w:rFonts w:ascii="Verdana" w:hAnsi="Verdana"/>
        </w:rPr>
        <w:t>does not work</w:t>
      </w:r>
      <w:r w:rsidRPr="001D1D72">
        <w:rPr>
          <w:rStyle w:val="StyleUnderline"/>
          <w:rFonts w:ascii="Verdana" w:hAnsi="Verdana"/>
        </w:rPr>
        <w:t xml:space="preserve"> as a</w:t>
      </w:r>
      <w:r w:rsidRPr="003C49AC">
        <w:rPr>
          <w:rStyle w:val="StyleUnderline"/>
          <w:rFonts w:ascii="Verdana" w:hAnsi="Verdana"/>
        </w:rPr>
        <w:t xml:space="preserve"> strategy. </w:t>
      </w:r>
      <w:r w:rsidRPr="003C49AC">
        <w:rPr>
          <w:rStyle w:val="StyleUnderline"/>
          <w:rFonts w:ascii="Verdana" w:hAnsi="Verdana"/>
          <w:highlight w:val="cyan"/>
        </w:rPr>
        <w:t>Trump is</w:t>
      </w:r>
      <w:r w:rsidRPr="003C49AC">
        <w:rPr>
          <w:rStyle w:val="StyleUnderline"/>
          <w:rFonts w:ascii="Verdana" w:hAnsi="Verdana"/>
        </w:rPr>
        <w:t xml:space="preserve"> already </w:t>
      </w:r>
      <w:r w:rsidRPr="003C49AC">
        <w:rPr>
          <w:rStyle w:val="Emphasis"/>
          <w:rFonts w:ascii="Verdana" w:hAnsi="Verdana"/>
          <w:highlight w:val="cyan"/>
        </w:rPr>
        <w:t>more advanced</w:t>
      </w:r>
      <w:r w:rsidRPr="003C49AC">
        <w:rPr>
          <w:rStyle w:val="StyleUnderline"/>
          <w:rFonts w:ascii="Verdana" w:hAnsi="Verdana"/>
          <w:highlight w:val="cyan"/>
        </w:rPr>
        <w:t xml:space="preserve"> than </w:t>
      </w:r>
      <w:r w:rsidRPr="003C49AC">
        <w:rPr>
          <w:rStyle w:val="StyleUnderline"/>
          <w:rFonts w:ascii="Verdana" w:hAnsi="Verdana"/>
        </w:rPr>
        <w:t xml:space="preserve">the discourse of </w:t>
      </w:r>
      <w:r w:rsidRPr="003C49AC">
        <w:rPr>
          <w:rStyle w:val="StyleUnderline"/>
          <w:rFonts w:ascii="Verdana" w:hAnsi="Verdana"/>
          <w:highlight w:val="cyan"/>
        </w:rPr>
        <w:t>truth.</w:t>
      </w:r>
      <w:r w:rsidRPr="003C49AC">
        <w:rPr>
          <w:rStyle w:val="StyleUnderline"/>
          <w:rFonts w:ascii="Verdana" w:hAnsi="Verdana"/>
        </w:rPr>
        <w:t xml:space="preserve"> We are in a </w:t>
      </w:r>
      <w:r w:rsidRPr="003C49AC">
        <w:rPr>
          <w:rStyle w:val="Emphasis"/>
          <w:rFonts w:ascii="Verdana" w:hAnsi="Verdana"/>
        </w:rPr>
        <w:t>hyper-reality</w:t>
      </w:r>
      <w:r w:rsidRPr="003C49AC">
        <w:rPr>
          <w:rStyle w:val="StyleUnderline"/>
          <w:rFonts w:ascii="Verdana" w:hAnsi="Verdana"/>
        </w:rPr>
        <w:t xml:space="preserve"> where </w:t>
      </w:r>
      <w:r w:rsidRPr="003C49AC">
        <w:rPr>
          <w:rStyle w:val="StyleUnderline"/>
          <w:rFonts w:ascii="Verdana" w:hAnsi="Verdana"/>
          <w:highlight w:val="cyan"/>
        </w:rPr>
        <w:t xml:space="preserve">there is no </w:t>
      </w:r>
      <w:r w:rsidRPr="003C49AC">
        <w:rPr>
          <w:rStyle w:val="StyleUnderline"/>
          <w:rFonts w:ascii="Verdana" w:hAnsi="Verdana"/>
        </w:rPr>
        <w:t xml:space="preserve">more </w:t>
      </w:r>
      <w:r w:rsidRPr="003C49AC">
        <w:rPr>
          <w:rStyle w:val="Emphasis"/>
          <w:rFonts w:ascii="Verdana" w:hAnsi="Verdana"/>
          <w:highlight w:val="cyan"/>
        </w:rPr>
        <w:t>truth</w:t>
      </w:r>
      <w:r w:rsidRPr="003C49AC">
        <w:rPr>
          <w:rStyle w:val="StyleUnderline"/>
          <w:rFonts w:ascii="Verdana" w:hAnsi="Verdana"/>
          <w:highlight w:val="cyan"/>
        </w:rPr>
        <w:t xml:space="preserve"> and</w:t>
      </w:r>
      <w:r w:rsidRPr="003C49AC">
        <w:rPr>
          <w:rStyle w:val="StyleUnderline"/>
          <w:rFonts w:ascii="Verdana" w:hAnsi="Verdana"/>
        </w:rPr>
        <w:t xml:space="preserve"> no more </w:t>
      </w:r>
      <w:r w:rsidRPr="003C49AC">
        <w:rPr>
          <w:rStyle w:val="Emphasis"/>
          <w:rFonts w:ascii="Verdana" w:hAnsi="Verdana"/>
          <w:highlight w:val="cyan"/>
        </w:rPr>
        <w:t>falsehood</w:t>
      </w:r>
      <w:r w:rsidRPr="003C49AC">
        <w:rPr>
          <w:rStyle w:val="StyleUnderline"/>
          <w:rFonts w:ascii="Verdana" w:hAnsi="Verdana"/>
        </w:rPr>
        <w:t xml:space="preserve">. </w:t>
      </w:r>
      <w:r w:rsidRPr="003C49AC">
        <w:rPr>
          <w:rFonts w:ascii="Verdana" w:hAnsi="Verdana"/>
          <w:sz w:val="16"/>
        </w:rPr>
        <w:t>Carl “The Truth” Williams, a former heavyweight boxing champion of the world, passed away in April 2013. Alan Cholodenko comments: If hyper-reality was born for Baudrillard during or just after the Second World War, then</w:t>
      </w:r>
      <w:r w:rsidRPr="003C49AC">
        <w:rPr>
          <w:rStyle w:val="StyleUnderline"/>
          <w:rFonts w:ascii="Verdana" w:hAnsi="Verdana"/>
        </w:rPr>
        <w:t xml:space="preserve"> </w:t>
      </w:r>
      <w:r w:rsidRPr="003C49AC">
        <w:rPr>
          <w:rStyle w:val="StyleUnderline"/>
          <w:rFonts w:ascii="Verdana" w:hAnsi="Verdana"/>
          <w:highlight w:val="cyan"/>
        </w:rPr>
        <w:t>there have</w:t>
      </w:r>
      <w:r w:rsidRPr="003C49AC">
        <w:rPr>
          <w:rStyle w:val="StyleUnderline"/>
          <w:rFonts w:ascii="Verdana" w:hAnsi="Verdana"/>
        </w:rPr>
        <w:t xml:space="preserve"> already </w:t>
      </w:r>
      <w:r w:rsidRPr="003C49AC">
        <w:rPr>
          <w:rStyle w:val="StyleUnderline"/>
          <w:rFonts w:ascii="Verdana" w:hAnsi="Verdana"/>
          <w:highlight w:val="cyan"/>
        </w:rPr>
        <w:t xml:space="preserve">been several </w:t>
      </w:r>
      <w:r w:rsidRPr="003C49AC">
        <w:rPr>
          <w:rStyle w:val="Emphasis"/>
          <w:rFonts w:ascii="Verdana" w:hAnsi="Verdana"/>
          <w:highlight w:val="cyan"/>
        </w:rPr>
        <w:t>simulation-Presidents</w:t>
      </w:r>
      <w:r w:rsidRPr="003C49AC">
        <w:rPr>
          <w:rStyle w:val="StyleUnderline"/>
          <w:rFonts w:ascii="Verdana" w:hAnsi="Verdana"/>
        </w:rPr>
        <w:t xml:space="preserve">: JFK the first </w:t>
      </w:r>
      <w:r w:rsidRPr="003C49AC">
        <w:rPr>
          <w:rStyle w:val="Emphasis"/>
          <w:rFonts w:ascii="Verdana" w:hAnsi="Verdana"/>
        </w:rPr>
        <w:t>televisual President</w:t>
      </w:r>
      <w:r w:rsidRPr="003C49AC">
        <w:rPr>
          <w:rStyle w:val="StyleUnderline"/>
          <w:rFonts w:ascii="Verdana" w:hAnsi="Verdana"/>
        </w:rPr>
        <w:t xml:space="preserve">, Reagan the </w:t>
      </w:r>
      <w:r w:rsidRPr="003C49AC">
        <w:rPr>
          <w:rStyle w:val="Emphasis"/>
          <w:rFonts w:ascii="Verdana" w:hAnsi="Verdana"/>
        </w:rPr>
        <w:t xml:space="preserve">Hollywood </w:t>
      </w:r>
      <w:r w:rsidRPr="001D1D72">
        <w:rPr>
          <w:rStyle w:val="Emphasis"/>
          <w:rFonts w:ascii="Verdana" w:hAnsi="Verdana"/>
        </w:rPr>
        <w:t>actor</w:t>
      </w:r>
      <w:r w:rsidRPr="001D1D72">
        <w:rPr>
          <w:rStyle w:val="StyleUnderline"/>
          <w:rFonts w:ascii="Verdana" w:hAnsi="Verdana"/>
        </w:rPr>
        <w:t xml:space="preserve"> and first </w:t>
      </w:r>
      <w:r w:rsidRPr="001D1D72">
        <w:rPr>
          <w:rStyle w:val="Emphasis"/>
          <w:rFonts w:ascii="Verdana" w:hAnsi="Verdana"/>
        </w:rPr>
        <w:t>TV show host</w:t>
      </w:r>
      <w:r w:rsidRPr="001D1D72">
        <w:rPr>
          <w:rStyle w:val="StyleUnderline"/>
          <w:rFonts w:ascii="Verdana" w:hAnsi="Verdana"/>
        </w:rPr>
        <w:t xml:space="preserve"> (</w:t>
      </w:r>
      <w:r w:rsidRPr="001D1D72">
        <w:rPr>
          <w:rFonts w:ascii="Verdana" w:hAnsi="Verdana"/>
          <w:sz w:val="16"/>
        </w:rPr>
        <w:t>of the General Electric Theatre)-</w:t>
      </w:r>
      <w:r w:rsidRPr="001D1D72">
        <w:rPr>
          <w:rStyle w:val="StyleUnderline"/>
          <w:rFonts w:ascii="Verdana" w:hAnsi="Verdana"/>
        </w:rPr>
        <w:t xml:space="preserve">President. Trump </w:t>
      </w:r>
      <w:r w:rsidRPr="001D1D72">
        <w:rPr>
          <w:rStyle w:val="Emphasis"/>
          <w:rFonts w:ascii="Verdana" w:hAnsi="Verdana"/>
        </w:rPr>
        <w:t>takes his place</w:t>
      </w:r>
      <w:r w:rsidRPr="001D1D72">
        <w:rPr>
          <w:rStyle w:val="StyleUnderline"/>
          <w:rFonts w:ascii="Verdana" w:hAnsi="Verdana"/>
        </w:rPr>
        <w:t xml:space="preserve"> in this lineage. He is</w:t>
      </w:r>
      <w:r w:rsidRPr="003C49AC">
        <w:rPr>
          <w:rStyle w:val="StyleUnderline"/>
          <w:rFonts w:ascii="Verdana" w:hAnsi="Verdana"/>
        </w:rPr>
        <w:t xml:space="preserve"> the second TV show host</w:t>
      </w:r>
      <w:r w:rsidRPr="003C49AC">
        <w:rPr>
          <w:rFonts w:ascii="Verdana" w:hAnsi="Verdana"/>
          <w:sz w:val="16"/>
        </w:rPr>
        <w:t xml:space="preserve"> (of The Apprentice)-</w:t>
      </w:r>
      <w:r w:rsidRPr="003C49AC">
        <w:rPr>
          <w:rStyle w:val="StyleUnderline"/>
          <w:rFonts w:ascii="Verdana" w:hAnsi="Verdana"/>
        </w:rPr>
        <w:t xml:space="preserve">President, </w:t>
      </w:r>
      <w:r w:rsidRPr="003C49AC">
        <w:rPr>
          <w:rFonts w:ascii="Verdana" w:hAnsi="Verdana"/>
          <w:sz w:val="16"/>
        </w:rPr>
        <w:t xml:space="preserve">the first live show, reality TV show CEO host become live show, reality TV show CEO host-President of the live show, reality TV show America, Inc.) </w:t>
      </w:r>
      <w:r w:rsidRPr="003C49AC">
        <w:rPr>
          <w:rStyle w:val="StyleUnderline"/>
          <w:rFonts w:ascii="Verdana" w:hAnsi="Verdana"/>
          <w:highlight w:val="cyan"/>
        </w:rPr>
        <w:t>The mistake of</w:t>
      </w:r>
      <w:r w:rsidRPr="003C49AC">
        <w:rPr>
          <w:rStyle w:val="StyleUnderline"/>
          <w:rFonts w:ascii="Verdana" w:hAnsi="Verdana"/>
        </w:rPr>
        <w:t xml:space="preserve"> the </w:t>
      </w:r>
      <w:r w:rsidRPr="003C49AC">
        <w:rPr>
          <w:rStyle w:val="Emphasis"/>
          <w:rFonts w:ascii="Verdana" w:hAnsi="Verdana"/>
        </w:rPr>
        <w:t xml:space="preserve">multitudes of </w:t>
      </w:r>
      <w:r w:rsidRPr="003C49AC">
        <w:rPr>
          <w:rStyle w:val="Emphasis"/>
          <w:rFonts w:ascii="Verdana" w:hAnsi="Verdana"/>
          <w:highlight w:val="cyan"/>
        </w:rPr>
        <w:t>journalists</w:t>
      </w:r>
      <w:r w:rsidRPr="003C49AC">
        <w:rPr>
          <w:rStyle w:val="StyleUnderline"/>
          <w:rFonts w:ascii="Verdana" w:hAnsi="Verdana"/>
        </w:rPr>
        <w:t xml:space="preserve"> and editorialists like the Washington Post’s Greg Sargent </w:t>
      </w:r>
      <w:r w:rsidRPr="003C49AC">
        <w:rPr>
          <w:rStyle w:val="StyleUnderline"/>
          <w:rFonts w:ascii="Verdana" w:hAnsi="Verdana"/>
          <w:highlight w:val="cyan"/>
        </w:rPr>
        <w:t xml:space="preserve">is to not understand that </w:t>
      </w:r>
      <w:r w:rsidRPr="003C49AC">
        <w:rPr>
          <w:rStyle w:val="Emphasis"/>
          <w:rFonts w:ascii="Verdana" w:hAnsi="Verdana"/>
        </w:rPr>
        <w:t>the system</w:t>
      </w:r>
      <w:r w:rsidRPr="003C49AC">
        <w:rPr>
          <w:rStyle w:val="StyleUnderline"/>
          <w:rFonts w:ascii="Verdana" w:hAnsi="Verdana"/>
        </w:rPr>
        <w:t xml:space="preserve"> of </w:t>
      </w:r>
      <w:r w:rsidRPr="003C49AC">
        <w:rPr>
          <w:rStyle w:val="StyleUnderline"/>
          <w:rFonts w:ascii="Verdana" w:hAnsi="Verdana"/>
          <w:highlight w:val="cyan"/>
        </w:rPr>
        <w:t>“</w:t>
      </w:r>
      <w:r w:rsidRPr="003C49AC">
        <w:rPr>
          <w:rStyle w:val="Emphasis"/>
          <w:rFonts w:ascii="Verdana" w:hAnsi="Verdana"/>
          <w:highlight w:val="cyan"/>
        </w:rPr>
        <w:t>truth</w:t>
      </w:r>
      <w:r w:rsidRPr="003C49AC">
        <w:rPr>
          <w:rStyle w:val="Emphasis"/>
          <w:rFonts w:ascii="Verdana" w:hAnsi="Verdana"/>
        </w:rPr>
        <w:t xml:space="preserve"> and lies” </w:t>
      </w:r>
      <w:r w:rsidRPr="003C49AC">
        <w:rPr>
          <w:rStyle w:val="StyleUnderline"/>
          <w:rFonts w:ascii="Verdana" w:hAnsi="Verdana"/>
          <w:highlight w:val="cyan"/>
        </w:rPr>
        <w:t xml:space="preserve">is not </w:t>
      </w:r>
      <w:r w:rsidRPr="003C49AC">
        <w:rPr>
          <w:rStyle w:val="StyleUnderline"/>
          <w:rFonts w:ascii="Verdana" w:hAnsi="Verdana"/>
        </w:rPr>
        <w:t xml:space="preserve">some </w:t>
      </w:r>
      <w:r w:rsidRPr="003C49AC">
        <w:rPr>
          <w:rStyle w:val="Emphasis"/>
          <w:rFonts w:ascii="Verdana" w:hAnsi="Verdana"/>
        </w:rPr>
        <w:t>eternal</w:t>
      </w:r>
      <w:r w:rsidRPr="003C49AC">
        <w:rPr>
          <w:rStyle w:val="StyleUnderline"/>
          <w:rFonts w:ascii="Verdana" w:hAnsi="Verdana"/>
        </w:rPr>
        <w:t xml:space="preserve">, </w:t>
      </w:r>
      <w:r w:rsidRPr="003C49AC">
        <w:rPr>
          <w:rStyle w:val="Emphasis"/>
          <w:rFonts w:ascii="Verdana" w:hAnsi="Verdana"/>
        </w:rPr>
        <w:t>ahistorical</w:t>
      </w:r>
      <w:r w:rsidRPr="003C49AC">
        <w:rPr>
          <w:rStyle w:val="StyleUnderline"/>
          <w:rFonts w:ascii="Verdana" w:hAnsi="Verdana"/>
        </w:rPr>
        <w:t xml:space="preserve"> or “scientifically </w:t>
      </w:r>
      <w:r w:rsidRPr="003C49AC">
        <w:rPr>
          <w:rStyle w:val="Emphasis"/>
          <w:rFonts w:ascii="Verdana" w:hAnsi="Verdana"/>
          <w:highlight w:val="cyan"/>
        </w:rPr>
        <w:t>objective</w:t>
      </w:r>
      <w:r w:rsidRPr="003C49AC">
        <w:rPr>
          <w:rStyle w:val="Emphasis"/>
          <w:rFonts w:ascii="Verdana" w:hAnsi="Verdana"/>
        </w:rPr>
        <w:t>” reality</w:t>
      </w:r>
      <w:r w:rsidRPr="003C49AC">
        <w:rPr>
          <w:rStyle w:val="StyleUnderline"/>
          <w:rFonts w:ascii="Verdana" w:hAnsi="Verdana"/>
        </w:rPr>
        <w:t xml:space="preserve">. </w:t>
      </w:r>
      <w:r w:rsidRPr="003C49AC">
        <w:rPr>
          <w:rStyle w:val="StyleUnderline"/>
          <w:rFonts w:ascii="Verdana" w:hAnsi="Verdana"/>
          <w:highlight w:val="cyan"/>
        </w:rPr>
        <w:t>It is</w:t>
      </w:r>
      <w:r w:rsidRPr="003C49AC">
        <w:rPr>
          <w:rStyle w:val="StyleUnderline"/>
          <w:rFonts w:ascii="Verdana" w:hAnsi="Verdana"/>
        </w:rPr>
        <w:t xml:space="preserve"> an </w:t>
      </w:r>
      <w:r w:rsidRPr="003C49AC">
        <w:rPr>
          <w:rStyle w:val="StyleUnderline"/>
          <w:rFonts w:ascii="Verdana" w:hAnsi="Verdana"/>
          <w:highlight w:val="cyan"/>
        </w:rPr>
        <w:t>historically constructed</w:t>
      </w:r>
      <w:r w:rsidRPr="003C49AC">
        <w:rPr>
          <w:rStyle w:val="StyleUnderline"/>
          <w:rFonts w:ascii="Verdana" w:hAnsi="Verdana"/>
        </w:rPr>
        <w:t xml:space="preserve"> </w:t>
      </w:r>
      <w:r w:rsidRPr="003C49AC">
        <w:rPr>
          <w:rStyle w:val="Emphasis"/>
          <w:rFonts w:ascii="Verdana" w:hAnsi="Verdana"/>
        </w:rPr>
        <w:t xml:space="preserve">cultural </w:t>
      </w:r>
      <w:r w:rsidRPr="003C49AC">
        <w:rPr>
          <w:rStyle w:val="Emphasis"/>
          <w:rFonts w:ascii="Verdana" w:hAnsi="Verdana"/>
          <w:highlight w:val="cyan"/>
        </w:rPr>
        <w:t>discourse</w:t>
      </w:r>
      <w:r w:rsidRPr="003C49AC">
        <w:rPr>
          <w:rStyle w:val="StyleUnderline"/>
          <w:rFonts w:ascii="Verdana" w:hAnsi="Verdana"/>
        </w:rPr>
        <w:t xml:space="preserve"> or arrangement tied to an epoch which is </w:t>
      </w:r>
      <w:r w:rsidRPr="003C49AC">
        <w:rPr>
          <w:rStyle w:val="Emphasis"/>
          <w:rFonts w:ascii="Verdana" w:hAnsi="Verdana"/>
        </w:rPr>
        <w:t>finite in time</w:t>
      </w:r>
      <w:r w:rsidRPr="003C49AC">
        <w:rPr>
          <w:rStyle w:val="StyleUnderline"/>
          <w:rFonts w:ascii="Verdana" w:hAnsi="Verdana"/>
        </w:rPr>
        <w:t>.</w:t>
      </w:r>
      <w:r w:rsidRPr="003C49AC">
        <w:rPr>
          <w:rFonts w:ascii="Verdana" w:hAnsi="Verdana"/>
          <w:sz w:val="16"/>
        </w:rPr>
        <w:t xml:space="preserve"> As Foucault might say, </w:t>
      </w:r>
      <w:r w:rsidRPr="003C49AC">
        <w:rPr>
          <w:rStyle w:val="StyleUnderline"/>
          <w:rFonts w:ascii="Verdana" w:hAnsi="Verdana"/>
        </w:rPr>
        <w:t xml:space="preserve">the </w:t>
      </w:r>
      <w:r w:rsidRPr="001D1D72">
        <w:rPr>
          <w:rStyle w:val="StyleUnderline"/>
          <w:rFonts w:ascii="Verdana" w:hAnsi="Verdana"/>
        </w:rPr>
        <w:t>concern with “</w:t>
      </w:r>
      <w:r w:rsidRPr="001D1D72">
        <w:rPr>
          <w:rStyle w:val="Emphasis"/>
          <w:rFonts w:ascii="Verdana" w:hAnsi="Verdana"/>
        </w:rPr>
        <w:t>true</w:t>
      </w:r>
      <w:r w:rsidRPr="001D1D72">
        <w:rPr>
          <w:rStyle w:val="StyleUnderline"/>
          <w:rFonts w:ascii="Verdana" w:hAnsi="Verdana"/>
        </w:rPr>
        <w:t>” and “</w:t>
      </w:r>
      <w:r w:rsidRPr="001D1D72">
        <w:rPr>
          <w:rStyle w:val="Emphasis"/>
          <w:rFonts w:ascii="Verdana" w:hAnsi="Verdana"/>
        </w:rPr>
        <w:t>false</w:t>
      </w:r>
      <w:r w:rsidRPr="001D1D72">
        <w:rPr>
          <w:rStyle w:val="StyleUnderline"/>
          <w:rFonts w:ascii="Verdana" w:hAnsi="Verdana"/>
        </w:rPr>
        <w:t xml:space="preserve">” is an </w:t>
      </w:r>
      <w:proofErr w:type="spellStart"/>
      <w:r w:rsidRPr="001D1D72">
        <w:rPr>
          <w:rStyle w:val="Emphasis"/>
          <w:rFonts w:ascii="Verdana" w:hAnsi="Verdana"/>
        </w:rPr>
        <w:t>epistème</w:t>
      </w:r>
      <w:proofErr w:type="spellEnd"/>
      <w:r w:rsidRPr="001D1D72">
        <w:rPr>
          <w:rStyle w:val="Emphasis"/>
          <w:rFonts w:ascii="Verdana" w:hAnsi="Verdana"/>
        </w:rPr>
        <w:t xml:space="preserve"> </w:t>
      </w:r>
      <w:r w:rsidRPr="001D1D72">
        <w:rPr>
          <w:rStyle w:val="StyleUnderline"/>
          <w:rFonts w:ascii="Verdana" w:hAnsi="Verdana"/>
        </w:rPr>
        <w:t xml:space="preserve">– an epistemological a priori, an expression of a specific </w:t>
      </w:r>
      <w:r w:rsidRPr="001D1D72">
        <w:rPr>
          <w:rStyle w:val="Emphasis"/>
          <w:rFonts w:ascii="Verdana" w:hAnsi="Verdana"/>
        </w:rPr>
        <w:t>power-knowledge constellation</w:t>
      </w:r>
      <w:r w:rsidRPr="001D1D72">
        <w:rPr>
          <w:rStyle w:val="StyleUnderline"/>
          <w:rFonts w:ascii="Verdana" w:hAnsi="Verdana"/>
        </w:rPr>
        <w:t xml:space="preserve"> within an era – whose time has </w:t>
      </w:r>
      <w:r w:rsidRPr="001D1D72">
        <w:rPr>
          <w:rStyle w:val="Emphasis"/>
          <w:rFonts w:ascii="Verdana" w:hAnsi="Verdana"/>
        </w:rPr>
        <w:t>come</w:t>
      </w:r>
      <w:r w:rsidRPr="001D1D72">
        <w:rPr>
          <w:rStyle w:val="StyleUnderline"/>
          <w:rFonts w:ascii="Verdana" w:hAnsi="Verdana"/>
        </w:rPr>
        <w:t xml:space="preserve"> and </w:t>
      </w:r>
      <w:r w:rsidRPr="001D1D72">
        <w:rPr>
          <w:rStyle w:val="Emphasis"/>
          <w:rFonts w:ascii="Verdana" w:hAnsi="Verdana"/>
        </w:rPr>
        <w:t>gone</w:t>
      </w:r>
      <w:r w:rsidRPr="001D1D72">
        <w:rPr>
          <w:rStyle w:val="StyleUnderline"/>
          <w:rFonts w:ascii="Verdana" w:hAnsi="Verdana"/>
        </w:rPr>
        <w:t>. The insistent belief in “</w:t>
      </w:r>
      <w:r w:rsidRPr="001D1D72">
        <w:rPr>
          <w:rStyle w:val="Emphasis"/>
          <w:rFonts w:ascii="Verdana" w:hAnsi="Verdana"/>
        </w:rPr>
        <w:t>truth and lies</w:t>
      </w:r>
      <w:r w:rsidRPr="001D1D72">
        <w:rPr>
          <w:rStyle w:val="StyleUnderline"/>
          <w:rFonts w:ascii="Verdana" w:hAnsi="Verdana"/>
        </w:rPr>
        <w:t>” is also embedded in the Plato-initiated “</w:t>
      </w:r>
      <w:r w:rsidRPr="001D1D72">
        <w:rPr>
          <w:rStyle w:val="Emphasis"/>
          <w:rFonts w:ascii="Verdana" w:hAnsi="Verdana"/>
        </w:rPr>
        <w:t>metaphysics</w:t>
      </w:r>
      <w:r w:rsidRPr="001D1D72">
        <w:rPr>
          <w:rStyle w:val="StyleUnderline"/>
          <w:rFonts w:ascii="Verdana" w:hAnsi="Verdana"/>
        </w:rPr>
        <w:t xml:space="preserve">” </w:t>
      </w:r>
      <w:r w:rsidRPr="001D1D72">
        <w:rPr>
          <w:rFonts w:ascii="Verdana" w:hAnsi="Verdana"/>
          <w:sz w:val="16"/>
        </w:rPr>
        <w:t>of the “human</w:t>
      </w:r>
      <w:r w:rsidRPr="003C49AC">
        <w:rPr>
          <w:rFonts w:ascii="Verdana" w:hAnsi="Verdana"/>
          <w:sz w:val="16"/>
        </w:rPr>
        <w:t xml:space="preserve"> subject,” </w:t>
      </w:r>
      <w:r w:rsidRPr="003C49AC">
        <w:rPr>
          <w:rStyle w:val="StyleUnderline"/>
          <w:rFonts w:ascii="Verdana" w:hAnsi="Verdana"/>
        </w:rPr>
        <w:t xml:space="preserve">the subject-centered worldview, </w:t>
      </w:r>
      <w:r w:rsidRPr="003C49AC">
        <w:rPr>
          <w:rStyle w:val="StyleUnderline"/>
          <w:rFonts w:ascii="Verdana" w:hAnsi="Verdana"/>
          <w:highlight w:val="cyan"/>
        </w:rPr>
        <w:t>the sovereign</w:t>
      </w:r>
      <w:r w:rsidRPr="003C49AC">
        <w:rPr>
          <w:rStyle w:val="StyleUnderline"/>
          <w:rFonts w:ascii="Verdana" w:hAnsi="Verdana"/>
        </w:rPr>
        <w:t xml:space="preserve"> (democratic</w:t>
      </w:r>
      <w:r w:rsidRPr="003C49AC">
        <w:rPr>
          <w:rFonts w:ascii="Verdana" w:hAnsi="Verdana"/>
          <w:sz w:val="16"/>
        </w:rPr>
        <w:t xml:space="preserve"> or scientific) </w:t>
      </w:r>
      <w:r w:rsidRPr="003C49AC">
        <w:rPr>
          <w:rStyle w:val="StyleUnderline"/>
          <w:rFonts w:ascii="Verdana" w:hAnsi="Verdana"/>
          <w:highlight w:val="cyan"/>
        </w:rPr>
        <w:t>subject who “</w:t>
      </w:r>
      <w:r w:rsidRPr="003C49AC">
        <w:rPr>
          <w:rStyle w:val="Emphasis"/>
          <w:rFonts w:ascii="Verdana" w:hAnsi="Verdana"/>
          <w:highlight w:val="cyan"/>
        </w:rPr>
        <w:t>knows</w:t>
      </w:r>
      <w:r w:rsidRPr="003C49AC">
        <w:rPr>
          <w:rStyle w:val="StyleUnderline"/>
          <w:rFonts w:ascii="Verdana" w:hAnsi="Verdana"/>
          <w:highlight w:val="cyan"/>
        </w:rPr>
        <w:t>” and can</w:t>
      </w:r>
      <w:r w:rsidRPr="003C49AC">
        <w:rPr>
          <w:rStyle w:val="StyleUnderline"/>
          <w:rFonts w:ascii="Verdana" w:hAnsi="Verdana"/>
        </w:rPr>
        <w:t xml:space="preserve"> therefore judge and </w:t>
      </w:r>
      <w:r w:rsidRPr="003C49AC">
        <w:rPr>
          <w:rStyle w:val="StyleUnderline"/>
          <w:rFonts w:ascii="Verdana" w:hAnsi="Verdana"/>
          <w:highlight w:val="cyan"/>
        </w:rPr>
        <w:t>determine</w:t>
      </w:r>
      <w:r w:rsidRPr="003C49AC">
        <w:rPr>
          <w:rStyle w:val="StyleUnderline"/>
          <w:rFonts w:ascii="Verdana" w:hAnsi="Verdana"/>
        </w:rPr>
        <w:t xml:space="preserve"> when “</w:t>
      </w:r>
      <w:r w:rsidRPr="003C49AC">
        <w:rPr>
          <w:rStyle w:val="Emphasis"/>
          <w:rFonts w:ascii="Verdana" w:hAnsi="Verdana"/>
        </w:rPr>
        <w:t>knowledge</w:t>
      </w:r>
      <w:r w:rsidRPr="003C49AC">
        <w:rPr>
          <w:rStyle w:val="StyleUnderline"/>
          <w:rFonts w:ascii="Verdana" w:hAnsi="Verdana"/>
        </w:rPr>
        <w:t xml:space="preserve">” or </w:t>
      </w:r>
      <w:r w:rsidRPr="003C49AC">
        <w:rPr>
          <w:rStyle w:val="StyleUnderline"/>
          <w:rFonts w:ascii="Verdana" w:hAnsi="Verdana"/>
          <w:highlight w:val="cyan"/>
        </w:rPr>
        <w:t>a “</w:t>
      </w:r>
      <w:r w:rsidRPr="003C49AC">
        <w:rPr>
          <w:rStyle w:val="Emphasis"/>
          <w:rFonts w:ascii="Verdana" w:hAnsi="Verdana"/>
          <w:highlight w:val="cyan"/>
        </w:rPr>
        <w:t>fact</w:t>
      </w:r>
      <w:r w:rsidRPr="003C49AC">
        <w:rPr>
          <w:rStyle w:val="StyleUnderline"/>
          <w:rFonts w:ascii="Verdana" w:hAnsi="Verdana"/>
          <w:highlight w:val="cyan"/>
        </w:rPr>
        <w:t>” has been betrayed.</w:t>
      </w:r>
      <w:r w:rsidRPr="003C49AC">
        <w:rPr>
          <w:rStyle w:val="StyleUnderline"/>
          <w:rFonts w:ascii="Verdana" w:hAnsi="Verdana"/>
        </w:rPr>
        <w:t xml:space="preserve"> In </w:t>
      </w:r>
      <w:r w:rsidRPr="001D1D72">
        <w:rPr>
          <w:rStyle w:val="StyleUnderline"/>
          <w:rFonts w:ascii="Verdana" w:hAnsi="Verdana"/>
        </w:rPr>
        <w:t xml:space="preserve">the new </w:t>
      </w:r>
      <w:r w:rsidRPr="001D1D72">
        <w:rPr>
          <w:rStyle w:val="Emphasis"/>
          <w:rFonts w:ascii="Verdana" w:hAnsi="Verdana"/>
        </w:rPr>
        <w:t>epistemological system</w:t>
      </w:r>
      <w:r w:rsidRPr="001D1D72">
        <w:rPr>
          <w:rStyle w:val="StyleUnderline"/>
          <w:rFonts w:ascii="Verdana" w:hAnsi="Verdana"/>
        </w:rPr>
        <w:t xml:space="preserve"> beyond “truth and lies” to which Trump is finely attuned</w:t>
      </w:r>
      <w:r w:rsidRPr="001D1D72">
        <w:rPr>
          <w:rFonts w:ascii="Verdana" w:hAnsi="Verdana"/>
          <w:sz w:val="16"/>
        </w:rPr>
        <w:t xml:space="preserve">, of which he is the master, and which liberals do not get, the object </w:t>
      </w:r>
      <w:r w:rsidRPr="001D1D72">
        <w:rPr>
          <w:rFonts w:ascii="Verdana" w:hAnsi="Verdana"/>
          <w:sz w:val="16"/>
          <w:szCs w:val="14"/>
        </w:rPr>
        <w:t>itself is the hot</w:t>
      </w:r>
      <w:r w:rsidRPr="001D1D72">
        <w:rPr>
          <w:rFonts w:ascii="Verdana" w:hAnsi="Verdana"/>
          <w:sz w:val="16"/>
        </w:rPr>
        <w:t xml:space="preserve"> thing. The spotlight is on objects (conceptual not physical), and they are </w:t>
      </w:r>
      <w:r w:rsidRPr="001D1D72">
        <w:rPr>
          <w:rStyle w:val="StyleUnderline"/>
          <w:rFonts w:ascii="Verdana" w:hAnsi="Verdana"/>
        </w:rPr>
        <w:t xml:space="preserve">a relationship, an association which knows nothing of whether they are </w:t>
      </w:r>
      <w:r w:rsidRPr="001D1D72">
        <w:rPr>
          <w:rStyle w:val="Emphasis"/>
          <w:rFonts w:ascii="Verdana" w:hAnsi="Verdana"/>
        </w:rPr>
        <w:t>real</w:t>
      </w:r>
      <w:r w:rsidRPr="001D1D72">
        <w:rPr>
          <w:rStyle w:val="StyleUnderline"/>
          <w:rFonts w:ascii="Verdana" w:hAnsi="Verdana"/>
        </w:rPr>
        <w:t xml:space="preserve"> or </w:t>
      </w:r>
      <w:r w:rsidRPr="001D1D72">
        <w:rPr>
          <w:rStyle w:val="Emphasis"/>
          <w:rFonts w:ascii="Verdana" w:hAnsi="Verdana"/>
        </w:rPr>
        <w:t>fake</w:t>
      </w:r>
      <w:r w:rsidRPr="001D1D72">
        <w:rPr>
          <w:rStyle w:val="StyleUnderline"/>
          <w:rFonts w:ascii="Verdana" w:hAnsi="Verdana"/>
        </w:rPr>
        <w:t xml:space="preserve">. They </w:t>
      </w:r>
      <w:r w:rsidRPr="001D1D72">
        <w:rPr>
          <w:rStyle w:val="Emphasis"/>
          <w:rFonts w:ascii="Verdana" w:hAnsi="Verdana"/>
        </w:rPr>
        <w:t>transcend</w:t>
      </w:r>
      <w:r w:rsidRPr="001D1D72">
        <w:rPr>
          <w:rStyle w:val="StyleUnderline"/>
          <w:rFonts w:ascii="Verdana" w:hAnsi="Verdana"/>
        </w:rPr>
        <w:t xml:space="preserve"> and straddle </w:t>
      </w:r>
      <w:r w:rsidRPr="001D1D72">
        <w:rPr>
          <w:rStyle w:val="Emphasis"/>
          <w:rFonts w:ascii="Verdana" w:hAnsi="Verdana"/>
        </w:rPr>
        <w:t>true</w:t>
      </w:r>
      <w:r w:rsidRPr="001D1D72">
        <w:rPr>
          <w:rStyle w:val="StyleUnderline"/>
          <w:rFonts w:ascii="Verdana" w:hAnsi="Verdana"/>
        </w:rPr>
        <w:t xml:space="preserve"> and </w:t>
      </w:r>
      <w:r w:rsidRPr="001D1D72">
        <w:rPr>
          <w:rStyle w:val="Emphasis"/>
          <w:rFonts w:ascii="Verdana" w:hAnsi="Verdana"/>
        </w:rPr>
        <w:t>false</w:t>
      </w:r>
      <w:r w:rsidRPr="001D1D72">
        <w:rPr>
          <w:rStyle w:val="StyleUnderline"/>
          <w:rFonts w:ascii="Verdana" w:hAnsi="Verdana"/>
        </w:rPr>
        <w:t xml:space="preserve">. </w:t>
      </w:r>
      <w:r w:rsidRPr="003C49AC">
        <w:rPr>
          <w:rStyle w:val="StyleUnderline"/>
          <w:rFonts w:ascii="Verdana" w:hAnsi="Verdana"/>
          <w:highlight w:val="cyan"/>
        </w:rPr>
        <w:t>“Things have</w:t>
      </w:r>
      <w:r w:rsidRPr="003C49AC">
        <w:rPr>
          <w:rStyle w:val="StyleUnderline"/>
          <w:rFonts w:ascii="Verdana" w:hAnsi="Verdana"/>
        </w:rPr>
        <w:t xml:space="preserve"> found </w:t>
      </w:r>
      <w:r w:rsidRPr="003C49AC">
        <w:rPr>
          <w:rStyle w:val="StyleUnderline"/>
          <w:rFonts w:ascii="Verdana" w:hAnsi="Verdana"/>
          <w:highlight w:val="cyan"/>
        </w:rPr>
        <w:t>a way of avoiding</w:t>
      </w:r>
      <w:r w:rsidRPr="003C49AC">
        <w:rPr>
          <w:rStyle w:val="StyleUnderline"/>
          <w:rFonts w:ascii="Verdana" w:hAnsi="Verdana"/>
        </w:rPr>
        <w:t xml:space="preserve"> a </w:t>
      </w:r>
      <w:r w:rsidRPr="003C49AC">
        <w:rPr>
          <w:rStyle w:val="Emphasis"/>
          <w:rFonts w:ascii="Verdana" w:hAnsi="Verdana"/>
          <w:highlight w:val="cyan"/>
        </w:rPr>
        <w:t>dialectics of meaning</w:t>
      </w:r>
      <w:r w:rsidRPr="003C49AC">
        <w:rPr>
          <w:rStyle w:val="StyleUnderline"/>
          <w:rFonts w:ascii="Verdana" w:hAnsi="Verdana"/>
          <w:highlight w:val="cyan"/>
        </w:rPr>
        <w:t xml:space="preserve"> </w:t>
      </w:r>
      <w:r w:rsidRPr="003C49AC">
        <w:rPr>
          <w:rStyle w:val="StyleUnderline"/>
          <w:rFonts w:ascii="Verdana" w:hAnsi="Verdana"/>
        </w:rPr>
        <w:t xml:space="preserve">that was beginning to bore them: </w:t>
      </w:r>
      <w:r w:rsidRPr="003C49AC">
        <w:rPr>
          <w:rStyle w:val="StyleUnderline"/>
          <w:rFonts w:ascii="Verdana" w:hAnsi="Verdana"/>
          <w:highlight w:val="cyan"/>
        </w:rPr>
        <w:t xml:space="preserve">by </w:t>
      </w:r>
      <w:r w:rsidRPr="003C49AC">
        <w:rPr>
          <w:rStyle w:val="Emphasis"/>
          <w:rFonts w:ascii="Verdana" w:hAnsi="Verdana"/>
          <w:highlight w:val="cyan"/>
        </w:rPr>
        <w:t>proliferating indefinitely</w:t>
      </w:r>
      <w:r w:rsidRPr="003C49AC">
        <w:rPr>
          <w:rStyle w:val="StyleUnderline"/>
          <w:rFonts w:ascii="Verdana" w:hAnsi="Verdana"/>
        </w:rPr>
        <w:t xml:space="preserve">, increasing their </w:t>
      </w:r>
      <w:r w:rsidRPr="003C49AC">
        <w:rPr>
          <w:rStyle w:val="Emphasis"/>
          <w:rFonts w:ascii="Verdana" w:hAnsi="Verdana"/>
        </w:rPr>
        <w:t>potential</w:t>
      </w:r>
      <w:r w:rsidRPr="003C49AC">
        <w:rPr>
          <w:rStyle w:val="StyleUnderline"/>
          <w:rFonts w:ascii="Verdana" w:hAnsi="Verdana"/>
        </w:rPr>
        <w:t xml:space="preserve">, outbidding themselves </w:t>
      </w:r>
      <w:r w:rsidRPr="001D1D72">
        <w:rPr>
          <w:rStyle w:val="StyleUnderline"/>
          <w:rFonts w:ascii="Verdana" w:hAnsi="Verdana"/>
        </w:rPr>
        <w:t xml:space="preserve">in an ascension to the limit, an obscenity that henceforth becomes their </w:t>
      </w:r>
      <w:r w:rsidRPr="001D1D72">
        <w:rPr>
          <w:rStyle w:val="Emphasis"/>
          <w:rFonts w:ascii="Verdana" w:hAnsi="Verdana"/>
        </w:rPr>
        <w:t>immanent finality</w:t>
      </w:r>
      <w:r w:rsidRPr="001D1D72">
        <w:rPr>
          <w:rStyle w:val="StyleUnderline"/>
          <w:rFonts w:ascii="Verdana" w:hAnsi="Verdana"/>
        </w:rPr>
        <w:t xml:space="preserve"> and </w:t>
      </w:r>
      <w:r w:rsidRPr="001D1D72">
        <w:rPr>
          <w:rStyle w:val="Emphasis"/>
          <w:rFonts w:ascii="Verdana" w:hAnsi="Verdana"/>
        </w:rPr>
        <w:t>senseless reason</w:t>
      </w:r>
      <w:r w:rsidRPr="001D1D72">
        <w:rPr>
          <w:rStyle w:val="StyleUnderline"/>
          <w:rFonts w:ascii="Verdana" w:hAnsi="Verdana"/>
        </w:rPr>
        <w:t>.”</w:t>
      </w:r>
      <w:r w:rsidRPr="001D1D72">
        <w:rPr>
          <w:rFonts w:ascii="Verdana" w:hAnsi="Verdana"/>
          <w:sz w:val="16"/>
        </w:rPr>
        <w:t xml:space="preserve"> (Baudrillard</w:t>
      </w:r>
      <w:r w:rsidRPr="003C49AC">
        <w:rPr>
          <w:rFonts w:ascii="Verdana" w:hAnsi="Verdana"/>
          <w:sz w:val="16"/>
        </w:rPr>
        <w:t xml:space="preserve">, Fatal Strategies; p.7) </w:t>
      </w:r>
      <w:r w:rsidRPr="003C49AC">
        <w:rPr>
          <w:rStyle w:val="StyleUnderline"/>
          <w:rFonts w:ascii="Verdana" w:hAnsi="Verdana"/>
          <w:highlight w:val="cyan"/>
        </w:rPr>
        <w:t xml:space="preserve">When Trump says something, it becomes true because </w:t>
      </w:r>
      <w:r w:rsidRPr="003C49AC">
        <w:rPr>
          <w:rStyle w:val="Emphasis"/>
          <w:rFonts w:ascii="Verdana" w:hAnsi="Verdana"/>
          <w:highlight w:val="cyan"/>
        </w:rPr>
        <w:t>Trump says it</w:t>
      </w:r>
      <w:r w:rsidRPr="003C49AC">
        <w:rPr>
          <w:rStyle w:val="Emphasis"/>
          <w:rFonts w:ascii="Verdana" w:hAnsi="Verdana"/>
        </w:rPr>
        <w:t>,</w:t>
      </w:r>
      <w:r w:rsidRPr="003C49AC">
        <w:rPr>
          <w:rStyle w:val="StyleUnderline"/>
          <w:rFonts w:ascii="Verdana" w:hAnsi="Verdana"/>
        </w:rPr>
        <w:t xml:space="preserve"> and </w:t>
      </w:r>
      <w:r w:rsidRPr="003C49AC">
        <w:rPr>
          <w:rStyle w:val="StyleUnderline"/>
          <w:rFonts w:ascii="Verdana" w:hAnsi="Verdana"/>
          <w:highlight w:val="cyan"/>
        </w:rPr>
        <w:t>there is nothing</w:t>
      </w:r>
      <w:r w:rsidRPr="003C49AC">
        <w:rPr>
          <w:rStyle w:val="StyleUnderline"/>
          <w:rFonts w:ascii="Verdana" w:hAnsi="Verdana"/>
        </w:rPr>
        <w:t xml:space="preserve"> that </w:t>
      </w:r>
      <w:r w:rsidRPr="003C49AC">
        <w:rPr>
          <w:rStyle w:val="StyleUnderline"/>
          <w:rFonts w:ascii="Verdana" w:hAnsi="Verdana"/>
          <w:highlight w:val="cyan"/>
        </w:rPr>
        <w:t xml:space="preserve">the </w:t>
      </w:r>
      <w:r w:rsidRPr="003C49AC">
        <w:rPr>
          <w:rStyle w:val="Emphasis"/>
          <w:rFonts w:ascii="Verdana" w:hAnsi="Verdana"/>
          <w:highlight w:val="cyan"/>
        </w:rPr>
        <w:t>New York Times</w:t>
      </w:r>
      <w:r w:rsidRPr="003C49AC">
        <w:rPr>
          <w:rStyle w:val="Emphasis"/>
          <w:rFonts w:ascii="Verdana" w:hAnsi="Verdana"/>
        </w:rPr>
        <w:t xml:space="preserve"> </w:t>
      </w:r>
      <w:r w:rsidRPr="003C49AC">
        <w:rPr>
          <w:rStyle w:val="StyleUnderline"/>
          <w:rFonts w:ascii="Verdana" w:hAnsi="Verdana"/>
        </w:rPr>
        <w:t xml:space="preserve">and the </w:t>
      </w:r>
      <w:r w:rsidRPr="003C49AC">
        <w:rPr>
          <w:rStyle w:val="Emphasis"/>
          <w:rFonts w:ascii="Verdana" w:hAnsi="Verdana"/>
        </w:rPr>
        <w:t xml:space="preserve">Washington Post </w:t>
      </w:r>
      <w:r w:rsidRPr="003C49AC">
        <w:rPr>
          <w:rStyle w:val="StyleUnderline"/>
          <w:rFonts w:ascii="Verdana" w:hAnsi="Verdana"/>
          <w:highlight w:val="cyan"/>
        </w:rPr>
        <w:t>can do about it</w:t>
      </w:r>
      <w:r w:rsidRPr="003C49AC">
        <w:rPr>
          <w:rStyle w:val="StyleUnderline"/>
          <w:rFonts w:ascii="Verdana" w:hAnsi="Verdana"/>
        </w:rPr>
        <w:t xml:space="preserve">. Trump will change what he says on any given topic from </w:t>
      </w:r>
      <w:r w:rsidRPr="003C49AC">
        <w:rPr>
          <w:rStyle w:val="Emphasis"/>
          <w:rFonts w:ascii="Verdana" w:hAnsi="Verdana"/>
        </w:rPr>
        <w:t>day</w:t>
      </w:r>
      <w:r w:rsidRPr="003C49AC">
        <w:rPr>
          <w:rStyle w:val="StyleUnderline"/>
          <w:rFonts w:ascii="Verdana" w:hAnsi="Verdana"/>
        </w:rPr>
        <w:t xml:space="preserve"> to </w:t>
      </w:r>
      <w:r w:rsidRPr="003C49AC">
        <w:rPr>
          <w:rStyle w:val="Emphasis"/>
          <w:rFonts w:ascii="Verdana" w:hAnsi="Verdana"/>
        </w:rPr>
        <w:t>day</w:t>
      </w:r>
      <w:r w:rsidRPr="003C49AC">
        <w:rPr>
          <w:rFonts w:ascii="Verdana" w:hAnsi="Verdana"/>
          <w:sz w:val="16"/>
        </w:rPr>
        <w:t xml:space="preserve">, or on any given Sunday. </w:t>
      </w:r>
      <w:r w:rsidRPr="003C49AC">
        <w:rPr>
          <w:rStyle w:val="StyleUnderline"/>
          <w:rFonts w:ascii="Verdana" w:hAnsi="Verdana"/>
          <w:highlight w:val="cyan"/>
        </w:rPr>
        <w:t>The</w:t>
      </w:r>
      <w:r w:rsidRPr="003C49AC">
        <w:rPr>
          <w:rStyle w:val="StyleUnderline"/>
          <w:rFonts w:ascii="Verdana" w:hAnsi="Verdana"/>
        </w:rPr>
        <w:t xml:space="preserve"> liberal </w:t>
      </w:r>
      <w:r w:rsidRPr="003C49AC">
        <w:rPr>
          <w:rStyle w:val="StyleUnderline"/>
          <w:rFonts w:ascii="Verdana" w:hAnsi="Verdana"/>
          <w:highlight w:val="cyan"/>
        </w:rPr>
        <w:t>media will “</w:t>
      </w:r>
      <w:r w:rsidRPr="003C49AC">
        <w:rPr>
          <w:rStyle w:val="Emphasis"/>
          <w:rFonts w:ascii="Verdana" w:hAnsi="Verdana"/>
          <w:highlight w:val="cyan"/>
        </w:rPr>
        <w:t>prove him wrong</w:t>
      </w:r>
      <w:r w:rsidRPr="003C49AC">
        <w:rPr>
          <w:rStyle w:val="StyleUnderline"/>
          <w:rFonts w:ascii="Verdana" w:hAnsi="Verdana"/>
          <w:highlight w:val="cyan"/>
        </w:rPr>
        <w:t xml:space="preserve">” </w:t>
      </w:r>
      <w:r w:rsidRPr="001D1D72">
        <w:rPr>
          <w:rStyle w:val="StyleUnderline"/>
          <w:rFonts w:ascii="Verdana" w:hAnsi="Verdana"/>
        </w:rPr>
        <w:t xml:space="preserve">with </w:t>
      </w:r>
      <w:r w:rsidRPr="001D1D72">
        <w:rPr>
          <w:rStyle w:val="Emphasis"/>
          <w:rFonts w:ascii="Verdana" w:hAnsi="Verdana"/>
        </w:rPr>
        <w:t>evidence</w:t>
      </w:r>
      <w:r w:rsidRPr="001D1D72">
        <w:rPr>
          <w:rStyle w:val="StyleUnderline"/>
          <w:rFonts w:ascii="Verdana" w:hAnsi="Verdana"/>
        </w:rPr>
        <w:t xml:space="preserve">, </w:t>
      </w:r>
      <w:r w:rsidRPr="003C49AC">
        <w:rPr>
          <w:rStyle w:val="StyleUnderline"/>
          <w:rFonts w:ascii="Verdana" w:hAnsi="Verdana"/>
          <w:highlight w:val="cyan"/>
        </w:rPr>
        <w:t>but this</w:t>
      </w:r>
      <w:r w:rsidRPr="003C49AC">
        <w:rPr>
          <w:rStyle w:val="StyleUnderline"/>
          <w:rFonts w:ascii="Verdana" w:hAnsi="Verdana"/>
        </w:rPr>
        <w:t xml:space="preserve"> demonstration </w:t>
      </w:r>
      <w:r w:rsidRPr="003C49AC">
        <w:rPr>
          <w:rStyle w:val="StyleUnderline"/>
          <w:rFonts w:ascii="Verdana" w:hAnsi="Verdana"/>
          <w:highlight w:val="cyan"/>
        </w:rPr>
        <w:t xml:space="preserve">will have an effect </w:t>
      </w:r>
      <w:r w:rsidRPr="003C49AC">
        <w:rPr>
          <w:rStyle w:val="Emphasis"/>
          <w:rFonts w:ascii="Verdana" w:hAnsi="Verdana"/>
          <w:highlight w:val="cyan"/>
        </w:rPr>
        <w:t>exactly the opposite</w:t>
      </w:r>
      <w:r w:rsidRPr="003C49AC">
        <w:rPr>
          <w:rStyle w:val="StyleUnderline"/>
          <w:rFonts w:ascii="Verdana" w:hAnsi="Verdana"/>
          <w:highlight w:val="cyan"/>
        </w:rPr>
        <w:t xml:space="preserve"> than</w:t>
      </w:r>
      <w:r w:rsidRPr="003C49AC">
        <w:rPr>
          <w:rStyle w:val="StyleUnderline"/>
          <w:rFonts w:ascii="Verdana" w:hAnsi="Verdana"/>
        </w:rPr>
        <w:t xml:space="preserve"> that </w:t>
      </w:r>
      <w:r w:rsidRPr="003C49AC">
        <w:rPr>
          <w:rStyle w:val="StyleUnderline"/>
          <w:rFonts w:ascii="Verdana" w:hAnsi="Verdana"/>
          <w:highlight w:val="cyan"/>
        </w:rPr>
        <w:t>intended</w:t>
      </w:r>
      <w:r w:rsidRPr="003C49AC">
        <w:rPr>
          <w:rStyle w:val="StyleUnderline"/>
          <w:rFonts w:ascii="Verdana" w:hAnsi="Verdana"/>
        </w:rPr>
        <w:t xml:space="preserve"> upon and for the “</w:t>
      </w:r>
      <w:r w:rsidRPr="003C49AC">
        <w:rPr>
          <w:rStyle w:val="Emphasis"/>
          <w:rFonts w:ascii="Verdana" w:hAnsi="Verdana"/>
        </w:rPr>
        <w:t>silent majority</w:t>
      </w:r>
      <w:r w:rsidRPr="003C49AC">
        <w:rPr>
          <w:rStyle w:val="StyleUnderline"/>
          <w:rFonts w:ascii="Verdana" w:hAnsi="Verdana"/>
        </w:rPr>
        <w:t xml:space="preserve">” of half of Americans for </w:t>
      </w:r>
      <w:r w:rsidRPr="003C49AC">
        <w:rPr>
          <w:rStyle w:val="Emphasis"/>
          <w:rFonts w:ascii="Verdana" w:hAnsi="Verdana"/>
        </w:rPr>
        <w:t>whom they are the liars</w:t>
      </w:r>
      <w:r w:rsidRPr="003C49AC">
        <w:rPr>
          <w:rStyle w:val="StyleUnderline"/>
          <w:rFonts w:ascii="Verdana" w:hAnsi="Verdana"/>
        </w:rPr>
        <w:t xml:space="preserve">. </w:t>
      </w:r>
      <w:r w:rsidRPr="003C49AC">
        <w:rPr>
          <w:rStyle w:val="StyleUnderline"/>
          <w:rFonts w:ascii="Verdana" w:hAnsi="Verdana"/>
          <w:highlight w:val="cyan"/>
        </w:rPr>
        <w:t>The</w:t>
      </w:r>
      <w:r w:rsidRPr="003C49AC">
        <w:rPr>
          <w:rStyle w:val="StyleUnderline"/>
          <w:rFonts w:ascii="Verdana" w:hAnsi="Verdana"/>
        </w:rPr>
        <w:t xml:space="preserve"> institutional </w:t>
      </w:r>
      <w:r w:rsidRPr="003C49AC">
        <w:rPr>
          <w:rStyle w:val="StyleUnderline"/>
          <w:rFonts w:ascii="Verdana" w:hAnsi="Verdana"/>
          <w:highlight w:val="cyan"/>
        </w:rPr>
        <w:t xml:space="preserve">bases for </w:t>
      </w:r>
      <w:r w:rsidRPr="003C49AC">
        <w:rPr>
          <w:rStyle w:val="Emphasis"/>
          <w:rFonts w:ascii="Verdana" w:hAnsi="Verdana"/>
          <w:highlight w:val="cyan"/>
        </w:rPr>
        <w:t>consensus</w:t>
      </w:r>
      <w:r w:rsidRPr="003C49AC">
        <w:rPr>
          <w:rStyle w:val="StyleUnderline"/>
          <w:rFonts w:ascii="Verdana" w:hAnsi="Verdana"/>
        </w:rPr>
        <w:t xml:space="preserve"> or </w:t>
      </w:r>
      <w:r w:rsidRPr="003C49AC">
        <w:rPr>
          <w:rStyle w:val="Emphasis"/>
          <w:rFonts w:ascii="Verdana" w:hAnsi="Verdana"/>
        </w:rPr>
        <w:t>legitimation</w:t>
      </w:r>
      <w:r w:rsidRPr="003C49AC">
        <w:rPr>
          <w:rStyle w:val="StyleUnderline"/>
          <w:rFonts w:ascii="Verdana" w:hAnsi="Verdana"/>
        </w:rPr>
        <w:t xml:space="preserve"> </w:t>
      </w:r>
      <w:r w:rsidRPr="003C49AC">
        <w:rPr>
          <w:rStyle w:val="StyleUnderline"/>
          <w:rFonts w:ascii="Verdana" w:hAnsi="Verdana"/>
          <w:highlight w:val="cyan"/>
        </w:rPr>
        <w:t>of “</w:t>
      </w:r>
      <w:r w:rsidRPr="003C49AC">
        <w:rPr>
          <w:rStyle w:val="Emphasis"/>
          <w:rFonts w:ascii="Verdana" w:hAnsi="Verdana"/>
          <w:highlight w:val="cyan"/>
        </w:rPr>
        <w:t>the truth</w:t>
      </w:r>
      <w:r w:rsidRPr="003C49AC">
        <w:rPr>
          <w:rStyle w:val="StyleUnderline"/>
          <w:rFonts w:ascii="Verdana" w:hAnsi="Verdana"/>
          <w:highlight w:val="cyan"/>
        </w:rPr>
        <w:t>” have disappeared beneath</w:t>
      </w:r>
      <w:r w:rsidRPr="003C49AC">
        <w:rPr>
          <w:rStyle w:val="StyleUnderline"/>
          <w:rFonts w:ascii="Verdana" w:hAnsi="Verdana"/>
        </w:rPr>
        <w:t xml:space="preserve"> the </w:t>
      </w:r>
      <w:r w:rsidRPr="003C49AC">
        <w:rPr>
          <w:rStyle w:val="Emphasis"/>
          <w:rFonts w:ascii="Verdana" w:hAnsi="Verdana"/>
        </w:rPr>
        <w:t>sheer load</w:t>
      </w:r>
      <w:r w:rsidRPr="003C49AC">
        <w:rPr>
          <w:rStyle w:val="StyleUnderline"/>
          <w:rFonts w:ascii="Verdana" w:hAnsi="Verdana"/>
        </w:rPr>
        <w:t xml:space="preserve"> of </w:t>
      </w:r>
      <w:r w:rsidRPr="003C49AC">
        <w:rPr>
          <w:rStyle w:val="Emphasis"/>
          <w:rFonts w:ascii="Verdana" w:hAnsi="Verdana"/>
        </w:rPr>
        <w:t xml:space="preserve">mountainous </w:t>
      </w:r>
      <w:r w:rsidRPr="003C49AC">
        <w:rPr>
          <w:rStyle w:val="Emphasis"/>
          <w:rFonts w:ascii="Verdana" w:hAnsi="Verdana"/>
          <w:highlight w:val="cyan"/>
        </w:rPr>
        <w:t>piles</w:t>
      </w:r>
      <w:r w:rsidRPr="003C49AC">
        <w:rPr>
          <w:rStyle w:val="StyleUnderline"/>
          <w:rFonts w:ascii="Verdana" w:hAnsi="Verdana"/>
          <w:highlight w:val="cyan"/>
        </w:rPr>
        <w:t xml:space="preserve"> of </w:t>
      </w:r>
      <w:r w:rsidRPr="003C49AC">
        <w:rPr>
          <w:rStyle w:val="Emphasis"/>
          <w:rFonts w:ascii="Verdana" w:hAnsi="Verdana"/>
          <w:highlight w:val="cyan"/>
        </w:rPr>
        <w:t>information</w:t>
      </w:r>
      <w:r w:rsidRPr="003C49AC">
        <w:rPr>
          <w:rStyle w:val="StyleUnderline"/>
          <w:rFonts w:ascii="Verdana" w:hAnsi="Verdana"/>
          <w:highlight w:val="cyan"/>
        </w:rPr>
        <w:t>, and</w:t>
      </w:r>
      <w:r w:rsidRPr="003C49AC">
        <w:rPr>
          <w:rStyle w:val="StyleUnderline"/>
          <w:rFonts w:ascii="Verdana" w:hAnsi="Verdana"/>
        </w:rPr>
        <w:t xml:space="preserve"> the </w:t>
      </w:r>
      <w:r w:rsidRPr="003C49AC">
        <w:rPr>
          <w:rStyle w:val="Emphasis"/>
          <w:rFonts w:ascii="Verdana" w:hAnsi="Verdana"/>
        </w:rPr>
        <w:t>virtualization</w:t>
      </w:r>
      <w:r w:rsidRPr="003C49AC">
        <w:rPr>
          <w:rStyle w:val="StyleUnderline"/>
          <w:rFonts w:ascii="Verdana" w:hAnsi="Verdana"/>
        </w:rPr>
        <w:t xml:space="preserve">, </w:t>
      </w:r>
      <w:r w:rsidRPr="003C49AC">
        <w:rPr>
          <w:rStyle w:val="Emphasis"/>
          <w:rFonts w:ascii="Verdana" w:hAnsi="Verdana"/>
        </w:rPr>
        <w:t>delocalization</w:t>
      </w:r>
      <w:r w:rsidRPr="003C49AC">
        <w:rPr>
          <w:rStyle w:val="StyleUnderline"/>
          <w:rFonts w:ascii="Verdana" w:hAnsi="Verdana"/>
        </w:rPr>
        <w:t>, de-</w:t>
      </w:r>
      <w:proofErr w:type="spellStart"/>
      <w:r w:rsidRPr="003C49AC">
        <w:rPr>
          <w:rStyle w:val="StyleUnderline"/>
          <w:rFonts w:ascii="Verdana" w:hAnsi="Verdana"/>
        </w:rPr>
        <w:t>physicalization</w:t>
      </w:r>
      <w:proofErr w:type="spellEnd"/>
      <w:r w:rsidRPr="003C49AC">
        <w:rPr>
          <w:rStyle w:val="StyleUnderline"/>
          <w:rFonts w:ascii="Verdana" w:hAnsi="Verdana"/>
        </w:rPr>
        <w:t xml:space="preserve">, and </w:t>
      </w:r>
      <w:r w:rsidRPr="003C49AC">
        <w:rPr>
          <w:rStyle w:val="Emphasis"/>
          <w:rFonts w:ascii="Verdana" w:hAnsi="Verdana"/>
          <w:highlight w:val="cyan"/>
        </w:rPr>
        <w:t>disembodiment</w:t>
      </w:r>
      <w:r w:rsidRPr="003C49AC">
        <w:rPr>
          <w:rStyle w:val="StyleUnderline"/>
          <w:rFonts w:ascii="Verdana" w:hAnsi="Verdana"/>
          <w:highlight w:val="cyan"/>
        </w:rPr>
        <w:t xml:space="preserve"> of discourse</w:t>
      </w:r>
      <w:r w:rsidRPr="003C49AC">
        <w:rPr>
          <w:rStyle w:val="StyleUnderline"/>
          <w:rFonts w:ascii="Verdana" w:hAnsi="Verdana"/>
        </w:rPr>
        <w:t>.</w:t>
      </w:r>
      <w:r w:rsidRPr="003C49AC">
        <w:rPr>
          <w:rFonts w:ascii="Verdana" w:hAnsi="Verdana"/>
          <w:sz w:val="16"/>
        </w:rPr>
        <w:t xml:space="preserve"> When did this happen (when was the “Canetti point”)? Impossible to say. To know the point of origin of that would be to overstate the claims of knowledge, to violate the methodological </w:t>
      </w:r>
      <w:proofErr w:type="spellStart"/>
      <w:r w:rsidRPr="003C49AC">
        <w:rPr>
          <w:rFonts w:ascii="Verdana" w:hAnsi="Verdana"/>
          <w:sz w:val="16"/>
        </w:rPr>
        <w:t>recursivity</w:t>
      </w:r>
      <w:proofErr w:type="spellEnd"/>
      <w:r w:rsidRPr="003C49AC">
        <w:rPr>
          <w:rFonts w:ascii="Verdana" w:hAnsi="Verdana"/>
          <w:sz w:val="16"/>
        </w:rPr>
        <w:t xml:space="preserve"> of our awareness of being lost within the culture of simulation (as Baudrillard has taught us in his fascinating lengthy discussions of the “Canetti point,” and as Gerry Coulter has taught us, for example, in his essay on America). </w:t>
      </w:r>
      <w:r w:rsidRPr="003C49AC">
        <w:rPr>
          <w:rStyle w:val="StyleUnderline"/>
          <w:rFonts w:ascii="Verdana" w:hAnsi="Verdana"/>
          <w:highlight w:val="cyan"/>
        </w:rPr>
        <w:t>When Trump said</w:t>
      </w:r>
      <w:r w:rsidRPr="003C49AC">
        <w:rPr>
          <w:rStyle w:val="StyleUnderline"/>
          <w:rFonts w:ascii="Verdana" w:hAnsi="Verdana"/>
        </w:rPr>
        <w:t xml:space="preserve"> that </w:t>
      </w:r>
      <w:r w:rsidRPr="003C49AC">
        <w:rPr>
          <w:rStyle w:val="Emphasis"/>
          <w:rFonts w:ascii="Verdana" w:hAnsi="Verdana"/>
        </w:rPr>
        <w:t xml:space="preserve">thousands of </w:t>
      </w:r>
      <w:r w:rsidRPr="003C49AC">
        <w:rPr>
          <w:rStyle w:val="Emphasis"/>
          <w:rFonts w:ascii="Verdana" w:hAnsi="Verdana"/>
          <w:highlight w:val="cyan"/>
        </w:rPr>
        <w:t>Muslims</w:t>
      </w:r>
      <w:r w:rsidRPr="003C49AC">
        <w:rPr>
          <w:rStyle w:val="StyleUnderline"/>
          <w:rFonts w:ascii="Verdana" w:hAnsi="Verdana"/>
          <w:highlight w:val="cyan"/>
        </w:rPr>
        <w:t xml:space="preserve"> were celebrating</w:t>
      </w:r>
      <w:r w:rsidRPr="003C49AC">
        <w:rPr>
          <w:rStyle w:val="StyleUnderline"/>
          <w:rFonts w:ascii="Verdana" w:hAnsi="Verdana"/>
        </w:rPr>
        <w:t xml:space="preserve"> on rooftops in Jersey City, New Jersey </w:t>
      </w:r>
      <w:r w:rsidRPr="003C49AC">
        <w:rPr>
          <w:rStyle w:val="StyleUnderline"/>
          <w:rFonts w:ascii="Verdana" w:hAnsi="Verdana"/>
          <w:highlight w:val="cyan"/>
        </w:rPr>
        <w:t>on 9/11, he was</w:t>
      </w:r>
      <w:r w:rsidRPr="003C49AC">
        <w:rPr>
          <w:rStyle w:val="StyleUnderline"/>
          <w:rFonts w:ascii="Verdana" w:hAnsi="Verdana"/>
        </w:rPr>
        <w:t xml:space="preserve"> right. </w:t>
      </w:r>
      <w:r w:rsidRPr="001D1D72">
        <w:rPr>
          <w:rStyle w:val="Emphasis"/>
          <w:rFonts w:ascii="Verdana" w:hAnsi="Verdana"/>
        </w:rPr>
        <w:t xml:space="preserve">100% </w:t>
      </w:r>
      <w:r w:rsidRPr="003C49AC">
        <w:rPr>
          <w:rStyle w:val="Emphasis"/>
          <w:rFonts w:ascii="Verdana" w:hAnsi="Verdana"/>
          <w:highlight w:val="cyan"/>
        </w:rPr>
        <w:t>right</w:t>
      </w:r>
      <w:r w:rsidRPr="003C49AC">
        <w:rPr>
          <w:rStyle w:val="StyleUnderline"/>
          <w:rFonts w:ascii="Verdana" w:hAnsi="Verdana"/>
          <w:highlight w:val="cyan"/>
        </w:rPr>
        <w:t xml:space="preserve">, </w:t>
      </w:r>
      <w:r w:rsidRPr="001D1D72">
        <w:rPr>
          <w:rStyle w:val="StyleUnderline"/>
          <w:rFonts w:ascii="Verdana" w:hAnsi="Verdana"/>
        </w:rPr>
        <w:t xml:space="preserve">as he </w:t>
      </w:r>
      <w:r w:rsidRPr="001D1D72">
        <w:rPr>
          <w:rStyle w:val="Emphasis"/>
          <w:rFonts w:ascii="Verdana" w:hAnsi="Verdana"/>
        </w:rPr>
        <w:t>later tweeted</w:t>
      </w:r>
      <w:r w:rsidRPr="003C49AC">
        <w:rPr>
          <w:rStyle w:val="StyleUnderline"/>
          <w:rFonts w:ascii="Verdana" w:hAnsi="Verdana"/>
          <w:highlight w:val="cyan"/>
        </w:rPr>
        <w:t xml:space="preserve">. Within the </w:t>
      </w:r>
      <w:r w:rsidRPr="003C49AC">
        <w:rPr>
          <w:rStyle w:val="Emphasis"/>
          <w:rFonts w:ascii="Verdana" w:hAnsi="Verdana"/>
          <w:highlight w:val="cyan"/>
        </w:rPr>
        <w:t>epistemology</w:t>
      </w:r>
      <w:r w:rsidRPr="003C49AC">
        <w:rPr>
          <w:rFonts w:ascii="Verdana" w:hAnsi="Verdana"/>
          <w:sz w:val="16"/>
        </w:rPr>
        <w:t xml:space="preserve"> (theory of knowledge) </w:t>
      </w:r>
      <w:r w:rsidRPr="003C49AC">
        <w:rPr>
          <w:rStyle w:val="StyleUnderline"/>
          <w:rFonts w:ascii="Verdana" w:hAnsi="Verdana"/>
        </w:rPr>
        <w:t xml:space="preserve">of the </w:t>
      </w:r>
      <w:r w:rsidRPr="003C49AC">
        <w:rPr>
          <w:rStyle w:val="Emphasis"/>
          <w:rFonts w:ascii="Verdana" w:hAnsi="Verdana"/>
        </w:rPr>
        <w:t>humanist-democratic</w:t>
      </w:r>
      <w:r w:rsidRPr="003C49AC">
        <w:rPr>
          <w:rStyle w:val="StyleUnderline"/>
          <w:rFonts w:ascii="Verdana" w:hAnsi="Verdana"/>
        </w:rPr>
        <w:t xml:space="preserve"> </w:t>
      </w:r>
      <w:r w:rsidRPr="003C49AC">
        <w:rPr>
          <w:rStyle w:val="Emphasis"/>
          <w:rFonts w:ascii="Verdana" w:hAnsi="Verdana"/>
        </w:rPr>
        <w:t>subject</w:t>
      </w:r>
      <w:r w:rsidRPr="003C49AC">
        <w:rPr>
          <w:rStyle w:val="StyleUnderline"/>
          <w:rFonts w:ascii="Verdana" w:hAnsi="Verdana"/>
        </w:rPr>
        <w:t xml:space="preserve"> and </w:t>
      </w:r>
      <w:r w:rsidRPr="003C49AC">
        <w:rPr>
          <w:rStyle w:val="StyleUnderline"/>
          <w:rFonts w:ascii="Verdana" w:hAnsi="Verdana"/>
          <w:highlight w:val="cyan"/>
        </w:rPr>
        <w:t xml:space="preserve">of </w:t>
      </w:r>
      <w:r w:rsidRPr="003C49AC">
        <w:rPr>
          <w:rStyle w:val="Emphasis"/>
          <w:rFonts w:ascii="Verdana" w:hAnsi="Verdana"/>
          <w:highlight w:val="cyan"/>
        </w:rPr>
        <w:t>truth</w:t>
      </w:r>
      <w:r w:rsidRPr="003C49AC">
        <w:rPr>
          <w:rStyle w:val="StyleUnderline"/>
          <w:rFonts w:ascii="Verdana" w:hAnsi="Verdana"/>
          <w:highlight w:val="cyan"/>
        </w:rPr>
        <w:t xml:space="preserve">, the </w:t>
      </w:r>
      <w:r w:rsidRPr="003C49AC">
        <w:rPr>
          <w:rStyle w:val="StyleUnderline"/>
          <w:rFonts w:ascii="Verdana" w:hAnsi="Verdana"/>
        </w:rPr>
        <w:t xml:space="preserve">alleged </w:t>
      </w:r>
      <w:r w:rsidRPr="003C49AC">
        <w:rPr>
          <w:rStyle w:val="StyleUnderline"/>
          <w:rFonts w:ascii="Verdana" w:hAnsi="Verdana"/>
          <w:highlight w:val="cyan"/>
        </w:rPr>
        <w:t>rooftop event</w:t>
      </w:r>
      <w:r w:rsidRPr="003C49AC">
        <w:rPr>
          <w:rStyle w:val="StyleUnderline"/>
          <w:rFonts w:ascii="Verdana" w:hAnsi="Verdana"/>
        </w:rPr>
        <w:t xml:space="preserve"> of course “</w:t>
      </w:r>
      <w:r w:rsidRPr="003C49AC">
        <w:rPr>
          <w:rStyle w:val="Emphasis"/>
          <w:rFonts w:ascii="Verdana" w:hAnsi="Verdana"/>
          <w:highlight w:val="cyan"/>
        </w:rPr>
        <w:t>did not take place</w:t>
      </w:r>
      <w:r w:rsidRPr="003C49AC">
        <w:rPr>
          <w:rStyle w:val="StyleUnderline"/>
          <w:rFonts w:ascii="Verdana" w:hAnsi="Verdana"/>
          <w:highlight w:val="cyan"/>
        </w:rPr>
        <w:t>.” Yet</w:t>
      </w:r>
      <w:r w:rsidRPr="003C49AC">
        <w:rPr>
          <w:rStyle w:val="StyleUnderline"/>
          <w:rFonts w:ascii="Verdana" w:hAnsi="Verdana"/>
        </w:rPr>
        <w:t xml:space="preserve"> in the </w:t>
      </w:r>
      <w:r w:rsidRPr="003C49AC">
        <w:rPr>
          <w:rStyle w:val="Emphasis"/>
          <w:rFonts w:ascii="Verdana" w:hAnsi="Verdana"/>
        </w:rPr>
        <w:t>hyper-modernist epistemology</w:t>
      </w:r>
      <w:r w:rsidRPr="003C49AC">
        <w:rPr>
          <w:rStyle w:val="StyleUnderline"/>
          <w:rFonts w:ascii="Verdana" w:hAnsi="Verdana"/>
        </w:rPr>
        <w:t xml:space="preserve">, </w:t>
      </w:r>
      <w:r w:rsidRPr="003C49AC">
        <w:rPr>
          <w:rStyle w:val="StyleUnderline"/>
          <w:rFonts w:ascii="Verdana" w:hAnsi="Verdana"/>
          <w:highlight w:val="cyan"/>
        </w:rPr>
        <w:t xml:space="preserve">the </w:t>
      </w:r>
      <w:r w:rsidRPr="003C49AC">
        <w:rPr>
          <w:rStyle w:val="Emphasis"/>
          <w:rFonts w:ascii="Verdana" w:hAnsi="Verdana"/>
          <w:highlight w:val="cyan"/>
        </w:rPr>
        <w:t>rhetorical</w:t>
      </w:r>
      <w:r w:rsidRPr="003C49AC">
        <w:rPr>
          <w:rStyle w:val="StyleUnderline"/>
          <w:rFonts w:ascii="Verdana" w:hAnsi="Verdana"/>
        </w:rPr>
        <w:t xml:space="preserve"> and </w:t>
      </w:r>
      <w:r w:rsidRPr="003C49AC">
        <w:rPr>
          <w:rStyle w:val="Emphasis"/>
          <w:rFonts w:ascii="Verdana" w:hAnsi="Verdana"/>
        </w:rPr>
        <w:t>emotional</w:t>
      </w:r>
      <w:r w:rsidRPr="003C49AC">
        <w:rPr>
          <w:rStyle w:val="StyleUnderline"/>
          <w:rFonts w:ascii="Verdana" w:hAnsi="Verdana"/>
        </w:rPr>
        <w:t xml:space="preserve"> </w:t>
      </w:r>
      <w:r w:rsidRPr="003C49AC">
        <w:rPr>
          <w:rStyle w:val="StyleUnderline"/>
          <w:rFonts w:ascii="Verdana" w:hAnsi="Verdana"/>
          <w:highlight w:val="cyan"/>
        </w:rPr>
        <w:t xml:space="preserve">power of the words </w:t>
      </w:r>
      <w:proofErr w:type="gramStart"/>
      <w:r w:rsidRPr="003C49AC">
        <w:rPr>
          <w:rStyle w:val="StyleUnderline"/>
          <w:rFonts w:ascii="Verdana" w:hAnsi="Verdana"/>
          <w:highlight w:val="cyan"/>
        </w:rPr>
        <w:t>invoked</w:t>
      </w:r>
      <w:proofErr w:type="gramEnd"/>
      <w:r w:rsidRPr="003C49AC">
        <w:rPr>
          <w:rStyle w:val="StyleUnderline"/>
          <w:rFonts w:ascii="Verdana" w:hAnsi="Verdana"/>
        </w:rPr>
        <w:t xml:space="preserve"> and the mental images evoked </w:t>
      </w:r>
      <w:r w:rsidRPr="003C49AC">
        <w:rPr>
          <w:rStyle w:val="StyleUnderline"/>
          <w:rFonts w:ascii="Verdana" w:hAnsi="Verdana"/>
          <w:highlight w:val="cyan"/>
        </w:rPr>
        <w:t>by Trump</w:t>
      </w:r>
      <w:r w:rsidRPr="003C49AC">
        <w:rPr>
          <w:rStyle w:val="StyleUnderline"/>
          <w:rFonts w:ascii="Verdana" w:hAnsi="Verdana"/>
        </w:rPr>
        <w:t xml:space="preserve"> (the advent of </w:t>
      </w:r>
      <w:r w:rsidRPr="003C49AC">
        <w:rPr>
          <w:rStyle w:val="Emphasis"/>
          <w:rFonts w:ascii="Verdana" w:hAnsi="Verdana"/>
        </w:rPr>
        <w:t xml:space="preserve">hyper-imagination) </w:t>
      </w:r>
      <w:r w:rsidRPr="003C49AC">
        <w:rPr>
          <w:rStyle w:val="StyleUnderline"/>
          <w:rFonts w:ascii="Verdana" w:hAnsi="Verdana"/>
          <w:highlight w:val="cyan"/>
        </w:rPr>
        <w:t>carry</w:t>
      </w:r>
      <w:r w:rsidRPr="003C49AC">
        <w:rPr>
          <w:rStyle w:val="StyleUnderline"/>
          <w:rFonts w:ascii="Verdana" w:hAnsi="Verdana"/>
        </w:rPr>
        <w:t xml:space="preserve"> the </w:t>
      </w:r>
      <w:r w:rsidRPr="001D1D72">
        <w:rPr>
          <w:rStyle w:val="Emphasis"/>
          <w:rFonts w:ascii="Verdana" w:hAnsi="Verdana"/>
        </w:rPr>
        <w:t>weight</w:t>
      </w:r>
      <w:r w:rsidRPr="001D1D72">
        <w:rPr>
          <w:rStyle w:val="StyleUnderline"/>
          <w:rFonts w:ascii="Verdana" w:hAnsi="Verdana"/>
        </w:rPr>
        <w:t xml:space="preserve"> and dynamic </w:t>
      </w:r>
      <w:r w:rsidRPr="001D1D72">
        <w:rPr>
          <w:rStyle w:val="Emphasis"/>
          <w:rFonts w:ascii="Verdana" w:hAnsi="Verdana"/>
        </w:rPr>
        <w:t>force</w:t>
      </w:r>
      <w:r w:rsidRPr="001D1D72">
        <w:rPr>
          <w:rStyle w:val="StyleUnderline"/>
          <w:rFonts w:ascii="Verdana" w:hAnsi="Verdana"/>
        </w:rPr>
        <w:t xml:space="preserve"> of the image-immersed beyond-chimerical “object” of those evil </w:t>
      </w:r>
      <w:r w:rsidRPr="001D1D72">
        <w:rPr>
          <w:rStyle w:val="Emphasis"/>
          <w:rFonts w:ascii="Verdana" w:hAnsi="Verdana"/>
        </w:rPr>
        <w:t>Muslim celebrators</w:t>
      </w:r>
      <w:r w:rsidRPr="001D1D72">
        <w:rPr>
          <w:rStyle w:val="StyleUnderline"/>
          <w:rFonts w:ascii="Verdana" w:hAnsi="Verdana"/>
        </w:rPr>
        <w:t>.</w:t>
      </w:r>
      <w:r w:rsidRPr="001D1D72">
        <w:rPr>
          <w:rFonts w:ascii="Verdana" w:hAnsi="Verdana"/>
          <w:sz w:val="16"/>
        </w:rPr>
        <w:t xml:space="preserve"> Probably Trump saw on TV in September 2001 some cynical celebrations in the Palestinian territories.</w:t>
      </w:r>
      <w:r w:rsidRPr="003C49AC">
        <w:rPr>
          <w:rFonts w:ascii="Verdana" w:hAnsi="Verdana"/>
          <w:sz w:val="16"/>
        </w:rPr>
        <w:t xml:space="preserve"> The clandestine wormhole connection between physically remote points in space </w:t>
      </w:r>
      <w:r w:rsidRPr="001D1D72">
        <w:rPr>
          <w:rFonts w:ascii="Verdana" w:hAnsi="Verdana"/>
          <w:sz w:val="16"/>
        </w:rPr>
        <w:t xml:space="preserve">is plausibly extant. </w:t>
      </w:r>
      <w:r w:rsidRPr="001D1D72">
        <w:rPr>
          <w:rStyle w:val="StyleUnderline"/>
          <w:rFonts w:ascii="Verdana" w:hAnsi="Verdana"/>
        </w:rPr>
        <w:t xml:space="preserve">In the culture of </w:t>
      </w:r>
      <w:r w:rsidRPr="001D1D72">
        <w:rPr>
          <w:rStyle w:val="Emphasis"/>
          <w:rFonts w:ascii="Verdana" w:hAnsi="Verdana"/>
        </w:rPr>
        <w:t>virtual images</w:t>
      </w:r>
      <w:r w:rsidRPr="001D1D72">
        <w:rPr>
          <w:rStyle w:val="StyleUnderline"/>
          <w:rFonts w:ascii="Verdana" w:hAnsi="Verdana"/>
        </w:rPr>
        <w:t xml:space="preserve">, it is perfectly OK to transpose the bin Laden-sympathetic revelers from one </w:t>
      </w:r>
      <w:r w:rsidRPr="001D1D72">
        <w:rPr>
          <w:rStyle w:val="Emphasis"/>
          <w:rFonts w:ascii="Verdana" w:hAnsi="Verdana"/>
        </w:rPr>
        <w:t>geographical location</w:t>
      </w:r>
      <w:r w:rsidRPr="001D1D72">
        <w:rPr>
          <w:rStyle w:val="StyleUnderline"/>
          <w:rFonts w:ascii="Verdana" w:hAnsi="Verdana"/>
        </w:rPr>
        <w:t xml:space="preserve"> to </w:t>
      </w:r>
      <w:r w:rsidRPr="001D1D72">
        <w:rPr>
          <w:rStyle w:val="Emphasis"/>
          <w:rFonts w:ascii="Verdana" w:hAnsi="Verdana"/>
        </w:rPr>
        <w:t>another</w:t>
      </w:r>
      <w:r w:rsidRPr="001D1D72">
        <w:rPr>
          <w:rStyle w:val="StyleUnderline"/>
          <w:rFonts w:ascii="Verdana" w:hAnsi="Verdana"/>
        </w:rPr>
        <w:t xml:space="preserve">, the </w:t>
      </w:r>
      <w:r w:rsidRPr="001D1D72">
        <w:rPr>
          <w:rStyle w:val="Emphasis"/>
          <w:rFonts w:ascii="Verdana" w:hAnsi="Verdana"/>
        </w:rPr>
        <w:t>hyper-space</w:t>
      </w:r>
      <w:r w:rsidRPr="001D1D72">
        <w:rPr>
          <w:rStyle w:val="StyleUnderline"/>
          <w:rFonts w:ascii="Verdana" w:hAnsi="Verdana"/>
        </w:rPr>
        <w:t xml:space="preserve"> of Trump’s </w:t>
      </w:r>
      <w:r w:rsidRPr="001D1D72">
        <w:rPr>
          <w:rStyle w:val="Emphasis"/>
          <w:rFonts w:ascii="Verdana" w:hAnsi="Verdana"/>
        </w:rPr>
        <w:t>creative</w:t>
      </w:r>
      <w:r w:rsidRPr="003C49AC">
        <w:rPr>
          <w:rStyle w:val="Emphasis"/>
          <w:rFonts w:ascii="Verdana" w:hAnsi="Verdana"/>
        </w:rPr>
        <w:t xml:space="preserve"> memory</w:t>
      </w:r>
      <w:r w:rsidRPr="003C49AC">
        <w:rPr>
          <w:rStyle w:val="StyleUnderline"/>
          <w:rFonts w:ascii="Verdana" w:hAnsi="Verdana"/>
        </w:rPr>
        <w:t xml:space="preserve"> mingled with the </w:t>
      </w:r>
      <w:r w:rsidRPr="003C49AC">
        <w:rPr>
          <w:rStyle w:val="Emphasis"/>
          <w:rFonts w:ascii="Verdana" w:hAnsi="Verdana"/>
        </w:rPr>
        <w:t>hyper-dimensional</w:t>
      </w:r>
      <w:r w:rsidRPr="003C49AC">
        <w:rPr>
          <w:rStyle w:val="StyleUnderline"/>
          <w:rFonts w:ascii="Verdana" w:hAnsi="Verdana"/>
        </w:rPr>
        <w:t xml:space="preserve"> expanding televisual space on the </w:t>
      </w:r>
      <w:r w:rsidRPr="001D1D72">
        <w:rPr>
          <w:rStyle w:val="StyleUnderline"/>
          <w:rFonts w:ascii="Verdana" w:hAnsi="Verdana"/>
        </w:rPr>
        <w:t xml:space="preserve">interior of the </w:t>
      </w:r>
      <w:r w:rsidRPr="001D1D72">
        <w:rPr>
          <w:rStyle w:val="Emphasis"/>
          <w:rFonts w:ascii="Verdana" w:hAnsi="Verdana"/>
        </w:rPr>
        <w:t>flatscreen</w:t>
      </w:r>
      <w:r w:rsidRPr="001D1D72">
        <w:rPr>
          <w:rStyle w:val="StyleUnderline"/>
          <w:rFonts w:ascii="Verdana" w:hAnsi="Verdana"/>
        </w:rPr>
        <w:t xml:space="preserve">. Fantasy is possible in a world that is </w:t>
      </w:r>
      <w:r w:rsidRPr="001D1D72">
        <w:rPr>
          <w:rStyle w:val="Emphasis"/>
          <w:rFonts w:ascii="Verdana" w:hAnsi="Verdana"/>
        </w:rPr>
        <w:t>still real</w:t>
      </w:r>
      <w:r w:rsidRPr="001D1D72">
        <w:rPr>
          <w:rStyle w:val="StyleUnderline"/>
          <w:rFonts w:ascii="Verdana" w:hAnsi="Verdana"/>
        </w:rPr>
        <w:t xml:space="preserve">. A fantasy could be said to be </w:t>
      </w:r>
      <w:r w:rsidRPr="001D1D72">
        <w:rPr>
          <w:rStyle w:val="Emphasis"/>
          <w:rFonts w:ascii="Verdana" w:hAnsi="Verdana"/>
        </w:rPr>
        <w:t>not true</w:t>
      </w:r>
      <w:r w:rsidRPr="001D1D72">
        <w:rPr>
          <w:rStyle w:val="StyleUnderline"/>
          <w:rFonts w:ascii="Verdana" w:hAnsi="Verdana"/>
        </w:rPr>
        <w:t xml:space="preserve">, some sort of </w:t>
      </w:r>
      <w:r w:rsidRPr="001D1D72">
        <w:rPr>
          <w:rStyle w:val="Emphasis"/>
          <w:rFonts w:ascii="Verdana" w:hAnsi="Verdana"/>
        </w:rPr>
        <w:t>illusion</w:t>
      </w:r>
      <w:r w:rsidRPr="001D1D72">
        <w:rPr>
          <w:rFonts w:ascii="Verdana" w:hAnsi="Verdana"/>
          <w:sz w:val="16"/>
        </w:rPr>
        <w:t xml:space="preserve"> (in the non-Baudrillardian meaning of this word) </w:t>
      </w:r>
      <w:r w:rsidRPr="001D1D72">
        <w:rPr>
          <w:rStyle w:val="StyleUnderline"/>
          <w:rFonts w:ascii="Verdana" w:hAnsi="Verdana"/>
        </w:rPr>
        <w:t xml:space="preserve">or </w:t>
      </w:r>
      <w:r w:rsidRPr="001D1D72">
        <w:rPr>
          <w:rStyle w:val="Emphasis"/>
          <w:rFonts w:ascii="Verdana" w:hAnsi="Verdana"/>
        </w:rPr>
        <w:t>deception</w:t>
      </w:r>
      <w:r w:rsidRPr="001D1D72">
        <w:rPr>
          <w:rStyle w:val="StyleUnderline"/>
          <w:rFonts w:ascii="Verdana" w:hAnsi="Verdana"/>
        </w:rPr>
        <w:t xml:space="preserve">. But when images are everywhere, and they are universally exchangeable with each other, the made-up </w:t>
      </w:r>
      <w:r w:rsidRPr="001D1D72">
        <w:rPr>
          <w:rStyle w:val="Emphasis"/>
          <w:rFonts w:ascii="Verdana" w:hAnsi="Verdana"/>
        </w:rPr>
        <w:t>mental images</w:t>
      </w:r>
      <w:r w:rsidRPr="001D1D72">
        <w:rPr>
          <w:rStyle w:val="StyleUnderline"/>
          <w:rFonts w:ascii="Verdana" w:hAnsi="Verdana"/>
        </w:rPr>
        <w:t xml:space="preserve"> become </w:t>
      </w:r>
      <w:r w:rsidRPr="001D1D72">
        <w:rPr>
          <w:rStyle w:val="Emphasis"/>
          <w:rFonts w:ascii="Verdana" w:hAnsi="Verdana"/>
        </w:rPr>
        <w:t>hyper-real</w:t>
      </w:r>
      <w:r w:rsidRPr="001D1D72">
        <w:rPr>
          <w:rStyle w:val="StyleUnderline"/>
          <w:rFonts w:ascii="Verdana" w:hAnsi="Verdana"/>
        </w:rPr>
        <w:t>. Which now (literally) means</w:t>
      </w:r>
      <w:r w:rsidRPr="001D1D72">
        <w:rPr>
          <w:rFonts w:ascii="Verdana" w:hAnsi="Verdana"/>
          <w:sz w:val="16"/>
        </w:rPr>
        <w:t xml:space="preserve"> (hyper-means) </w:t>
      </w:r>
      <w:r w:rsidRPr="001D1D72">
        <w:rPr>
          <w:rStyle w:val="Emphasis"/>
          <w:rFonts w:ascii="Verdana" w:hAnsi="Verdana"/>
        </w:rPr>
        <w:t>more real</w:t>
      </w:r>
      <w:r w:rsidRPr="001D1D72">
        <w:rPr>
          <w:rStyle w:val="StyleUnderline"/>
          <w:rFonts w:ascii="Verdana" w:hAnsi="Verdana"/>
        </w:rPr>
        <w:t xml:space="preserve"> than </w:t>
      </w:r>
      <w:r w:rsidRPr="001D1D72">
        <w:rPr>
          <w:rStyle w:val="Emphasis"/>
          <w:rFonts w:ascii="Verdana" w:hAnsi="Verdana"/>
        </w:rPr>
        <w:t>real</w:t>
      </w:r>
      <w:r w:rsidRPr="001D1D72">
        <w:rPr>
          <w:rStyle w:val="StyleUnderline"/>
          <w:rFonts w:ascii="Verdana" w:hAnsi="Verdana"/>
        </w:rPr>
        <w:t xml:space="preserve">. </w:t>
      </w:r>
      <w:r w:rsidRPr="003C49AC">
        <w:rPr>
          <w:rStyle w:val="StyleUnderline"/>
          <w:rFonts w:ascii="Verdana" w:hAnsi="Verdana"/>
          <w:highlight w:val="cyan"/>
        </w:rPr>
        <w:t xml:space="preserve">Meaning becomes </w:t>
      </w:r>
      <w:r w:rsidRPr="003C49AC">
        <w:rPr>
          <w:rStyle w:val="Emphasis"/>
          <w:rFonts w:ascii="Verdana" w:hAnsi="Verdana"/>
          <w:highlight w:val="cyan"/>
        </w:rPr>
        <w:t>hyper-meaning</w:t>
      </w:r>
      <w:r w:rsidRPr="003C49AC">
        <w:rPr>
          <w:rStyle w:val="StyleUnderline"/>
          <w:rFonts w:ascii="Verdana" w:hAnsi="Verdana"/>
          <w:highlight w:val="cyan"/>
        </w:rPr>
        <w:t>. Would not the ubiquity of</w:t>
      </w:r>
      <w:r w:rsidRPr="003C49AC">
        <w:rPr>
          <w:rStyle w:val="StyleUnderline"/>
          <w:rFonts w:ascii="Verdana" w:hAnsi="Verdana"/>
        </w:rPr>
        <w:t xml:space="preserve"> </w:t>
      </w:r>
      <w:r w:rsidRPr="003C49AC">
        <w:rPr>
          <w:rStyle w:val="Emphasis"/>
          <w:rFonts w:ascii="Verdana" w:hAnsi="Verdana"/>
        </w:rPr>
        <w:t xml:space="preserve">video </w:t>
      </w:r>
      <w:r w:rsidRPr="003C49AC">
        <w:rPr>
          <w:rStyle w:val="Emphasis"/>
          <w:rFonts w:ascii="Verdana" w:hAnsi="Verdana"/>
          <w:highlight w:val="cyan"/>
        </w:rPr>
        <w:t>documentation</w:t>
      </w:r>
      <w:r w:rsidRPr="003C49AC">
        <w:rPr>
          <w:rStyle w:val="StyleUnderline"/>
          <w:rFonts w:ascii="Verdana" w:hAnsi="Verdana"/>
          <w:highlight w:val="cyan"/>
        </w:rPr>
        <w:t xml:space="preserve"> and </w:t>
      </w:r>
      <w:r w:rsidRPr="003C49AC">
        <w:rPr>
          <w:rStyle w:val="Emphasis"/>
          <w:rFonts w:ascii="Verdana" w:hAnsi="Verdana"/>
          <w:highlight w:val="cyan"/>
        </w:rPr>
        <w:t>recording</w:t>
      </w:r>
      <w:r w:rsidRPr="003C49AC">
        <w:rPr>
          <w:rStyle w:val="Emphasis"/>
          <w:rFonts w:ascii="Verdana" w:hAnsi="Verdana"/>
        </w:rPr>
        <w:t xml:space="preserve"> devices</w:t>
      </w:r>
      <w:r w:rsidRPr="003C49AC">
        <w:rPr>
          <w:rStyle w:val="StyleUnderline"/>
          <w:rFonts w:ascii="Verdana" w:hAnsi="Verdana"/>
        </w:rPr>
        <w:t xml:space="preserve"> of every kind </w:t>
      </w:r>
      <w:r w:rsidRPr="003C49AC">
        <w:rPr>
          <w:rStyle w:val="StyleUnderline"/>
          <w:rFonts w:ascii="Verdana" w:hAnsi="Verdana"/>
          <w:highlight w:val="cyan"/>
        </w:rPr>
        <w:t xml:space="preserve">increase </w:t>
      </w:r>
      <w:r w:rsidRPr="003C49AC">
        <w:rPr>
          <w:rStyle w:val="StyleUnderline"/>
          <w:rFonts w:ascii="Verdana" w:hAnsi="Verdana"/>
        </w:rPr>
        <w:t xml:space="preserve">the </w:t>
      </w:r>
      <w:r w:rsidRPr="003C49AC">
        <w:rPr>
          <w:rStyle w:val="Emphasis"/>
          <w:rFonts w:ascii="Verdana" w:hAnsi="Verdana"/>
        </w:rPr>
        <w:t xml:space="preserve">availability of </w:t>
      </w:r>
      <w:r w:rsidRPr="003C49AC">
        <w:rPr>
          <w:rStyle w:val="Emphasis"/>
          <w:rFonts w:ascii="Verdana" w:hAnsi="Verdana"/>
          <w:highlight w:val="cyan"/>
        </w:rPr>
        <w:t>truth</w:t>
      </w:r>
      <w:r w:rsidRPr="003C49AC">
        <w:rPr>
          <w:rStyle w:val="StyleUnderline"/>
          <w:rFonts w:ascii="Verdana" w:hAnsi="Verdana"/>
        </w:rPr>
        <w:t>?</w:t>
      </w:r>
      <w:r w:rsidRPr="003C49AC">
        <w:rPr>
          <w:rFonts w:ascii="Verdana" w:hAnsi="Verdana"/>
          <w:sz w:val="16"/>
        </w:rPr>
        <w:t xml:space="preserve"> Whipping the cam around, looking amazing from every angle? No, </w:t>
      </w:r>
      <w:r w:rsidRPr="003C49AC">
        <w:rPr>
          <w:rStyle w:val="StyleUnderline"/>
          <w:rFonts w:ascii="Verdana" w:hAnsi="Verdana"/>
          <w:highlight w:val="cyan"/>
        </w:rPr>
        <w:t>the effect is</w:t>
      </w:r>
      <w:r w:rsidRPr="003C49AC">
        <w:rPr>
          <w:rStyle w:val="StyleUnderline"/>
          <w:rFonts w:ascii="Verdana" w:hAnsi="Verdana"/>
        </w:rPr>
        <w:t xml:space="preserve"> </w:t>
      </w:r>
      <w:r w:rsidRPr="003C49AC">
        <w:rPr>
          <w:rStyle w:val="Emphasis"/>
          <w:rFonts w:ascii="Verdana" w:hAnsi="Verdana"/>
        </w:rPr>
        <w:t xml:space="preserve">just </w:t>
      </w:r>
      <w:r w:rsidRPr="003C49AC">
        <w:rPr>
          <w:rStyle w:val="Emphasis"/>
          <w:rFonts w:ascii="Verdana" w:hAnsi="Verdana"/>
          <w:highlight w:val="cyan"/>
        </w:rPr>
        <w:t>the opposite</w:t>
      </w:r>
      <w:r w:rsidRPr="003C49AC">
        <w:rPr>
          <w:rStyle w:val="StyleUnderline"/>
          <w:rFonts w:ascii="Verdana" w:hAnsi="Verdana"/>
          <w:highlight w:val="cyan"/>
        </w:rPr>
        <w:t xml:space="preserve">. When </w:t>
      </w:r>
      <w:r w:rsidRPr="003C49AC">
        <w:rPr>
          <w:rStyle w:val="Emphasis"/>
          <w:rFonts w:ascii="Verdana" w:hAnsi="Verdana"/>
          <w:highlight w:val="cyan"/>
        </w:rPr>
        <w:t>documentation</w:t>
      </w:r>
      <w:r w:rsidRPr="003C49AC">
        <w:rPr>
          <w:rStyle w:val="StyleUnderline"/>
          <w:rFonts w:ascii="Verdana" w:hAnsi="Verdana"/>
        </w:rPr>
        <w:t xml:space="preserve"> and </w:t>
      </w:r>
      <w:r w:rsidRPr="003C49AC">
        <w:rPr>
          <w:rStyle w:val="Emphasis"/>
          <w:rFonts w:ascii="Verdana" w:hAnsi="Verdana"/>
        </w:rPr>
        <w:t>recording</w:t>
      </w:r>
      <w:r w:rsidRPr="003C49AC">
        <w:rPr>
          <w:rStyle w:val="StyleUnderline"/>
          <w:rFonts w:ascii="Verdana" w:hAnsi="Verdana"/>
        </w:rPr>
        <w:t xml:space="preserve"> </w:t>
      </w:r>
      <w:r w:rsidRPr="003C49AC">
        <w:rPr>
          <w:rStyle w:val="StyleUnderline"/>
          <w:rFonts w:ascii="Verdana" w:hAnsi="Verdana"/>
          <w:highlight w:val="cyan"/>
        </w:rPr>
        <w:t>are everywhere</w:t>
      </w:r>
      <w:r w:rsidRPr="003C49AC">
        <w:rPr>
          <w:rStyle w:val="StyleUnderline"/>
          <w:rFonts w:ascii="Verdana" w:hAnsi="Verdana"/>
        </w:rPr>
        <w:t xml:space="preserve">, then they are </w:t>
      </w:r>
      <w:r w:rsidRPr="003C49AC">
        <w:rPr>
          <w:rStyle w:val="Emphasis"/>
          <w:rFonts w:ascii="Verdana" w:hAnsi="Verdana"/>
        </w:rPr>
        <w:t>nowhere</w:t>
      </w:r>
      <w:r w:rsidRPr="003C49AC">
        <w:rPr>
          <w:rStyle w:val="StyleUnderline"/>
          <w:rFonts w:ascii="Verdana" w:hAnsi="Verdana"/>
        </w:rPr>
        <w:t xml:space="preserve">. </w:t>
      </w:r>
      <w:r w:rsidRPr="003C49AC">
        <w:rPr>
          <w:rStyle w:val="StyleUnderline"/>
          <w:rFonts w:ascii="Verdana" w:hAnsi="Verdana"/>
          <w:highlight w:val="cyan"/>
        </w:rPr>
        <w:t xml:space="preserve">They </w:t>
      </w:r>
      <w:r w:rsidRPr="003C49AC">
        <w:rPr>
          <w:rStyle w:val="Emphasis"/>
          <w:rFonts w:ascii="Verdana" w:hAnsi="Verdana"/>
          <w:highlight w:val="cyan"/>
        </w:rPr>
        <w:t>cease to exist</w:t>
      </w:r>
      <w:r w:rsidRPr="003C49AC">
        <w:rPr>
          <w:rStyle w:val="StyleUnderline"/>
          <w:rFonts w:ascii="Verdana" w:hAnsi="Verdana"/>
        </w:rPr>
        <w:t xml:space="preserve"> in any </w:t>
      </w:r>
      <w:r w:rsidRPr="003C49AC">
        <w:rPr>
          <w:rStyle w:val="Emphasis"/>
          <w:rFonts w:ascii="Verdana" w:hAnsi="Verdana"/>
        </w:rPr>
        <w:t>meaningful sense</w:t>
      </w:r>
      <w:r w:rsidRPr="003C49AC">
        <w:rPr>
          <w:rStyle w:val="StyleUnderline"/>
          <w:rFonts w:ascii="Verdana" w:hAnsi="Verdana"/>
        </w:rPr>
        <w:t xml:space="preserve">. They serve </w:t>
      </w:r>
      <w:r w:rsidRPr="003C49AC">
        <w:rPr>
          <w:rStyle w:val="Emphasis"/>
          <w:rFonts w:ascii="Verdana" w:hAnsi="Verdana"/>
        </w:rPr>
        <w:t>no purpose</w:t>
      </w:r>
      <w:r w:rsidRPr="003C49AC">
        <w:rPr>
          <w:rStyle w:val="StyleUnderline"/>
          <w:rFonts w:ascii="Verdana" w:hAnsi="Verdana"/>
        </w:rPr>
        <w:t xml:space="preserve"> whatsoever anymore. </w:t>
      </w:r>
      <w:r w:rsidRPr="003C49AC">
        <w:rPr>
          <w:rStyle w:val="StyleUnderline"/>
          <w:rFonts w:ascii="Verdana" w:hAnsi="Verdana"/>
          <w:highlight w:val="cyan"/>
        </w:rPr>
        <w:t>They are</w:t>
      </w:r>
      <w:r w:rsidRPr="003C49AC">
        <w:rPr>
          <w:rStyle w:val="StyleUnderline"/>
          <w:rFonts w:ascii="Verdana" w:hAnsi="Verdana"/>
        </w:rPr>
        <w:t xml:space="preserve"> </w:t>
      </w:r>
      <w:r w:rsidRPr="003C49AC">
        <w:rPr>
          <w:rFonts w:ascii="Verdana" w:hAnsi="Verdana"/>
          <w:sz w:val="16"/>
        </w:rPr>
        <w:t xml:space="preserve">pure technology fetish in the bad sense, </w:t>
      </w:r>
      <w:r w:rsidRPr="003C49AC">
        <w:rPr>
          <w:rStyle w:val="Emphasis"/>
          <w:rFonts w:ascii="Verdana" w:hAnsi="Verdana"/>
          <w:highlight w:val="cyan"/>
        </w:rPr>
        <w:t>decoupled</w:t>
      </w:r>
      <w:r w:rsidRPr="003C49AC">
        <w:rPr>
          <w:rStyle w:val="StyleUnderline"/>
          <w:rFonts w:ascii="Verdana" w:hAnsi="Verdana"/>
          <w:highlight w:val="cyan"/>
        </w:rPr>
        <w:t xml:space="preserve"> through</w:t>
      </w:r>
      <w:r w:rsidRPr="003C49AC">
        <w:rPr>
          <w:rStyle w:val="StyleUnderline"/>
          <w:rFonts w:ascii="Verdana" w:hAnsi="Verdana"/>
        </w:rPr>
        <w:t xml:space="preserve"> their </w:t>
      </w:r>
      <w:r w:rsidRPr="003C49AC">
        <w:rPr>
          <w:rStyle w:val="Emphasis"/>
          <w:rFonts w:ascii="Verdana" w:hAnsi="Verdana"/>
          <w:highlight w:val="cyan"/>
        </w:rPr>
        <w:t>excess</w:t>
      </w:r>
      <w:r w:rsidRPr="003C49AC">
        <w:rPr>
          <w:rStyle w:val="StyleUnderline"/>
          <w:rFonts w:ascii="Verdana" w:hAnsi="Verdana"/>
          <w:highlight w:val="cyan"/>
        </w:rPr>
        <w:t xml:space="preserve"> from what they were supposed to </w:t>
      </w:r>
      <w:r w:rsidRPr="003C49AC">
        <w:rPr>
          <w:rStyle w:val="Emphasis"/>
          <w:rFonts w:ascii="Verdana" w:hAnsi="Verdana"/>
          <w:highlight w:val="cyan"/>
        </w:rPr>
        <w:t>enhance</w:t>
      </w:r>
      <w:r w:rsidRPr="003C49AC">
        <w:rPr>
          <w:rStyle w:val="StyleUnderline"/>
          <w:rFonts w:ascii="Verdana" w:hAnsi="Verdana"/>
        </w:rPr>
        <w:t xml:space="preserve"> or </w:t>
      </w:r>
      <w:r w:rsidRPr="003C49AC">
        <w:rPr>
          <w:rStyle w:val="Emphasis"/>
          <w:rFonts w:ascii="Verdana" w:hAnsi="Verdana"/>
        </w:rPr>
        <w:t>invent</w:t>
      </w:r>
      <w:r w:rsidRPr="003C49AC">
        <w:rPr>
          <w:rStyle w:val="StyleUnderline"/>
          <w:rFonts w:ascii="Verdana" w:hAnsi="Verdana"/>
        </w:rPr>
        <w:t>.</w:t>
      </w:r>
      <w:r w:rsidRPr="003C49AC">
        <w:rPr>
          <w:rFonts w:ascii="Verdana" w:hAnsi="Verdana"/>
          <w:sz w:val="16"/>
        </w:rPr>
        <w:t xml:space="preserve"> As a hybrid radical-leftist-and-mainstreamer, I do believe that there is a good side to surveillance, a deterrence of crime. But if surveillance is everywhere, then this good side no longer functions. </w:t>
      </w:r>
      <w:r w:rsidRPr="003C49AC">
        <w:rPr>
          <w:rStyle w:val="StyleUnderline"/>
          <w:rFonts w:ascii="Verdana" w:hAnsi="Verdana"/>
          <w:highlight w:val="cyan"/>
        </w:rPr>
        <w:t>This is the</w:t>
      </w:r>
      <w:r w:rsidRPr="003C49AC">
        <w:rPr>
          <w:rStyle w:val="StyleUnderline"/>
          <w:rFonts w:ascii="Verdana" w:hAnsi="Verdana"/>
        </w:rPr>
        <w:t xml:space="preserve"> same </w:t>
      </w:r>
      <w:r w:rsidRPr="003C49AC">
        <w:rPr>
          <w:rStyle w:val="Emphasis"/>
          <w:rFonts w:ascii="Verdana" w:hAnsi="Verdana"/>
          <w:highlight w:val="cyan"/>
        </w:rPr>
        <w:t>paradoxical logic</w:t>
      </w:r>
      <w:r w:rsidRPr="003C49AC">
        <w:rPr>
          <w:rStyle w:val="StyleUnderline"/>
          <w:rFonts w:ascii="Verdana" w:hAnsi="Verdana"/>
          <w:highlight w:val="cyan"/>
        </w:rPr>
        <w:t xml:space="preserve"> that is operative for all</w:t>
      </w:r>
      <w:r w:rsidRPr="003C49AC">
        <w:rPr>
          <w:rStyle w:val="StyleUnderline"/>
          <w:rFonts w:ascii="Verdana" w:hAnsi="Verdana"/>
        </w:rPr>
        <w:t xml:space="preserve"> </w:t>
      </w:r>
      <w:r w:rsidRPr="003C49AC">
        <w:rPr>
          <w:rStyle w:val="Emphasis"/>
          <w:rFonts w:ascii="Verdana" w:hAnsi="Verdana"/>
        </w:rPr>
        <w:t>virtual</w:t>
      </w:r>
      <w:r w:rsidRPr="003C49AC">
        <w:rPr>
          <w:rStyle w:val="StyleUnderline"/>
          <w:rFonts w:ascii="Verdana" w:hAnsi="Verdana"/>
        </w:rPr>
        <w:t xml:space="preserve"> and </w:t>
      </w:r>
      <w:r w:rsidRPr="003C49AC">
        <w:rPr>
          <w:rStyle w:val="Emphasis"/>
          <w:rFonts w:ascii="Verdana" w:hAnsi="Verdana"/>
        </w:rPr>
        <w:t xml:space="preserve">digital </w:t>
      </w:r>
      <w:r w:rsidRPr="003C49AC">
        <w:rPr>
          <w:rStyle w:val="Emphasis"/>
          <w:rFonts w:ascii="Verdana" w:hAnsi="Verdana"/>
          <w:highlight w:val="cyan"/>
        </w:rPr>
        <w:t>media</w:t>
      </w:r>
      <w:r w:rsidRPr="003C49AC">
        <w:rPr>
          <w:rStyle w:val="StyleUnderline"/>
          <w:rFonts w:ascii="Verdana" w:hAnsi="Verdana"/>
          <w:highlight w:val="cyan"/>
        </w:rPr>
        <w:t xml:space="preserve"> </w:t>
      </w:r>
      <w:r w:rsidRPr="003C49AC">
        <w:rPr>
          <w:rStyle w:val="StyleUnderline"/>
          <w:rFonts w:ascii="Verdana" w:hAnsi="Verdana"/>
        </w:rPr>
        <w:t>technologies.</w:t>
      </w:r>
      <w:r w:rsidRPr="003C49AC">
        <w:rPr>
          <w:rFonts w:ascii="Verdana" w:hAnsi="Verdana"/>
          <w:sz w:val="16"/>
        </w:rPr>
        <w:t xml:space="preserve"> Yes, all of these wonderful new things are available to us, but we omitted the step of thinking carefully about the appropriate measure of their application. We forgot to humanly judge this. Hybrid </w:t>
      </w:r>
      <w:proofErr w:type="spellStart"/>
      <w:r w:rsidRPr="003C49AC">
        <w:rPr>
          <w:rFonts w:ascii="Verdana" w:hAnsi="Verdana"/>
          <w:sz w:val="16"/>
        </w:rPr>
        <w:t>posthumanist</w:t>
      </w:r>
      <w:proofErr w:type="spellEnd"/>
      <w:r w:rsidRPr="003C49AC">
        <w:rPr>
          <w:rFonts w:ascii="Verdana" w:hAnsi="Verdana"/>
          <w:sz w:val="16"/>
        </w:rPr>
        <w:t xml:space="preserve"> and humanist. We never took seriously the great thought of Albert Camus, that in almost every area, we need to have a sense of limits (as Dominick </w:t>
      </w:r>
      <w:proofErr w:type="spellStart"/>
      <w:r w:rsidRPr="003C49AC">
        <w:rPr>
          <w:rFonts w:ascii="Verdana" w:hAnsi="Verdana"/>
          <w:sz w:val="16"/>
        </w:rPr>
        <w:t>LaCapra</w:t>
      </w:r>
      <w:proofErr w:type="spellEnd"/>
      <w:r w:rsidRPr="003C49AC">
        <w:rPr>
          <w:rFonts w:ascii="Verdana" w:hAnsi="Verdana"/>
          <w:sz w:val="16"/>
        </w:rPr>
        <w:t xml:space="preserve"> pointed out). Academic referentiality – which Baudrillard was opposed to – is like this too. If you overdo it, become obsessed with footnotes, then </w:t>
      </w:r>
      <w:r w:rsidRPr="003C49AC">
        <w:rPr>
          <w:rStyle w:val="StyleUnderline"/>
          <w:rFonts w:ascii="Verdana" w:hAnsi="Verdana"/>
          <w:highlight w:val="cyan"/>
        </w:rPr>
        <w:t xml:space="preserve">you enter into </w:t>
      </w:r>
      <w:r w:rsidRPr="003C49AC">
        <w:rPr>
          <w:rStyle w:val="StyleUnderline"/>
          <w:rFonts w:ascii="Verdana" w:hAnsi="Verdana"/>
        </w:rPr>
        <w:t>the twilight zone of</w:t>
      </w:r>
      <w:r w:rsidRPr="003C49AC">
        <w:rPr>
          <w:rStyle w:val="StyleUnderline"/>
          <w:rFonts w:ascii="Verdana" w:hAnsi="Verdana"/>
          <w:highlight w:val="cyan"/>
        </w:rPr>
        <w:t xml:space="preserve"> </w:t>
      </w:r>
      <w:r w:rsidRPr="003C49AC">
        <w:rPr>
          <w:rStyle w:val="Emphasis"/>
          <w:rFonts w:ascii="Verdana" w:hAnsi="Verdana"/>
          <w:highlight w:val="cyan"/>
        </w:rPr>
        <w:t>hyper-referentiality</w:t>
      </w:r>
      <w:r w:rsidRPr="003C49AC">
        <w:rPr>
          <w:rStyle w:val="StyleUnderline"/>
          <w:rFonts w:ascii="Verdana" w:hAnsi="Verdana"/>
          <w:highlight w:val="cyan"/>
        </w:rPr>
        <w:t xml:space="preserve"> and then the</w:t>
      </w:r>
      <w:r w:rsidRPr="003C49AC">
        <w:rPr>
          <w:rStyle w:val="StyleUnderline"/>
          <w:rFonts w:ascii="Verdana" w:hAnsi="Verdana"/>
        </w:rPr>
        <w:t xml:space="preserve"> whole </w:t>
      </w:r>
      <w:r w:rsidRPr="003C49AC">
        <w:rPr>
          <w:rStyle w:val="StyleUnderline"/>
          <w:rFonts w:ascii="Verdana" w:hAnsi="Verdana"/>
          <w:highlight w:val="cyan"/>
        </w:rPr>
        <w:t xml:space="preserve">business does </w:t>
      </w:r>
      <w:r w:rsidRPr="003C49AC">
        <w:rPr>
          <w:rStyle w:val="Emphasis"/>
          <w:rFonts w:ascii="Verdana" w:hAnsi="Verdana"/>
          <w:highlight w:val="cyan"/>
        </w:rPr>
        <w:t>not function</w:t>
      </w:r>
      <w:r w:rsidRPr="003C49AC">
        <w:rPr>
          <w:rStyle w:val="StyleUnderline"/>
          <w:rFonts w:ascii="Verdana" w:hAnsi="Verdana"/>
        </w:rPr>
        <w:t xml:space="preserve"> anymore.</w:t>
      </w:r>
      <w:r w:rsidRPr="003C49AC">
        <w:rPr>
          <w:rStyle w:val="Emphasis"/>
          <w:rFonts w:ascii="Verdana" w:hAnsi="Verdana"/>
        </w:rPr>
        <w:t xml:space="preserve"> </w:t>
      </w:r>
      <w:r w:rsidRPr="003C49AC">
        <w:rPr>
          <w:rStyle w:val="StyleUnderline"/>
          <w:rFonts w:ascii="Verdana" w:hAnsi="Verdana"/>
        </w:rPr>
        <w:t xml:space="preserve">You do it because you have to do it and </w:t>
      </w:r>
      <w:r w:rsidRPr="003C49AC">
        <w:rPr>
          <w:rStyle w:val="StyleUnderline"/>
          <w:rFonts w:ascii="Verdana" w:hAnsi="Verdana"/>
          <w:highlight w:val="cyan"/>
        </w:rPr>
        <w:t xml:space="preserve">the </w:t>
      </w:r>
      <w:r w:rsidRPr="003C49AC">
        <w:rPr>
          <w:rStyle w:val="Emphasis"/>
          <w:rFonts w:ascii="Verdana" w:hAnsi="Verdana"/>
          <w:highlight w:val="cyan"/>
        </w:rPr>
        <w:t>original purpose</w:t>
      </w:r>
      <w:r w:rsidRPr="003C49AC">
        <w:rPr>
          <w:rStyle w:val="StyleUnderline"/>
          <w:rFonts w:ascii="Verdana" w:hAnsi="Verdana"/>
          <w:highlight w:val="cyan"/>
        </w:rPr>
        <w:t xml:space="preserve"> is </w:t>
      </w:r>
      <w:r w:rsidRPr="003C49AC">
        <w:rPr>
          <w:rStyle w:val="Emphasis"/>
          <w:rFonts w:ascii="Verdana" w:hAnsi="Verdana"/>
          <w:highlight w:val="cyan"/>
        </w:rPr>
        <w:t>lost</w:t>
      </w:r>
      <w:r w:rsidRPr="003C49AC">
        <w:rPr>
          <w:rStyle w:val="StyleUnderline"/>
          <w:rFonts w:ascii="Verdana" w:hAnsi="Verdana"/>
          <w:highlight w:val="cyan"/>
        </w:rPr>
        <w:t xml:space="preserve">. </w:t>
      </w:r>
      <w:r w:rsidRPr="003C49AC">
        <w:rPr>
          <w:rStyle w:val="StyleUnderline"/>
          <w:rFonts w:ascii="Verdana" w:hAnsi="Verdana"/>
        </w:rPr>
        <w:t>The “</w:t>
      </w:r>
      <w:r w:rsidRPr="001D1D72">
        <w:rPr>
          <w:rStyle w:val="Emphasis"/>
          <w:rFonts w:ascii="Verdana" w:hAnsi="Verdana"/>
        </w:rPr>
        <w:t>proof</w:t>
      </w:r>
      <w:r w:rsidRPr="001D1D72">
        <w:rPr>
          <w:rStyle w:val="StyleUnderline"/>
          <w:rFonts w:ascii="Verdana" w:hAnsi="Verdana"/>
        </w:rPr>
        <w:t>”</w:t>
      </w:r>
      <w:r w:rsidRPr="001D1D72">
        <w:rPr>
          <w:rFonts w:ascii="Verdana" w:hAnsi="Verdana"/>
          <w:sz w:val="16"/>
        </w:rPr>
        <w:t xml:space="preserve"> (ha ha!) </w:t>
      </w:r>
      <w:r w:rsidRPr="001D1D72">
        <w:rPr>
          <w:rStyle w:val="StyleUnderline"/>
          <w:rFonts w:ascii="Verdana" w:hAnsi="Verdana"/>
        </w:rPr>
        <w:t xml:space="preserve">is now upon us that Baudrillard was </w:t>
      </w:r>
      <w:r w:rsidRPr="001D1D72">
        <w:rPr>
          <w:rStyle w:val="Emphasis"/>
          <w:rFonts w:ascii="Verdana" w:hAnsi="Verdana"/>
        </w:rPr>
        <w:t>right all along</w:t>
      </w:r>
      <w:r w:rsidRPr="001D1D72">
        <w:rPr>
          <w:rStyle w:val="StyleUnderline"/>
          <w:rFonts w:ascii="Verdana" w:hAnsi="Verdana"/>
        </w:rPr>
        <w:t xml:space="preserve">. We are now fully in the era of </w:t>
      </w:r>
      <w:r w:rsidRPr="001D1D72">
        <w:rPr>
          <w:rStyle w:val="Emphasis"/>
          <w:rFonts w:ascii="Verdana" w:hAnsi="Verdana"/>
        </w:rPr>
        <w:t>simulation</w:t>
      </w:r>
      <w:r w:rsidRPr="001D1D72">
        <w:rPr>
          <w:rStyle w:val="StyleUnderline"/>
          <w:rFonts w:ascii="Verdana" w:hAnsi="Verdana"/>
        </w:rPr>
        <w:t xml:space="preserve"> and </w:t>
      </w:r>
      <w:proofErr w:type="spellStart"/>
      <w:r w:rsidRPr="001D1D72">
        <w:rPr>
          <w:rStyle w:val="Emphasis"/>
          <w:rFonts w:ascii="Verdana" w:hAnsi="Verdana"/>
        </w:rPr>
        <w:t>telemorphosis</w:t>
      </w:r>
      <w:proofErr w:type="spellEnd"/>
      <w:r w:rsidRPr="001D1D72">
        <w:rPr>
          <w:rStyle w:val="StyleUnderline"/>
          <w:rFonts w:ascii="Verdana" w:hAnsi="Verdana"/>
        </w:rPr>
        <w:t xml:space="preserve">, of the </w:t>
      </w:r>
      <w:r w:rsidRPr="001D1D72">
        <w:rPr>
          <w:rStyle w:val="Emphasis"/>
          <w:rFonts w:ascii="Verdana" w:hAnsi="Verdana"/>
        </w:rPr>
        <w:t>New Truth</w:t>
      </w:r>
      <w:r w:rsidRPr="001D1D72">
        <w:rPr>
          <w:rStyle w:val="StyleUnderline"/>
          <w:rFonts w:ascii="Verdana" w:hAnsi="Verdana"/>
        </w:rPr>
        <w:t xml:space="preserve"> of the </w:t>
      </w:r>
      <w:r w:rsidRPr="001D1D72">
        <w:rPr>
          <w:rStyle w:val="Emphasis"/>
          <w:rFonts w:ascii="Verdana" w:hAnsi="Verdana"/>
        </w:rPr>
        <w:t>omnipresent image</w:t>
      </w:r>
      <w:r w:rsidRPr="001D1D72">
        <w:rPr>
          <w:rStyle w:val="StyleUnderline"/>
          <w:rFonts w:ascii="Verdana" w:hAnsi="Verdana"/>
        </w:rPr>
        <w:t xml:space="preserve"> </w:t>
      </w:r>
      <w:r w:rsidRPr="001D1D72">
        <w:rPr>
          <w:rFonts w:ascii="Verdana" w:hAnsi="Verdana"/>
          <w:sz w:val="16"/>
        </w:rPr>
        <w:t xml:space="preserve">(both picture-image and word-image – the multi-media of the screen having transformed written words from texts into images). </w:t>
      </w:r>
      <w:r w:rsidRPr="001D1D72">
        <w:rPr>
          <w:rStyle w:val="StyleUnderline"/>
          <w:rFonts w:ascii="Verdana" w:hAnsi="Verdana"/>
        </w:rPr>
        <w:t xml:space="preserve">The New Truth is not a lie – that would be too </w:t>
      </w:r>
      <w:proofErr w:type="gramStart"/>
      <w:r w:rsidRPr="001D1D72">
        <w:rPr>
          <w:rStyle w:val="StyleUnderline"/>
          <w:rFonts w:ascii="Verdana" w:hAnsi="Verdana"/>
        </w:rPr>
        <w:t>easy</w:t>
      </w:r>
      <w:proofErr w:type="gramEnd"/>
      <w:r w:rsidRPr="001D1D72">
        <w:rPr>
          <w:rStyle w:val="StyleUnderline"/>
          <w:rFonts w:ascii="Verdana" w:hAnsi="Verdana"/>
        </w:rPr>
        <w:t xml:space="preserve"> and the claim is </w:t>
      </w:r>
      <w:r w:rsidRPr="001D1D72">
        <w:rPr>
          <w:rStyle w:val="Emphasis"/>
          <w:rFonts w:ascii="Verdana" w:hAnsi="Verdana"/>
        </w:rPr>
        <w:t>retrograde</w:t>
      </w:r>
      <w:r w:rsidRPr="001D1D72">
        <w:rPr>
          <w:rStyle w:val="StyleUnderline"/>
          <w:rFonts w:ascii="Verdana" w:hAnsi="Verdana"/>
        </w:rPr>
        <w:t xml:space="preserve">. The </w:t>
      </w:r>
      <w:r w:rsidRPr="001D1D72">
        <w:rPr>
          <w:rStyle w:val="Emphasis"/>
          <w:rFonts w:ascii="Verdana" w:hAnsi="Verdana"/>
        </w:rPr>
        <w:t>New Truth</w:t>
      </w:r>
      <w:r w:rsidRPr="001D1D72">
        <w:rPr>
          <w:rStyle w:val="StyleUnderline"/>
          <w:rFonts w:ascii="Verdana" w:hAnsi="Verdana"/>
        </w:rPr>
        <w:t xml:space="preserve"> institutes its own </w:t>
      </w:r>
      <w:r w:rsidRPr="001D1D72">
        <w:rPr>
          <w:rStyle w:val="Emphasis"/>
          <w:rFonts w:ascii="Verdana" w:hAnsi="Verdana"/>
        </w:rPr>
        <w:t>hyper-reality</w:t>
      </w:r>
      <w:r w:rsidRPr="001D1D72">
        <w:rPr>
          <w:rStyle w:val="StyleUnderline"/>
          <w:rFonts w:ascii="Verdana" w:hAnsi="Verdana"/>
        </w:rPr>
        <w:t xml:space="preserve">, which is at present </w:t>
      </w:r>
      <w:r w:rsidRPr="001D1D72">
        <w:rPr>
          <w:rStyle w:val="Emphasis"/>
          <w:rFonts w:ascii="Verdana" w:hAnsi="Verdana"/>
        </w:rPr>
        <w:t>our only reality</w:t>
      </w:r>
      <w:r w:rsidRPr="001D1D72">
        <w:rPr>
          <w:rFonts w:ascii="Verdana" w:hAnsi="Verdana"/>
          <w:sz w:val="16"/>
        </w:rPr>
        <w:t xml:space="preserve">. The only way to contest simulation and the New Truth would be a strategy or perspective of “taking the side of objects” (see, for example, </w:t>
      </w:r>
      <w:hyperlink r:id="rId6" w:history="1">
        <w:r w:rsidRPr="001D1D72">
          <w:rPr>
            <w:rFonts w:ascii="Verdana" w:hAnsi="Verdana"/>
            <w:sz w:val="16"/>
          </w:rPr>
          <w:t>my most recent IJBS essay</w:t>
        </w:r>
      </w:hyperlink>
      <w:r w:rsidRPr="001D1D72">
        <w:rPr>
          <w:rFonts w:ascii="Verdana" w:hAnsi="Verdana"/>
          <w:sz w:val="16"/>
        </w:rPr>
        <w:t xml:space="preserve">, for an elaboration of this). </w:t>
      </w:r>
      <w:r w:rsidRPr="001D1D72">
        <w:rPr>
          <w:rStyle w:val="StyleUnderline"/>
          <w:rFonts w:ascii="Verdana" w:hAnsi="Verdana"/>
        </w:rPr>
        <w:t xml:space="preserve">We would have to get to know the codes which underlie and </w:t>
      </w:r>
      <w:r w:rsidRPr="001D1D72">
        <w:rPr>
          <w:rStyle w:val="Emphasis"/>
          <w:rFonts w:ascii="Verdana" w:hAnsi="Verdana"/>
        </w:rPr>
        <w:t>instantiate simulation</w:t>
      </w:r>
      <w:r w:rsidRPr="001D1D72">
        <w:rPr>
          <w:rStyle w:val="StyleUnderline"/>
          <w:rFonts w:ascii="Verdana" w:hAnsi="Verdana"/>
        </w:rPr>
        <w:t xml:space="preserve"> and </w:t>
      </w:r>
      <w:r w:rsidRPr="001D1D72">
        <w:rPr>
          <w:rStyle w:val="Emphasis"/>
          <w:rFonts w:ascii="Verdana" w:hAnsi="Verdana"/>
        </w:rPr>
        <w:t>reverse them</w:t>
      </w:r>
      <w:r w:rsidRPr="001D1D72">
        <w:rPr>
          <w:rStyle w:val="StyleUnderline"/>
          <w:rFonts w:ascii="Verdana" w:hAnsi="Verdana"/>
        </w:rPr>
        <w:t xml:space="preserve">. </w:t>
      </w:r>
      <w:r w:rsidRPr="001D1D72">
        <w:rPr>
          <w:rFonts w:ascii="Verdana" w:hAnsi="Verdana"/>
          <w:sz w:val="16"/>
        </w:rPr>
        <w:t xml:space="preserve">Reversibility of the code comes from “objects” within the code which want more objecthood. Until we can start to do that, to paraphrase David Cronenberg’s </w:t>
      </w:r>
      <w:proofErr w:type="spellStart"/>
      <w:r w:rsidRPr="001D1D72">
        <w:rPr>
          <w:rFonts w:ascii="Verdana" w:hAnsi="Verdana"/>
          <w:sz w:val="16"/>
        </w:rPr>
        <w:t>Videodrome</w:t>
      </w:r>
      <w:proofErr w:type="spellEnd"/>
      <w:r w:rsidRPr="001D1D72">
        <w:rPr>
          <w:rFonts w:ascii="Verdana" w:hAnsi="Verdana"/>
          <w:sz w:val="16"/>
        </w:rPr>
        <w:t xml:space="preserve">: </w:t>
      </w:r>
      <w:r w:rsidRPr="001D1D72">
        <w:rPr>
          <w:rStyle w:val="Emphasis"/>
          <w:rFonts w:ascii="Verdana" w:hAnsi="Verdana"/>
        </w:rPr>
        <w:t xml:space="preserve">LONG LIVE THE NEW TRUTH! </w:t>
      </w:r>
      <w:r w:rsidRPr="001D1D72">
        <w:rPr>
          <w:rFonts w:ascii="Verdana" w:hAnsi="Verdana"/>
          <w:sz w:val="16"/>
        </w:rPr>
        <w:t xml:space="preserve">Bernie Tuchman writes: “Your piece on </w:t>
      </w:r>
      <w:r w:rsidRPr="001D1D72">
        <w:rPr>
          <w:rStyle w:val="StyleUnderline"/>
          <w:rFonts w:ascii="Verdana" w:hAnsi="Verdana"/>
        </w:rPr>
        <w:t xml:space="preserve">Trump has great power because his election has </w:t>
      </w:r>
      <w:r w:rsidRPr="001D1D72">
        <w:rPr>
          <w:rStyle w:val="Emphasis"/>
          <w:rFonts w:ascii="Verdana" w:hAnsi="Verdana"/>
        </w:rPr>
        <w:t>defeated deniability</w:t>
      </w:r>
      <w:r w:rsidRPr="001D1D72">
        <w:rPr>
          <w:rStyle w:val="StyleUnderline"/>
          <w:rFonts w:ascii="Verdana" w:hAnsi="Verdana"/>
        </w:rPr>
        <w:t xml:space="preserve">. </w:t>
      </w:r>
      <w:r w:rsidRPr="001D1D72">
        <w:rPr>
          <w:rFonts w:ascii="Verdana" w:hAnsi="Verdana"/>
          <w:sz w:val="16"/>
        </w:rPr>
        <w:t xml:space="preserve">Something is Happening and You Don’t Know What It is Mr. Jones. </w:t>
      </w:r>
      <w:r w:rsidRPr="001D1D72">
        <w:rPr>
          <w:rStyle w:val="StyleUnderline"/>
          <w:rFonts w:ascii="Verdana" w:hAnsi="Verdana"/>
        </w:rPr>
        <w:t>The media continues to ‘</w:t>
      </w:r>
      <w:r w:rsidRPr="001D1D72">
        <w:rPr>
          <w:rStyle w:val="Emphasis"/>
          <w:rFonts w:ascii="Verdana" w:hAnsi="Verdana"/>
        </w:rPr>
        <w:t>analyze’</w:t>
      </w:r>
      <w:r w:rsidRPr="001D1D72">
        <w:rPr>
          <w:rStyle w:val="StyleUnderline"/>
          <w:rFonts w:ascii="Verdana" w:hAnsi="Verdana"/>
        </w:rPr>
        <w:t xml:space="preserve"> what it </w:t>
      </w:r>
      <w:r w:rsidRPr="001D1D72">
        <w:rPr>
          <w:rStyle w:val="Emphasis"/>
          <w:rFonts w:ascii="Verdana" w:hAnsi="Verdana"/>
        </w:rPr>
        <w:t>cannot understand</w:t>
      </w:r>
      <w:r w:rsidRPr="001D1D72">
        <w:rPr>
          <w:rStyle w:val="StyleUnderline"/>
          <w:rFonts w:ascii="Verdana" w:hAnsi="Verdana"/>
        </w:rPr>
        <w:t xml:space="preserve">. It is like a world which has entered into dementia — where the dream life is more real than the ‘awake’ life, and where no one can say which is which. It is the </w:t>
      </w:r>
      <w:r w:rsidRPr="001D1D72">
        <w:rPr>
          <w:rStyle w:val="Emphasis"/>
          <w:rFonts w:ascii="Verdana" w:hAnsi="Verdana"/>
        </w:rPr>
        <w:t>nervous breakdown</w:t>
      </w:r>
      <w:r w:rsidRPr="001D1D72">
        <w:rPr>
          <w:rStyle w:val="StyleUnderline"/>
          <w:rFonts w:ascii="Verdana" w:hAnsi="Verdana"/>
        </w:rPr>
        <w:t xml:space="preserve"> of </w:t>
      </w:r>
      <w:r w:rsidRPr="001D1D72">
        <w:rPr>
          <w:rStyle w:val="Emphasis"/>
          <w:rFonts w:ascii="Verdana" w:hAnsi="Verdana"/>
        </w:rPr>
        <w:t>hierarchical order</w:t>
      </w:r>
      <w:r w:rsidRPr="001D1D72">
        <w:rPr>
          <w:rStyle w:val="StyleUnderline"/>
          <w:rFonts w:ascii="Verdana" w:hAnsi="Verdana"/>
        </w:rPr>
        <w:t>.</w:t>
      </w:r>
    </w:p>
    <w:p w14:paraId="15A1E31A" w14:textId="68F398CF" w:rsidR="00E254B4" w:rsidRPr="005373CF" w:rsidRDefault="00E254B4" w:rsidP="00E254B4">
      <w:pPr>
        <w:pStyle w:val="Heading4"/>
      </w:pPr>
      <w:r>
        <w:t xml:space="preserve">The </w:t>
      </w:r>
      <w:proofErr w:type="spellStart"/>
      <w:r>
        <w:t>affs</w:t>
      </w:r>
      <w:proofErr w:type="spellEnd"/>
      <w:r>
        <w:t xml:space="preserve"> investment in objectivity only ensures the absolute liquidation of Otherness in the name of transparency – a spectacular genocide against alterity, conducted in the name of </w:t>
      </w:r>
      <w:r w:rsidRPr="005373CF">
        <w:rPr>
          <w:u w:val="single"/>
        </w:rPr>
        <w:t>nothing at all</w:t>
      </w:r>
      <w:r>
        <w:t>.</w:t>
      </w:r>
    </w:p>
    <w:p w14:paraId="7E9206DA" w14:textId="77777777" w:rsidR="00E254B4" w:rsidRDefault="00E254B4" w:rsidP="00E254B4">
      <w:pPr>
        <w:rPr>
          <w:rStyle w:val="Style13ptBold"/>
        </w:rPr>
      </w:pPr>
      <w:proofErr w:type="spellStart"/>
      <w:r>
        <w:rPr>
          <w:rStyle w:val="Style13ptBold"/>
        </w:rPr>
        <w:t>Guignion</w:t>
      </w:r>
      <w:proofErr w:type="spellEnd"/>
      <w:r>
        <w:rPr>
          <w:rStyle w:val="Style13ptBold"/>
        </w:rPr>
        <w:t xml:space="preserve"> ‘18</w:t>
      </w:r>
    </w:p>
    <w:p w14:paraId="431DD20E" w14:textId="77777777" w:rsidR="00E254B4" w:rsidRPr="00FD5D08" w:rsidRDefault="00E254B4" w:rsidP="00E254B4">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7"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6A103C79" w14:textId="77777777" w:rsidR="00E254B4" w:rsidRPr="00E64F5F" w:rsidRDefault="00E254B4" w:rsidP="00E254B4">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8C4A8B">
        <w:rPr>
          <w:rStyle w:val="Emphasis"/>
          <w:highlight w:val="green"/>
        </w:rPr>
        <w:t>as the “media promote</w:t>
      </w:r>
      <w:r w:rsidRPr="00E64F5F">
        <w:rPr>
          <w:rStyle w:val="Emphasis"/>
        </w:rPr>
        <w:t xml:space="preserve"> the </w:t>
      </w:r>
      <w:r w:rsidRPr="008C4A8B">
        <w:rPr>
          <w:rStyle w:val="Emphasis"/>
          <w:highlight w:val="green"/>
        </w:rPr>
        <w:t>war</w:t>
      </w:r>
      <w:r w:rsidRPr="00E64F5F">
        <w:rPr>
          <w:rStyle w:val="Emphasis"/>
        </w:rPr>
        <w:t xml:space="preserve">, the </w:t>
      </w:r>
      <w:r w:rsidRPr="008C4A8B">
        <w:rPr>
          <w:rStyle w:val="Emphasis"/>
          <w:highlight w:val="green"/>
        </w:rPr>
        <w:t>war promotes</w:t>
      </w:r>
      <w:r w:rsidRPr="00E64F5F">
        <w:rPr>
          <w:rStyle w:val="Emphasis"/>
        </w:rPr>
        <w:t xml:space="preserve"> the </w:t>
      </w:r>
      <w:r w:rsidRPr="008C4A8B">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8C4A8B">
        <w:rPr>
          <w:rStyle w:val="StyleUnderline"/>
          <w:highlight w:val="green"/>
        </w:rPr>
        <w:t>“when</w:t>
      </w:r>
      <w:r w:rsidRPr="00E64F5F">
        <w:rPr>
          <w:rStyle w:val="StyleUnderline"/>
        </w:rPr>
        <w:t xml:space="preserve"> it has been </w:t>
      </w:r>
      <w:r w:rsidRPr="008C4A8B">
        <w:rPr>
          <w:rStyle w:val="StyleUnderline"/>
          <w:highlight w:val="green"/>
        </w:rPr>
        <w:t>turned into information</w:t>
      </w:r>
      <w:r w:rsidRPr="00E64F5F">
        <w:rPr>
          <w:sz w:val="12"/>
        </w:rPr>
        <w:t xml:space="preserve">, </w:t>
      </w:r>
      <w:r w:rsidRPr="008C4A8B">
        <w:rPr>
          <w:rStyle w:val="StyleUnderline"/>
          <w:highlight w:val="green"/>
        </w:rPr>
        <w:t>[war]</w:t>
      </w:r>
      <w:r w:rsidRPr="00E64F5F">
        <w:rPr>
          <w:rStyle w:val="StyleUnderline"/>
        </w:rPr>
        <w:t xml:space="preserve"> ceases to be a realistic war and </w:t>
      </w:r>
      <w:r w:rsidRPr="008C4A8B">
        <w:rPr>
          <w:rStyle w:val="StyleUnderline"/>
          <w:highlight w:val="green"/>
        </w:rPr>
        <w:t>becomes</w:t>
      </w:r>
      <w:r w:rsidRPr="00E64F5F">
        <w:rPr>
          <w:rStyle w:val="StyleUnderline"/>
        </w:rPr>
        <w:t xml:space="preserve"> a </w:t>
      </w:r>
      <w:r w:rsidRPr="008C4A8B">
        <w:rPr>
          <w:rStyle w:val="StyleUnderline"/>
          <w:highlight w:val="green"/>
        </w:rPr>
        <w:t>virtual</w:t>
      </w:r>
      <w:r w:rsidRPr="00E64F5F">
        <w:rPr>
          <w:rStyle w:val="StyleUnderline"/>
        </w:rPr>
        <w:t xml:space="preserve"> war</w:t>
      </w:r>
      <w:r w:rsidRPr="00E64F5F">
        <w:rPr>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0BECE28D" w14:textId="77777777" w:rsidR="00E254B4" w:rsidRPr="00E64F5F" w:rsidRDefault="00E254B4" w:rsidP="00E254B4">
      <w:pPr>
        <w:rPr>
          <w:sz w:val="12"/>
        </w:rPr>
      </w:pP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8C4A8B">
        <w:rPr>
          <w:highlight w:val="green"/>
          <w:u w:val="single"/>
        </w:rPr>
        <w:t>transformation</w:t>
      </w:r>
      <w:r w:rsidRPr="007024FA">
        <w:rPr>
          <w:u w:val="single"/>
        </w:rPr>
        <w:t xml:space="preserve"> of these wars </w:t>
      </w:r>
      <w:r w:rsidRPr="008C4A8B">
        <w:rPr>
          <w:highlight w:val="green"/>
          <w:u w:val="single"/>
        </w:rPr>
        <w:t>from</w:t>
      </w:r>
      <w:r w:rsidRPr="00FB70F1">
        <w:rPr>
          <w:u w:val="single"/>
        </w:rPr>
        <w:t xml:space="preserve"> the domain of </w:t>
      </w:r>
      <w:r w:rsidRPr="008C4A8B">
        <w:rPr>
          <w:highlight w:val="green"/>
          <w:u w:val="single"/>
        </w:rPr>
        <w:t>reality to</w:t>
      </w:r>
      <w:r w:rsidRPr="00FB70F1">
        <w:rPr>
          <w:u w:val="single"/>
        </w:rPr>
        <w:t xml:space="preserve"> that of the </w:t>
      </w:r>
      <w:r w:rsidRPr="008C4A8B">
        <w:rPr>
          <w:highlight w:val="green"/>
          <w:u w:val="single"/>
        </w:rPr>
        <w:t>virtual performs</w:t>
      </w:r>
      <w:r w:rsidRPr="007024FA">
        <w:rPr>
          <w:u w:val="single"/>
        </w:rPr>
        <w:t xml:space="preserve"> a </w:t>
      </w:r>
      <w:r w:rsidRPr="008C4A8B">
        <w:rPr>
          <w:highlight w:val="green"/>
          <w:u w:val="single"/>
        </w:rPr>
        <w:t>dual function for the neo-colonial</w:t>
      </w:r>
      <w:r w:rsidRPr="007024FA">
        <w:rPr>
          <w:u w:val="single"/>
        </w:rPr>
        <w:t xml:space="preserve"> efforts of the </w:t>
      </w:r>
      <w:r w:rsidRPr="008C4A8B">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8C4A8B">
        <w:rPr>
          <w:rStyle w:val="StyleUnderline"/>
          <w:highlight w:val="green"/>
        </w:rPr>
        <w:t xml:space="preserve">real </w:t>
      </w:r>
      <w:r w:rsidRPr="008C4A8B">
        <w:rPr>
          <w:highlight w:val="green"/>
          <w:u w:val="single"/>
        </w:rPr>
        <w:t>events</w:t>
      </w:r>
      <w:r w:rsidRPr="0014409B">
        <w:rPr>
          <w:u w:val="single"/>
        </w:rPr>
        <w:t xml:space="preserve"> of these wars are </w:t>
      </w:r>
      <w:r w:rsidRPr="008C4A8B">
        <w:rPr>
          <w:highlight w:val="green"/>
          <w:u w:val="single"/>
        </w:rPr>
        <w:t xml:space="preserve">substituted </w:t>
      </w:r>
      <w:r w:rsidRPr="008C4A8B">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8C4A8B">
        <w:rPr>
          <w:rStyle w:val="StyleUnderline"/>
          <w:highlight w:val="green"/>
        </w:rPr>
        <w:t>these</w:t>
      </w:r>
      <w:r w:rsidRPr="00E64F5F">
        <w:rPr>
          <w:rStyle w:val="StyleUnderline"/>
        </w:rPr>
        <w:t xml:space="preserve"> </w:t>
      </w:r>
      <w:r w:rsidRPr="001F799D">
        <w:rPr>
          <w:rStyle w:val="StyleUnderline"/>
        </w:rPr>
        <w:t xml:space="preserve">wars </w:t>
      </w:r>
      <w:r w:rsidRPr="008C4A8B">
        <w:rPr>
          <w:rStyle w:val="StyleUnderline"/>
          <w:highlight w:val="green"/>
        </w:rPr>
        <w:t>function to destroy the other</w:t>
      </w:r>
      <w:r w:rsidRPr="00E64F5F">
        <w:rPr>
          <w:sz w:val="12"/>
        </w:rPr>
        <w:t xml:space="preserve">, </w:t>
      </w:r>
      <w:proofErr w:type="gramStart"/>
      <w:r w:rsidRPr="00E64F5F">
        <w:rPr>
          <w:sz w:val="12"/>
        </w:rPr>
        <w:t>virtually</w:t>
      </w:r>
      <w:proofErr w:type="gramEnd"/>
      <w:r w:rsidRPr="00E64F5F">
        <w:rPr>
          <w:sz w:val="12"/>
        </w:rPr>
        <w:t xml:space="preserve"> and symbolically. </w:t>
      </w:r>
      <w:r w:rsidRPr="008C4A8B">
        <w:rPr>
          <w:rStyle w:val="StyleUnderline"/>
          <w:highlight w:val="green"/>
        </w:rPr>
        <w:t>The West</w:t>
      </w:r>
      <w:r w:rsidRPr="00E64F5F">
        <w:rPr>
          <w:sz w:val="12"/>
        </w:rPr>
        <w:t xml:space="preserve">’s </w:t>
      </w:r>
      <w:r w:rsidRPr="00E64F5F">
        <w:rPr>
          <w:rStyle w:val="StyleUnderline"/>
        </w:rPr>
        <w:t>drive toward global hegemony “</w:t>
      </w:r>
      <w:r w:rsidRPr="008C4A8B">
        <w:rPr>
          <w:rStyle w:val="StyleUnderline"/>
          <w:highlight w:val="green"/>
        </w:rPr>
        <w:t>is a</w:t>
      </w:r>
      <w:r w:rsidRPr="00E64F5F">
        <w:rPr>
          <w:rStyle w:val="StyleUnderline"/>
        </w:rPr>
        <w:t xml:space="preserve"> giant </w:t>
      </w:r>
      <w:r w:rsidRPr="008C4A8B">
        <w:rPr>
          <w:rStyle w:val="StyleUnderline"/>
          <w:highlight w:val="green"/>
        </w:rPr>
        <w:t>project</w:t>
      </w:r>
      <w:r w:rsidRPr="00E64F5F">
        <w:rPr>
          <w:rStyle w:val="StyleUnderline"/>
        </w:rPr>
        <w:t xml:space="preserve"> meant </w:t>
      </w:r>
      <w:r w:rsidRPr="008C4A8B">
        <w:rPr>
          <w:rStyle w:val="StyleUnderline"/>
          <w:highlight w:val="green"/>
        </w:rPr>
        <w:t>to</w:t>
      </w:r>
      <w:r w:rsidRPr="00E64F5F">
        <w:rPr>
          <w:rStyle w:val="StyleUnderline"/>
        </w:rPr>
        <w:t xml:space="preserve"> symbolically </w:t>
      </w:r>
      <w:r w:rsidRPr="008C4A8B">
        <w:rPr>
          <w:rStyle w:val="StyleUnderline"/>
          <w:highlight w:val="green"/>
        </w:rPr>
        <w:t>liquidate</w:t>
      </w:r>
      <w:r w:rsidRPr="00E64F5F">
        <w:rPr>
          <w:rStyle w:val="StyleUnderline"/>
        </w:rPr>
        <w:t xml:space="preserve"> all </w:t>
      </w:r>
      <w:r w:rsidRPr="008C4A8B">
        <w:rPr>
          <w:rStyle w:val="StyleUnderline"/>
          <w:highlight w:val="green"/>
        </w:rPr>
        <w:t xml:space="preserve">values </w:t>
      </w:r>
      <w:r w:rsidRPr="008C4A8B">
        <w:rPr>
          <w:rStyle w:val="Emphasis"/>
          <w:highlight w:val="green"/>
        </w:rPr>
        <w:t>through consensus or force</w:t>
      </w:r>
      <w:r w:rsidRPr="00E64F5F">
        <w:rPr>
          <w:sz w:val="12"/>
        </w:rPr>
        <w:t>” (Baudrillard, The Agony of Power 67).</w:t>
      </w:r>
    </w:p>
    <w:p w14:paraId="19BBE09D" w14:textId="77777777" w:rsidR="00E254B4" w:rsidRDefault="00E254B4" w:rsidP="00E254B4">
      <w:pPr>
        <w:rPr>
          <w:sz w:val="12"/>
        </w:rPr>
      </w:pPr>
      <w:r w:rsidRPr="008C4A8B">
        <w:rPr>
          <w:rStyle w:val="Emphasis"/>
          <w:highlight w:val="green"/>
        </w:rPr>
        <w:t>Global power</w:t>
      </w:r>
      <w:r w:rsidRPr="00E64F5F">
        <w:rPr>
          <w:rStyle w:val="Emphasis"/>
        </w:rPr>
        <w:t xml:space="preserve">, for Baudrillard, </w:t>
      </w:r>
      <w:r w:rsidRPr="008C4A8B">
        <w:rPr>
          <w:rStyle w:val="Emphasis"/>
          <w:highlight w:val="green"/>
        </w:rPr>
        <w:t>“is</w:t>
      </w:r>
      <w:r w:rsidRPr="00E64F5F">
        <w:rPr>
          <w:rStyle w:val="Emphasis"/>
        </w:rPr>
        <w:t xml:space="preserve"> the power of </w:t>
      </w:r>
      <w:r w:rsidRPr="008C4A8B">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8C4A8B">
        <w:rPr>
          <w:highlight w:val="green"/>
          <w:u w:val="single"/>
        </w:rPr>
        <w:t xml:space="preserve">declaring war </w:t>
      </w:r>
      <w:r w:rsidRPr="008C4A8B">
        <w:rPr>
          <w:rStyle w:val="StyleUnderline"/>
          <w:highlight w:val="green"/>
        </w:rPr>
        <w:t>on</w:t>
      </w:r>
      <w:r w:rsidRPr="00E64F5F">
        <w:rPr>
          <w:rStyle w:val="StyleUnderline"/>
        </w:rPr>
        <w:t xml:space="preserve"> “the </w:t>
      </w:r>
      <w:r w:rsidRPr="008C4A8B">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57A4B303" w14:textId="77777777" w:rsidR="00E254B4" w:rsidRPr="00E64F5F" w:rsidRDefault="00E254B4" w:rsidP="00E254B4">
      <w:pPr>
        <w:rPr>
          <w:sz w:val="12"/>
        </w:rPr>
      </w:pPr>
      <w:r w:rsidRPr="00E64F5F">
        <w:rPr>
          <w:sz w:val="12"/>
        </w:rPr>
        <w:t>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w:t>
      </w:r>
      <w:proofErr w:type="spellStart"/>
      <w:r w:rsidRPr="00E64F5F">
        <w:rPr>
          <w:sz w:val="12"/>
        </w:rPr>
        <w:t>museification</w:t>
      </w:r>
      <w:proofErr w:type="spellEnd"/>
      <w:r w:rsidRPr="00E64F5F">
        <w:rPr>
          <w:sz w:val="12"/>
        </w:rPr>
        <w:t xml:space="preserve">” (Baudrillard, The Vital Illusion 40) of the other. </w:t>
      </w:r>
      <w:r w:rsidRPr="00E64F5F">
        <w:rPr>
          <w:u w:val="single"/>
        </w:rPr>
        <w:t>The virtuality of the</w:t>
      </w:r>
      <w:r w:rsidRPr="00FB70F1">
        <w:rPr>
          <w:u w:val="single"/>
        </w:rPr>
        <w:t xml:space="preserve"> </w:t>
      </w:r>
      <w:r w:rsidRPr="008C4A8B">
        <w:rPr>
          <w:highlight w:val="green"/>
          <w:u w:val="single"/>
        </w:rPr>
        <w:t>scenes</w:t>
      </w:r>
      <w:r w:rsidRPr="00FB70F1">
        <w:rPr>
          <w:u w:val="single"/>
        </w:rPr>
        <w:t xml:space="preserve"> of </w:t>
      </w:r>
      <w:r w:rsidRPr="00E64F5F">
        <w:rPr>
          <w:u w:val="single"/>
        </w:rPr>
        <w:t xml:space="preserve">war </w:t>
      </w:r>
      <w:r w:rsidRPr="008C4A8B">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8C4A8B">
        <w:rPr>
          <w:highlight w:val="green"/>
          <w:u w:val="single"/>
        </w:rPr>
        <w:t>there is something to be fought over</w:t>
      </w:r>
      <w:r w:rsidRPr="00E64F5F">
        <w:rPr>
          <w:sz w:val="12"/>
        </w:rPr>
        <w:t xml:space="preserve">, </w:t>
      </w:r>
      <w:r w:rsidRPr="008C4A8B">
        <w:rPr>
          <w:rStyle w:val="StyleUnderline"/>
          <w:highlight w:val="green"/>
        </w:rPr>
        <w:t>as opposed to</w:t>
      </w:r>
      <w:r w:rsidRPr="00E64F5F">
        <w:rPr>
          <w:rStyle w:val="StyleUnderline"/>
        </w:rPr>
        <w:t xml:space="preserve"> neo-colonial </w:t>
      </w:r>
      <w:r w:rsidRPr="008C4A8B">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64745AF8" w14:textId="77777777" w:rsidR="00E254B4" w:rsidRPr="003C49AC" w:rsidRDefault="00E254B4" w:rsidP="00E254B4">
      <w:pPr>
        <w:pStyle w:val="Heading4"/>
        <w:rPr>
          <w:rFonts w:ascii="Verdana" w:hAnsi="Verdana" w:cs="Calibri"/>
        </w:rPr>
      </w:pPr>
      <w:r w:rsidRPr="003C49AC">
        <w:rPr>
          <w:rFonts w:ascii="Verdana" w:hAnsi="Verdana" w:cs="Calibri"/>
        </w:rPr>
        <w:t>Reality is on the brink now – facts are replacing passion, truth is running rampant, and illusion is at an all-time low – what is now needed are new modes of language and communication that resist the ever-persistent onslaught of meaning and signification, engines of mystery radical enough to muddle and mystify the very fabric of the real, a form of non-meaning capable of pushing networks of transparency to their own logical extremes</w:t>
      </w:r>
    </w:p>
    <w:p w14:paraId="5ED2D6F9" w14:textId="77777777" w:rsidR="00E254B4" w:rsidRPr="003C49AC" w:rsidRDefault="00E254B4" w:rsidP="00E254B4">
      <w:pPr>
        <w:rPr>
          <w:rFonts w:ascii="Verdana" w:hAnsi="Verdana"/>
        </w:rPr>
      </w:pPr>
      <w:r w:rsidRPr="003C49AC">
        <w:rPr>
          <w:rStyle w:val="Style13ptBold"/>
          <w:rFonts w:ascii="Verdana" w:hAnsi="Verdana"/>
        </w:rPr>
        <w:t xml:space="preserve">Baudrillard, 96 </w:t>
      </w:r>
      <w:r w:rsidRPr="003C49AC">
        <w:rPr>
          <w:rFonts w:ascii="Verdana" w:hAnsi="Verdana"/>
        </w:rPr>
        <w:t>[Jean, “</w:t>
      </w:r>
      <w:r w:rsidRPr="003C49AC">
        <w:rPr>
          <w:rFonts w:ascii="Verdana" w:hAnsi="Verdana"/>
          <w:i/>
        </w:rPr>
        <w:t>The Perfect Crime</w:t>
      </w:r>
      <w:r w:rsidRPr="003C49AC">
        <w:rPr>
          <w:rFonts w:ascii="Verdana" w:hAnsi="Verdana"/>
        </w:rPr>
        <w:t>,” pg. 96, //MW]</w:t>
      </w:r>
    </w:p>
    <w:p w14:paraId="598E0A76" w14:textId="77777777" w:rsidR="00E254B4" w:rsidRPr="003C49AC" w:rsidRDefault="00E254B4" w:rsidP="00E254B4">
      <w:pPr>
        <w:rPr>
          <w:rStyle w:val="Emphasis"/>
          <w:rFonts w:ascii="Verdana" w:hAnsi="Verdana"/>
        </w:rPr>
      </w:pPr>
      <w:r w:rsidRPr="003C49AC">
        <w:rPr>
          <w:rStyle w:val="Emphasis"/>
          <w:rFonts w:ascii="Verdana" w:hAnsi="Verdana"/>
        </w:rPr>
        <w:t>Truth</w:t>
      </w:r>
      <w:r w:rsidRPr="003C49AC">
        <w:rPr>
          <w:rStyle w:val="StyleUnderline"/>
          <w:rFonts w:ascii="Verdana" w:hAnsi="Verdana"/>
        </w:rPr>
        <w:t xml:space="preserve"> to tell, </w:t>
      </w:r>
      <w:r w:rsidRPr="003C49AC">
        <w:rPr>
          <w:rStyle w:val="StyleUnderline"/>
          <w:rFonts w:ascii="Verdana" w:hAnsi="Verdana"/>
          <w:highlight w:val="cyan"/>
        </w:rPr>
        <w:t xml:space="preserve">the </w:t>
      </w:r>
      <w:r w:rsidRPr="003C49AC">
        <w:rPr>
          <w:rStyle w:val="Emphasis"/>
          <w:rFonts w:ascii="Verdana" w:hAnsi="Verdana"/>
          <w:highlight w:val="cyan"/>
        </w:rPr>
        <w:t>real world</w:t>
      </w:r>
      <w:r w:rsidRPr="003C49AC">
        <w:rPr>
          <w:rStyle w:val="StyleUnderline"/>
          <w:rFonts w:ascii="Verdana" w:hAnsi="Verdana"/>
        </w:rPr>
        <w:t xml:space="preserve">, among all the </w:t>
      </w:r>
      <w:r w:rsidRPr="003C49AC">
        <w:rPr>
          <w:rStyle w:val="Emphasis"/>
          <w:rFonts w:ascii="Verdana" w:hAnsi="Verdana"/>
        </w:rPr>
        <w:t>other possible ones</w:t>
      </w:r>
      <w:r w:rsidRPr="003C49AC">
        <w:rPr>
          <w:rStyle w:val="StyleUnderline"/>
          <w:rFonts w:ascii="Verdana" w:hAnsi="Verdana"/>
        </w:rPr>
        <w:t xml:space="preserve">, </w:t>
      </w:r>
      <w:r w:rsidRPr="003C49AC">
        <w:rPr>
          <w:rStyle w:val="StyleUnderline"/>
          <w:rFonts w:ascii="Verdana" w:hAnsi="Verdana"/>
          <w:highlight w:val="cyan"/>
        </w:rPr>
        <w:t xml:space="preserve">is unthinkable, except as </w:t>
      </w:r>
      <w:r w:rsidRPr="003C49AC">
        <w:rPr>
          <w:rStyle w:val="Emphasis"/>
          <w:rFonts w:ascii="Verdana" w:hAnsi="Verdana"/>
          <w:highlight w:val="cyan"/>
        </w:rPr>
        <w:t>dangerous superstition</w:t>
      </w:r>
      <w:r w:rsidRPr="003C49AC">
        <w:rPr>
          <w:rStyle w:val="StyleUnderline"/>
          <w:rFonts w:ascii="Verdana" w:hAnsi="Verdana"/>
          <w:highlight w:val="cyan"/>
        </w:rPr>
        <w:t>.</w:t>
      </w:r>
      <w:r w:rsidRPr="003C49AC">
        <w:rPr>
          <w:rStyle w:val="StyleUnderline"/>
          <w:rFonts w:ascii="Verdana" w:hAnsi="Verdana"/>
        </w:rPr>
        <w:t xml:space="preserve"> We must </w:t>
      </w:r>
      <w:r w:rsidRPr="003C49AC">
        <w:rPr>
          <w:rStyle w:val="Emphasis"/>
          <w:rFonts w:ascii="Verdana" w:hAnsi="Verdana"/>
        </w:rPr>
        <w:t>break with it</w:t>
      </w:r>
      <w:r w:rsidRPr="003C49AC">
        <w:rPr>
          <w:rStyle w:val="StyleUnderline"/>
          <w:rFonts w:ascii="Verdana" w:hAnsi="Verdana"/>
        </w:rPr>
        <w:t xml:space="preserve"> </w:t>
      </w:r>
      <w:r w:rsidRPr="003C49AC">
        <w:rPr>
          <w:rFonts w:ascii="Verdana" w:hAnsi="Verdana"/>
          <w:sz w:val="16"/>
        </w:rPr>
        <w:t xml:space="preserve">as critical thought once broke (in the name of the real!) with religious superstition. </w:t>
      </w:r>
      <w:r w:rsidRPr="003C49AC">
        <w:rPr>
          <w:rStyle w:val="StyleUnderline"/>
          <w:rFonts w:ascii="Verdana" w:hAnsi="Verdana"/>
        </w:rPr>
        <w:t>Thinkers, one more effort!</w:t>
      </w:r>
      <w:r w:rsidRPr="003C49AC">
        <w:rPr>
          <w:rFonts w:ascii="Verdana" w:hAnsi="Verdana"/>
          <w:sz w:val="16"/>
        </w:rPr>
        <w:t xml:space="preserve"> In any case, </w:t>
      </w:r>
      <w:r w:rsidRPr="003C49AC">
        <w:rPr>
          <w:rStyle w:val="StyleUnderline"/>
          <w:rFonts w:ascii="Verdana" w:hAnsi="Verdana"/>
        </w:rPr>
        <w:t xml:space="preserve">the two orders of thought are </w:t>
      </w:r>
      <w:r w:rsidRPr="003C49AC">
        <w:rPr>
          <w:rStyle w:val="Emphasis"/>
          <w:rFonts w:ascii="Verdana" w:hAnsi="Verdana"/>
        </w:rPr>
        <w:t>irreconcilable</w:t>
      </w:r>
      <w:r w:rsidRPr="003C49AC">
        <w:rPr>
          <w:rStyle w:val="StyleUnderline"/>
          <w:rFonts w:ascii="Verdana" w:hAnsi="Verdana"/>
        </w:rPr>
        <w:t xml:space="preserve">. They each follow their course </w:t>
      </w:r>
      <w:r w:rsidRPr="003C49AC">
        <w:rPr>
          <w:rStyle w:val="Emphasis"/>
          <w:rFonts w:ascii="Verdana" w:hAnsi="Verdana"/>
        </w:rPr>
        <w:t>without merging</w:t>
      </w:r>
      <w:r w:rsidRPr="003C49AC">
        <w:rPr>
          <w:rStyle w:val="StyleUnderline"/>
          <w:rFonts w:ascii="Verdana" w:hAnsi="Verdana"/>
        </w:rPr>
        <w:t xml:space="preserve">; at best they slide over each other like </w:t>
      </w:r>
      <w:r w:rsidRPr="003C49AC">
        <w:rPr>
          <w:rStyle w:val="Emphasis"/>
          <w:rFonts w:ascii="Verdana" w:hAnsi="Verdana"/>
        </w:rPr>
        <w:t>tectonic plates</w:t>
      </w:r>
      <w:r w:rsidRPr="003C49AC">
        <w:rPr>
          <w:rStyle w:val="StyleUnderline"/>
          <w:rFonts w:ascii="Verdana" w:hAnsi="Verdana"/>
        </w:rPr>
        <w:t xml:space="preserve">, and occasionally their </w:t>
      </w:r>
      <w:r w:rsidRPr="003C49AC">
        <w:rPr>
          <w:rStyle w:val="Emphasis"/>
          <w:rFonts w:ascii="Verdana" w:hAnsi="Verdana"/>
        </w:rPr>
        <w:t>collision</w:t>
      </w:r>
      <w:r w:rsidRPr="003C49AC">
        <w:rPr>
          <w:rStyle w:val="StyleUnderline"/>
          <w:rFonts w:ascii="Verdana" w:hAnsi="Verdana"/>
        </w:rPr>
        <w:t xml:space="preserve"> or </w:t>
      </w:r>
      <w:r w:rsidRPr="003C49AC">
        <w:rPr>
          <w:rStyle w:val="Emphasis"/>
          <w:rFonts w:ascii="Verdana" w:hAnsi="Verdana"/>
        </w:rPr>
        <w:t>subduction</w:t>
      </w:r>
      <w:r w:rsidRPr="003C49AC">
        <w:rPr>
          <w:rStyle w:val="StyleUnderline"/>
          <w:rFonts w:ascii="Verdana" w:hAnsi="Verdana"/>
        </w:rPr>
        <w:t xml:space="preserve"> creates fault lines into which reality rushes. </w:t>
      </w:r>
      <w:r w:rsidRPr="003C49AC">
        <w:rPr>
          <w:rFonts w:ascii="Verdana" w:hAnsi="Verdana"/>
          <w:sz w:val="16"/>
        </w:rPr>
        <w:t xml:space="preserve">Fate is always at the intersection of these two lines of force. Similarly, </w:t>
      </w:r>
      <w:r w:rsidRPr="003C49AC">
        <w:rPr>
          <w:rStyle w:val="Emphasis"/>
          <w:rFonts w:ascii="Verdana" w:hAnsi="Verdana"/>
          <w:highlight w:val="cyan"/>
        </w:rPr>
        <w:t>radical thought</w:t>
      </w:r>
      <w:r w:rsidRPr="003C49AC">
        <w:rPr>
          <w:rStyle w:val="StyleUnderline"/>
          <w:rFonts w:ascii="Verdana" w:hAnsi="Verdana"/>
        </w:rPr>
        <w:t xml:space="preserve"> </w:t>
      </w:r>
      <w:r w:rsidRPr="003C49AC">
        <w:rPr>
          <w:rStyle w:val="StyleUnderline"/>
          <w:rFonts w:ascii="Verdana" w:hAnsi="Verdana"/>
          <w:highlight w:val="cyan"/>
        </w:rPr>
        <w:t>is</w:t>
      </w:r>
      <w:r w:rsidRPr="003C49AC">
        <w:rPr>
          <w:rStyle w:val="StyleUnderline"/>
          <w:rFonts w:ascii="Verdana" w:hAnsi="Verdana"/>
        </w:rPr>
        <w:t xml:space="preserve"> at </w:t>
      </w:r>
      <w:r w:rsidRPr="003C49AC">
        <w:rPr>
          <w:rStyle w:val="StyleUnderline"/>
          <w:rFonts w:ascii="Verdana" w:hAnsi="Verdana"/>
          <w:highlight w:val="cyan"/>
        </w:rPr>
        <w:t xml:space="preserve">the </w:t>
      </w:r>
      <w:r w:rsidRPr="003C49AC">
        <w:rPr>
          <w:rStyle w:val="Emphasis"/>
          <w:rFonts w:ascii="Verdana" w:hAnsi="Verdana"/>
          <w:highlight w:val="cyan"/>
        </w:rPr>
        <w:t>violent intersection</w:t>
      </w:r>
      <w:r w:rsidRPr="003C49AC">
        <w:rPr>
          <w:rStyle w:val="StyleUnderline"/>
          <w:rFonts w:ascii="Verdana" w:hAnsi="Verdana"/>
          <w:highlight w:val="cyan"/>
        </w:rPr>
        <w:t xml:space="preserve"> of </w:t>
      </w:r>
      <w:r w:rsidRPr="003C49AC">
        <w:rPr>
          <w:rStyle w:val="Emphasis"/>
          <w:rFonts w:ascii="Verdana" w:hAnsi="Verdana"/>
          <w:highlight w:val="cyan"/>
        </w:rPr>
        <w:t>meaning</w:t>
      </w:r>
      <w:r w:rsidRPr="003C49AC">
        <w:rPr>
          <w:rStyle w:val="StyleUnderline"/>
          <w:rFonts w:ascii="Verdana" w:hAnsi="Verdana"/>
          <w:highlight w:val="cyan"/>
        </w:rPr>
        <w:t xml:space="preserve"> and </w:t>
      </w:r>
      <w:r w:rsidRPr="003C49AC">
        <w:rPr>
          <w:rStyle w:val="Emphasis"/>
          <w:rFonts w:ascii="Verdana" w:hAnsi="Verdana"/>
          <w:highlight w:val="cyan"/>
        </w:rPr>
        <w:t>non-meaning</w:t>
      </w:r>
      <w:r w:rsidRPr="003C49AC">
        <w:rPr>
          <w:rStyle w:val="StyleUnderline"/>
          <w:rFonts w:ascii="Verdana" w:hAnsi="Verdana"/>
        </w:rPr>
        <w:t xml:space="preserve">, of </w:t>
      </w:r>
      <w:r w:rsidRPr="003C49AC">
        <w:rPr>
          <w:rStyle w:val="Emphasis"/>
          <w:rFonts w:ascii="Verdana" w:hAnsi="Verdana"/>
        </w:rPr>
        <w:t>truth</w:t>
      </w:r>
      <w:r w:rsidRPr="003C49AC">
        <w:rPr>
          <w:rStyle w:val="StyleUnderline"/>
          <w:rFonts w:ascii="Verdana" w:hAnsi="Verdana"/>
        </w:rPr>
        <w:t xml:space="preserve"> and </w:t>
      </w:r>
      <w:r w:rsidRPr="003C49AC">
        <w:rPr>
          <w:rStyle w:val="Emphasis"/>
          <w:rFonts w:ascii="Verdana" w:hAnsi="Verdana"/>
        </w:rPr>
        <w:t>non-truth,</w:t>
      </w:r>
      <w:r w:rsidRPr="003C49AC">
        <w:rPr>
          <w:rStyle w:val="StyleUnderline"/>
          <w:rFonts w:ascii="Verdana" w:hAnsi="Verdana"/>
        </w:rPr>
        <w:t xml:space="preserve"> of the </w:t>
      </w:r>
      <w:r w:rsidRPr="003C49AC">
        <w:rPr>
          <w:rStyle w:val="Emphasis"/>
          <w:rFonts w:ascii="Verdana" w:hAnsi="Verdana"/>
        </w:rPr>
        <w:t>continuity</w:t>
      </w:r>
      <w:r w:rsidRPr="003C49AC">
        <w:rPr>
          <w:rStyle w:val="StyleUnderline"/>
          <w:rFonts w:ascii="Verdana" w:hAnsi="Verdana"/>
        </w:rPr>
        <w:t xml:space="preserve"> of the </w:t>
      </w:r>
      <w:r w:rsidRPr="003C49AC">
        <w:rPr>
          <w:rStyle w:val="Emphasis"/>
          <w:rFonts w:ascii="Verdana" w:hAnsi="Verdana"/>
        </w:rPr>
        <w:t>world</w:t>
      </w:r>
      <w:r w:rsidRPr="003C49AC">
        <w:rPr>
          <w:rStyle w:val="StyleUnderline"/>
          <w:rFonts w:ascii="Verdana" w:hAnsi="Verdana"/>
        </w:rPr>
        <w:t xml:space="preserve"> and the </w:t>
      </w:r>
      <w:r w:rsidRPr="003C49AC">
        <w:rPr>
          <w:rStyle w:val="Emphasis"/>
          <w:rFonts w:ascii="Verdana" w:hAnsi="Verdana"/>
        </w:rPr>
        <w:t>continuity</w:t>
      </w:r>
      <w:r w:rsidRPr="003C49AC">
        <w:rPr>
          <w:rStyle w:val="StyleUnderline"/>
          <w:rFonts w:ascii="Verdana" w:hAnsi="Verdana"/>
        </w:rPr>
        <w:t xml:space="preserve"> of the </w:t>
      </w:r>
      <w:r w:rsidRPr="003C49AC">
        <w:rPr>
          <w:rStyle w:val="Emphasis"/>
          <w:rFonts w:ascii="Verdana" w:hAnsi="Verdana"/>
        </w:rPr>
        <w:t>nothing</w:t>
      </w:r>
      <w:r w:rsidRPr="003C49AC">
        <w:rPr>
          <w:rStyle w:val="StyleUnderline"/>
          <w:rFonts w:ascii="Verdana" w:hAnsi="Verdana"/>
        </w:rPr>
        <w:t xml:space="preserve">. </w:t>
      </w:r>
      <w:r w:rsidRPr="003C49AC">
        <w:rPr>
          <w:rStyle w:val="StyleUnderline"/>
          <w:rFonts w:ascii="Verdana" w:hAnsi="Verdana"/>
          <w:highlight w:val="cyan"/>
        </w:rPr>
        <w:t>Unlike the discourse of the real</w:t>
      </w:r>
      <w:r w:rsidRPr="003C49AC">
        <w:rPr>
          <w:rStyle w:val="StyleUnderline"/>
          <w:rFonts w:ascii="Verdana" w:hAnsi="Verdana"/>
        </w:rPr>
        <w:t xml:space="preserve">, which gambles on the fact of there being </w:t>
      </w:r>
      <w:r w:rsidRPr="003C49AC">
        <w:rPr>
          <w:rStyle w:val="Emphasis"/>
          <w:rFonts w:ascii="Verdana" w:hAnsi="Verdana"/>
        </w:rPr>
        <w:t>something</w:t>
      </w:r>
      <w:r w:rsidRPr="003C49AC">
        <w:rPr>
          <w:rStyle w:val="StyleUnderline"/>
          <w:rFonts w:ascii="Verdana" w:hAnsi="Verdana"/>
        </w:rPr>
        <w:t xml:space="preserve"> rather than </w:t>
      </w:r>
      <w:proofErr w:type="gramStart"/>
      <w:r w:rsidRPr="003C49AC">
        <w:rPr>
          <w:rStyle w:val="Emphasis"/>
          <w:rFonts w:ascii="Verdana" w:hAnsi="Verdana"/>
        </w:rPr>
        <w:t>nothing</w:t>
      </w:r>
      <w:r w:rsidRPr="003C49AC">
        <w:rPr>
          <w:rStyle w:val="StyleUnderline"/>
          <w:rFonts w:ascii="Verdana" w:hAnsi="Verdana"/>
        </w:rPr>
        <w:t>, and</w:t>
      </w:r>
      <w:proofErr w:type="gramEnd"/>
      <w:r w:rsidRPr="003C49AC">
        <w:rPr>
          <w:rStyle w:val="StyleUnderline"/>
          <w:rFonts w:ascii="Verdana" w:hAnsi="Verdana"/>
        </w:rPr>
        <w:t xml:space="preserve"> aspires to being founded on the guarantee of an </w:t>
      </w:r>
      <w:r w:rsidRPr="003C49AC">
        <w:rPr>
          <w:rStyle w:val="Emphasis"/>
          <w:rFonts w:ascii="Verdana" w:hAnsi="Verdana"/>
        </w:rPr>
        <w:t>objective</w:t>
      </w:r>
      <w:r w:rsidRPr="003C49AC">
        <w:rPr>
          <w:rStyle w:val="StyleUnderline"/>
          <w:rFonts w:ascii="Verdana" w:hAnsi="Verdana"/>
        </w:rPr>
        <w:t xml:space="preserve"> and </w:t>
      </w:r>
      <w:r w:rsidRPr="003C49AC">
        <w:rPr>
          <w:rStyle w:val="Emphasis"/>
          <w:rFonts w:ascii="Verdana" w:hAnsi="Verdana"/>
        </w:rPr>
        <w:t>decipherable world</w:t>
      </w:r>
      <w:r w:rsidRPr="003C49AC">
        <w:rPr>
          <w:rStyle w:val="StyleUnderline"/>
          <w:rFonts w:ascii="Verdana" w:hAnsi="Verdana"/>
        </w:rPr>
        <w:t>, radical thought,</w:t>
      </w:r>
      <w:r w:rsidRPr="003C49AC">
        <w:rPr>
          <w:rFonts w:ascii="Verdana" w:hAnsi="Verdana"/>
          <w:sz w:val="16"/>
        </w:rPr>
        <w:t xml:space="preserve"> for its part, </w:t>
      </w:r>
      <w:r w:rsidRPr="003C49AC">
        <w:rPr>
          <w:rStyle w:val="StyleUnderline"/>
          <w:rFonts w:ascii="Verdana" w:hAnsi="Verdana"/>
        </w:rPr>
        <w:t xml:space="preserve">wagers on the </w:t>
      </w:r>
      <w:r w:rsidRPr="003C49AC">
        <w:rPr>
          <w:rStyle w:val="Emphasis"/>
          <w:rFonts w:ascii="Verdana" w:hAnsi="Verdana"/>
        </w:rPr>
        <w:t>illusion</w:t>
      </w:r>
      <w:r w:rsidRPr="003C49AC">
        <w:rPr>
          <w:rStyle w:val="StyleUnderline"/>
          <w:rFonts w:ascii="Verdana" w:hAnsi="Verdana"/>
        </w:rPr>
        <w:t xml:space="preserve"> of the world. It aspires to the status of </w:t>
      </w:r>
      <w:r w:rsidRPr="003C49AC">
        <w:rPr>
          <w:rStyle w:val="Emphasis"/>
          <w:rFonts w:ascii="Verdana" w:hAnsi="Verdana"/>
        </w:rPr>
        <w:t>illusion</w:t>
      </w:r>
      <w:r w:rsidRPr="003C49AC">
        <w:rPr>
          <w:rStyle w:val="StyleUnderline"/>
          <w:rFonts w:ascii="Verdana" w:hAnsi="Verdana"/>
        </w:rPr>
        <w:t xml:space="preserve">, restoring the </w:t>
      </w:r>
      <w:r w:rsidRPr="003C49AC">
        <w:rPr>
          <w:rStyle w:val="Emphasis"/>
          <w:rFonts w:ascii="Verdana" w:hAnsi="Verdana"/>
        </w:rPr>
        <w:t>non-veracity</w:t>
      </w:r>
      <w:r w:rsidRPr="003C49AC">
        <w:rPr>
          <w:rStyle w:val="StyleUnderline"/>
          <w:rFonts w:ascii="Verdana" w:hAnsi="Verdana"/>
        </w:rPr>
        <w:t xml:space="preserve"> of facts, the </w:t>
      </w:r>
      <w:r w:rsidRPr="003C49AC">
        <w:rPr>
          <w:rStyle w:val="Emphasis"/>
          <w:rFonts w:ascii="Verdana" w:hAnsi="Verdana"/>
        </w:rPr>
        <w:t>non-signification</w:t>
      </w:r>
      <w:r w:rsidRPr="003C49AC">
        <w:rPr>
          <w:rStyle w:val="StyleUnderline"/>
          <w:rFonts w:ascii="Verdana" w:hAnsi="Verdana"/>
        </w:rPr>
        <w:t xml:space="preserve"> of the world,</w:t>
      </w:r>
      <w:r w:rsidRPr="003C49AC">
        <w:rPr>
          <w:rFonts w:ascii="Verdana" w:hAnsi="Verdana"/>
          <w:sz w:val="16"/>
        </w:rPr>
        <w:t xml:space="preserve"> proposing the opposite hypothesis that there is nothing rather than something, </w:t>
      </w:r>
      <w:r w:rsidRPr="003C49AC">
        <w:rPr>
          <w:rStyle w:val="StyleUnderline"/>
          <w:rFonts w:ascii="Verdana" w:hAnsi="Verdana"/>
        </w:rPr>
        <w:t xml:space="preserve">and going in pursuit of that nothing which </w:t>
      </w:r>
      <w:r w:rsidRPr="003C49AC">
        <w:rPr>
          <w:rStyle w:val="Emphasis"/>
          <w:rFonts w:ascii="Verdana" w:hAnsi="Verdana"/>
        </w:rPr>
        <w:t>runs beneath</w:t>
      </w:r>
      <w:r w:rsidRPr="003C49AC">
        <w:rPr>
          <w:rStyle w:val="StyleUnderline"/>
          <w:rFonts w:ascii="Verdana" w:hAnsi="Verdana"/>
        </w:rPr>
        <w:t xml:space="preserve"> the apparent </w:t>
      </w:r>
      <w:r w:rsidRPr="003C49AC">
        <w:rPr>
          <w:rStyle w:val="Emphasis"/>
          <w:rFonts w:ascii="Verdana" w:hAnsi="Verdana"/>
        </w:rPr>
        <w:t>continuity</w:t>
      </w:r>
      <w:r w:rsidRPr="003C49AC">
        <w:rPr>
          <w:rStyle w:val="StyleUnderline"/>
          <w:rFonts w:ascii="Verdana" w:hAnsi="Verdana"/>
        </w:rPr>
        <w:t xml:space="preserve"> of meaning. The radical prediction is always the prediction of the </w:t>
      </w:r>
      <w:r w:rsidRPr="003C49AC">
        <w:rPr>
          <w:rStyle w:val="Emphasis"/>
          <w:rFonts w:ascii="Verdana" w:hAnsi="Verdana"/>
        </w:rPr>
        <w:t>non-reality</w:t>
      </w:r>
      <w:r w:rsidRPr="003C49AC">
        <w:rPr>
          <w:rStyle w:val="StyleUnderline"/>
          <w:rFonts w:ascii="Verdana" w:hAnsi="Verdana"/>
        </w:rPr>
        <w:t xml:space="preserve"> of </w:t>
      </w:r>
      <w:r w:rsidRPr="003C49AC">
        <w:rPr>
          <w:rStyle w:val="Emphasis"/>
          <w:rFonts w:ascii="Verdana" w:hAnsi="Verdana"/>
        </w:rPr>
        <w:t>facts</w:t>
      </w:r>
      <w:r w:rsidRPr="003C49AC">
        <w:rPr>
          <w:rStyle w:val="StyleUnderline"/>
          <w:rFonts w:ascii="Verdana" w:hAnsi="Verdana"/>
        </w:rPr>
        <w:t xml:space="preserve">, of the </w:t>
      </w:r>
      <w:r w:rsidRPr="003C49AC">
        <w:rPr>
          <w:rStyle w:val="Emphasis"/>
          <w:rFonts w:ascii="Verdana" w:hAnsi="Verdana"/>
        </w:rPr>
        <w:t>illusoriness</w:t>
      </w:r>
      <w:r w:rsidRPr="003C49AC">
        <w:rPr>
          <w:rStyle w:val="StyleUnderline"/>
          <w:rFonts w:ascii="Verdana" w:hAnsi="Verdana"/>
        </w:rPr>
        <w:t xml:space="preserve"> of the </w:t>
      </w:r>
      <w:r w:rsidRPr="003C49AC">
        <w:rPr>
          <w:rStyle w:val="Emphasis"/>
          <w:rFonts w:ascii="Verdana" w:hAnsi="Verdana"/>
        </w:rPr>
        <w:t>state of fact</w:t>
      </w:r>
      <w:r w:rsidRPr="003C49AC">
        <w:rPr>
          <w:rStyle w:val="StyleUnderline"/>
          <w:rFonts w:ascii="Verdana" w:hAnsi="Verdana"/>
        </w:rPr>
        <w:t xml:space="preserve">. It begins only with the </w:t>
      </w:r>
      <w:r w:rsidRPr="003C49AC">
        <w:rPr>
          <w:rStyle w:val="Emphasis"/>
          <w:rFonts w:ascii="Verdana" w:hAnsi="Verdana"/>
        </w:rPr>
        <w:t>presentiment</w:t>
      </w:r>
      <w:r w:rsidRPr="003C49AC">
        <w:rPr>
          <w:rStyle w:val="StyleUnderline"/>
          <w:rFonts w:ascii="Verdana" w:hAnsi="Verdana"/>
        </w:rPr>
        <w:t xml:space="preserve"> of that </w:t>
      </w:r>
      <w:proofErr w:type="gramStart"/>
      <w:r w:rsidRPr="003C49AC">
        <w:rPr>
          <w:rStyle w:val="Emphasis"/>
          <w:rFonts w:ascii="Verdana" w:hAnsi="Verdana"/>
        </w:rPr>
        <w:t>illusoriness</w:t>
      </w:r>
      <w:r w:rsidRPr="003C49AC">
        <w:rPr>
          <w:rStyle w:val="StyleUnderline"/>
          <w:rFonts w:ascii="Verdana" w:hAnsi="Verdana"/>
        </w:rPr>
        <w:t>, and</w:t>
      </w:r>
      <w:proofErr w:type="gramEnd"/>
      <w:r w:rsidRPr="003C49AC">
        <w:rPr>
          <w:rStyle w:val="StyleUnderline"/>
          <w:rFonts w:ascii="Verdana" w:hAnsi="Verdana"/>
        </w:rPr>
        <w:t xml:space="preserve"> is never confused with the </w:t>
      </w:r>
      <w:r w:rsidRPr="003C49AC">
        <w:rPr>
          <w:rStyle w:val="Emphasis"/>
          <w:rFonts w:ascii="Verdana" w:hAnsi="Verdana"/>
        </w:rPr>
        <w:t>objective state</w:t>
      </w:r>
      <w:r w:rsidRPr="003C49AC">
        <w:rPr>
          <w:rStyle w:val="StyleUnderline"/>
          <w:rFonts w:ascii="Verdana" w:hAnsi="Verdana"/>
        </w:rPr>
        <w:t xml:space="preserve"> of things. Every confusion of that kind is of the order of the confusion of the </w:t>
      </w:r>
      <w:r w:rsidRPr="003C49AC">
        <w:rPr>
          <w:rStyle w:val="Emphasis"/>
          <w:rFonts w:ascii="Verdana" w:hAnsi="Verdana"/>
        </w:rPr>
        <w:t>messenger</w:t>
      </w:r>
      <w:r w:rsidRPr="003C49AC">
        <w:rPr>
          <w:rStyle w:val="StyleUnderline"/>
          <w:rFonts w:ascii="Verdana" w:hAnsi="Verdana"/>
        </w:rPr>
        <w:t xml:space="preserve"> and the </w:t>
      </w:r>
      <w:r w:rsidRPr="003C49AC">
        <w:rPr>
          <w:rStyle w:val="Emphasis"/>
          <w:rFonts w:ascii="Verdana" w:hAnsi="Verdana"/>
        </w:rPr>
        <w:t>message</w:t>
      </w:r>
      <w:r w:rsidRPr="003C49AC">
        <w:rPr>
          <w:rStyle w:val="StyleUnderline"/>
          <w:rFonts w:ascii="Verdana" w:hAnsi="Verdana"/>
        </w:rPr>
        <w:t xml:space="preserve">, which leads to the elimination of the messenger bearing </w:t>
      </w:r>
      <w:r w:rsidRPr="003C49AC">
        <w:rPr>
          <w:rFonts w:ascii="Verdana" w:hAnsi="Verdana"/>
          <w:sz w:val="16"/>
        </w:rPr>
        <w:t xml:space="preserve">bad news (for example, </w:t>
      </w:r>
      <w:r w:rsidRPr="003C49AC">
        <w:rPr>
          <w:rStyle w:val="StyleUnderline"/>
          <w:rFonts w:ascii="Verdana" w:hAnsi="Verdana"/>
        </w:rPr>
        <w:t xml:space="preserve">the news of the </w:t>
      </w:r>
      <w:r w:rsidRPr="003C49AC">
        <w:rPr>
          <w:rStyle w:val="Emphasis"/>
          <w:rFonts w:ascii="Verdana" w:hAnsi="Verdana"/>
        </w:rPr>
        <w:t>uncertainty</w:t>
      </w:r>
      <w:r w:rsidRPr="003C49AC">
        <w:rPr>
          <w:rStyle w:val="StyleUnderline"/>
          <w:rFonts w:ascii="Verdana" w:hAnsi="Verdana"/>
        </w:rPr>
        <w:t xml:space="preserve"> of the real</w:t>
      </w:r>
      <w:r w:rsidRPr="003C49AC">
        <w:rPr>
          <w:rFonts w:ascii="Verdana" w:hAnsi="Verdana"/>
          <w:sz w:val="16"/>
        </w:rPr>
        <w:t xml:space="preserve">, of the non-occurrence of certain events, </w:t>
      </w:r>
      <w:r w:rsidRPr="003C49AC">
        <w:rPr>
          <w:rStyle w:val="StyleUnderline"/>
          <w:rFonts w:ascii="Verdana" w:hAnsi="Verdana"/>
        </w:rPr>
        <w:t xml:space="preserve">of the </w:t>
      </w:r>
      <w:r w:rsidRPr="003C49AC">
        <w:rPr>
          <w:rStyle w:val="Emphasis"/>
          <w:rFonts w:ascii="Verdana" w:hAnsi="Verdana"/>
        </w:rPr>
        <w:t>nullity</w:t>
      </w:r>
      <w:r w:rsidRPr="003C49AC">
        <w:rPr>
          <w:rStyle w:val="StyleUnderline"/>
          <w:rFonts w:ascii="Verdana" w:hAnsi="Verdana"/>
        </w:rPr>
        <w:t xml:space="preserve"> of our </w:t>
      </w:r>
      <w:r w:rsidRPr="003C49AC">
        <w:rPr>
          <w:rStyle w:val="Emphasis"/>
          <w:rFonts w:ascii="Verdana" w:hAnsi="Verdana"/>
        </w:rPr>
        <w:t>values</w:t>
      </w:r>
      <w:r w:rsidRPr="003C49AC">
        <w:rPr>
          <w:rStyle w:val="StyleUnderline"/>
          <w:rFonts w:ascii="Verdana" w:hAnsi="Verdana"/>
        </w:rPr>
        <w:t xml:space="preserve">). Every confusion of thought with the </w:t>
      </w:r>
      <w:r w:rsidRPr="003C49AC">
        <w:rPr>
          <w:rStyle w:val="Emphasis"/>
          <w:rFonts w:ascii="Verdana" w:hAnsi="Verdana"/>
        </w:rPr>
        <w:t>order of the real</w:t>
      </w:r>
      <w:r w:rsidRPr="003C49AC">
        <w:rPr>
          <w:rStyle w:val="StyleUnderline"/>
          <w:rFonts w:ascii="Verdana" w:hAnsi="Verdana"/>
        </w:rPr>
        <w:t xml:space="preserve"> -- that alleged `</w:t>
      </w:r>
      <w:r w:rsidRPr="003C49AC">
        <w:rPr>
          <w:rStyle w:val="Emphasis"/>
          <w:rFonts w:ascii="Verdana" w:hAnsi="Verdana"/>
        </w:rPr>
        <w:t>faithfulness'</w:t>
      </w:r>
      <w:r w:rsidRPr="003C49AC">
        <w:rPr>
          <w:rStyle w:val="StyleUnderline"/>
          <w:rFonts w:ascii="Verdana" w:hAnsi="Verdana"/>
        </w:rPr>
        <w:t xml:space="preserve"> to the real of a thought which has cooked it up out of nothing -- is </w:t>
      </w:r>
      <w:r w:rsidRPr="003C49AC">
        <w:rPr>
          <w:rStyle w:val="Emphasis"/>
          <w:rFonts w:ascii="Verdana" w:hAnsi="Verdana"/>
        </w:rPr>
        <w:t>hallucinatory</w:t>
      </w:r>
      <w:r w:rsidRPr="003C49AC">
        <w:rPr>
          <w:rStyle w:val="StyleUnderline"/>
          <w:rFonts w:ascii="Verdana" w:hAnsi="Verdana"/>
        </w:rPr>
        <w:t>. It arises</w:t>
      </w:r>
      <w:r w:rsidRPr="003C49AC">
        <w:rPr>
          <w:rFonts w:ascii="Verdana" w:hAnsi="Verdana"/>
          <w:sz w:val="16"/>
        </w:rPr>
        <w:t xml:space="preserve">, moreover, </w:t>
      </w:r>
      <w:r w:rsidRPr="003C49AC">
        <w:rPr>
          <w:rStyle w:val="StyleUnderline"/>
          <w:rFonts w:ascii="Verdana" w:hAnsi="Verdana"/>
        </w:rPr>
        <w:t xml:space="preserve">from a </w:t>
      </w:r>
      <w:r w:rsidRPr="003C49AC">
        <w:rPr>
          <w:rStyle w:val="Emphasis"/>
          <w:rFonts w:ascii="Verdana" w:hAnsi="Verdana"/>
        </w:rPr>
        <w:t>total misunderstanding</w:t>
      </w:r>
      <w:r w:rsidRPr="003C49AC">
        <w:rPr>
          <w:rStyle w:val="StyleUnderline"/>
          <w:rFonts w:ascii="Verdana" w:hAnsi="Verdana"/>
        </w:rPr>
        <w:t xml:space="preserve"> about language, which is </w:t>
      </w:r>
      <w:r w:rsidRPr="003C49AC">
        <w:rPr>
          <w:rStyle w:val="Emphasis"/>
          <w:rFonts w:ascii="Verdana" w:hAnsi="Verdana"/>
        </w:rPr>
        <w:t>illusion</w:t>
      </w:r>
      <w:r w:rsidRPr="003C49AC">
        <w:rPr>
          <w:rStyle w:val="StyleUnderline"/>
          <w:rFonts w:ascii="Verdana" w:hAnsi="Verdana"/>
        </w:rPr>
        <w:t xml:space="preserve"> in its very movement, since it is the </w:t>
      </w:r>
      <w:r w:rsidRPr="003C49AC">
        <w:rPr>
          <w:rStyle w:val="Emphasis"/>
          <w:rFonts w:ascii="Verdana" w:hAnsi="Verdana"/>
        </w:rPr>
        <w:t>bearer</w:t>
      </w:r>
      <w:r w:rsidRPr="003C49AC">
        <w:rPr>
          <w:rStyle w:val="StyleUnderline"/>
          <w:rFonts w:ascii="Verdana" w:hAnsi="Verdana"/>
        </w:rPr>
        <w:t xml:space="preserve"> of that </w:t>
      </w:r>
      <w:r w:rsidRPr="003C49AC">
        <w:rPr>
          <w:rStyle w:val="Emphasis"/>
          <w:rFonts w:ascii="Verdana" w:hAnsi="Verdana"/>
        </w:rPr>
        <w:t>continuity</w:t>
      </w:r>
      <w:r w:rsidRPr="003C49AC">
        <w:rPr>
          <w:rStyle w:val="StyleUnderline"/>
          <w:rFonts w:ascii="Verdana" w:hAnsi="Verdana"/>
        </w:rPr>
        <w:t xml:space="preserve"> of the void, that continuity of the nothing at the </w:t>
      </w:r>
      <w:r w:rsidRPr="003C49AC">
        <w:rPr>
          <w:rStyle w:val="Emphasis"/>
          <w:rFonts w:ascii="Verdana" w:hAnsi="Verdana"/>
        </w:rPr>
        <w:t>very heart</w:t>
      </w:r>
      <w:r w:rsidRPr="003C49AC">
        <w:rPr>
          <w:rStyle w:val="StyleUnderline"/>
          <w:rFonts w:ascii="Verdana" w:hAnsi="Verdana"/>
        </w:rPr>
        <w:t xml:space="preserve"> of what it says, since it is, </w:t>
      </w:r>
      <w:r w:rsidRPr="003C49AC">
        <w:rPr>
          <w:rFonts w:ascii="Verdana" w:hAnsi="Verdana"/>
          <w:sz w:val="16"/>
        </w:rPr>
        <w:t xml:space="preserve">in its very materiality, </w:t>
      </w:r>
      <w:r w:rsidRPr="003C49AC">
        <w:rPr>
          <w:rStyle w:val="Emphasis"/>
          <w:rFonts w:ascii="Verdana" w:hAnsi="Verdana"/>
        </w:rPr>
        <w:t>deconstruction</w:t>
      </w:r>
      <w:r w:rsidRPr="003C49AC">
        <w:rPr>
          <w:rStyle w:val="StyleUnderline"/>
          <w:rFonts w:ascii="Verdana" w:hAnsi="Verdana"/>
        </w:rPr>
        <w:t xml:space="preserve"> of what it </w:t>
      </w:r>
      <w:r w:rsidRPr="003C49AC">
        <w:rPr>
          <w:rStyle w:val="Emphasis"/>
          <w:rFonts w:ascii="Verdana" w:hAnsi="Verdana"/>
        </w:rPr>
        <w:t>signifies</w:t>
      </w:r>
      <w:r w:rsidRPr="003C49AC">
        <w:rPr>
          <w:rFonts w:ascii="Verdana" w:hAnsi="Verdana"/>
          <w:sz w:val="16"/>
        </w:rPr>
        <w:t xml:space="preserve">. Just as </w:t>
      </w:r>
      <w:r w:rsidRPr="003C49AC">
        <w:rPr>
          <w:rStyle w:val="StyleUnderline"/>
          <w:rFonts w:ascii="Verdana" w:hAnsi="Verdana"/>
        </w:rPr>
        <w:t xml:space="preserve">photography connotes the </w:t>
      </w:r>
      <w:r w:rsidRPr="003C49AC">
        <w:rPr>
          <w:rStyle w:val="Emphasis"/>
          <w:rFonts w:ascii="Verdana" w:hAnsi="Verdana"/>
        </w:rPr>
        <w:t>effacing</w:t>
      </w:r>
      <w:r w:rsidRPr="003C49AC">
        <w:rPr>
          <w:rStyle w:val="StyleUnderline"/>
          <w:rFonts w:ascii="Verdana" w:hAnsi="Verdana"/>
        </w:rPr>
        <w:t xml:space="preserve">, </w:t>
      </w:r>
      <w:r w:rsidRPr="003C49AC">
        <w:rPr>
          <w:rStyle w:val="Emphasis"/>
          <w:rFonts w:ascii="Verdana" w:hAnsi="Verdana"/>
        </w:rPr>
        <w:t>the death</w:t>
      </w:r>
      <w:r w:rsidRPr="003C49AC">
        <w:rPr>
          <w:rStyle w:val="StyleUnderline"/>
          <w:rFonts w:ascii="Verdana" w:hAnsi="Verdana"/>
        </w:rPr>
        <w:t xml:space="preserve"> of what it </w:t>
      </w:r>
      <w:r w:rsidRPr="003C49AC">
        <w:rPr>
          <w:rStyle w:val="Emphasis"/>
          <w:rFonts w:ascii="Verdana" w:hAnsi="Verdana"/>
        </w:rPr>
        <w:t>represents</w:t>
      </w:r>
      <w:r w:rsidRPr="003C49AC">
        <w:rPr>
          <w:rStyle w:val="StyleUnderline"/>
          <w:rFonts w:ascii="Verdana" w:hAnsi="Verdana"/>
        </w:rPr>
        <w:t xml:space="preserve"> </w:t>
      </w:r>
      <w:r w:rsidRPr="003C49AC">
        <w:rPr>
          <w:rFonts w:ascii="Verdana" w:hAnsi="Verdana"/>
          <w:sz w:val="16"/>
        </w:rPr>
        <w:t xml:space="preserve">-- which lends it its intensity -- </w:t>
      </w:r>
      <w:r w:rsidRPr="003C49AC">
        <w:rPr>
          <w:rStyle w:val="StyleUnderline"/>
          <w:rFonts w:ascii="Verdana" w:hAnsi="Verdana"/>
        </w:rPr>
        <w:t xml:space="preserve">so what lends writing, </w:t>
      </w:r>
      <w:r w:rsidRPr="003C49AC">
        <w:rPr>
          <w:rStyle w:val="Emphasis"/>
          <w:rFonts w:ascii="Verdana" w:hAnsi="Verdana"/>
        </w:rPr>
        <w:t>fictional</w:t>
      </w:r>
      <w:r w:rsidRPr="003C49AC">
        <w:rPr>
          <w:rStyle w:val="StyleUnderline"/>
          <w:rFonts w:ascii="Verdana" w:hAnsi="Verdana"/>
        </w:rPr>
        <w:t xml:space="preserve"> or </w:t>
      </w:r>
      <w:r w:rsidRPr="003C49AC">
        <w:rPr>
          <w:rStyle w:val="Emphasis"/>
          <w:rFonts w:ascii="Verdana" w:hAnsi="Verdana"/>
        </w:rPr>
        <w:t>theoretical</w:t>
      </w:r>
      <w:r w:rsidRPr="003C49AC">
        <w:rPr>
          <w:rStyle w:val="StyleUnderline"/>
          <w:rFonts w:ascii="Verdana" w:hAnsi="Verdana"/>
        </w:rPr>
        <w:t xml:space="preserve">, its intensity is the </w:t>
      </w:r>
      <w:r w:rsidRPr="003C49AC">
        <w:rPr>
          <w:rStyle w:val="Emphasis"/>
          <w:rFonts w:ascii="Verdana" w:hAnsi="Verdana"/>
        </w:rPr>
        <w:t>void</w:t>
      </w:r>
      <w:r w:rsidRPr="003C49AC">
        <w:rPr>
          <w:rStyle w:val="StyleUnderline"/>
          <w:rFonts w:ascii="Verdana" w:hAnsi="Verdana"/>
        </w:rPr>
        <w:t xml:space="preserve">, the </w:t>
      </w:r>
      <w:r w:rsidRPr="003C49AC">
        <w:rPr>
          <w:rStyle w:val="Emphasis"/>
          <w:rFonts w:ascii="Verdana" w:hAnsi="Verdana"/>
        </w:rPr>
        <w:t>nothingness</w:t>
      </w:r>
      <w:r w:rsidRPr="003C49AC">
        <w:rPr>
          <w:rStyle w:val="StyleUnderline"/>
          <w:rFonts w:ascii="Verdana" w:hAnsi="Verdana"/>
        </w:rPr>
        <w:t xml:space="preserve"> running beneath the surface, the </w:t>
      </w:r>
      <w:r w:rsidRPr="003C49AC">
        <w:rPr>
          <w:rStyle w:val="Emphasis"/>
          <w:rFonts w:ascii="Verdana" w:hAnsi="Verdana"/>
        </w:rPr>
        <w:t>illusion of meaning</w:t>
      </w:r>
      <w:r w:rsidRPr="003C49AC">
        <w:rPr>
          <w:rStyle w:val="StyleUnderline"/>
          <w:rFonts w:ascii="Verdana" w:hAnsi="Verdana"/>
        </w:rPr>
        <w:t xml:space="preserve">, the </w:t>
      </w:r>
      <w:r w:rsidRPr="003C49AC">
        <w:rPr>
          <w:rStyle w:val="Emphasis"/>
          <w:rFonts w:ascii="Verdana" w:hAnsi="Verdana"/>
        </w:rPr>
        <w:t>ironic dimension</w:t>
      </w:r>
      <w:r w:rsidRPr="003C49AC">
        <w:rPr>
          <w:rStyle w:val="StyleUnderline"/>
          <w:rFonts w:ascii="Verdana" w:hAnsi="Verdana"/>
        </w:rPr>
        <w:t xml:space="preserve"> of language, correlative with that of the </w:t>
      </w:r>
      <w:r w:rsidRPr="003C49AC">
        <w:rPr>
          <w:rStyle w:val="Emphasis"/>
          <w:rFonts w:ascii="Verdana" w:hAnsi="Verdana"/>
        </w:rPr>
        <w:t xml:space="preserve">facts </w:t>
      </w:r>
      <w:r w:rsidRPr="001D1D72">
        <w:rPr>
          <w:rStyle w:val="Emphasis"/>
          <w:rFonts w:ascii="Verdana" w:hAnsi="Verdana"/>
        </w:rPr>
        <w:t>themselves</w:t>
      </w:r>
      <w:r w:rsidRPr="001D1D72">
        <w:rPr>
          <w:rStyle w:val="StyleUnderline"/>
          <w:rFonts w:ascii="Verdana" w:hAnsi="Verdana"/>
        </w:rPr>
        <w:t xml:space="preserve">, which are never anything but what they are </w:t>
      </w:r>
      <w:r w:rsidRPr="001D1D72">
        <w:rPr>
          <w:rFonts w:ascii="Verdana" w:hAnsi="Verdana"/>
          <w:sz w:val="16"/>
        </w:rPr>
        <w:t xml:space="preserve">[ne </w:t>
      </w:r>
      <w:proofErr w:type="spellStart"/>
      <w:r w:rsidRPr="001D1D72">
        <w:rPr>
          <w:rFonts w:ascii="Verdana" w:hAnsi="Verdana"/>
          <w:sz w:val="16"/>
        </w:rPr>
        <w:t>sont</w:t>
      </w:r>
      <w:proofErr w:type="spellEnd"/>
      <w:r w:rsidRPr="001D1D72">
        <w:rPr>
          <w:rFonts w:ascii="Verdana" w:hAnsi="Verdana"/>
          <w:sz w:val="16"/>
        </w:rPr>
        <w:t xml:space="preserve"> jamais que </w:t>
      </w:r>
      <w:proofErr w:type="spellStart"/>
      <w:r w:rsidRPr="001D1D72">
        <w:rPr>
          <w:rFonts w:ascii="Verdana" w:hAnsi="Verdana"/>
          <w:sz w:val="16"/>
        </w:rPr>
        <w:t>ce</w:t>
      </w:r>
      <w:proofErr w:type="spellEnd"/>
      <w:r w:rsidRPr="001D1D72">
        <w:rPr>
          <w:rFonts w:ascii="Verdana" w:hAnsi="Verdana"/>
          <w:sz w:val="16"/>
        </w:rPr>
        <w:t xml:space="preserve"> </w:t>
      </w:r>
      <w:proofErr w:type="spellStart"/>
      <w:r w:rsidRPr="001D1D72">
        <w:rPr>
          <w:rFonts w:ascii="Verdana" w:hAnsi="Verdana"/>
          <w:sz w:val="16"/>
        </w:rPr>
        <w:t>qu'ils</w:t>
      </w:r>
      <w:proofErr w:type="spellEnd"/>
      <w:r w:rsidRPr="001D1D72">
        <w:rPr>
          <w:rFonts w:ascii="Verdana" w:hAnsi="Verdana"/>
          <w:sz w:val="16"/>
        </w:rPr>
        <w:t xml:space="preserve"> </w:t>
      </w:r>
      <w:proofErr w:type="spellStart"/>
      <w:r w:rsidRPr="001D1D72">
        <w:rPr>
          <w:rFonts w:ascii="Verdana" w:hAnsi="Verdana"/>
          <w:sz w:val="16"/>
        </w:rPr>
        <w:t>sont</w:t>
      </w:r>
      <w:proofErr w:type="spellEnd"/>
      <w:r w:rsidRPr="001D1D72">
        <w:rPr>
          <w:rFonts w:ascii="Verdana" w:hAnsi="Verdana"/>
          <w:sz w:val="16"/>
        </w:rPr>
        <w:t xml:space="preserve">]. That is to say, they are never more than what they </w:t>
      </w:r>
      <w:proofErr w:type="gramStart"/>
      <w:r w:rsidRPr="001D1D72">
        <w:rPr>
          <w:rFonts w:ascii="Verdana" w:hAnsi="Verdana"/>
          <w:sz w:val="16"/>
        </w:rPr>
        <w:t>are</w:t>
      </w:r>
      <w:proofErr w:type="gramEnd"/>
      <w:r w:rsidRPr="001D1D72">
        <w:rPr>
          <w:rFonts w:ascii="Verdana" w:hAnsi="Verdana"/>
          <w:sz w:val="16"/>
        </w:rPr>
        <w:t xml:space="preserve"> and they are, literally, never only what they are [jamais que </w:t>
      </w:r>
      <w:proofErr w:type="spellStart"/>
      <w:r w:rsidRPr="001D1D72">
        <w:rPr>
          <w:rFonts w:ascii="Verdana" w:hAnsi="Verdana"/>
          <w:sz w:val="16"/>
        </w:rPr>
        <w:t>ce</w:t>
      </w:r>
      <w:proofErr w:type="spellEnd"/>
      <w:r w:rsidRPr="001D1D72">
        <w:rPr>
          <w:rFonts w:ascii="Verdana" w:hAnsi="Verdana"/>
          <w:sz w:val="16"/>
        </w:rPr>
        <w:t xml:space="preserve"> </w:t>
      </w:r>
      <w:proofErr w:type="spellStart"/>
      <w:r w:rsidRPr="001D1D72">
        <w:rPr>
          <w:rFonts w:ascii="Verdana" w:hAnsi="Verdana"/>
          <w:sz w:val="16"/>
        </w:rPr>
        <w:t>qu'ils</w:t>
      </w:r>
      <w:proofErr w:type="spellEnd"/>
      <w:r w:rsidRPr="001D1D72">
        <w:rPr>
          <w:rFonts w:ascii="Verdana" w:hAnsi="Verdana"/>
          <w:sz w:val="16"/>
        </w:rPr>
        <w:t xml:space="preserve"> </w:t>
      </w:r>
      <w:proofErr w:type="spellStart"/>
      <w:r w:rsidRPr="001D1D72">
        <w:rPr>
          <w:rFonts w:ascii="Verdana" w:hAnsi="Verdana"/>
          <w:sz w:val="16"/>
        </w:rPr>
        <w:t>sont</w:t>
      </w:r>
      <w:proofErr w:type="spellEnd"/>
      <w:r w:rsidRPr="001D1D72">
        <w:rPr>
          <w:rFonts w:ascii="Verdana" w:hAnsi="Verdana"/>
          <w:sz w:val="16"/>
        </w:rPr>
        <w:t xml:space="preserve">]. </w:t>
      </w:r>
      <w:r w:rsidRPr="001D1D72">
        <w:rPr>
          <w:rStyle w:val="StyleUnderline"/>
          <w:rFonts w:ascii="Verdana" w:hAnsi="Verdana"/>
        </w:rPr>
        <w:t xml:space="preserve">The irony of the facts, in their </w:t>
      </w:r>
      <w:r w:rsidRPr="001D1D72">
        <w:rPr>
          <w:rStyle w:val="Emphasis"/>
          <w:rFonts w:ascii="Verdana" w:hAnsi="Verdana"/>
        </w:rPr>
        <w:t>wretched reality</w:t>
      </w:r>
      <w:r w:rsidRPr="001D1D72">
        <w:rPr>
          <w:rStyle w:val="StyleUnderline"/>
          <w:rFonts w:ascii="Verdana" w:hAnsi="Verdana"/>
        </w:rPr>
        <w:t xml:space="preserve">, is precisely that they are only what they are but that, by that very fact, they are </w:t>
      </w:r>
      <w:r w:rsidRPr="001D1D72">
        <w:rPr>
          <w:rStyle w:val="Emphasis"/>
          <w:rFonts w:ascii="Verdana" w:hAnsi="Verdana"/>
        </w:rPr>
        <w:t>necessarily beyond</w:t>
      </w:r>
      <w:r w:rsidRPr="001D1D72">
        <w:rPr>
          <w:rStyle w:val="StyleUnderline"/>
          <w:rFonts w:ascii="Verdana" w:hAnsi="Verdana"/>
        </w:rPr>
        <w:t xml:space="preserve">. </w:t>
      </w:r>
      <w:r w:rsidRPr="001D1D72">
        <w:rPr>
          <w:rFonts w:ascii="Verdana" w:hAnsi="Verdana"/>
          <w:sz w:val="16"/>
        </w:rPr>
        <w:t xml:space="preserve">For </w:t>
      </w:r>
      <w:r w:rsidRPr="001D1D72">
        <w:rPr>
          <w:rStyle w:val="StyleUnderline"/>
          <w:rFonts w:ascii="Verdana" w:hAnsi="Verdana"/>
          <w:szCs w:val="26"/>
        </w:rPr>
        <w:t xml:space="preserve">de facto existence is impossible -- </w:t>
      </w:r>
      <w:r w:rsidRPr="003C49AC">
        <w:rPr>
          <w:rStyle w:val="Emphasis"/>
          <w:rFonts w:ascii="Verdana" w:hAnsi="Verdana"/>
          <w:szCs w:val="26"/>
          <w:highlight w:val="cyan"/>
        </w:rPr>
        <w:t>nothing is wholly transparent without becoming enigmatic</w:t>
      </w:r>
      <w:r w:rsidRPr="003C49AC">
        <w:rPr>
          <w:rStyle w:val="StyleUnderline"/>
          <w:rFonts w:ascii="Verdana" w:hAnsi="Verdana"/>
          <w:szCs w:val="26"/>
        </w:rPr>
        <w:t xml:space="preserve">. </w:t>
      </w:r>
      <w:r w:rsidRPr="003C49AC">
        <w:rPr>
          <w:rStyle w:val="StyleUnderline"/>
          <w:rFonts w:ascii="Verdana" w:hAnsi="Verdana"/>
          <w:szCs w:val="26"/>
          <w:highlight w:val="cyan"/>
        </w:rPr>
        <w:t xml:space="preserve">Reality itself is </w:t>
      </w:r>
      <w:r w:rsidRPr="003C49AC">
        <w:rPr>
          <w:rStyle w:val="Emphasis"/>
          <w:rFonts w:ascii="Verdana" w:hAnsi="Verdana"/>
          <w:szCs w:val="26"/>
          <w:highlight w:val="cyan"/>
        </w:rPr>
        <w:t>too obvious</w:t>
      </w:r>
      <w:r w:rsidRPr="003C49AC">
        <w:rPr>
          <w:rStyle w:val="StyleUnderline"/>
          <w:rFonts w:ascii="Verdana" w:hAnsi="Verdana"/>
          <w:szCs w:val="26"/>
          <w:highlight w:val="cyan"/>
        </w:rPr>
        <w:t xml:space="preserve"> to be </w:t>
      </w:r>
      <w:r w:rsidRPr="003C49AC">
        <w:rPr>
          <w:rStyle w:val="Emphasis"/>
          <w:rFonts w:ascii="Verdana" w:hAnsi="Verdana"/>
          <w:szCs w:val="26"/>
          <w:highlight w:val="cyan"/>
        </w:rPr>
        <w:t>true</w:t>
      </w:r>
      <w:r w:rsidRPr="003C49AC">
        <w:rPr>
          <w:rStyle w:val="StyleUnderline"/>
          <w:rFonts w:ascii="Verdana" w:hAnsi="Verdana"/>
          <w:szCs w:val="26"/>
        </w:rPr>
        <w:t>.</w:t>
      </w:r>
      <w:r w:rsidRPr="003C49AC">
        <w:rPr>
          <w:rStyle w:val="StyleUnderline"/>
          <w:rFonts w:ascii="Verdana" w:hAnsi="Verdana"/>
        </w:rPr>
        <w:t xml:space="preserve"> It is this ironic transfiguration which constitutes the </w:t>
      </w:r>
      <w:r w:rsidRPr="003C49AC">
        <w:rPr>
          <w:rStyle w:val="Emphasis"/>
          <w:rFonts w:ascii="Verdana" w:hAnsi="Verdana"/>
        </w:rPr>
        <w:t>event of language</w:t>
      </w:r>
      <w:r w:rsidRPr="003C49AC">
        <w:rPr>
          <w:rStyle w:val="StyleUnderline"/>
          <w:rFonts w:ascii="Verdana" w:hAnsi="Verdana"/>
        </w:rPr>
        <w:t xml:space="preserve">. </w:t>
      </w:r>
      <w:r w:rsidRPr="001D1D72">
        <w:rPr>
          <w:rStyle w:val="StyleUnderline"/>
          <w:rFonts w:ascii="Verdana" w:hAnsi="Verdana"/>
        </w:rPr>
        <w:t xml:space="preserve">And </w:t>
      </w:r>
      <w:r w:rsidRPr="003C49AC">
        <w:rPr>
          <w:rStyle w:val="StyleUnderline"/>
          <w:rFonts w:ascii="Verdana" w:hAnsi="Verdana"/>
          <w:highlight w:val="cyan"/>
        </w:rPr>
        <w:t xml:space="preserve">it is to </w:t>
      </w:r>
      <w:proofErr w:type="gramStart"/>
      <w:r w:rsidRPr="003C49AC">
        <w:rPr>
          <w:rStyle w:val="StyleUnderline"/>
          <w:rFonts w:ascii="Verdana" w:hAnsi="Verdana"/>
          <w:highlight w:val="cyan"/>
        </w:rPr>
        <w:t>restoring</w:t>
      </w:r>
      <w:proofErr w:type="gramEnd"/>
      <w:r w:rsidRPr="003C49AC">
        <w:rPr>
          <w:rStyle w:val="StyleUnderline"/>
          <w:rFonts w:ascii="Verdana" w:hAnsi="Verdana"/>
          <w:highlight w:val="cyan"/>
        </w:rPr>
        <w:t xml:space="preserve"> this </w:t>
      </w:r>
      <w:r w:rsidRPr="003C49AC">
        <w:rPr>
          <w:rStyle w:val="Emphasis"/>
          <w:rFonts w:ascii="Verdana" w:hAnsi="Verdana"/>
          <w:highlight w:val="cyan"/>
        </w:rPr>
        <w:t>fundamental illusion</w:t>
      </w:r>
      <w:r w:rsidRPr="003C49AC">
        <w:rPr>
          <w:rStyle w:val="StyleUnderline"/>
          <w:rFonts w:ascii="Verdana" w:hAnsi="Verdana"/>
          <w:highlight w:val="cyan"/>
        </w:rPr>
        <w:t xml:space="preserve"> of the </w:t>
      </w:r>
      <w:r w:rsidRPr="003C49AC">
        <w:rPr>
          <w:rStyle w:val="Emphasis"/>
          <w:rFonts w:ascii="Verdana" w:hAnsi="Verdana"/>
          <w:highlight w:val="cyan"/>
        </w:rPr>
        <w:t>world</w:t>
      </w:r>
      <w:r w:rsidRPr="003C49AC">
        <w:rPr>
          <w:rStyle w:val="StyleUnderline"/>
          <w:rFonts w:ascii="Verdana" w:hAnsi="Verdana"/>
          <w:highlight w:val="cyan"/>
        </w:rPr>
        <w:t xml:space="preserve"> and </w:t>
      </w:r>
      <w:r w:rsidRPr="003C49AC">
        <w:rPr>
          <w:rStyle w:val="Emphasis"/>
          <w:rFonts w:ascii="Verdana" w:hAnsi="Verdana"/>
          <w:highlight w:val="cyan"/>
        </w:rPr>
        <w:t>language</w:t>
      </w:r>
      <w:r w:rsidRPr="003C49AC">
        <w:rPr>
          <w:rStyle w:val="StyleUnderline"/>
          <w:rFonts w:ascii="Verdana" w:hAnsi="Verdana"/>
          <w:highlight w:val="cyan"/>
        </w:rPr>
        <w:t xml:space="preserve"> that thought must apply itself, </w:t>
      </w:r>
      <w:r w:rsidRPr="001D1D72">
        <w:rPr>
          <w:rStyle w:val="StyleUnderline"/>
          <w:rFonts w:ascii="Verdana" w:hAnsi="Verdana"/>
        </w:rPr>
        <w:t xml:space="preserve">if it is not stupidly to take concepts in their </w:t>
      </w:r>
      <w:r w:rsidRPr="001D1D72">
        <w:rPr>
          <w:rStyle w:val="Emphasis"/>
          <w:rFonts w:ascii="Verdana" w:hAnsi="Verdana"/>
        </w:rPr>
        <w:t>literalness</w:t>
      </w:r>
      <w:r w:rsidRPr="001D1D72">
        <w:rPr>
          <w:rStyle w:val="StyleUnderline"/>
          <w:rFonts w:ascii="Verdana" w:hAnsi="Verdana"/>
        </w:rPr>
        <w:t xml:space="preserve"> -- messenger confused with the message, </w:t>
      </w:r>
      <w:r w:rsidRPr="003C49AC">
        <w:rPr>
          <w:rStyle w:val="StyleUnderline"/>
          <w:rFonts w:ascii="Verdana" w:hAnsi="Verdana"/>
          <w:highlight w:val="cyan"/>
        </w:rPr>
        <w:t xml:space="preserve">language </w:t>
      </w:r>
      <w:r w:rsidRPr="003C49AC">
        <w:rPr>
          <w:rStyle w:val="Emphasis"/>
          <w:rFonts w:ascii="Verdana" w:hAnsi="Verdana"/>
          <w:highlight w:val="cyan"/>
        </w:rPr>
        <w:t>confused with its meaning</w:t>
      </w:r>
      <w:r w:rsidRPr="003C49AC">
        <w:rPr>
          <w:rStyle w:val="StyleUnderline"/>
          <w:rFonts w:ascii="Verdana" w:hAnsi="Verdana"/>
          <w:highlight w:val="cyan"/>
        </w:rPr>
        <w:t xml:space="preserve"> and therefore </w:t>
      </w:r>
      <w:r w:rsidRPr="003C49AC">
        <w:rPr>
          <w:rStyle w:val="Emphasis"/>
          <w:rFonts w:ascii="Verdana" w:hAnsi="Verdana"/>
          <w:highlight w:val="cyan"/>
        </w:rPr>
        <w:t>sacrificed</w:t>
      </w:r>
      <w:r w:rsidRPr="003C49AC">
        <w:rPr>
          <w:rStyle w:val="StyleUnderline"/>
          <w:rFonts w:ascii="Verdana" w:hAnsi="Verdana"/>
          <w:highlight w:val="cyan"/>
        </w:rPr>
        <w:t xml:space="preserve"> in advance.</w:t>
      </w:r>
      <w:r w:rsidRPr="003C49AC">
        <w:rPr>
          <w:rFonts w:ascii="Verdana" w:hAnsi="Verdana"/>
          <w:sz w:val="16"/>
        </w:rPr>
        <w:t xml:space="preserve"> There is a twofold, contradictory exigency in thought. </w:t>
      </w:r>
      <w:r w:rsidRPr="003C49AC">
        <w:rPr>
          <w:rStyle w:val="StyleUnderline"/>
          <w:rFonts w:ascii="Verdana" w:hAnsi="Verdana"/>
          <w:highlight w:val="cyan"/>
        </w:rPr>
        <w:t>It is not to analyze the world</w:t>
      </w:r>
      <w:r w:rsidRPr="003C49AC">
        <w:rPr>
          <w:rStyle w:val="StyleUnderline"/>
          <w:rFonts w:ascii="Verdana" w:hAnsi="Verdana"/>
        </w:rPr>
        <w:t xml:space="preserve"> in order </w:t>
      </w:r>
      <w:r w:rsidRPr="003C49AC">
        <w:rPr>
          <w:rStyle w:val="StyleUnderline"/>
          <w:rFonts w:ascii="Verdana" w:hAnsi="Verdana"/>
          <w:highlight w:val="cyan"/>
        </w:rPr>
        <w:t xml:space="preserve">to </w:t>
      </w:r>
      <w:r w:rsidRPr="003C49AC">
        <w:rPr>
          <w:rStyle w:val="Emphasis"/>
          <w:rFonts w:ascii="Verdana" w:hAnsi="Verdana"/>
          <w:highlight w:val="cyan"/>
        </w:rPr>
        <w:t>extract</w:t>
      </w:r>
      <w:r w:rsidRPr="003C49AC">
        <w:rPr>
          <w:rStyle w:val="StyleUnderline"/>
          <w:rFonts w:ascii="Verdana" w:hAnsi="Verdana"/>
          <w:highlight w:val="cyan"/>
        </w:rPr>
        <w:t xml:space="preserve"> from it an </w:t>
      </w:r>
      <w:r w:rsidRPr="003C49AC">
        <w:rPr>
          <w:rStyle w:val="Emphasis"/>
          <w:rFonts w:ascii="Verdana" w:hAnsi="Verdana"/>
          <w:highlight w:val="cyan"/>
        </w:rPr>
        <w:t>improbable truth</w:t>
      </w:r>
      <w:r w:rsidRPr="003C49AC">
        <w:rPr>
          <w:rStyle w:val="StyleUnderline"/>
          <w:rFonts w:ascii="Verdana" w:hAnsi="Verdana"/>
        </w:rPr>
        <w:t xml:space="preserve">, not to </w:t>
      </w:r>
      <w:r w:rsidRPr="003C49AC">
        <w:rPr>
          <w:rStyle w:val="Emphasis"/>
          <w:rFonts w:ascii="Verdana" w:hAnsi="Verdana"/>
        </w:rPr>
        <w:t>adapt</w:t>
      </w:r>
      <w:r w:rsidRPr="003C49AC">
        <w:rPr>
          <w:rStyle w:val="StyleUnderline"/>
          <w:rFonts w:ascii="Verdana" w:hAnsi="Verdana"/>
        </w:rPr>
        <w:t xml:space="preserve"> to the facts in order to abstract some </w:t>
      </w:r>
      <w:r w:rsidRPr="003C49AC">
        <w:rPr>
          <w:rStyle w:val="Emphasis"/>
          <w:rFonts w:ascii="Verdana" w:hAnsi="Verdana"/>
        </w:rPr>
        <w:t>logical construction</w:t>
      </w:r>
      <w:r w:rsidRPr="003C49AC">
        <w:rPr>
          <w:rStyle w:val="StyleUnderline"/>
          <w:rFonts w:ascii="Verdana" w:hAnsi="Verdana"/>
        </w:rPr>
        <w:t xml:space="preserve"> from them, but to set in place a form, a matrix of </w:t>
      </w:r>
      <w:r w:rsidRPr="003C49AC">
        <w:rPr>
          <w:rStyle w:val="Emphasis"/>
          <w:rFonts w:ascii="Verdana" w:hAnsi="Verdana"/>
        </w:rPr>
        <w:t>illusion</w:t>
      </w:r>
      <w:r w:rsidRPr="003C49AC">
        <w:rPr>
          <w:rStyle w:val="StyleUnderline"/>
          <w:rFonts w:ascii="Verdana" w:hAnsi="Verdana"/>
        </w:rPr>
        <w:t xml:space="preserve"> and </w:t>
      </w:r>
      <w:r w:rsidRPr="003C49AC">
        <w:rPr>
          <w:rStyle w:val="Emphasis"/>
          <w:rFonts w:ascii="Verdana" w:hAnsi="Verdana"/>
        </w:rPr>
        <w:t>disillusion</w:t>
      </w:r>
      <w:r w:rsidRPr="003C49AC">
        <w:rPr>
          <w:rStyle w:val="StyleUnderline"/>
          <w:rFonts w:ascii="Verdana" w:hAnsi="Verdana"/>
        </w:rPr>
        <w:t xml:space="preserve">, which seduced reality will </w:t>
      </w:r>
      <w:r w:rsidRPr="003C49AC">
        <w:rPr>
          <w:rStyle w:val="Emphasis"/>
          <w:rFonts w:ascii="Verdana" w:hAnsi="Verdana"/>
        </w:rPr>
        <w:t>spontaneously feed</w:t>
      </w:r>
      <w:r w:rsidRPr="003C49AC">
        <w:rPr>
          <w:rStyle w:val="StyleUnderline"/>
          <w:rFonts w:ascii="Verdana" w:hAnsi="Verdana"/>
        </w:rPr>
        <w:t xml:space="preserve"> and which will</w:t>
      </w:r>
      <w:r w:rsidRPr="003C49AC">
        <w:rPr>
          <w:rFonts w:ascii="Verdana" w:hAnsi="Verdana"/>
          <w:sz w:val="16"/>
        </w:rPr>
        <w:t xml:space="preserve">, consequently, </w:t>
      </w:r>
      <w:r w:rsidRPr="003C49AC">
        <w:rPr>
          <w:rStyle w:val="StyleUnderline"/>
          <w:rFonts w:ascii="Verdana" w:hAnsi="Verdana"/>
        </w:rPr>
        <w:t>be verified remorselessly</w:t>
      </w:r>
      <w:r w:rsidRPr="003C49AC">
        <w:rPr>
          <w:rFonts w:ascii="Verdana" w:hAnsi="Verdana"/>
          <w:sz w:val="16"/>
        </w:rPr>
        <w:t xml:space="preserve"> (the only need is to shift the camera angle from time to time). </w:t>
      </w:r>
      <w:r w:rsidRPr="003C49AC">
        <w:rPr>
          <w:rStyle w:val="StyleUnderline"/>
          <w:rFonts w:ascii="Verdana" w:hAnsi="Verdana"/>
        </w:rPr>
        <w:t xml:space="preserve">For reality asks nothing other than to </w:t>
      </w:r>
      <w:r w:rsidRPr="003C49AC">
        <w:rPr>
          <w:rStyle w:val="Emphasis"/>
          <w:rFonts w:ascii="Verdana" w:hAnsi="Verdana"/>
        </w:rPr>
        <w:t>submit itself</w:t>
      </w:r>
      <w:r w:rsidRPr="003C49AC">
        <w:rPr>
          <w:rStyle w:val="StyleUnderline"/>
          <w:rFonts w:ascii="Verdana" w:hAnsi="Verdana"/>
        </w:rPr>
        <w:t xml:space="preserve"> to hypotheses. And it </w:t>
      </w:r>
      <w:r w:rsidRPr="003C49AC">
        <w:rPr>
          <w:rStyle w:val="Emphasis"/>
          <w:rFonts w:ascii="Verdana" w:hAnsi="Verdana"/>
        </w:rPr>
        <w:t>confirms them all</w:t>
      </w:r>
      <w:r w:rsidRPr="003C49AC">
        <w:rPr>
          <w:rStyle w:val="StyleUnderline"/>
          <w:rFonts w:ascii="Verdana" w:hAnsi="Verdana"/>
        </w:rPr>
        <w:t xml:space="preserve">. That, indeed, is its </w:t>
      </w:r>
      <w:r w:rsidRPr="003C49AC">
        <w:rPr>
          <w:rStyle w:val="Emphasis"/>
          <w:rFonts w:ascii="Verdana" w:hAnsi="Verdana"/>
        </w:rPr>
        <w:t>ruse</w:t>
      </w:r>
      <w:r w:rsidRPr="003C49AC">
        <w:rPr>
          <w:rStyle w:val="StyleUnderline"/>
          <w:rFonts w:ascii="Verdana" w:hAnsi="Verdana"/>
        </w:rPr>
        <w:t xml:space="preserve"> and its </w:t>
      </w:r>
      <w:r w:rsidRPr="003C49AC">
        <w:rPr>
          <w:rStyle w:val="Emphasis"/>
          <w:rFonts w:ascii="Verdana" w:hAnsi="Verdana"/>
        </w:rPr>
        <w:t>vengeance</w:t>
      </w:r>
      <w:r w:rsidRPr="003C49AC">
        <w:rPr>
          <w:rStyle w:val="StyleUnderline"/>
          <w:rFonts w:ascii="Verdana" w:hAnsi="Verdana"/>
        </w:rPr>
        <w:t>.</w:t>
      </w:r>
      <w:r w:rsidRPr="003C49AC">
        <w:rPr>
          <w:rFonts w:ascii="Verdana" w:hAnsi="Verdana"/>
          <w:sz w:val="16"/>
        </w:rPr>
        <w:t xml:space="preserve"> The theoretical ideal would be to set in place propositions in such a way that they could be disconfirmed by reality, in such a way that reality could only oppose them violently, and thereby unmask itself. </w:t>
      </w:r>
      <w:r w:rsidRPr="003C49AC">
        <w:rPr>
          <w:rStyle w:val="StyleUnderline"/>
          <w:rFonts w:ascii="Verdana" w:hAnsi="Verdana"/>
        </w:rPr>
        <w:t xml:space="preserve">For reality is an </w:t>
      </w:r>
      <w:r w:rsidRPr="003C49AC">
        <w:rPr>
          <w:rStyle w:val="Emphasis"/>
          <w:rFonts w:ascii="Verdana" w:hAnsi="Verdana"/>
        </w:rPr>
        <w:t>illusion</w:t>
      </w:r>
      <w:r w:rsidRPr="003C49AC">
        <w:rPr>
          <w:rStyle w:val="StyleUnderline"/>
          <w:rFonts w:ascii="Verdana" w:hAnsi="Verdana"/>
        </w:rPr>
        <w:t xml:space="preserve">, and all thought must seek first of all to </w:t>
      </w:r>
      <w:r w:rsidRPr="003C49AC">
        <w:rPr>
          <w:rStyle w:val="Emphasis"/>
          <w:rFonts w:ascii="Verdana" w:hAnsi="Verdana"/>
        </w:rPr>
        <w:t>unmask it.</w:t>
      </w:r>
      <w:r w:rsidRPr="003C49AC">
        <w:rPr>
          <w:rStyle w:val="StyleUnderline"/>
          <w:rFonts w:ascii="Verdana" w:hAnsi="Verdana"/>
        </w:rPr>
        <w:t xml:space="preserve"> </w:t>
      </w:r>
      <w:r w:rsidRPr="003C49AC">
        <w:rPr>
          <w:rFonts w:ascii="Verdana" w:hAnsi="Verdana"/>
          <w:sz w:val="16"/>
        </w:rPr>
        <w:t xml:space="preserve">To do that, </w:t>
      </w:r>
      <w:r w:rsidRPr="003C49AC">
        <w:rPr>
          <w:rStyle w:val="StyleUnderline"/>
          <w:rFonts w:ascii="Verdana" w:hAnsi="Verdana"/>
        </w:rPr>
        <w:t xml:space="preserve">it must itself advance </w:t>
      </w:r>
      <w:r w:rsidRPr="003C49AC">
        <w:rPr>
          <w:rStyle w:val="Emphasis"/>
          <w:rFonts w:ascii="Verdana" w:hAnsi="Verdana"/>
        </w:rPr>
        <w:t>behind a mask</w:t>
      </w:r>
      <w:r w:rsidRPr="003C49AC">
        <w:rPr>
          <w:rStyle w:val="StyleUnderline"/>
          <w:rFonts w:ascii="Verdana" w:hAnsi="Verdana"/>
        </w:rPr>
        <w:t xml:space="preserve"> and constitute itself as a </w:t>
      </w:r>
      <w:r w:rsidRPr="003C49AC">
        <w:rPr>
          <w:rStyle w:val="Emphasis"/>
          <w:rFonts w:ascii="Verdana" w:hAnsi="Verdana"/>
        </w:rPr>
        <w:t>decoy</w:t>
      </w:r>
      <w:r w:rsidRPr="003C49AC">
        <w:rPr>
          <w:rStyle w:val="StyleUnderline"/>
          <w:rFonts w:ascii="Verdana" w:hAnsi="Verdana"/>
        </w:rPr>
        <w:t xml:space="preserve">, without regard for its </w:t>
      </w:r>
      <w:r w:rsidRPr="003C49AC">
        <w:rPr>
          <w:rStyle w:val="Emphasis"/>
          <w:rFonts w:ascii="Verdana" w:hAnsi="Verdana"/>
        </w:rPr>
        <w:t>own truth</w:t>
      </w:r>
      <w:r w:rsidRPr="003C49AC">
        <w:rPr>
          <w:rStyle w:val="StyleUnderline"/>
          <w:rFonts w:ascii="Verdana" w:hAnsi="Verdana"/>
        </w:rPr>
        <w:t xml:space="preserve">. It must pride itself on not being an </w:t>
      </w:r>
      <w:r w:rsidRPr="003C49AC">
        <w:rPr>
          <w:rStyle w:val="Emphasis"/>
          <w:rFonts w:ascii="Verdana" w:hAnsi="Verdana"/>
        </w:rPr>
        <w:t>instrument</w:t>
      </w:r>
      <w:r w:rsidRPr="003C49AC">
        <w:rPr>
          <w:rStyle w:val="StyleUnderline"/>
          <w:rFonts w:ascii="Verdana" w:hAnsi="Verdana"/>
        </w:rPr>
        <w:t xml:space="preserve"> of </w:t>
      </w:r>
      <w:r w:rsidRPr="003C49AC">
        <w:rPr>
          <w:rStyle w:val="Emphasis"/>
          <w:rFonts w:ascii="Verdana" w:hAnsi="Verdana"/>
        </w:rPr>
        <w:t>analysis</w:t>
      </w:r>
      <w:r w:rsidRPr="003C49AC">
        <w:rPr>
          <w:rStyle w:val="StyleUnderline"/>
          <w:rFonts w:ascii="Verdana" w:hAnsi="Verdana"/>
        </w:rPr>
        <w:t xml:space="preserve">, not being a </w:t>
      </w:r>
      <w:r w:rsidRPr="003C49AC">
        <w:rPr>
          <w:rStyle w:val="Emphasis"/>
          <w:rFonts w:ascii="Verdana" w:hAnsi="Verdana"/>
        </w:rPr>
        <w:t>critical tool</w:t>
      </w:r>
      <w:r w:rsidRPr="003C49AC">
        <w:rPr>
          <w:rStyle w:val="StyleUnderline"/>
          <w:rFonts w:ascii="Verdana" w:hAnsi="Verdana"/>
        </w:rPr>
        <w:t>.</w:t>
      </w:r>
      <w:r w:rsidRPr="003C49AC">
        <w:rPr>
          <w:rFonts w:ascii="Verdana" w:hAnsi="Verdana"/>
          <w:sz w:val="16"/>
        </w:rPr>
        <w:t xml:space="preserve"> For it is the world which must </w:t>
      </w:r>
      <w:proofErr w:type="spellStart"/>
      <w:r w:rsidRPr="003C49AC">
        <w:rPr>
          <w:rFonts w:ascii="Verdana" w:hAnsi="Verdana"/>
          <w:sz w:val="16"/>
        </w:rPr>
        <w:t>analyse</w:t>
      </w:r>
      <w:proofErr w:type="spellEnd"/>
      <w:r w:rsidRPr="003C49AC">
        <w:rPr>
          <w:rFonts w:ascii="Verdana" w:hAnsi="Verdana"/>
          <w:sz w:val="16"/>
        </w:rPr>
        <w:t xml:space="preserve"> itself. </w:t>
      </w:r>
      <w:r w:rsidRPr="003C49AC">
        <w:rPr>
          <w:rStyle w:val="StyleUnderline"/>
          <w:rFonts w:ascii="Verdana" w:hAnsi="Verdana"/>
        </w:rPr>
        <w:t xml:space="preserve">It is the world itself which must reveal itself not as </w:t>
      </w:r>
      <w:r w:rsidRPr="003C49AC">
        <w:rPr>
          <w:rStyle w:val="Emphasis"/>
          <w:rFonts w:ascii="Verdana" w:hAnsi="Verdana"/>
        </w:rPr>
        <w:t>truth</w:t>
      </w:r>
      <w:r w:rsidRPr="003C49AC">
        <w:rPr>
          <w:rStyle w:val="StyleUnderline"/>
          <w:rFonts w:ascii="Verdana" w:hAnsi="Verdana"/>
        </w:rPr>
        <w:t xml:space="preserve">, but as </w:t>
      </w:r>
      <w:r w:rsidRPr="003C49AC">
        <w:rPr>
          <w:rStyle w:val="Emphasis"/>
          <w:rFonts w:ascii="Verdana" w:hAnsi="Verdana"/>
        </w:rPr>
        <w:t>illusion</w:t>
      </w:r>
      <w:r w:rsidRPr="003C49AC">
        <w:rPr>
          <w:rStyle w:val="StyleUnderline"/>
          <w:rFonts w:ascii="Verdana" w:hAnsi="Verdana"/>
        </w:rPr>
        <w:t>.</w:t>
      </w:r>
      <w:r w:rsidRPr="003C49AC">
        <w:rPr>
          <w:rFonts w:ascii="Verdana" w:hAnsi="Verdana"/>
          <w:sz w:val="16"/>
        </w:rPr>
        <w:t xml:space="preserve"> The derealization of the world will be the work of the world itself. </w:t>
      </w:r>
      <w:r w:rsidRPr="003C49AC">
        <w:rPr>
          <w:rStyle w:val="StyleUnderline"/>
          <w:rFonts w:ascii="Verdana" w:hAnsi="Verdana"/>
        </w:rPr>
        <w:t xml:space="preserve">Reality must be </w:t>
      </w:r>
      <w:r w:rsidRPr="003C49AC">
        <w:rPr>
          <w:rStyle w:val="Emphasis"/>
          <w:rFonts w:ascii="Verdana" w:hAnsi="Verdana"/>
        </w:rPr>
        <w:t>caught in the trap</w:t>
      </w:r>
      <w:r w:rsidRPr="003C49AC">
        <w:rPr>
          <w:rStyle w:val="StyleUnderline"/>
          <w:rFonts w:ascii="Verdana" w:hAnsi="Verdana"/>
        </w:rPr>
        <w:t xml:space="preserve">, we must move </w:t>
      </w:r>
      <w:r w:rsidRPr="003C49AC">
        <w:rPr>
          <w:rStyle w:val="Emphasis"/>
          <w:rFonts w:ascii="Verdana" w:hAnsi="Verdana"/>
        </w:rPr>
        <w:t>quicker</w:t>
      </w:r>
      <w:r w:rsidRPr="003C49AC">
        <w:rPr>
          <w:rStyle w:val="StyleUnderline"/>
          <w:rFonts w:ascii="Verdana" w:hAnsi="Verdana"/>
        </w:rPr>
        <w:t xml:space="preserve"> than </w:t>
      </w:r>
      <w:r w:rsidRPr="003C49AC">
        <w:rPr>
          <w:rStyle w:val="Emphasis"/>
          <w:rFonts w:ascii="Verdana" w:hAnsi="Verdana"/>
        </w:rPr>
        <w:t>reality</w:t>
      </w:r>
      <w:r w:rsidRPr="003C49AC">
        <w:rPr>
          <w:rStyle w:val="StyleUnderline"/>
          <w:rFonts w:ascii="Verdana" w:hAnsi="Verdana"/>
        </w:rPr>
        <w:t xml:space="preserve">. Ideas, too, have to move </w:t>
      </w:r>
      <w:r w:rsidRPr="003C49AC">
        <w:rPr>
          <w:rStyle w:val="Emphasis"/>
          <w:rFonts w:ascii="Verdana" w:hAnsi="Verdana"/>
        </w:rPr>
        <w:t>faster</w:t>
      </w:r>
      <w:r w:rsidRPr="003C49AC">
        <w:rPr>
          <w:rStyle w:val="StyleUnderline"/>
          <w:rFonts w:ascii="Verdana" w:hAnsi="Verdana"/>
        </w:rPr>
        <w:t xml:space="preserve"> than </w:t>
      </w:r>
      <w:r w:rsidRPr="003C49AC">
        <w:rPr>
          <w:rStyle w:val="Emphasis"/>
          <w:rFonts w:ascii="Verdana" w:hAnsi="Verdana"/>
        </w:rPr>
        <w:t>their</w:t>
      </w:r>
      <w:r w:rsidRPr="003C49AC">
        <w:rPr>
          <w:rStyle w:val="StyleUnderline"/>
          <w:rFonts w:ascii="Verdana" w:hAnsi="Verdana"/>
        </w:rPr>
        <w:t xml:space="preserve"> shadows. But if they go </w:t>
      </w:r>
      <w:r w:rsidRPr="003C49AC">
        <w:rPr>
          <w:rStyle w:val="Emphasis"/>
          <w:rFonts w:ascii="Verdana" w:hAnsi="Verdana"/>
        </w:rPr>
        <w:t>too quickly</w:t>
      </w:r>
      <w:r w:rsidRPr="003C49AC">
        <w:rPr>
          <w:rStyle w:val="StyleUnderline"/>
          <w:rFonts w:ascii="Verdana" w:hAnsi="Verdana"/>
        </w:rPr>
        <w:t xml:space="preserve">, they lose even their shadows. No longer having even the </w:t>
      </w:r>
      <w:r w:rsidRPr="003C49AC">
        <w:rPr>
          <w:rStyle w:val="Emphasis"/>
          <w:rFonts w:ascii="Verdana" w:hAnsi="Verdana"/>
        </w:rPr>
        <w:t>shadow</w:t>
      </w:r>
      <w:r w:rsidRPr="003C49AC">
        <w:rPr>
          <w:rStyle w:val="StyleUnderline"/>
          <w:rFonts w:ascii="Verdana" w:hAnsi="Verdana"/>
        </w:rPr>
        <w:t xml:space="preserve"> of an </w:t>
      </w:r>
      <w:r w:rsidRPr="003C49AC">
        <w:rPr>
          <w:rStyle w:val="Emphasis"/>
          <w:rFonts w:ascii="Verdana" w:hAnsi="Verdana"/>
        </w:rPr>
        <w:t>idea</w:t>
      </w:r>
      <w:r w:rsidRPr="003C49AC">
        <w:rPr>
          <w:rFonts w:ascii="Verdana" w:hAnsi="Verdana"/>
          <w:sz w:val="16"/>
        </w:rPr>
        <w:t xml:space="preserve">. ... </w:t>
      </w:r>
      <w:r w:rsidRPr="003C49AC">
        <w:rPr>
          <w:rStyle w:val="StyleUnderline"/>
          <w:rFonts w:ascii="Verdana" w:hAnsi="Verdana"/>
        </w:rPr>
        <w:t xml:space="preserve">Words move </w:t>
      </w:r>
      <w:r w:rsidRPr="003C49AC">
        <w:rPr>
          <w:rStyle w:val="Emphasis"/>
          <w:rFonts w:ascii="Verdana" w:hAnsi="Verdana"/>
        </w:rPr>
        <w:t>quicker than meaning</w:t>
      </w:r>
      <w:r w:rsidRPr="003C49AC">
        <w:rPr>
          <w:rStyle w:val="StyleUnderline"/>
          <w:rFonts w:ascii="Verdana" w:hAnsi="Verdana"/>
        </w:rPr>
        <w:t xml:space="preserve">, but if they go too quickly, we have </w:t>
      </w:r>
      <w:r w:rsidRPr="003C49AC">
        <w:rPr>
          <w:rStyle w:val="Emphasis"/>
          <w:rFonts w:ascii="Verdana" w:hAnsi="Verdana"/>
        </w:rPr>
        <w:t>madness</w:t>
      </w:r>
      <w:r w:rsidRPr="003C49AC">
        <w:rPr>
          <w:rStyle w:val="StyleUnderline"/>
          <w:rFonts w:ascii="Verdana" w:hAnsi="Verdana"/>
        </w:rPr>
        <w:t xml:space="preserve">: the </w:t>
      </w:r>
      <w:r w:rsidRPr="003C49AC">
        <w:rPr>
          <w:rStyle w:val="Emphasis"/>
          <w:rFonts w:ascii="Verdana" w:hAnsi="Verdana"/>
        </w:rPr>
        <w:t>ellipsis of meaning</w:t>
      </w:r>
      <w:r w:rsidRPr="003C49AC">
        <w:rPr>
          <w:rStyle w:val="StyleUnderline"/>
          <w:rFonts w:ascii="Verdana" w:hAnsi="Verdana"/>
        </w:rPr>
        <w:t xml:space="preserve"> can make us lose even the </w:t>
      </w:r>
      <w:r w:rsidRPr="003C49AC">
        <w:rPr>
          <w:rStyle w:val="Emphasis"/>
          <w:rFonts w:ascii="Verdana" w:hAnsi="Verdana"/>
        </w:rPr>
        <w:t>taste</w:t>
      </w:r>
      <w:r w:rsidRPr="003C49AC">
        <w:rPr>
          <w:rStyle w:val="StyleUnderline"/>
          <w:rFonts w:ascii="Verdana" w:hAnsi="Verdana"/>
        </w:rPr>
        <w:t xml:space="preserve"> for the </w:t>
      </w:r>
      <w:r w:rsidRPr="003C49AC">
        <w:rPr>
          <w:rStyle w:val="Emphasis"/>
          <w:rFonts w:ascii="Verdana" w:hAnsi="Verdana"/>
        </w:rPr>
        <w:t>sign</w:t>
      </w:r>
      <w:r w:rsidRPr="003C49AC">
        <w:rPr>
          <w:rStyle w:val="StyleUnderline"/>
          <w:rFonts w:ascii="Verdana" w:hAnsi="Verdana"/>
        </w:rPr>
        <w:t xml:space="preserve">. </w:t>
      </w:r>
      <w:r w:rsidRPr="003C49AC">
        <w:rPr>
          <w:rFonts w:ascii="Verdana" w:hAnsi="Verdana"/>
          <w:sz w:val="16"/>
        </w:rPr>
        <w:t xml:space="preserve">What are we to exchange this portion of shadow and </w:t>
      </w:r>
      <w:proofErr w:type="spellStart"/>
      <w:r w:rsidRPr="003C49AC">
        <w:rPr>
          <w:rFonts w:ascii="Verdana" w:hAnsi="Verdana"/>
          <w:sz w:val="16"/>
        </w:rPr>
        <w:t>labour</w:t>
      </w:r>
      <w:proofErr w:type="spellEnd"/>
      <w:r w:rsidRPr="003C49AC">
        <w:rPr>
          <w:rFonts w:ascii="Verdana" w:hAnsi="Verdana"/>
          <w:sz w:val="16"/>
        </w:rPr>
        <w:t xml:space="preserve"> against -- this saving of intellectual activity and patience? What can we sell it to the devil for? It is very difficult to say. </w:t>
      </w:r>
      <w:r w:rsidRPr="003C49AC">
        <w:rPr>
          <w:rStyle w:val="StyleUnderline"/>
          <w:rFonts w:ascii="Verdana" w:hAnsi="Verdana"/>
        </w:rPr>
        <w:t>We are,</w:t>
      </w:r>
      <w:r w:rsidRPr="003C49AC">
        <w:rPr>
          <w:rFonts w:ascii="Verdana" w:hAnsi="Verdana"/>
          <w:sz w:val="16"/>
        </w:rPr>
        <w:t xml:space="preserve"> in fact, </w:t>
      </w:r>
      <w:r w:rsidRPr="003C49AC">
        <w:rPr>
          <w:rStyle w:val="StyleUnderline"/>
          <w:rFonts w:ascii="Verdana" w:hAnsi="Verdana"/>
        </w:rPr>
        <w:t xml:space="preserve">the </w:t>
      </w:r>
      <w:r w:rsidRPr="003C49AC">
        <w:rPr>
          <w:rStyle w:val="Emphasis"/>
          <w:rFonts w:ascii="Verdana" w:hAnsi="Verdana"/>
        </w:rPr>
        <w:t>orphans</w:t>
      </w:r>
      <w:r w:rsidRPr="003C49AC">
        <w:rPr>
          <w:rStyle w:val="StyleUnderline"/>
          <w:rFonts w:ascii="Verdana" w:hAnsi="Verdana"/>
        </w:rPr>
        <w:t xml:space="preserve"> of a </w:t>
      </w:r>
      <w:r w:rsidRPr="003C49AC">
        <w:rPr>
          <w:rStyle w:val="Emphasis"/>
          <w:rFonts w:ascii="Verdana" w:hAnsi="Verdana"/>
        </w:rPr>
        <w:t>reality</w:t>
      </w:r>
      <w:r w:rsidRPr="003C49AC">
        <w:rPr>
          <w:rStyle w:val="StyleUnderline"/>
          <w:rFonts w:ascii="Verdana" w:hAnsi="Verdana"/>
        </w:rPr>
        <w:t xml:space="preserve"> come </w:t>
      </w:r>
      <w:r w:rsidRPr="003C49AC">
        <w:rPr>
          <w:rStyle w:val="Emphasis"/>
          <w:rFonts w:ascii="Verdana" w:hAnsi="Verdana"/>
        </w:rPr>
        <w:t>too late</w:t>
      </w:r>
      <w:r w:rsidRPr="003C49AC">
        <w:rPr>
          <w:rStyle w:val="StyleUnderline"/>
          <w:rFonts w:ascii="Verdana" w:hAnsi="Verdana"/>
        </w:rPr>
        <w:t xml:space="preserve">, a reality which is itself, like </w:t>
      </w:r>
      <w:r w:rsidRPr="003C49AC">
        <w:rPr>
          <w:rStyle w:val="Emphasis"/>
          <w:rFonts w:ascii="Verdana" w:hAnsi="Verdana"/>
        </w:rPr>
        <w:t>truth</w:t>
      </w:r>
      <w:r w:rsidRPr="003C49AC">
        <w:rPr>
          <w:rStyle w:val="StyleUnderline"/>
          <w:rFonts w:ascii="Verdana" w:hAnsi="Verdana"/>
        </w:rPr>
        <w:t xml:space="preserve">, something registered only </w:t>
      </w:r>
      <w:r w:rsidRPr="003C49AC">
        <w:rPr>
          <w:rStyle w:val="Emphasis"/>
          <w:rFonts w:ascii="Verdana" w:hAnsi="Verdana"/>
        </w:rPr>
        <w:t>after the event</w:t>
      </w:r>
      <w:r w:rsidRPr="003C49AC">
        <w:rPr>
          <w:rStyle w:val="StyleUnderline"/>
          <w:rFonts w:ascii="Verdana" w:hAnsi="Verdana"/>
        </w:rPr>
        <w:t xml:space="preserve">. The ultimate is for an idea to </w:t>
      </w:r>
      <w:r w:rsidRPr="003C49AC">
        <w:rPr>
          <w:rStyle w:val="Emphasis"/>
          <w:rFonts w:ascii="Verdana" w:hAnsi="Verdana"/>
        </w:rPr>
        <w:t>disappear</w:t>
      </w:r>
      <w:r w:rsidRPr="003C49AC">
        <w:rPr>
          <w:rStyle w:val="StyleUnderline"/>
          <w:rFonts w:ascii="Verdana" w:hAnsi="Verdana"/>
        </w:rPr>
        <w:t xml:space="preserve"> as idea to become a </w:t>
      </w:r>
      <w:r w:rsidRPr="003C49AC">
        <w:rPr>
          <w:rStyle w:val="Emphasis"/>
          <w:rFonts w:ascii="Verdana" w:hAnsi="Verdana"/>
        </w:rPr>
        <w:t>thing</w:t>
      </w:r>
      <w:r w:rsidRPr="003C49AC">
        <w:rPr>
          <w:rStyle w:val="StyleUnderline"/>
          <w:rFonts w:ascii="Verdana" w:hAnsi="Verdana"/>
        </w:rPr>
        <w:t xml:space="preserve"> </w:t>
      </w:r>
      <w:r w:rsidRPr="003C49AC">
        <w:rPr>
          <w:rStyle w:val="Emphasis"/>
          <w:rFonts w:ascii="Verdana" w:hAnsi="Verdana"/>
        </w:rPr>
        <w:t>among</w:t>
      </w:r>
      <w:r w:rsidRPr="003C49AC">
        <w:rPr>
          <w:rStyle w:val="StyleUnderline"/>
          <w:rFonts w:ascii="Verdana" w:hAnsi="Verdana"/>
        </w:rPr>
        <w:t xml:space="preserve"> </w:t>
      </w:r>
      <w:r w:rsidRPr="003C49AC">
        <w:rPr>
          <w:rStyle w:val="Emphasis"/>
          <w:rFonts w:ascii="Verdana" w:hAnsi="Verdana"/>
        </w:rPr>
        <w:t>things</w:t>
      </w:r>
      <w:r w:rsidRPr="003C49AC">
        <w:rPr>
          <w:rStyle w:val="StyleUnderline"/>
          <w:rFonts w:ascii="Verdana" w:hAnsi="Verdana"/>
        </w:rPr>
        <w:t xml:space="preserve">. </w:t>
      </w:r>
      <w:r w:rsidRPr="003C49AC">
        <w:rPr>
          <w:rFonts w:ascii="Verdana" w:hAnsi="Verdana"/>
          <w:sz w:val="16"/>
        </w:rPr>
        <w:t xml:space="preserve">That is where it finds its accomplishment. Once it has become consubstantial with the surrounding world, there is no call for it to appear, nor to be defended as such. </w:t>
      </w:r>
      <w:r w:rsidRPr="003C49AC">
        <w:rPr>
          <w:rStyle w:val="StyleUnderline"/>
          <w:rFonts w:ascii="Verdana" w:hAnsi="Verdana"/>
        </w:rPr>
        <w:t xml:space="preserve">Evanescence of the idea by </w:t>
      </w:r>
      <w:r w:rsidRPr="003C49AC">
        <w:rPr>
          <w:rStyle w:val="Emphasis"/>
          <w:rFonts w:ascii="Verdana" w:hAnsi="Verdana"/>
        </w:rPr>
        <w:t>silent</w:t>
      </w:r>
      <w:r w:rsidRPr="003C49AC">
        <w:rPr>
          <w:rStyle w:val="StyleUnderline"/>
          <w:rFonts w:ascii="Verdana" w:hAnsi="Verdana"/>
        </w:rPr>
        <w:t xml:space="preserve"> </w:t>
      </w:r>
      <w:r w:rsidRPr="003C49AC">
        <w:rPr>
          <w:rStyle w:val="Emphasis"/>
          <w:rFonts w:ascii="Verdana" w:hAnsi="Verdana"/>
        </w:rPr>
        <w:t>dissemination</w:t>
      </w:r>
      <w:r w:rsidRPr="003C49AC">
        <w:rPr>
          <w:rStyle w:val="StyleUnderline"/>
          <w:rFonts w:ascii="Verdana" w:hAnsi="Verdana"/>
        </w:rPr>
        <w:t xml:space="preserve">. An idea is never destined to </w:t>
      </w:r>
      <w:r w:rsidRPr="003C49AC">
        <w:rPr>
          <w:rStyle w:val="Emphasis"/>
          <w:rFonts w:ascii="Verdana" w:hAnsi="Verdana"/>
        </w:rPr>
        <w:t>burst upon</w:t>
      </w:r>
      <w:r w:rsidRPr="003C49AC">
        <w:rPr>
          <w:rStyle w:val="StyleUnderline"/>
          <w:rFonts w:ascii="Verdana" w:hAnsi="Verdana"/>
        </w:rPr>
        <w:t xml:space="preserve"> </w:t>
      </w:r>
      <w:r w:rsidRPr="003C49AC">
        <w:rPr>
          <w:rStyle w:val="Emphasis"/>
          <w:rFonts w:ascii="Verdana" w:hAnsi="Verdana"/>
        </w:rPr>
        <w:t>the</w:t>
      </w:r>
      <w:r w:rsidRPr="003C49AC">
        <w:rPr>
          <w:rStyle w:val="StyleUnderline"/>
          <w:rFonts w:ascii="Verdana" w:hAnsi="Verdana"/>
        </w:rPr>
        <w:t xml:space="preserve"> </w:t>
      </w:r>
      <w:r w:rsidRPr="003C49AC">
        <w:rPr>
          <w:rStyle w:val="Emphasis"/>
          <w:rFonts w:ascii="Verdana" w:hAnsi="Verdana"/>
        </w:rPr>
        <w:t>world</w:t>
      </w:r>
      <w:r w:rsidRPr="003C49AC">
        <w:rPr>
          <w:rStyle w:val="StyleUnderline"/>
          <w:rFonts w:ascii="Verdana" w:hAnsi="Verdana"/>
        </w:rPr>
        <w:t xml:space="preserve">, but to be </w:t>
      </w:r>
      <w:r w:rsidRPr="003C49AC">
        <w:rPr>
          <w:rStyle w:val="Emphasis"/>
          <w:rFonts w:ascii="Verdana" w:hAnsi="Verdana"/>
        </w:rPr>
        <w:t>extinguished</w:t>
      </w:r>
      <w:r w:rsidRPr="003C49AC">
        <w:rPr>
          <w:rStyle w:val="StyleUnderline"/>
          <w:rFonts w:ascii="Verdana" w:hAnsi="Verdana"/>
        </w:rPr>
        <w:t xml:space="preserve"> into it, into its </w:t>
      </w:r>
      <w:r w:rsidRPr="003C49AC">
        <w:rPr>
          <w:rStyle w:val="Emphasis"/>
          <w:rFonts w:ascii="Verdana" w:hAnsi="Verdana"/>
        </w:rPr>
        <w:t>showing-through</w:t>
      </w:r>
      <w:r w:rsidRPr="003C49AC">
        <w:rPr>
          <w:rStyle w:val="StyleUnderline"/>
          <w:rFonts w:ascii="Verdana" w:hAnsi="Verdana"/>
        </w:rPr>
        <w:t xml:space="preserve"> in the world, the world's </w:t>
      </w:r>
      <w:r w:rsidRPr="003C49AC">
        <w:rPr>
          <w:rStyle w:val="Emphasis"/>
          <w:rFonts w:ascii="Verdana" w:hAnsi="Verdana"/>
        </w:rPr>
        <w:t>showing-through</w:t>
      </w:r>
      <w:r w:rsidRPr="003C49AC">
        <w:rPr>
          <w:rStyle w:val="StyleUnderline"/>
          <w:rFonts w:ascii="Verdana" w:hAnsi="Verdana"/>
        </w:rPr>
        <w:t xml:space="preserve"> in it. A book ends only with the </w:t>
      </w:r>
      <w:r w:rsidRPr="003C49AC">
        <w:rPr>
          <w:rStyle w:val="Emphasis"/>
          <w:rFonts w:ascii="Verdana" w:hAnsi="Verdana"/>
        </w:rPr>
        <w:t>disappearance</w:t>
      </w:r>
      <w:r w:rsidRPr="003C49AC">
        <w:rPr>
          <w:rStyle w:val="StyleUnderline"/>
          <w:rFonts w:ascii="Verdana" w:hAnsi="Verdana"/>
        </w:rPr>
        <w:t xml:space="preserve"> of its </w:t>
      </w:r>
      <w:r w:rsidRPr="003C49AC">
        <w:rPr>
          <w:rStyle w:val="Emphasis"/>
          <w:rFonts w:ascii="Verdana" w:hAnsi="Verdana"/>
        </w:rPr>
        <w:t>object</w:t>
      </w:r>
      <w:r w:rsidRPr="003C49AC">
        <w:rPr>
          <w:rStyle w:val="StyleUnderline"/>
          <w:rFonts w:ascii="Verdana" w:hAnsi="Verdana"/>
        </w:rPr>
        <w:t xml:space="preserve">. Its substance must </w:t>
      </w:r>
      <w:r w:rsidRPr="003C49AC">
        <w:rPr>
          <w:rStyle w:val="Emphasis"/>
          <w:rFonts w:ascii="Verdana" w:hAnsi="Verdana"/>
        </w:rPr>
        <w:t>leave no</w:t>
      </w:r>
      <w:r w:rsidRPr="003C49AC">
        <w:rPr>
          <w:rStyle w:val="StyleUnderline"/>
          <w:rFonts w:ascii="Verdana" w:hAnsi="Verdana"/>
        </w:rPr>
        <w:t xml:space="preserve"> </w:t>
      </w:r>
      <w:r w:rsidRPr="003C49AC">
        <w:rPr>
          <w:rStyle w:val="Emphasis"/>
          <w:rFonts w:ascii="Verdana" w:hAnsi="Verdana"/>
        </w:rPr>
        <w:t>trace</w:t>
      </w:r>
      <w:r w:rsidRPr="003C49AC">
        <w:rPr>
          <w:rStyle w:val="StyleUnderline"/>
          <w:rFonts w:ascii="Verdana" w:hAnsi="Verdana"/>
        </w:rPr>
        <w:t xml:space="preserve">. This is the equivalent of a </w:t>
      </w:r>
      <w:r w:rsidRPr="003C49AC">
        <w:rPr>
          <w:rStyle w:val="Emphasis"/>
          <w:rFonts w:ascii="Verdana" w:hAnsi="Verdana"/>
        </w:rPr>
        <w:t>perfect crime</w:t>
      </w:r>
      <w:r w:rsidRPr="003C49AC">
        <w:rPr>
          <w:rStyle w:val="StyleUnderline"/>
          <w:rFonts w:ascii="Verdana" w:hAnsi="Verdana"/>
        </w:rPr>
        <w:t>.</w:t>
      </w:r>
      <w:r w:rsidRPr="003C49AC">
        <w:rPr>
          <w:rFonts w:ascii="Verdana" w:hAnsi="Verdana"/>
          <w:sz w:val="16"/>
        </w:rPr>
        <w:t xml:space="preserve"> Whatever its object, </w:t>
      </w:r>
      <w:r w:rsidRPr="003C49AC">
        <w:rPr>
          <w:rStyle w:val="StyleUnderline"/>
          <w:rFonts w:ascii="Verdana" w:hAnsi="Verdana"/>
        </w:rPr>
        <w:t xml:space="preserve">writing must make the </w:t>
      </w:r>
      <w:r w:rsidRPr="003C49AC">
        <w:rPr>
          <w:rStyle w:val="Emphasis"/>
          <w:rFonts w:ascii="Verdana" w:hAnsi="Verdana"/>
        </w:rPr>
        <w:t>illusion</w:t>
      </w:r>
      <w:r w:rsidRPr="003C49AC">
        <w:rPr>
          <w:rStyle w:val="StyleUnderline"/>
          <w:rFonts w:ascii="Verdana" w:hAnsi="Verdana"/>
        </w:rPr>
        <w:t xml:space="preserve"> of that object </w:t>
      </w:r>
      <w:r w:rsidRPr="003C49AC">
        <w:rPr>
          <w:rStyle w:val="Emphasis"/>
          <w:rFonts w:ascii="Verdana" w:hAnsi="Verdana"/>
        </w:rPr>
        <w:t>shine forth</w:t>
      </w:r>
      <w:r w:rsidRPr="003C49AC">
        <w:rPr>
          <w:rStyle w:val="StyleUnderline"/>
          <w:rFonts w:ascii="Verdana" w:hAnsi="Verdana"/>
        </w:rPr>
        <w:t xml:space="preserve">, must make it an </w:t>
      </w:r>
      <w:r w:rsidRPr="003C49AC">
        <w:rPr>
          <w:rStyle w:val="Emphasis"/>
          <w:rFonts w:ascii="Verdana" w:hAnsi="Verdana"/>
        </w:rPr>
        <w:t>impenetrable enigma</w:t>
      </w:r>
      <w:r w:rsidRPr="003C49AC">
        <w:rPr>
          <w:rFonts w:ascii="Verdana" w:hAnsi="Verdana"/>
          <w:sz w:val="16"/>
        </w:rPr>
        <w:t xml:space="preserve"> -- unacceptable to the Realpolitiker of the concept. </w:t>
      </w:r>
      <w:r w:rsidRPr="003C49AC">
        <w:rPr>
          <w:rStyle w:val="StyleUnderline"/>
          <w:rFonts w:ascii="Verdana" w:hAnsi="Verdana"/>
        </w:rPr>
        <w:t xml:space="preserve">The objective of writing is to </w:t>
      </w:r>
      <w:r w:rsidRPr="003C49AC">
        <w:rPr>
          <w:rStyle w:val="Emphasis"/>
          <w:rFonts w:ascii="Verdana" w:hAnsi="Verdana"/>
        </w:rPr>
        <w:t>alter</w:t>
      </w:r>
      <w:r w:rsidRPr="003C49AC">
        <w:rPr>
          <w:rStyle w:val="StyleUnderline"/>
          <w:rFonts w:ascii="Verdana" w:hAnsi="Verdana"/>
        </w:rPr>
        <w:t xml:space="preserve"> its </w:t>
      </w:r>
      <w:r w:rsidRPr="003C49AC">
        <w:rPr>
          <w:rStyle w:val="Emphasis"/>
          <w:rFonts w:ascii="Verdana" w:hAnsi="Verdana"/>
        </w:rPr>
        <w:t>object</w:t>
      </w:r>
      <w:r w:rsidRPr="003C49AC">
        <w:rPr>
          <w:rStyle w:val="StyleUnderline"/>
          <w:rFonts w:ascii="Verdana" w:hAnsi="Verdana"/>
        </w:rPr>
        <w:t xml:space="preserve">, to </w:t>
      </w:r>
      <w:r w:rsidRPr="003C49AC">
        <w:rPr>
          <w:rStyle w:val="Emphasis"/>
          <w:rFonts w:ascii="Verdana" w:hAnsi="Verdana"/>
        </w:rPr>
        <w:t>seduce it,</w:t>
      </w:r>
      <w:r w:rsidRPr="003C49AC">
        <w:rPr>
          <w:rStyle w:val="StyleUnderline"/>
          <w:rFonts w:ascii="Verdana" w:hAnsi="Verdana"/>
        </w:rPr>
        <w:t xml:space="preserve"> to make it </w:t>
      </w:r>
      <w:r w:rsidRPr="003C49AC">
        <w:rPr>
          <w:rStyle w:val="Emphasis"/>
          <w:rFonts w:ascii="Verdana" w:hAnsi="Verdana"/>
        </w:rPr>
        <w:t>disappear</w:t>
      </w:r>
      <w:r w:rsidRPr="003C49AC">
        <w:rPr>
          <w:rStyle w:val="StyleUnderline"/>
          <w:rFonts w:ascii="Verdana" w:hAnsi="Verdana"/>
        </w:rPr>
        <w:t xml:space="preserve"> for </w:t>
      </w:r>
      <w:r w:rsidRPr="003C49AC">
        <w:rPr>
          <w:rStyle w:val="Emphasis"/>
          <w:rFonts w:ascii="Verdana" w:hAnsi="Verdana"/>
        </w:rPr>
        <w:t>itself</w:t>
      </w:r>
      <w:r w:rsidRPr="003C49AC">
        <w:rPr>
          <w:rStyle w:val="StyleUnderline"/>
          <w:rFonts w:ascii="Verdana" w:hAnsi="Verdana"/>
        </w:rPr>
        <w:t xml:space="preserve">. Writing aims at a </w:t>
      </w:r>
      <w:r w:rsidRPr="003C49AC">
        <w:rPr>
          <w:rStyle w:val="Emphasis"/>
          <w:rFonts w:ascii="Verdana" w:hAnsi="Verdana"/>
        </w:rPr>
        <w:t>total resolution</w:t>
      </w:r>
      <w:r w:rsidRPr="003C49AC">
        <w:rPr>
          <w:rStyle w:val="StyleUnderline"/>
          <w:rFonts w:ascii="Verdana" w:hAnsi="Verdana"/>
        </w:rPr>
        <w:t xml:space="preserve"> -- a </w:t>
      </w:r>
      <w:r w:rsidRPr="003C49AC">
        <w:rPr>
          <w:rStyle w:val="Emphasis"/>
          <w:rFonts w:ascii="Verdana" w:hAnsi="Verdana"/>
        </w:rPr>
        <w:t>poetic resolution</w:t>
      </w:r>
      <w:r w:rsidRPr="003C49AC">
        <w:rPr>
          <w:rStyle w:val="StyleUnderline"/>
          <w:rFonts w:ascii="Verdana" w:hAnsi="Verdana"/>
        </w:rPr>
        <w:t>,</w:t>
      </w:r>
      <w:r w:rsidRPr="003C49AC">
        <w:rPr>
          <w:rFonts w:ascii="Verdana" w:hAnsi="Verdana"/>
          <w:sz w:val="16"/>
        </w:rPr>
        <w:t xml:space="preserve"> as Saussure would have it, that resolution indeed of the rigorous dispersal of the name of God. </w:t>
      </w:r>
      <w:r w:rsidRPr="003C49AC">
        <w:rPr>
          <w:rStyle w:val="StyleUnderline"/>
          <w:rFonts w:ascii="Verdana" w:hAnsi="Verdana"/>
        </w:rPr>
        <w:t xml:space="preserve">Contrary to what is said about it </w:t>
      </w:r>
      <w:r w:rsidRPr="003C49AC">
        <w:rPr>
          <w:rFonts w:ascii="Verdana" w:hAnsi="Verdana"/>
          <w:sz w:val="16"/>
        </w:rPr>
        <w:t xml:space="preserve">(the real is what resists, what all hypotheses run up against), </w:t>
      </w:r>
      <w:r w:rsidRPr="003C49AC">
        <w:rPr>
          <w:rStyle w:val="StyleUnderline"/>
          <w:rFonts w:ascii="Verdana" w:hAnsi="Verdana"/>
          <w:szCs w:val="26"/>
          <w:highlight w:val="cyan"/>
        </w:rPr>
        <w:t xml:space="preserve">reality is not very </w:t>
      </w:r>
      <w:r w:rsidRPr="003C49AC">
        <w:rPr>
          <w:rStyle w:val="Emphasis"/>
          <w:rFonts w:ascii="Verdana" w:hAnsi="Verdana"/>
          <w:szCs w:val="26"/>
          <w:highlight w:val="cyan"/>
        </w:rPr>
        <w:t>solid</w:t>
      </w:r>
      <w:r w:rsidRPr="003C49AC">
        <w:rPr>
          <w:rStyle w:val="StyleUnderline"/>
          <w:rFonts w:ascii="Verdana" w:hAnsi="Verdana"/>
          <w:szCs w:val="26"/>
          <w:highlight w:val="cyan"/>
        </w:rPr>
        <w:t xml:space="preserve"> and seems </w:t>
      </w:r>
      <w:r w:rsidRPr="003C49AC">
        <w:rPr>
          <w:rStyle w:val="Emphasis"/>
          <w:rFonts w:ascii="Verdana" w:hAnsi="Verdana"/>
          <w:szCs w:val="26"/>
          <w:highlight w:val="cyan"/>
        </w:rPr>
        <w:t>predisposed</w:t>
      </w:r>
      <w:r w:rsidRPr="003C49AC">
        <w:rPr>
          <w:rStyle w:val="StyleUnderline"/>
          <w:rFonts w:ascii="Verdana" w:hAnsi="Verdana"/>
          <w:szCs w:val="26"/>
          <w:highlight w:val="cyan"/>
        </w:rPr>
        <w:t xml:space="preserve">, rather, to </w:t>
      </w:r>
      <w:r w:rsidRPr="003C49AC">
        <w:rPr>
          <w:rStyle w:val="Emphasis"/>
          <w:rFonts w:ascii="Verdana" w:hAnsi="Verdana"/>
          <w:szCs w:val="26"/>
          <w:highlight w:val="cyan"/>
        </w:rPr>
        <w:t>retreat</w:t>
      </w:r>
      <w:r w:rsidRPr="003C49AC">
        <w:rPr>
          <w:rStyle w:val="StyleUnderline"/>
          <w:rFonts w:ascii="Verdana" w:hAnsi="Verdana"/>
          <w:szCs w:val="26"/>
          <w:highlight w:val="cyan"/>
        </w:rPr>
        <w:t xml:space="preserve"> in </w:t>
      </w:r>
      <w:r w:rsidRPr="003C49AC">
        <w:rPr>
          <w:rStyle w:val="Emphasis"/>
          <w:rFonts w:ascii="Verdana" w:hAnsi="Verdana"/>
          <w:szCs w:val="26"/>
          <w:highlight w:val="cyan"/>
        </w:rPr>
        <w:t>disorder</w:t>
      </w:r>
      <w:r w:rsidRPr="003C49AC">
        <w:rPr>
          <w:rStyle w:val="StyleUnderline"/>
          <w:rFonts w:ascii="Verdana" w:hAnsi="Verdana"/>
          <w:szCs w:val="26"/>
          <w:highlight w:val="cyan"/>
        </w:rPr>
        <w:t xml:space="preserve">. Whole </w:t>
      </w:r>
      <w:r w:rsidRPr="003C49AC">
        <w:rPr>
          <w:rStyle w:val="Emphasis"/>
          <w:rFonts w:ascii="Verdana" w:hAnsi="Verdana"/>
          <w:szCs w:val="26"/>
          <w:highlight w:val="cyan"/>
        </w:rPr>
        <w:t>swathes of reality</w:t>
      </w:r>
      <w:r w:rsidRPr="003C49AC">
        <w:rPr>
          <w:rStyle w:val="StyleUnderline"/>
          <w:rFonts w:ascii="Verdana" w:hAnsi="Verdana"/>
          <w:szCs w:val="26"/>
          <w:highlight w:val="cyan"/>
        </w:rPr>
        <w:t xml:space="preserve"> are </w:t>
      </w:r>
      <w:r w:rsidRPr="003C49AC">
        <w:rPr>
          <w:rStyle w:val="Emphasis"/>
          <w:rFonts w:ascii="Verdana" w:hAnsi="Verdana"/>
          <w:szCs w:val="26"/>
          <w:highlight w:val="cyan"/>
        </w:rPr>
        <w:t>collapsing</w:t>
      </w:r>
      <w:r w:rsidRPr="003C49AC">
        <w:rPr>
          <w:rStyle w:val="StyleUnderline"/>
          <w:rFonts w:ascii="Verdana" w:hAnsi="Verdana"/>
          <w:highlight w:val="cyan"/>
        </w:rPr>
        <w:t xml:space="preserve">, as in the collapse of </w:t>
      </w:r>
      <w:proofErr w:type="spellStart"/>
      <w:r w:rsidRPr="003C49AC">
        <w:rPr>
          <w:rStyle w:val="StyleUnderline"/>
          <w:rFonts w:ascii="Verdana" w:hAnsi="Verdana"/>
          <w:highlight w:val="cyan"/>
        </w:rPr>
        <w:t>Baliverna</w:t>
      </w:r>
      <w:proofErr w:type="spellEnd"/>
      <w:r w:rsidRPr="003C49AC">
        <w:rPr>
          <w:rFonts w:ascii="Verdana" w:hAnsi="Verdana"/>
          <w:sz w:val="16"/>
        </w:rPr>
        <w:t xml:space="preserve"> (</w:t>
      </w:r>
      <w:proofErr w:type="spellStart"/>
      <w:r w:rsidRPr="003C49AC">
        <w:rPr>
          <w:rFonts w:ascii="Verdana" w:hAnsi="Verdana"/>
          <w:sz w:val="16"/>
        </w:rPr>
        <w:t>Buzzati</w:t>
      </w:r>
      <w:proofErr w:type="spellEnd"/>
      <w:r w:rsidRPr="003C49AC">
        <w:rPr>
          <w:rFonts w:ascii="Verdana" w:hAnsi="Verdana"/>
          <w:sz w:val="16"/>
        </w:rPr>
        <w:t xml:space="preserve">), </w:t>
      </w:r>
      <w:r w:rsidRPr="003C49AC">
        <w:rPr>
          <w:rStyle w:val="StyleUnderline"/>
          <w:rFonts w:ascii="Verdana" w:hAnsi="Verdana"/>
          <w:highlight w:val="cyan"/>
        </w:rPr>
        <w:t xml:space="preserve">where the </w:t>
      </w:r>
      <w:r w:rsidRPr="003C49AC">
        <w:rPr>
          <w:rStyle w:val="Emphasis"/>
          <w:rFonts w:ascii="Verdana" w:hAnsi="Verdana"/>
          <w:highlight w:val="cyan"/>
        </w:rPr>
        <w:t>slightest flaw</w:t>
      </w:r>
      <w:r w:rsidRPr="003C49AC">
        <w:rPr>
          <w:rStyle w:val="StyleUnderline"/>
          <w:rFonts w:ascii="Verdana" w:hAnsi="Verdana"/>
          <w:highlight w:val="cyan"/>
        </w:rPr>
        <w:t xml:space="preserve"> produces a </w:t>
      </w:r>
      <w:r w:rsidRPr="003C49AC">
        <w:rPr>
          <w:rStyle w:val="Emphasis"/>
          <w:rFonts w:ascii="Verdana" w:hAnsi="Verdana"/>
          <w:highlight w:val="cyan"/>
        </w:rPr>
        <w:t>chain reaction</w:t>
      </w:r>
      <w:r w:rsidRPr="003C49AC">
        <w:rPr>
          <w:rStyle w:val="StyleUnderline"/>
          <w:rFonts w:ascii="Verdana" w:hAnsi="Verdana"/>
          <w:highlight w:val="cyan"/>
        </w:rPr>
        <w:t>.</w:t>
      </w:r>
      <w:r w:rsidRPr="003C49AC">
        <w:rPr>
          <w:rStyle w:val="StyleUnderline"/>
          <w:rFonts w:ascii="Verdana" w:hAnsi="Verdana"/>
        </w:rPr>
        <w:t xml:space="preserve"> We find </w:t>
      </w:r>
      <w:r w:rsidRPr="003C49AC">
        <w:rPr>
          <w:rStyle w:val="Emphasis"/>
          <w:rFonts w:ascii="Verdana" w:hAnsi="Verdana"/>
        </w:rPr>
        <w:t>decomposed remnants</w:t>
      </w:r>
      <w:r w:rsidRPr="003C49AC">
        <w:rPr>
          <w:rStyle w:val="StyleUnderline"/>
          <w:rFonts w:ascii="Verdana" w:hAnsi="Verdana"/>
        </w:rPr>
        <w:t xml:space="preserve"> of it everywhere,</w:t>
      </w:r>
      <w:r w:rsidRPr="003C49AC">
        <w:rPr>
          <w:rFonts w:ascii="Verdana" w:hAnsi="Verdana"/>
          <w:sz w:val="16"/>
        </w:rPr>
        <w:t xml:space="preserve"> as in Borges's `Of Exactitude in Science'. 3 Not only does it no longer put up any resistance against those who denounce it, but </w:t>
      </w:r>
      <w:r w:rsidRPr="003C49AC">
        <w:rPr>
          <w:rStyle w:val="StyleUnderline"/>
          <w:rFonts w:ascii="Verdana" w:hAnsi="Verdana"/>
        </w:rPr>
        <w:t xml:space="preserve">it even </w:t>
      </w:r>
      <w:r w:rsidRPr="003C49AC">
        <w:rPr>
          <w:rStyle w:val="Emphasis"/>
          <w:rFonts w:ascii="Verdana" w:hAnsi="Verdana"/>
        </w:rPr>
        <w:t>eludes</w:t>
      </w:r>
      <w:r w:rsidRPr="003C49AC">
        <w:rPr>
          <w:rStyle w:val="StyleUnderline"/>
          <w:rFonts w:ascii="Verdana" w:hAnsi="Verdana"/>
        </w:rPr>
        <w:t xml:space="preserve"> those who take its side. This is perhaps a way of </w:t>
      </w:r>
      <w:r w:rsidRPr="003C49AC">
        <w:rPr>
          <w:rStyle w:val="Emphasis"/>
          <w:rFonts w:ascii="Verdana" w:hAnsi="Verdana"/>
        </w:rPr>
        <w:t>exacting</w:t>
      </w:r>
      <w:r w:rsidRPr="003C49AC">
        <w:rPr>
          <w:rStyle w:val="StyleUnderline"/>
          <w:rFonts w:ascii="Verdana" w:hAnsi="Verdana"/>
        </w:rPr>
        <w:t xml:space="preserve"> </w:t>
      </w:r>
      <w:r w:rsidRPr="003C49AC">
        <w:rPr>
          <w:rStyle w:val="Emphasis"/>
          <w:rFonts w:ascii="Verdana" w:hAnsi="Verdana"/>
        </w:rPr>
        <w:t>vengeance</w:t>
      </w:r>
      <w:r w:rsidRPr="003C49AC">
        <w:rPr>
          <w:rStyle w:val="StyleUnderline"/>
          <w:rFonts w:ascii="Verdana" w:hAnsi="Verdana"/>
        </w:rPr>
        <w:t xml:space="preserve"> on its partisans: by throwing them back on their </w:t>
      </w:r>
      <w:r w:rsidRPr="003C49AC">
        <w:rPr>
          <w:rStyle w:val="Emphasis"/>
          <w:rFonts w:ascii="Verdana" w:hAnsi="Verdana"/>
        </w:rPr>
        <w:t>own desire</w:t>
      </w:r>
      <w:r w:rsidRPr="003C49AC">
        <w:rPr>
          <w:rStyle w:val="StyleUnderline"/>
          <w:rFonts w:ascii="Verdana" w:hAnsi="Verdana"/>
        </w:rPr>
        <w:t xml:space="preserve">. </w:t>
      </w:r>
      <w:r w:rsidRPr="003C49AC">
        <w:rPr>
          <w:rFonts w:ascii="Verdana" w:hAnsi="Verdana"/>
          <w:sz w:val="16"/>
        </w:rPr>
        <w:t xml:space="preserve">In the end, it is perhaps more a sphinx than a </w:t>
      </w:r>
      <w:proofErr w:type="gramStart"/>
      <w:r w:rsidRPr="003C49AC">
        <w:rPr>
          <w:rFonts w:ascii="Verdana" w:hAnsi="Verdana"/>
          <w:sz w:val="16"/>
        </w:rPr>
        <w:t>bitch</w:t>
      </w:r>
      <w:proofErr w:type="gramEnd"/>
      <w:r w:rsidRPr="003C49AC">
        <w:rPr>
          <w:rFonts w:ascii="Verdana" w:hAnsi="Verdana"/>
          <w:sz w:val="16"/>
        </w:rPr>
        <w:t xml:space="preserve">. More subtly, </w:t>
      </w:r>
      <w:r w:rsidRPr="003C49AC">
        <w:rPr>
          <w:rStyle w:val="StyleUnderline"/>
          <w:rFonts w:ascii="Verdana" w:hAnsi="Verdana"/>
        </w:rPr>
        <w:t xml:space="preserve">it </w:t>
      </w:r>
      <w:r w:rsidRPr="003C49AC">
        <w:rPr>
          <w:rStyle w:val="Emphasis"/>
          <w:rFonts w:ascii="Verdana" w:hAnsi="Verdana"/>
        </w:rPr>
        <w:t>wreaks vengeance</w:t>
      </w:r>
      <w:r w:rsidRPr="003C49AC">
        <w:rPr>
          <w:rStyle w:val="StyleUnderline"/>
          <w:rFonts w:ascii="Verdana" w:hAnsi="Verdana"/>
        </w:rPr>
        <w:t xml:space="preserve"> on those who deny it by paradoxically proving them right. </w:t>
      </w:r>
      <w:r w:rsidRPr="003C49AC">
        <w:rPr>
          <w:rStyle w:val="StyleUnderline"/>
          <w:rFonts w:ascii="Verdana" w:hAnsi="Verdana"/>
          <w:highlight w:val="cyan"/>
        </w:rPr>
        <w:t xml:space="preserve">When the </w:t>
      </w:r>
      <w:r w:rsidRPr="003C49AC">
        <w:rPr>
          <w:rStyle w:val="Emphasis"/>
          <w:rFonts w:ascii="Verdana" w:hAnsi="Verdana"/>
          <w:highlight w:val="cyan"/>
        </w:rPr>
        <w:t>most cynical,</w:t>
      </w:r>
      <w:r w:rsidRPr="003C49AC">
        <w:rPr>
          <w:rStyle w:val="StyleUnderline"/>
          <w:rFonts w:ascii="Verdana" w:hAnsi="Verdana"/>
          <w:highlight w:val="cyan"/>
        </w:rPr>
        <w:t xml:space="preserve"> most </w:t>
      </w:r>
      <w:r w:rsidRPr="003C49AC">
        <w:rPr>
          <w:rStyle w:val="Emphasis"/>
          <w:rFonts w:ascii="Verdana" w:hAnsi="Verdana"/>
          <w:highlight w:val="cyan"/>
        </w:rPr>
        <w:t>provocative</w:t>
      </w:r>
      <w:r w:rsidRPr="003C49AC">
        <w:rPr>
          <w:rStyle w:val="StyleUnderline"/>
          <w:rFonts w:ascii="Verdana" w:hAnsi="Verdana"/>
          <w:highlight w:val="cyan"/>
        </w:rPr>
        <w:t xml:space="preserve"> hypothesis is verified, the trick really is a </w:t>
      </w:r>
      <w:r w:rsidRPr="003C49AC">
        <w:rPr>
          <w:rStyle w:val="Emphasis"/>
          <w:rFonts w:ascii="Verdana" w:hAnsi="Verdana"/>
          <w:highlight w:val="cyan"/>
        </w:rPr>
        <w:t>low one</w:t>
      </w:r>
      <w:r w:rsidRPr="003C49AC">
        <w:rPr>
          <w:rStyle w:val="StyleUnderline"/>
          <w:rFonts w:ascii="Verdana" w:hAnsi="Verdana"/>
          <w:highlight w:val="cyan"/>
        </w:rPr>
        <w:t xml:space="preserve">; you are </w:t>
      </w:r>
      <w:r w:rsidRPr="003C49AC">
        <w:rPr>
          <w:rStyle w:val="Emphasis"/>
          <w:rFonts w:ascii="Verdana" w:hAnsi="Verdana"/>
          <w:highlight w:val="cyan"/>
        </w:rPr>
        <w:t>disarmed</w:t>
      </w:r>
      <w:r w:rsidRPr="003C49AC">
        <w:rPr>
          <w:rStyle w:val="StyleUnderline"/>
          <w:rFonts w:ascii="Verdana" w:hAnsi="Verdana"/>
          <w:highlight w:val="cyan"/>
        </w:rPr>
        <w:t xml:space="preserve"> by the lamentable </w:t>
      </w:r>
      <w:r w:rsidRPr="003C49AC">
        <w:rPr>
          <w:rStyle w:val="Emphasis"/>
          <w:rFonts w:ascii="Verdana" w:hAnsi="Verdana"/>
          <w:highlight w:val="cyan"/>
        </w:rPr>
        <w:t>confirmation</w:t>
      </w:r>
      <w:r w:rsidRPr="003C49AC">
        <w:rPr>
          <w:rStyle w:val="StyleUnderline"/>
          <w:rFonts w:ascii="Verdana" w:hAnsi="Verdana"/>
          <w:highlight w:val="cyan"/>
        </w:rPr>
        <w:t xml:space="preserve"> of your words by an </w:t>
      </w:r>
      <w:r w:rsidRPr="003C49AC">
        <w:rPr>
          <w:rStyle w:val="Emphasis"/>
          <w:rFonts w:ascii="Verdana" w:hAnsi="Verdana"/>
          <w:highlight w:val="cyan"/>
        </w:rPr>
        <w:t>unscrupulous reality</w:t>
      </w:r>
      <w:r w:rsidRPr="003C49AC">
        <w:rPr>
          <w:rStyle w:val="StyleUnderline"/>
          <w:rFonts w:ascii="Verdana" w:hAnsi="Verdana"/>
        </w:rPr>
        <w:t xml:space="preserve">. So, </w:t>
      </w:r>
      <w:r w:rsidRPr="003C49AC">
        <w:rPr>
          <w:rFonts w:ascii="Verdana" w:hAnsi="Verdana"/>
          <w:sz w:val="16"/>
        </w:rPr>
        <w:t xml:space="preserve">for example, </w:t>
      </w:r>
      <w:r w:rsidRPr="003C49AC">
        <w:rPr>
          <w:rStyle w:val="StyleUnderline"/>
          <w:rFonts w:ascii="Verdana" w:hAnsi="Verdana"/>
        </w:rPr>
        <w:t xml:space="preserve">you put forward the idea of </w:t>
      </w:r>
      <w:r w:rsidRPr="003C49AC">
        <w:rPr>
          <w:rStyle w:val="Emphasis"/>
          <w:rFonts w:ascii="Verdana" w:hAnsi="Verdana"/>
        </w:rPr>
        <w:t>simulacrum</w:t>
      </w:r>
      <w:r w:rsidRPr="003C49AC">
        <w:rPr>
          <w:rStyle w:val="StyleUnderline"/>
          <w:rFonts w:ascii="Verdana" w:hAnsi="Verdana"/>
        </w:rPr>
        <w:t xml:space="preserve">, without really believing in it, even hoping that the real will </w:t>
      </w:r>
      <w:r w:rsidRPr="003C49AC">
        <w:rPr>
          <w:rStyle w:val="Emphasis"/>
          <w:rFonts w:ascii="Verdana" w:hAnsi="Verdana"/>
        </w:rPr>
        <w:t xml:space="preserve">refute it </w:t>
      </w:r>
      <w:r w:rsidRPr="003C49AC">
        <w:rPr>
          <w:rFonts w:ascii="Verdana" w:hAnsi="Verdana"/>
        </w:rPr>
        <w:t>(</w:t>
      </w:r>
      <w:r w:rsidRPr="003C49AC">
        <w:rPr>
          <w:rFonts w:ascii="Verdana" w:hAnsi="Verdana"/>
          <w:sz w:val="16"/>
        </w:rPr>
        <w:t xml:space="preserve">the guarantee of </w:t>
      </w:r>
      <w:proofErr w:type="spellStart"/>
      <w:r w:rsidRPr="003C49AC">
        <w:rPr>
          <w:rFonts w:ascii="Verdana" w:hAnsi="Verdana"/>
          <w:sz w:val="16"/>
        </w:rPr>
        <w:t>scientificity</w:t>
      </w:r>
      <w:proofErr w:type="spellEnd"/>
      <w:r w:rsidRPr="003C49AC">
        <w:rPr>
          <w:rFonts w:ascii="Verdana" w:hAnsi="Verdana"/>
          <w:sz w:val="16"/>
        </w:rPr>
        <w:t xml:space="preserve"> for Popper). </w:t>
      </w:r>
      <w:r w:rsidRPr="003C49AC">
        <w:rPr>
          <w:rStyle w:val="StyleUnderline"/>
          <w:rFonts w:ascii="Verdana" w:hAnsi="Verdana"/>
        </w:rPr>
        <w:t>Alas,</w:t>
      </w:r>
      <w:r w:rsidRPr="003C49AC">
        <w:rPr>
          <w:rFonts w:ascii="Verdana" w:hAnsi="Verdana"/>
          <w:sz w:val="16"/>
        </w:rPr>
        <w:t xml:space="preserve"> only the fanatical supporters of reality react; </w:t>
      </w:r>
      <w:r w:rsidRPr="003C49AC">
        <w:rPr>
          <w:rStyle w:val="StyleUnderline"/>
          <w:rFonts w:ascii="Verdana" w:hAnsi="Verdana"/>
        </w:rPr>
        <w:t>reality,</w:t>
      </w:r>
      <w:r w:rsidRPr="003C49AC">
        <w:rPr>
          <w:rFonts w:ascii="Verdana" w:hAnsi="Verdana"/>
          <w:sz w:val="16"/>
        </w:rPr>
        <w:t xml:space="preserve"> for its part, </w:t>
      </w:r>
      <w:r w:rsidRPr="003C49AC">
        <w:rPr>
          <w:rStyle w:val="StyleUnderline"/>
          <w:rFonts w:ascii="Verdana" w:hAnsi="Verdana"/>
        </w:rPr>
        <w:t xml:space="preserve">does not seem to wish to </w:t>
      </w:r>
      <w:r w:rsidRPr="003C49AC">
        <w:rPr>
          <w:rStyle w:val="Emphasis"/>
          <w:rFonts w:ascii="Verdana" w:hAnsi="Verdana"/>
        </w:rPr>
        <w:t>prove you wrong</w:t>
      </w:r>
      <w:r w:rsidRPr="003C49AC">
        <w:rPr>
          <w:rStyle w:val="StyleUnderline"/>
          <w:rFonts w:ascii="Verdana" w:hAnsi="Verdana"/>
        </w:rPr>
        <w:t>.</w:t>
      </w:r>
      <w:r w:rsidRPr="003C49AC">
        <w:rPr>
          <w:rFonts w:ascii="Verdana" w:hAnsi="Verdana"/>
          <w:sz w:val="16"/>
        </w:rPr>
        <w:t xml:space="preserve"> Quite to the contrary, every kind of simulacrum parades around in it. </w:t>
      </w:r>
      <w:r w:rsidRPr="003C49AC">
        <w:rPr>
          <w:rStyle w:val="StyleUnderline"/>
          <w:rFonts w:ascii="Verdana" w:hAnsi="Verdana"/>
        </w:rPr>
        <w:t xml:space="preserve">And reality, </w:t>
      </w:r>
      <w:r w:rsidRPr="003C49AC">
        <w:rPr>
          <w:rFonts w:ascii="Verdana" w:hAnsi="Verdana"/>
          <w:sz w:val="16"/>
        </w:rPr>
        <w:t xml:space="preserve">filching the idea, </w:t>
      </w:r>
      <w:r w:rsidRPr="003C49AC">
        <w:rPr>
          <w:rStyle w:val="StyleUnderline"/>
          <w:rFonts w:ascii="Verdana" w:hAnsi="Verdana"/>
        </w:rPr>
        <w:t xml:space="preserve">henceforth adorns itself with all the </w:t>
      </w:r>
      <w:r w:rsidRPr="003C49AC">
        <w:rPr>
          <w:rStyle w:val="Emphasis"/>
          <w:rFonts w:ascii="Verdana" w:hAnsi="Verdana"/>
        </w:rPr>
        <w:t xml:space="preserve">rhetoric </w:t>
      </w:r>
      <w:r w:rsidRPr="003C49AC">
        <w:rPr>
          <w:rStyle w:val="StyleUnderline"/>
          <w:rFonts w:ascii="Verdana" w:hAnsi="Verdana"/>
        </w:rPr>
        <w:t xml:space="preserve">of </w:t>
      </w:r>
      <w:r w:rsidRPr="003C49AC">
        <w:rPr>
          <w:rStyle w:val="Emphasis"/>
          <w:rFonts w:ascii="Verdana" w:hAnsi="Verdana"/>
        </w:rPr>
        <w:t>simulation</w:t>
      </w:r>
      <w:r w:rsidRPr="003C49AC">
        <w:rPr>
          <w:rStyle w:val="StyleUnderline"/>
          <w:rFonts w:ascii="Verdana" w:hAnsi="Verdana"/>
        </w:rPr>
        <w:t xml:space="preserve">. It is the simulacrum which ensures the </w:t>
      </w:r>
      <w:r w:rsidRPr="003C49AC">
        <w:rPr>
          <w:rStyle w:val="Emphasis"/>
          <w:rFonts w:ascii="Verdana" w:hAnsi="Verdana"/>
        </w:rPr>
        <w:t xml:space="preserve">continuity </w:t>
      </w:r>
      <w:r w:rsidRPr="003C49AC">
        <w:rPr>
          <w:rStyle w:val="StyleUnderline"/>
          <w:rFonts w:ascii="Verdana" w:hAnsi="Verdana"/>
        </w:rPr>
        <w:t xml:space="preserve">of the </w:t>
      </w:r>
      <w:r w:rsidRPr="003C49AC">
        <w:rPr>
          <w:rStyle w:val="Emphasis"/>
          <w:rFonts w:ascii="Verdana" w:hAnsi="Verdana"/>
        </w:rPr>
        <w:t xml:space="preserve">real </w:t>
      </w:r>
      <w:r w:rsidRPr="003C49AC">
        <w:rPr>
          <w:rStyle w:val="StyleUnderline"/>
          <w:rFonts w:ascii="Verdana" w:hAnsi="Verdana"/>
        </w:rPr>
        <w:t xml:space="preserve">today, </w:t>
      </w:r>
      <w:r w:rsidRPr="003C49AC">
        <w:rPr>
          <w:rStyle w:val="StyleUnderline"/>
          <w:rFonts w:ascii="Verdana" w:hAnsi="Verdana"/>
          <w:highlight w:val="cyan"/>
        </w:rPr>
        <w:t xml:space="preserve">the simulacrum which now conceals </w:t>
      </w:r>
      <w:r w:rsidRPr="003C49AC">
        <w:rPr>
          <w:rStyle w:val="Emphasis"/>
          <w:rFonts w:ascii="Verdana" w:hAnsi="Verdana"/>
          <w:highlight w:val="cyan"/>
        </w:rPr>
        <w:t>not the truth</w:t>
      </w:r>
      <w:r w:rsidRPr="003C49AC">
        <w:rPr>
          <w:rStyle w:val="StyleUnderline"/>
          <w:rFonts w:ascii="Verdana" w:hAnsi="Verdana"/>
        </w:rPr>
        <w:t xml:space="preserve">, </w:t>
      </w:r>
      <w:r w:rsidRPr="003C49AC">
        <w:rPr>
          <w:rStyle w:val="StyleUnderline"/>
          <w:rFonts w:ascii="Verdana" w:hAnsi="Verdana"/>
          <w:highlight w:val="cyan"/>
        </w:rPr>
        <w:t xml:space="preserve">but the fact that there </w:t>
      </w:r>
      <w:r w:rsidRPr="003C49AC">
        <w:rPr>
          <w:rStyle w:val="Emphasis"/>
          <w:rFonts w:ascii="Verdana" w:hAnsi="Verdana"/>
          <w:highlight w:val="cyan"/>
        </w:rPr>
        <w:t xml:space="preserve">isn't any </w:t>
      </w:r>
      <w:r w:rsidRPr="003C49AC">
        <w:rPr>
          <w:rFonts w:ascii="Verdana" w:hAnsi="Verdana"/>
          <w:sz w:val="16"/>
          <w:highlight w:val="cyan"/>
        </w:rPr>
        <w:t xml:space="preserve">-- that is to say, </w:t>
      </w:r>
      <w:r w:rsidRPr="003C49AC">
        <w:rPr>
          <w:rStyle w:val="StyleUnderline"/>
          <w:rFonts w:ascii="Verdana" w:hAnsi="Verdana"/>
          <w:highlight w:val="cyan"/>
        </w:rPr>
        <w:t xml:space="preserve">the </w:t>
      </w:r>
      <w:r w:rsidRPr="003C49AC">
        <w:rPr>
          <w:rStyle w:val="Emphasis"/>
          <w:rFonts w:ascii="Verdana" w:hAnsi="Verdana"/>
          <w:highlight w:val="cyan"/>
        </w:rPr>
        <w:t xml:space="preserve">continuity </w:t>
      </w:r>
      <w:r w:rsidRPr="003C49AC">
        <w:rPr>
          <w:rStyle w:val="StyleUnderline"/>
          <w:rFonts w:ascii="Verdana" w:hAnsi="Verdana"/>
          <w:highlight w:val="cyan"/>
        </w:rPr>
        <w:t xml:space="preserve">of the </w:t>
      </w:r>
      <w:r w:rsidRPr="003C49AC">
        <w:rPr>
          <w:rStyle w:val="Emphasis"/>
          <w:rFonts w:ascii="Verdana" w:hAnsi="Verdana"/>
          <w:highlight w:val="cyan"/>
        </w:rPr>
        <w:t>nothing</w:t>
      </w:r>
      <w:r w:rsidRPr="003C49AC">
        <w:rPr>
          <w:rStyle w:val="StyleUnderline"/>
          <w:rFonts w:ascii="Verdana" w:hAnsi="Verdana"/>
          <w:highlight w:val="cyan"/>
        </w:rPr>
        <w:t>.</w:t>
      </w:r>
      <w:r w:rsidRPr="003C49AC">
        <w:rPr>
          <w:rStyle w:val="StyleUnderline"/>
          <w:rFonts w:ascii="Verdana" w:hAnsi="Verdana"/>
        </w:rPr>
        <w:t xml:space="preserve"> </w:t>
      </w:r>
      <w:r w:rsidRPr="003C49AC">
        <w:rPr>
          <w:rStyle w:val="StyleUnderline"/>
          <w:rFonts w:ascii="Verdana" w:hAnsi="Verdana"/>
          <w:highlight w:val="cyan"/>
        </w:rPr>
        <w:t xml:space="preserve">Such is the </w:t>
      </w:r>
      <w:r w:rsidRPr="003C49AC">
        <w:rPr>
          <w:rStyle w:val="Emphasis"/>
          <w:rFonts w:ascii="Verdana" w:hAnsi="Verdana"/>
          <w:highlight w:val="cyan"/>
        </w:rPr>
        <w:t xml:space="preserve">paradox </w:t>
      </w:r>
      <w:r w:rsidRPr="003C49AC">
        <w:rPr>
          <w:rStyle w:val="StyleUnderline"/>
          <w:rFonts w:ascii="Verdana" w:hAnsi="Verdana"/>
          <w:highlight w:val="cyan"/>
        </w:rPr>
        <w:t xml:space="preserve">of </w:t>
      </w:r>
      <w:r w:rsidRPr="003C49AC">
        <w:rPr>
          <w:rStyle w:val="Emphasis"/>
          <w:rFonts w:ascii="Verdana" w:hAnsi="Verdana"/>
          <w:highlight w:val="cyan"/>
        </w:rPr>
        <w:t xml:space="preserve">all thought </w:t>
      </w:r>
      <w:r w:rsidRPr="003C49AC">
        <w:rPr>
          <w:rStyle w:val="StyleUnderline"/>
          <w:rFonts w:ascii="Verdana" w:hAnsi="Verdana"/>
          <w:highlight w:val="cyan"/>
        </w:rPr>
        <w:t xml:space="preserve">which disputes the </w:t>
      </w:r>
      <w:r w:rsidRPr="003C49AC">
        <w:rPr>
          <w:rStyle w:val="Emphasis"/>
          <w:rFonts w:ascii="Verdana" w:hAnsi="Verdana"/>
          <w:highlight w:val="cyan"/>
        </w:rPr>
        <w:t xml:space="preserve">validity </w:t>
      </w:r>
      <w:r w:rsidRPr="003C49AC">
        <w:rPr>
          <w:rStyle w:val="StyleUnderline"/>
          <w:rFonts w:ascii="Verdana" w:hAnsi="Verdana"/>
          <w:highlight w:val="cyan"/>
        </w:rPr>
        <w:t xml:space="preserve">of the </w:t>
      </w:r>
      <w:r w:rsidRPr="003C49AC">
        <w:rPr>
          <w:rStyle w:val="Emphasis"/>
          <w:rFonts w:ascii="Verdana" w:hAnsi="Verdana"/>
          <w:highlight w:val="cyan"/>
        </w:rPr>
        <w:t>real</w:t>
      </w:r>
      <w:r w:rsidRPr="003C49AC">
        <w:rPr>
          <w:rStyle w:val="StyleUnderline"/>
          <w:rFonts w:ascii="Verdana" w:hAnsi="Verdana"/>
        </w:rPr>
        <w:t xml:space="preserve">: when it sees itself robbed of its </w:t>
      </w:r>
      <w:r w:rsidRPr="003C49AC">
        <w:rPr>
          <w:rStyle w:val="Emphasis"/>
          <w:rFonts w:ascii="Verdana" w:hAnsi="Verdana"/>
        </w:rPr>
        <w:t>own concept</w:t>
      </w:r>
      <w:r w:rsidRPr="003C49AC">
        <w:rPr>
          <w:rStyle w:val="StyleUnderline"/>
          <w:rFonts w:ascii="Verdana" w:hAnsi="Verdana"/>
        </w:rPr>
        <w:t xml:space="preserve">. Events, </w:t>
      </w:r>
      <w:r w:rsidRPr="003C49AC">
        <w:rPr>
          <w:rStyle w:val="Emphasis"/>
          <w:rFonts w:ascii="Verdana" w:hAnsi="Verdana"/>
        </w:rPr>
        <w:t xml:space="preserve">bereft </w:t>
      </w:r>
      <w:r w:rsidRPr="003C49AC">
        <w:rPr>
          <w:rStyle w:val="StyleUnderline"/>
          <w:rFonts w:ascii="Verdana" w:hAnsi="Verdana"/>
        </w:rPr>
        <w:t xml:space="preserve">of </w:t>
      </w:r>
      <w:r w:rsidRPr="003C49AC">
        <w:rPr>
          <w:rStyle w:val="Emphasis"/>
          <w:rFonts w:ascii="Verdana" w:hAnsi="Verdana"/>
        </w:rPr>
        <w:t xml:space="preserve">meaning </w:t>
      </w:r>
      <w:r w:rsidRPr="003C49AC">
        <w:rPr>
          <w:rStyle w:val="StyleUnderline"/>
          <w:rFonts w:ascii="Verdana" w:hAnsi="Verdana"/>
        </w:rPr>
        <w:t xml:space="preserve">in themselves, </w:t>
      </w:r>
      <w:r w:rsidRPr="003C49AC">
        <w:rPr>
          <w:rStyle w:val="Emphasis"/>
          <w:rFonts w:ascii="Verdana" w:hAnsi="Verdana"/>
        </w:rPr>
        <w:t xml:space="preserve">steal meaning </w:t>
      </w:r>
      <w:r w:rsidRPr="003C49AC">
        <w:rPr>
          <w:rStyle w:val="StyleUnderline"/>
          <w:rFonts w:ascii="Verdana" w:hAnsi="Verdana"/>
        </w:rPr>
        <w:t xml:space="preserve">from us. </w:t>
      </w:r>
      <w:r w:rsidRPr="003C49AC">
        <w:rPr>
          <w:rFonts w:ascii="Verdana" w:hAnsi="Verdana"/>
          <w:sz w:val="16"/>
        </w:rPr>
        <w:t>They adapt to the most fantastical hypotheses, just as natural species and viruses adapt to the most hostile environments</w:t>
      </w:r>
      <w:r w:rsidRPr="003C49AC">
        <w:rPr>
          <w:rFonts w:ascii="Verdana" w:hAnsi="Verdana"/>
          <w:sz w:val="16"/>
          <w:highlight w:val="cyan"/>
        </w:rPr>
        <w:t xml:space="preserve">. </w:t>
      </w:r>
      <w:r w:rsidRPr="003C49AC">
        <w:rPr>
          <w:rStyle w:val="StyleUnderline"/>
          <w:rFonts w:ascii="Verdana" w:hAnsi="Verdana"/>
          <w:highlight w:val="cyan"/>
        </w:rPr>
        <w:t xml:space="preserve">They have an extraordinary </w:t>
      </w:r>
      <w:r w:rsidRPr="003C49AC">
        <w:rPr>
          <w:rStyle w:val="Emphasis"/>
          <w:rFonts w:ascii="Verdana" w:hAnsi="Verdana"/>
          <w:highlight w:val="cyan"/>
        </w:rPr>
        <w:t xml:space="preserve">mimetic </w:t>
      </w:r>
      <w:proofErr w:type="gramStart"/>
      <w:r w:rsidRPr="003C49AC">
        <w:rPr>
          <w:rStyle w:val="Emphasis"/>
          <w:rFonts w:ascii="Verdana" w:hAnsi="Verdana"/>
          <w:highlight w:val="cyan"/>
        </w:rPr>
        <w:t>capacity</w:t>
      </w:r>
      <w:r w:rsidRPr="003C49AC">
        <w:rPr>
          <w:rStyle w:val="StyleUnderline"/>
          <w:rFonts w:ascii="Verdana" w:hAnsi="Verdana"/>
          <w:highlight w:val="cyan"/>
        </w:rPr>
        <w:t>:</w:t>
      </w:r>
      <w:proofErr w:type="gramEnd"/>
      <w:r w:rsidRPr="003C49AC">
        <w:rPr>
          <w:rStyle w:val="StyleUnderline"/>
          <w:rFonts w:ascii="Verdana" w:hAnsi="Verdana"/>
          <w:highlight w:val="cyan"/>
        </w:rPr>
        <w:t xml:space="preserve"> no longer is it </w:t>
      </w:r>
      <w:r w:rsidRPr="003C49AC">
        <w:rPr>
          <w:rStyle w:val="Emphasis"/>
          <w:rFonts w:ascii="Verdana" w:hAnsi="Verdana"/>
          <w:highlight w:val="cyan"/>
        </w:rPr>
        <w:t>theories</w:t>
      </w:r>
      <w:r w:rsidRPr="003C49AC">
        <w:rPr>
          <w:rStyle w:val="StyleUnderline"/>
          <w:rFonts w:ascii="Verdana" w:hAnsi="Verdana"/>
          <w:highlight w:val="cyan"/>
        </w:rPr>
        <w:t xml:space="preserve"> which adapt to </w:t>
      </w:r>
      <w:r w:rsidRPr="003C49AC">
        <w:rPr>
          <w:rStyle w:val="Emphasis"/>
          <w:rFonts w:ascii="Verdana" w:hAnsi="Verdana"/>
          <w:highlight w:val="cyan"/>
        </w:rPr>
        <w:t>events</w:t>
      </w:r>
      <w:r w:rsidRPr="003C49AC">
        <w:rPr>
          <w:rStyle w:val="StyleUnderline"/>
          <w:rFonts w:ascii="Verdana" w:hAnsi="Verdana"/>
          <w:highlight w:val="cyan"/>
        </w:rPr>
        <w:t>, but the reverse.</w:t>
      </w:r>
      <w:r w:rsidRPr="003C49AC">
        <w:rPr>
          <w:rStyle w:val="StyleUnderline"/>
          <w:rFonts w:ascii="Verdana" w:hAnsi="Verdana"/>
        </w:rPr>
        <w:t xml:space="preserve"> And,</w:t>
      </w:r>
      <w:r w:rsidRPr="003C49AC">
        <w:rPr>
          <w:rFonts w:ascii="Verdana" w:hAnsi="Verdana"/>
          <w:sz w:val="16"/>
        </w:rPr>
        <w:t xml:space="preserve"> in so doing, </w:t>
      </w:r>
      <w:r w:rsidRPr="003C49AC">
        <w:rPr>
          <w:rStyle w:val="StyleUnderline"/>
          <w:rFonts w:ascii="Verdana" w:hAnsi="Verdana"/>
          <w:highlight w:val="cyan"/>
        </w:rPr>
        <w:t xml:space="preserve">they </w:t>
      </w:r>
      <w:r w:rsidRPr="003C49AC">
        <w:rPr>
          <w:rStyle w:val="Emphasis"/>
          <w:rFonts w:ascii="Verdana" w:hAnsi="Verdana"/>
          <w:highlight w:val="cyan"/>
        </w:rPr>
        <w:t>mystify us</w:t>
      </w:r>
      <w:r w:rsidRPr="003C49AC">
        <w:rPr>
          <w:rStyle w:val="Emphasis"/>
          <w:rFonts w:ascii="Verdana" w:hAnsi="Verdana"/>
        </w:rPr>
        <w:t>,</w:t>
      </w:r>
      <w:r w:rsidRPr="003C49AC">
        <w:rPr>
          <w:rStyle w:val="StyleUnderline"/>
          <w:rFonts w:ascii="Verdana" w:hAnsi="Verdana"/>
        </w:rPr>
        <w:t xml:space="preserve"> for a theory which is verified is </w:t>
      </w:r>
      <w:r w:rsidRPr="003C49AC">
        <w:rPr>
          <w:rStyle w:val="Emphasis"/>
          <w:rFonts w:ascii="Verdana" w:hAnsi="Verdana"/>
        </w:rPr>
        <w:t>no longer a theory</w:t>
      </w:r>
      <w:r w:rsidRPr="003C49AC">
        <w:rPr>
          <w:rStyle w:val="StyleUnderline"/>
          <w:rFonts w:ascii="Verdana" w:hAnsi="Verdana"/>
        </w:rPr>
        <w:t xml:space="preserve">. It's terrifying to see the idea coincide with the reality. </w:t>
      </w:r>
      <w:r w:rsidRPr="003C49AC">
        <w:rPr>
          <w:rFonts w:ascii="Verdana" w:hAnsi="Verdana"/>
          <w:sz w:val="16"/>
        </w:rPr>
        <w:t xml:space="preserve">These are the death-throes of the concept. </w:t>
      </w:r>
      <w:r w:rsidRPr="003C49AC">
        <w:rPr>
          <w:rStyle w:val="StyleUnderline"/>
          <w:rFonts w:ascii="Verdana" w:hAnsi="Verdana"/>
          <w:highlight w:val="cyan"/>
        </w:rPr>
        <w:t xml:space="preserve">The epiphany of the real is the </w:t>
      </w:r>
      <w:r w:rsidRPr="003C49AC">
        <w:rPr>
          <w:rStyle w:val="Emphasis"/>
          <w:rFonts w:ascii="Verdana" w:hAnsi="Verdana"/>
          <w:highlight w:val="cyan"/>
        </w:rPr>
        <w:t>twilight</w:t>
      </w:r>
      <w:r w:rsidRPr="003C49AC">
        <w:rPr>
          <w:rStyle w:val="StyleUnderline"/>
          <w:rFonts w:ascii="Verdana" w:hAnsi="Verdana"/>
          <w:highlight w:val="cyan"/>
        </w:rPr>
        <w:t xml:space="preserve"> of its </w:t>
      </w:r>
      <w:r w:rsidRPr="003C49AC">
        <w:rPr>
          <w:rStyle w:val="Emphasis"/>
          <w:rFonts w:ascii="Verdana" w:hAnsi="Verdana"/>
          <w:highlight w:val="cyan"/>
        </w:rPr>
        <w:t>concept</w:t>
      </w:r>
      <w:r w:rsidRPr="003C49AC">
        <w:rPr>
          <w:rStyle w:val="StyleUnderline"/>
          <w:rFonts w:ascii="Verdana" w:hAnsi="Verdana"/>
        </w:rPr>
        <w:t xml:space="preserve">. We have lost that lead which </w:t>
      </w:r>
      <w:r w:rsidRPr="003C49AC">
        <w:rPr>
          <w:rStyle w:val="Emphasis"/>
          <w:rFonts w:ascii="Verdana" w:hAnsi="Verdana"/>
        </w:rPr>
        <w:t>ideas</w:t>
      </w:r>
      <w:r w:rsidRPr="003C49AC">
        <w:rPr>
          <w:rStyle w:val="StyleUnderline"/>
          <w:rFonts w:ascii="Verdana" w:hAnsi="Verdana"/>
        </w:rPr>
        <w:t xml:space="preserve"> had over the </w:t>
      </w:r>
      <w:r w:rsidRPr="003C49AC">
        <w:rPr>
          <w:rStyle w:val="Emphasis"/>
          <w:rFonts w:ascii="Verdana" w:hAnsi="Verdana"/>
        </w:rPr>
        <w:t>world</w:t>
      </w:r>
      <w:r w:rsidRPr="003C49AC">
        <w:rPr>
          <w:rStyle w:val="StyleUnderline"/>
          <w:rFonts w:ascii="Verdana" w:hAnsi="Verdana"/>
        </w:rPr>
        <w:t xml:space="preserve">, that distance which meant that an </w:t>
      </w:r>
      <w:r w:rsidRPr="003C49AC">
        <w:rPr>
          <w:rStyle w:val="Emphasis"/>
          <w:rFonts w:ascii="Verdana" w:hAnsi="Verdana"/>
        </w:rPr>
        <w:t>idea</w:t>
      </w:r>
      <w:r w:rsidRPr="003C49AC">
        <w:rPr>
          <w:rStyle w:val="StyleUnderline"/>
          <w:rFonts w:ascii="Verdana" w:hAnsi="Verdana"/>
        </w:rPr>
        <w:t xml:space="preserve"> remained an </w:t>
      </w:r>
      <w:r w:rsidRPr="003C49AC">
        <w:rPr>
          <w:rStyle w:val="Emphasis"/>
          <w:rFonts w:ascii="Verdana" w:hAnsi="Verdana"/>
        </w:rPr>
        <w:t>idea</w:t>
      </w:r>
      <w:r w:rsidRPr="003C49AC">
        <w:rPr>
          <w:rStyle w:val="StyleUnderline"/>
          <w:rFonts w:ascii="Verdana" w:hAnsi="Verdana"/>
        </w:rPr>
        <w:t xml:space="preserve">. Thought has to be </w:t>
      </w:r>
      <w:r w:rsidRPr="003C49AC">
        <w:rPr>
          <w:rStyle w:val="Emphasis"/>
          <w:rFonts w:ascii="Verdana" w:hAnsi="Verdana"/>
        </w:rPr>
        <w:t>exceptional</w:t>
      </w:r>
      <w:r w:rsidRPr="003C49AC">
        <w:rPr>
          <w:rStyle w:val="StyleUnderline"/>
          <w:rFonts w:ascii="Verdana" w:hAnsi="Verdana"/>
        </w:rPr>
        <w:t xml:space="preserve">, </w:t>
      </w:r>
      <w:r w:rsidRPr="003C49AC">
        <w:rPr>
          <w:rStyle w:val="Emphasis"/>
          <w:rFonts w:ascii="Verdana" w:hAnsi="Verdana"/>
        </w:rPr>
        <w:t>anticipatory</w:t>
      </w:r>
      <w:r w:rsidRPr="003C49AC">
        <w:rPr>
          <w:rStyle w:val="StyleUnderline"/>
          <w:rFonts w:ascii="Verdana" w:hAnsi="Verdana"/>
        </w:rPr>
        <w:t xml:space="preserve"> and at the </w:t>
      </w:r>
      <w:r w:rsidRPr="003C49AC">
        <w:rPr>
          <w:rStyle w:val="Emphasis"/>
          <w:rFonts w:ascii="Verdana" w:hAnsi="Verdana"/>
        </w:rPr>
        <w:t>margin</w:t>
      </w:r>
      <w:r w:rsidRPr="003C49AC">
        <w:rPr>
          <w:rFonts w:ascii="Verdana" w:hAnsi="Verdana"/>
          <w:sz w:val="16"/>
        </w:rPr>
        <w:t xml:space="preserve"> -- has to be the projected shadow of future events. Today, </w:t>
      </w:r>
      <w:r w:rsidRPr="003C49AC">
        <w:rPr>
          <w:rStyle w:val="StyleUnderline"/>
          <w:rFonts w:ascii="Verdana" w:hAnsi="Verdana"/>
        </w:rPr>
        <w:t xml:space="preserve">we are </w:t>
      </w:r>
      <w:r w:rsidRPr="003C49AC">
        <w:rPr>
          <w:rStyle w:val="Emphasis"/>
          <w:rFonts w:ascii="Verdana" w:hAnsi="Verdana"/>
        </w:rPr>
        <w:t>lagging behind</w:t>
      </w:r>
      <w:r w:rsidRPr="003C49AC">
        <w:rPr>
          <w:rStyle w:val="StyleUnderline"/>
          <w:rFonts w:ascii="Verdana" w:hAnsi="Verdana"/>
        </w:rPr>
        <w:t xml:space="preserve"> events.</w:t>
      </w:r>
      <w:r w:rsidRPr="003C49AC">
        <w:rPr>
          <w:rFonts w:ascii="Verdana" w:hAnsi="Verdana"/>
          <w:sz w:val="16"/>
        </w:rPr>
        <w:t xml:space="preserve"> They may sometimes give the impression of receding; in fact, they passed us long ago. </w:t>
      </w:r>
      <w:r w:rsidRPr="003C49AC">
        <w:rPr>
          <w:rStyle w:val="StyleUnderline"/>
          <w:rFonts w:ascii="Verdana" w:hAnsi="Verdana"/>
        </w:rPr>
        <w:t xml:space="preserve">The </w:t>
      </w:r>
      <w:r w:rsidRPr="003C49AC">
        <w:rPr>
          <w:rStyle w:val="Emphasis"/>
          <w:rFonts w:ascii="Verdana" w:hAnsi="Verdana"/>
        </w:rPr>
        <w:t>simulated disorder</w:t>
      </w:r>
      <w:r w:rsidRPr="003C49AC">
        <w:rPr>
          <w:rStyle w:val="StyleUnderline"/>
          <w:rFonts w:ascii="Verdana" w:hAnsi="Verdana"/>
        </w:rPr>
        <w:t xml:space="preserve"> of things has </w:t>
      </w:r>
      <w:r w:rsidRPr="003C49AC">
        <w:rPr>
          <w:rStyle w:val="Emphasis"/>
          <w:rFonts w:ascii="Verdana" w:hAnsi="Verdana"/>
        </w:rPr>
        <w:t>moved faster</w:t>
      </w:r>
      <w:r w:rsidRPr="003C49AC">
        <w:rPr>
          <w:rStyle w:val="StyleUnderline"/>
          <w:rFonts w:ascii="Verdana" w:hAnsi="Verdana"/>
        </w:rPr>
        <w:t xml:space="preserve"> than we have. The reality effect has succumbed to </w:t>
      </w:r>
      <w:r w:rsidRPr="003C49AC">
        <w:rPr>
          <w:rStyle w:val="Emphasis"/>
          <w:rFonts w:ascii="Verdana" w:hAnsi="Verdana"/>
        </w:rPr>
        <w:t>acceleration</w:t>
      </w:r>
      <w:r w:rsidRPr="003C49AC">
        <w:rPr>
          <w:rFonts w:ascii="Verdana" w:hAnsi="Verdana"/>
          <w:sz w:val="16"/>
        </w:rPr>
        <w:t xml:space="preserve"> -- </w:t>
      </w:r>
      <w:proofErr w:type="spellStart"/>
      <w:r w:rsidRPr="003C49AC">
        <w:rPr>
          <w:rFonts w:ascii="Verdana" w:hAnsi="Verdana"/>
          <w:sz w:val="16"/>
        </w:rPr>
        <w:t>anamorphosis</w:t>
      </w:r>
      <w:proofErr w:type="spellEnd"/>
      <w:r w:rsidRPr="003C49AC">
        <w:rPr>
          <w:rFonts w:ascii="Verdana" w:hAnsi="Verdana"/>
          <w:sz w:val="16"/>
        </w:rPr>
        <w:t xml:space="preserve"> of speed. </w:t>
      </w:r>
      <w:r w:rsidRPr="003C49AC">
        <w:rPr>
          <w:rStyle w:val="StyleUnderline"/>
          <w:rFonts w:ascii="Verdana" w:hAnsi="Verdana"/>
        </w:rPr>
        <w:t>Events</w:t>
      </w:r>
      <w:r w:rsidRPr="003C49AC">
        <w:rPr>
          <w:rFonts w:ascii="Verdana" w:hAnsi="Verdana"/>
          <w:sz w:val="16"/>
        </w:rPr>
        <w:t>, in their being, are never behind themselves,</w:t>
      </w:r>
      <w:r w:rsidRPr="003C49AC">
        <w:rPr>
          <w:rStyle w:val="StyleUnderline"/>
          <w:rFonts w:ascii="Verdana" w:hAnsi="Verdana"/>
        </w:rPr>
        <w:t xml:space="preserve"> are always out </w:t>
      </w:r>
      <w:r w:rsidRPr="003C49AC">
        <w:rPr>
          <w:rStyle w:val="Emphasis"/>
          <w:rFonts w:ascii="Verdana" w:hAnsi="Verdana"/>
        </w:rPr>
        <w:t>ahead</w:t>
      </w:r>
      <w:r w:rsidRPr="003C49AC">
        <w:rPr>
          <w:rStyle w:val="StyleUnderline"/>
          <w:rFonts w:ascii="Verdana" w:hAnsi="Verdana"/>
        </w:rPr>
        <w:t xml:space="preserve"> of their </w:t>
      </w:r>
      <w:r w:rsidRPr="003C49AC">
        <w:rPr>
          <w:rStyle w:val="Emphasis"/>
          <w:rFonts w:ascii="Verdana" w:hAnsi="Verdana"/>
        </w:rPr>
        <w:t>meaning</w:t>
      </w:r>
      <w:r w:rsidRPr="003C49AC">
        <w:rPr>
          <w:rStyle w:val="StyleUnderline"/>
          <w:rFonts w:ascii="Verdana" w:hAnsi="Verdana"/>
        </w:rPr>
        <w:t xml:space="preserve">. Hence the delay of interpretation, which is now merely the </w:t>
      </w:r>
      <w:r w:rsidRPr="003C49AC">
        <w:rPr>
          <w:rStyle w:val="Emphasis"/>
          <w:rFonts w:ascii="Verdana" w:hAnsi="Verdana"/>
        </w:rPr>
        <w:t>retrospective form</w:t>
      </w:r>
      <w:r w:rsidRPr="003C49AC">
        <w:rPr>
          <w:rStyle w:val="StyleUnderline"/>
          <w:rFonts w:ascii="Verdana" w:hAnsi="Verdana"/>
        </w:rPr>
        <w:t xml:space="preserve"> of the unforeseeable event. What are we to do</w:t>
      </w:r>
      <w:r w:rsidRPr="003C49AC">
        <w:rPr>
          <w:rFonts w:ascii="Verdana" w:hAnsi="Verdana"/>
          <w:sz w:val="16"/>
        </w:rPr>
        <w:t xml:space="preserve">, then? What becomes of the heterogeneity of thought in a world won over to the craziest hypotheses? When everything conforms, beyond even our wildest hopes, to the ironic, critical, alternative, catastrophic model? </w:t>
      </w:r>
      <w:r w:rsidRPr="003C49AC">
        <w:rPr>
          <w:rStyle w:val="StyleUnderline"/>
          <w:rFonts w:ascii="Verdana" w:hAnsi="Verdana"/>
        </w:rPr>
        <w:t xml:space="preserve">Well, that is </w:t>
      </w:r>
      <w:r w:rsidRPr="003C49AC">
        <w:rPr>
          <w:rStyle w:val="Emphasis"/>
          <w:rFonts w:ascii="Verdana" w:hAnsi="Verdana"/>
        </w:rPr>
        <w:t>paradise</w:t>
      </w:r>
      <w:r w:rsidRPr="003C49AC">
        <w:rPr>
          <w:rStyle w:val="StyleUnderline"/>
          <w:rFonts w:ascii="Verdana" w:hAnsi="Verdana"/>
        </w:rPr>
        <w:t xml:space="preserve">: we are beyond the </w:t>
      </w:r>
      <w:r w:rsidRPr="003C49AC">
        <w:rPr>
          <w:rStyle w:val="Emphasis"/>
          <w:rFonts w:ascii="Verdana" w:hAnsi="Verdana"/>
        </w:rPr>
        <w:t>Last Judgement</w:t>
      </w:r>
      <w:r w:rsidRPr="003C49AC">
        <w:rPr>
          <w:rStyle w:val="StyleUnderline"/>
          <w:rFonts w:ascii="Verdana" w:hAnsi="Verdana"/>
        </w:rPr>
        <w:t xml:space="preserve">, in </w:t>
      </w:r>
      <w:r w:rsidRPr="003C49AC">
        <w:rPr>
          <w:rStyle w:val="Emphasis"/>
          <w:rFonts w:ascii="Verdana" w:hAnsi="Verdana"/>
        </w:rPr>
        <w:t>immortality</w:t>
      </w:r>
      <w:r w:rsidRPr="003C49AC">
        <w:rPr>
          <w:rStyle w:val="StyleUnderline"/>
          <w:rFonts w:ascii="Verdana" w:hAnsi="Verdana"/>
        </w:rPr>
        <w:t xml:space="preserve">. The only problem is to </w:t>
      </w:r>
      <w:r w:rsidRPr="003C49AC">
        <w:rPr>
          <w:rStyle w:val="Emphasis"/>
          <w:rFonts w:ascii="Verdana" w:hAnsi="Verdana"/>
        </w:rPr>
        <w:t>survive there</w:t>
      </w:r>
      <w:r w:rsidRPr="003C49AC">
        <w:rPr>
          <w:rStyle w:val="StyleUnderline"/>
          <w:rFonts w:ascii="Verdana" w:hAnsi="Verdana"/>
        </w:rPr>
        <w:t>.</w:t>
      </w:r>
      <w:r w:rsidRPr="003C49AC">
        <w:rPr>
          <w:rFonts w:ascii="Verdana" w:hAnsi="Verdana"/>
          <w:sz w:val="16"/>
        </w:rPr>
        <w:t xml:space="preserve"> For there the irony, the challenging, the anticipation, the maleficence come to an end, as inexorably as hope dies at the gates of hell. </w:t>
      </w:r>
      <w:r w:rsidRPr="003C49AC">
        <w:rPr>
          <w:rStyle w:val="StyleUnderline"/>
          <w:rFonts w:ascii="Verdana" w:hAnsi="Verdana"/>
          <w:szCs w:val="26"/>
        </w:rPr>
        <w:t xml:space="preserve">And it is indeed there that </w:t>
      </w:r>
      <w:r w:rsidRPr="003C49AC">
        <w:rPr>
          <w:rStyle w:val="Emphasis"/>
          <w:rFonts w:ascii="Verdana" w:hAnsi="Verdana"/>
          <w:szCs w:val="26"/>
        </w:rPr>
        <w:t>hell begins</w:t>
      </w:r>
      <w:r w:rsidRPr="003C49AC">
        <w:rPr>
          <w:rStyle w:val="StyleUnderline"/>
          <w:rFonts w:ascii="Verdana" w:hAnsi="Verdana"/>
          <w:szCs w:val="26"/>
        </w:rPr>
        <w:t xml:space="preserve">, the </w:t>
      </w:r>
      <w:r w:rsidRPr="003C49AC">
        <w:rPr>
          <w:rStyle w:val="Emphasis"/>
          <w:rFonts w:ascii="Verdana" w:hAnsi="Verdana"/>
          <w:szCs w:val="26"/>
        </w:rPr>
        <w:t>hell</w:t>
      </w:r>
      <w:r w:rsidRPr="003C49AC">
        <w:rPr>
          <w:rStyle w:val="StyleUnderline"/>
          <w:rFonts w:ascii="Verdana" w:hAnsi="Verdana"/>
          <w:szCs w:val="26"/>
        </w:rPr>
        <w:t xml:space="preserve"> of the </w:t>
      </w:r>
      <w:r w:rsidRPr="003C49AC">
        <w:rPr>
          <w:rStyle w:val="Emphasis"/>
          <w:rFonts w:ascii="Verdana" w:hAnsi="Verdana"/>
          <w:szCs w:val="26"/>
        </w:rPr>
        <w:t>unconditional realization</w:t>
      </w:r>
      <w:r w:rsidRPr="003C49AC">
        <w:rPr>
          <w:rStyle w:val="StyleUnderline"/>
          <w:rFonts w:ascii="Verdana" w:hAnsi="Verdana"/>
          <w:szCs w:val="26"/>
        </w:rPr>
        <w:t xml:space="preserve"> of all ideas, </w:t>
      </w:r>
      <w:r w:rsidRPr="003C49AC">
        <w:rPr>
          <w:rStyle w:val="Emphasis"/>
          <w:rFonts w:ascii="Verdana" w:hAnsi="Verdana"/>
          <w:szCs w:val="26"/>
        </w:rPr>
        <w:t>the hell of the real</w:t>
      </w:r>
      <w:r w:rsidRPr="003C49AC">
        <w:rPr>
          <w:rStyle w:val="StyleUnderline"/>
          <w:rFonts w:ascii="Verdana" w:hAnsi="Verdana"/>
        </w:rPr>
        <w:t xml:space="preserve">. </w:t>
      </w:r>
      <w:r w:rsidRPr="003C49AC">
        <w:rPr>
          <w:rFonts w:ascii="Verdana" w:hAnsi="Verdana"/>
          <w:sz w:val="16"/>
        </w:rPr>
        <w:t xml:space="preserve">You can see why, as Adorno says, concepts prefer to scupper themselves rather than reach that point. Something else has been stolen from us: indifference. The power of indifference, which is the quality of the mind, as opposed to the play of differences, which is the characteristic of the world. Now, this has been stolen from us by a world grown indifferent, as the extravagance of thought has been stolen from us by an extravagant world. When things, events, refer one to another and to their undifferentiated concept, then the equivalence of the world meets and cancels out the indifference of thought -- and we have boredom. No more altercations; nothing at stake. It is the parting of the dead sea. How fine indifference was in a world that was not indifferent -- in a different, convulsive, contradictory world, a world with issues and passions! That being the case, indifference immediately became an issue and a passion itself. It could preempt the indifference of the </w:t>
      </w:r>
      <w:proofErr w:type="gramStart"/>
      <w:r w:rsidRPr="003C49AC">
        <w:rPr>
          <w:rFonts w:ascii="Verdana" w:hAnsi="Verdana"/>
          <w:sz w:val="16"/>
        </w:rPr>
        <w:t>world, and</w:t>
      </w:r>
      <w:proofErr w:type="gramEnd"/>
      <w:r w:rsidRPr="003C49AC">
        <w:rPr>
          <w:rFonts w:ascii="Verdana" w:hAnsi="Verdana"/>
          <w:sz w:val="16"/>
        </w:rPr>
        <w:t xml:space="preserve"> turn that pre-emption into an event. </w:t>
      </w:r>
      <w:r w:rsidRPr="003C49AC">
        <w:rPr>
          <w:rStyle w:val="StyleUnderline"/>
          <w:rFonts w:ascii="Verdana" w:hAnsi="Verdana"/>
        </w:rPr>
        <w:t xml:space="preserve">Today, it is difficult to be more </w:t>
      </w:r>
      <w:r w:rsidRPr="003C49AC">
        <w:rPr>
          <w:rStyle w:val="Emphasis"/>
          <w:rFonts w:ascii="Verdana" w:hAnsi="Verdana"/>
        </w:rPr>
        <w:t>indifferent</w:t>
      </w:r>
      <w:r w:rsidRPr="003C49AC">
        <w:rPr>
          <w:rStyle w:val="StyleUnderline"/>
          <w:rFonts w:ascii="Verdana" w:hAnsi="Verdana"/>
        </w:rPr>
        <w:t xml:space="preserve"> to their reality than the </w:t>
      </w:r>
      <w:r w:rsidRPr="003C49AC">
        <w:rPr>
          <w:rStyle w:val="Emphasis"/>
          <w:rFonts w:ascii="Verdana" w:hAnsi="Verdana"/>
        </w:rPr>
        <w:t>facts themselves</w:t>
      </w:r>
      <w:r w:rsidRPr="003C49AC">
        <w:rPr>
          <w:rStyle w:val="StyleUnderline"/>
          <w:rFonts w:ascii="Verdana" w:hAnsi="Verdana"/>
        </w:rPr>
        <w:t xml:space="preserve">, more indifferent to their </w:t>
      </w:r>
      <w:r w:rsidRPr="003C49AC">
        <w:rPr>
          <w:rStyle w:val="Emphasis"/>
          <w:rFonts w:ascii="Verdana" w:hAnsi="Verdana"/>
        </w:rPr>
        <w:t>meaning</w:t>
      </w:r>
      <w:r w:rsidRPr="003C49AC">
        <w:rPr>
          <w:rStyle w:val="StyleUnderline"/>
          <w:rFonts w:ascii="Verdana" w:hAnsi="Verdana"/>
        </w:rPr>
        <w:t xml:space="preserve"> than </w:t>
      </w:r>
      <w:r w:rsidRPr="003C49AC">
        <w:rPr>
          <w:rStyle w:val="Emphasis"/>
          <w:rFonts w:ascii="Verdana" w:hAnsi="Verdana"/>
        </w:rPr>
        <w:t>images</w:t>
      </w:r>
      <w:r w:rsidRPr="003C49AC">
        <w:rPr>
          <w:rStyle w:val="StyleUnderline"/>
          <w:rFonts w:ascii="Verdana" w:hAnsi="Verdana"/>
        </w:rPr>
        <w:t xml:space="preserve">. Our </w:t>
      </w:r>
      <w:r w:rsidRPr="003C49AC">
        <w:rPr>
          <w:rStyle w:val="Emphasis"/>
          <w:rFonts w:ascii="Verdana" w:hAnsi="Verdana"/>
        </w:rPr>
        <w:t>operational</w:t>
      </w:r>
      <w:r w:rsidRPr="003C49AC">
        <w:rPr>
          <w:rStyle w:val="StyleUnderline"/>
          <w:rFonts w:ascii="Verdana" w:hAnsi="Verdana"/>
        </w:rPr>
        <w:t xml:space="preserve"> world is an </w:t>
      </w:r>
      <w:r w:rsidRPr="003C49AC">
        <w:rPr>
          <w:rStyle w:val="Emphasis"/>
          <w:rFonts w:ascii="Verdana" w:hAnsi="Verdana"/>
        </w:rPr>
        <w:t>apathetic world</w:t>
      </w:r>
      <w:r w:rsidRPr="003C49AC">
        <w:rPr>
          <w:rStyle w:val="StyleUnderline"/>
          <w:rFonts w:ascii="Verdana" w:hAnsi="Verdana"/>
        </w:rPr>
        <w:t>.</w:t>
      </w:r>
      <w:r w:rsidRPr="003C49AC">
        <w:rPr>
          <w:rFonts w:ascii="Verdana" w:hAnsi="Verdana"/>
          <w:sz w:val="16"/>
        </w:rPr>
        <w:t xml:space="preserve"> Now, </w:t>
      </w:r>
      <w:r w:rsidRPr="003C49AC">
        <w:rPr>
          <w:rStyle w:val="StyleUnderline"/>
          <w:rFonts w:ascii="Verdana" w:hAnsi="Verdana"/>
        </w:rPr>
        <w:t xml:space="preserve">what good is it being </w:t>
      </w:r>
      <w:r w:rsidRPr="003C49AC">
        <w:rPr>
          <w:rStyle w:val="Emphasis"/>
          <w:rFonts w:ascii="Verdana" w:hAnsi="Verdana"/>
        </w:rPr>
        <w:t>passionless</w:t>
      </w:r>
      <w:r w:rsidRPr="003C49AC">
        <w:rPr>
          <w:rStyle w:val="StyleUnderline"/>
          <w:rFonts w:ascii="Verdana" w:hAnsi="Verdana"/>
        </w:rPr>
        <w:t xml:space="preserve"> in a world </w:t>
      </w:r>
      <w:r w:rsidRPr="003C49AC">
        <w:rPr>
          <w:rStyle w:val="Emphasis"/>
          <w:rFonts w:ascii="Verdana" w:hAnsi="Verdana"/>
        </w:rPr>
        <w:t>without passion</w:t>
      </w:r>
      <w:r w:rsidRPr="003C49AC">
        <w:rPr>
          <w:rStyle w:val="StyleUnderline"/>
          <w:rFonts w:ascii="Verdana" w:hAnsi="Verdana"/>
        </w:rPr>
        <w:t xml:space="preserve">, or detached in a world </w:t>
      </w:r>
      <w:r w:rsidRPr="003C49AC">
        <w:rPr>
          <w:rStyle w:val="Emphasis"/>
          <w:rFonts w:ascii="Verdana" w:hAnsi="Verdana"/>
        </w:rPr>
        <w:t>without desire</w:t>
      </w:r>
      <w:r w:rsidRPr="003C49AC">
        <w:rPr>
          <w:rStyle w:val="StyleUnderline"/>
          <w:rFonts w:ascii="Verdana" w:hAnsi="Verdana"/>
        </w:rPr>
        <w:t xml:space="preserve">? It is not a question of defending radical thought. Every idea one defends is </w:t>
      </w:r>
      <w:r w:rsidRPr="003C49AC">
        <w:rPr>
          <w:rStyle w:val="Emphasis"/>
          <w:rFonts w:ascii="Verdana" w:hAnsi="Verdana"/>
        </w:rPr>
        <w:t>presumed guilty</w:t>
      </w:r>
      <w:r w:rsidRPr="003C49AC">
        <w:rPr>
          <w:rStyle w:val="StyleUnderline"/>
          <w:rFonts w:ascii="Verdana" w:hAnsi="Verdana"/>
        </w:rPr>
        <w:t xml:space="preserve">, and every idea that </w:t>
      </w:r>
      <w:r w:rsidRPr="003C49AC">
        <w:rPr>
          <w:rStyle w:val="Emphasis"/>
          <w:rFonts w:ascii="Verdana" w:hAnsi="Verdana"/>
        </w:rPr>
        <w:t>cannot defend</w:t>
      </w:r>
      <w:r w:rsidRPr="003C49AC">
        <w:rPr>
          <w:rStyle w:val="StyleUnderline"/>
          <w:rFonts w:ascii="Verdana" w:hAnsi="Verdana"/>
        </w:rPr>
        <w:t xml:space="preserve"> itself </w:t>
      </w:r>
      <w:r w:rsidRPr="003C49AC">
        <w:rPr>
          <w:rStyle w:val="Emphasis"/>
          <w:rFonts w:ascii="Verdana" w:hAnsi="Verdana"/>
        </w:rPr>
        <w:t>deserves to disappear</w:t>
      </w:r>
      <w:r w:rsidRPr="003C49AC">
        <w:rPr>
          <w:rStyle w:val="StyleUnderline"/>
          <w:rFonts w:ascii="Verdana" w:hAnsi="Verdana"/>
        </w:rPr>
        <w:t xml:space="preserve">. </w:t>
      </w:r>
      <w:r w:rsidRPr="003C49AC">
        <w:rPr>
          <w:rFonts w:ascii="Verdana" w:hAnsi="Verdana"/>
          <w:sz w:val="16"/>
        </w:rPr>
        <w:t xml:space="preserve">On the other hand, </w:t>
      </w:r>
      <w:r w:rsidRPr="003C49AC">
        <w:rPr>
          <w:rStyle w:val="StyleUnderline"/>
          <w:rFonts w:ascii="Verdana" w:hAnsi="Verdana"/>
        </w:rPr>
        <w:t xml:space="preserve">one must fight all charges of irresponsibility, </w:t>
      </w:r>
      <w:proofErr w:type="gramStart"/>
      <w:r w:rsidRPr="003C49AC">
        <w:rPr>
          <w:rStyle w:val="StyleUnderline"/>
          <w:rFonts w:ascii="Verdana" w:hAnsi="Verdana"/>
        </w:rPr>
        <w:t>nihilism</w:t>
      </w:r>
      <w:proofErr w:type="gramEnd"/>
      <w:r w:rsidRPr="003C49AC">
        <w:rPr>
          <w:rStyle w:val="StyleUnderline"/>
          <w:rFonts w:ascii="Verdana" w:hAnsi="Verdana"/>
        </w:rPr>
        <w:t xml:space="preserve"> or despair. Radical thought is never depressive. On this point, there is tota</w:t>
      </w:r>
      <w:r w:rsidRPr="003C49AC">
        <w:rPr>
          <w:rStyle w:val="Emphasis"/>
          <w:rFonts w:ascii="Verdana" w:hAnsi="Verdana"/>
        </w:rPr>
        <w:t>l</w:t>
      </w:r>
      <w:r w:rsidRPr="003C49AC">
        <w:rPr>
          <w:rStyle w:val="StyleUnderline"/>
          <w:rFonts w:ascii="Verdana" w:hAnsi="Verdana"/>
        </w:rPr>
        <w:t xml:space="preserve"> misunderstanding. </w:t>
      </w:r>
      <w:r w:rsidRPr="003C49AC">
        <w:rPr>
          <w:rStyle w:val="Emphasis"/>
          <w:rFonts w:ascii="Verdana" w:hAnsi="Verdana"/>
        </w:rPr>
        <w:t>Ideological</w:t>
      </w:r>
      <w:r w:rsidRPr="003C49AC">
        <w:rPr>
          <w:rStyle w:val="StyleUnderline"/>
          <w:rFonts w:ascii="Verdana" w:hAnsi="Verdana"/>
        </w:rPr>
        <w:t xml:space="preserve"> and </w:t>
      </w:r>
      <w:r w:rsidRPr="003C49AC">
        <w:rPr>
          <w:rStyle w:val="Emphasis"/>
          <w:rFonts w:ascii="Verdana" w:hAnsi="Verdana"/>
        </w:rPr>
        <w:t>moralistic</w:t>
      </w:r>
      <w:r w:rsidRPr="003C49AC">
        <w:rPr>
          <w:rStyle w:val="StyleUnderline"/>
          <w:rFonts w:ascii="Verdana" w:hAnsi="Verdana"/>
        </w:rPr>
        <w:t xml:space="preserve"> critique, obsessed with </w:t>
      </w:r>
      <w:r w:rsidRPr="003C49AC">
        <w:rPr>
          <w:rStyle w:val="Emphasis"/>
          <w:rFonts w:ascii="Verdana" w:hAnsi="Verdana"/>
        </w:rPr>
        <w:t>meaning</w:t>
      </w:r>
      <w:r w:rsidRPr="003C49AC">
        <w:rPr>
          <w:rStyle w:val="StyleUnderline"/>
          <w:rFonts w:ascii="Verdana" w:hAnsi="Verdana"/>
        </w:rPr>
        <w:t xml:space="preserve"> and </w:t>
      </w:r>
      <w:r w:rsidRPr="003C49AC">
        <w:rPr>
          <w:rStyle w:val="Emphasis"/>
          <w:rFonts w:ascii="Verdana" w:hAnsi="Verdana"/>
        </w:rPr>
        <w:t>content</w:t>
      </w:r>
      <w:r w:rsidRPr="003C49AC">
        <w:rPr>
          <w:rFonts w:ascii="Verdana" w:hAnsi="Verdana"/>
          <w:sz w:val="16"/>
        </w:rPr>
        <w:t xml:space="preserve">, obsessed with the political finality of discourse, </w:t>
      </w:r>
      <w:r w:rsidRPr="003C49AC">
        <w:rPr>
          <w:rStyle w:val="StyleUnderline"/>
          <w:rFonts w:ascii="Verdana" w:hAnsi="Verdana"/>
        </w:rPr>
        <w:t xml:space="preserve">never </w:t>
      </w:r>
      <w:proofErr w:type="gramStart"/>
      <w:r w:rsidRPr="003C49AC">
        <w:rPr>
          <w:rStyle w:val="StyleUnderline"/>
          <w:rFonts w:ascii="Verdana" w:hAnsi="Verdana"/>
        </w:rPr>
        <w:t>takes into account</w:t>
      </w:r>
      <w:proofErr w:type="gramEnd"/>
      <w:r w:rsidRPr="003C49AC">
        <w:rPr>
          <w:rStyle w:val="StyleUnderline"/>
          <w:rFonts w:ascii="Verdana" w:hAnsi="Verdana"/>
        </w:rPr>
        <w:t xml:space="preserve"> </w:t>
      </w:r>
      <w:r w:rsidRPr="003C49AC">
        <w:rPr>
          <w:rStyle w:val="Emphasis"/>
          <w:rFonts w:ascii="Verdana" w:hAnsi="Verdana"/>
        </w:rPr>
        <w:t>writing</w:t>
      </w:r>
      <w:r w:rsidRPr="003C49AC">
        <w:rPr>
          <w:rStyle w:val="StyleUnderline"/>
          <w:rFonts w:ascii="Verdana" w:hAnsi="Verdana"/>
        </w:rPr>
        <w:t xml:space="preserve">, the act of writing, the </w:t>
      </w:r>
      <w:r w:rsidRPr="003C49AC">
        <w:rPr>
          <w:rStyle w:val="Emphasis"/>
          <w:rFonts w:ascii="Verdana" w:hAnsi="Verdana"/>
        </w:rPr>
        <w:t>poetic</w:t>
      </w:r>
      <w:r w:rsidRPr="003C49AC">
        <w:rPr>
          <w:rStyle w:val="StyleUnderline"/>
          <w:rFonts w:ascii="Verdana" w:hAnsi="Verdana"/>
        </w:rPr>
        <w:t xml:space="preserve">, </w:t>
      </w:r>
      <w:r w:rsidRPr="003C49AC">
        <w:rPr>
          <w:rStyle w:val="Emphasis"/>
          <w:rFonts w:ascii="Verdana" w:hAnsi="Verdana"/>
        </w:rPr>
        <w:t>ironic</w:t>
      </w:r>
      <w:r w:rsidRPr="003C49AC">
        <w:rPr>
          <w:rStyle w:val="StyleUnderline"/>
          <w:rFonts w:ascii="Verdana" w:hAnsi="Verdana"/>
        </w:rPr>
        <w:t xml:space="preserve">, </w:t>
      </w:r>
      <w:r w:rsidRPr="003C49AC">
        <w:rPr>
          <w:rStyle w:val="Emphasis"/>
          <w:rFonts w:ascii="Verdana" w:hAnsi="Verdana"/>
        </w:rPr>
        <w:t>allusive force</w:t>
      </w:r>
      <w:r w:rsidRPr="003C49AC">
        <w:rPr>
          <w:rStyle w:val="StyleUnderline"/>
          <w:rFonts w:ascii="Verdana" w:hAnsi="Verdana"/>
        </w:rPr>
        <w:t xml:space="preserve"> of language, of the </w:t>
      </w:r>
      <w:r w:rsidRPr="003C49AC">
        <w:rPr>
          <w:rStyle w:val="Emphasis"/>
          <w:rFonts w:ascii="Verdana" w:hAnsi="Verdana"/>
        </w:rPr>
        <w:t>juggling</w:t>
      </w:r>
      <w:r w:rsidRPr="003C49AC">
        <w:rPr>
          <w:rStyle w:val="StyleUnderline"/>
          <w:rFonts w:ascii="Verdana" w:hAnsi="Verdana"/>
        </w:rPr>
        <w:t xml:space="preserve"> with </w:t>
      </w:r>
      <w:r w:rsidRPr="003C49AC">
        <w:rPr>
          <w:rStyle w:val="Emphasis"/>
          <w:rFonts w:ascii="Verdana" w:hAnsi="Verdana"/>
        </w:rPr>
        <w:t>meaning</w:t>
      </w:r>
      <w:r w:rsidRPr="003C49AC">
        <w:rPr>
          <w:rStyle w:val="StyleUnderline"/>
          <w:rFonts w:ascii="Verdana" w:hAnsi="Verdana"/>
        </w:rPr>
        <w:t xml:space="preserve">. </w:t>
      </w:r>
      <w:r w:rsidRPr="003C49AC">
        <w:rPr>
          <w:rStyle w:val="StyleUnderline"/>
          <w:rFonts w:ascii="Verdana" w:hAnsi="Verdana"/>
          <w:szCs w:val="26"/>
        </w:rPr>
        <w:t xml:space="preserve">It does not see that the </w:t>
      </w:r>
      <w:r w:rsidRPr="003C49AC">
        <w:rPr>
          <w:rStyle w:val="Emphasis"/>
          <w:rFonts w:ascii="Verdana" w:hAnsi="Verdana"/>
          <w:szCs w:val="26"/>
        </w:rPr>
        <w:t>resolution of meaning</w:t>
      </w:r>
      <w:r w:rsidRPr="003C49AC">
        <w:rPr>
          <w:rStyle w:val="StyleUnderline"/>
          <w:rFonts w:ascii="Verdana" w:hAnsi="Verdana"/>
          <w:szCs w:val="26"/>
        </w:rPr>
        <w:t xml:space="preserve"> is to be found there -- in the </w:t>
      </w:r>
      <w:r w:rsidRPr="003C49AC">
        <w:rPr>
          <w:rStyle w:val="Emphasis"/>
          <w:rFonts w:ascii="Verdana" w:hAnsi="Verdana"/>
          <w:szCs w:val="26"/>
        </w:rPr>
        <w:t>form itself</w:t>
      </w:r>
      <w:r w:rsidRPr="003C49AC">
        <w:rPr>
          <w:rStyle w:val="StyleUnderline"/>
          <w:rFonts w:ascii="Verdana" w:hAnsi="Verdana"/>
          <w:szCs w:val="26"/>
        </w:rPr>
        <w:t xml:space="preserve">, the formal materiality of expression. Meaning, for its part, is </w:t>
      </w:r>
      <w:r w:rsidRPr="003C49AC">
        <w:rPr>
          <w:rStyle w:val="Emphasis"/>
          <w:rFonts w:ascii="Verdana" w:hAnsi="Verdana"/>
          <w:szCs w:val="26"/>
        </w:rPr>
        <w:t>always unhappy</w:t>
      </w:r>
      <w:r w:rsidRPr="003C49AC">
        <w:rPr>
          <w:rStyle w:val="StyleUnderline"/>
          <w:rFonts w:ascii="Verdana" w:hAnsi="Verdana"/>
          <w:szCs w:val="26"/>
        </w:rPr>
        <w:t xml:space="preserve">. </w:t>
      </w:r>
      <w:r w:rsidRPr="003C49AC">
        <w:rPr>
          <w:rStyle w:val="StyleUnderline"/>
          <w:rFonts w:ascii="Verdana" w:hAnsi="Verdana"/>
        </w:rPr>
        <w:t>Analysis is,</w:t>
      </w:r>
      <w:r w:rsidRPr="003C49AC">
        <w:rPr>
          <w:rFonts w:ascii="Verdana" w:hAnsi="Verdana"/>
          <w:sz w:val="16"/>
        </w:rPr>
        <w:t xml:space="preserve"> by definition, </w:t>
      </w:r>
      <w:r w:rsidRPr="003C49AC">
        <w:rPr>
          <w:rStyle w:val="StyleUnderline"/>
          <w:rFonts w:ascii="Verdana" w:hAnsi="Verdana"/>
        </w:rPr>
        <w:t xml:space="preserve">unhappy, since it is born of </w:t>
      </w:r>
      <w:r w:rsidRPr="003C49AC">
        <w:rPr>
          <w:rStyle w:val="Emphasis"/>
          <w:rFonts w:ascii="Verdana" w:hAnsi="Verdana"/>
        </w:rPr>
        <w:t>critical disillusionment</w:t>
      </w:r>
      <w:r w:rsidRPr="003C49AC">
        <w:rPr>
          <w:rStyle w:val="StyleUnderline"/>
          <w:rFonts w:ascii="Verdana" w:hAnsi="Verdana"/>
        </w:rPr>
        <w:t xml:space="preserve">. But </w:t>
      </w:r>
      <w:r w:rsidRPr="003C49AC">
        <w:rPr>
          <w:rStyle w:val="Emphasis"/>
          <w:rFonts w:ascii="Verdana" w:hAnsi="Verdana"/>
        </w:rPr>
        <w:t>language</w:t>
      </w:r>
      <w:r w:rsidRPr="003C49AC">
        <w:rPr>
          <w:rFonts w:ascii="Verdana" w:hAnsi="Verdana"/>
          <w:sz w:val="16"/>
        </w:rPr>
        <w:t xml:space="preserve">, for its part, </w:t>
      </w:r>
      <w:r w:rsidRPr="003C49AC">
        <w:rPr>
          <w:rStyle w:val="StyleUnderline"/>
          <w:rFonts w:ascii="Verdana" w:hAnsi="Verdana"/>
        </w:rPr>
        <w:t xml:space="preserve">is </w:t>
      </w:r>
      <w:r w:rsidRPr="003C49AC">
        <w:rPr>
          <w:rStyle w:val="Emphasis"/>
          <w:rFonts w:ascii="Verdana" w:hAnsi="Verdana"/>
        </w:rPr>
        <w:t>happy</w:t>
      </w:r>
      <w:r w:rsidRPr="003C49AC">
        <w:rPr>
          <w:rStyle w:val="StyleUnderline"/>
          <w:rFonts w:ascii="Verdana" w:hAnsi="Verdana"/>
        </w:rPr>
        <w:t xml:space="preserve">, even when referring to a world </w:t>
      </w:r>
      <w:r w:rsidRPr="003C49AC">
        <w:rPr>
          <w:rStyle w:val="Emphasis"/>
          <w:rFonts w:ascii="Verdana" w:hAnsi="Verdana"/>
        </w:rPr>
        <w:t>without illusion</w:t>
      </w:r>
      <w:r w:rsidRPr="003C49AC">
        <w:rPr>
          <w:rStyle w:val="StyleUnderline"/>
          <w:rFonts w:ascii="Verdana" w:hAnsi="Verdana"/>
        </w:rPr>
        <w:t xml:space="preserve"> and </w:t>
      </w:r>
      <w:r w:rsidRPr="003C49AC">
        <w:rPr>
          <w:rStyle w:val="Emphasis"/>
          <w:rFonts w:ascii="Verdana" w:hAnsi="Verdana"/>
        </w:rPr>
        <w:t>without</w:t>
      </w:r>
      <w:r w:rsidRPr="003C49AC">
        <w:rPr>
          <w:rStyle w:val="StyleUnderline"/>
          <w:rFonts w:ascii="Verdana" w:hAnsi="Verdana"/>
        </w:rPr>
        <w:t xml:space="preserve"> </w:t>
      </w:r>
      <w:r w:rsidRPr="003C49AC">
        <w:rPr>
          <w:rStyle w:val="Emphasis"/>
          <w:rFonts w:ascii="Verdana" w:hAnsi="Verdana"/>
        </w:rPr>
        <w:t>hope</w:t>
      </w:r>
      <w:r w:rsidRPr="003C49AC">
        <w:rPr>
          <w:rStyle w:val="StyleUnderline"/>
          <w:rFonts w:ascii="Verdana" w:hAnsi="Verdana"/>
        </w:rPr>
        <w:t xml:space="preserve">. That might even be the definition of a </w:t>
      </w:r>
      <w:r w:rsidRPr="003C49AC">
        <w:rPr>
          <w:rStyle w:val="Emphasis"/>
          <w:rFonts w:ascii="Verdana" w:hAnsi="Verdana"/>
        </w:rPr>
        <w:t>radical thinking</w:t>
      </w:r>
      <w:r w:rsidRPr="003C49AC">
        <w:rPr>
          <w:rStyle w:val="StyleUnderline"/>
          <w:rFonts w:ascii="Verdana" w:hAnsi="Verdana"/>
        </w:rPr>
        <w:t xml:space="preserve">: a happy form and an </w:t>
      </w:r>
      <w:r w:rsidRPr="003C49AC">
        <w:rPr>
          <w:rStyle w:val="Emphasis"/>
          <w:rFonts w:ascii="Verdana" w:hAnsi="Verdana"/>
        </w:rPr>
        <w:t>intelligence</w:t>
      </w:r>
      <w:r w:rsidRPr="003C49AC">
        <w:rPr>
          <w:rStyle w:val="StyleUnderline"/>
          <w:rFonts w:ascii="Verdana" w:hAnsi="Verdana"/>
        </w:rPr>
        <w:t xml:space="preserve"> without </w:t>
      </w:r>
      <w:r w:rsidRPr="003C49AC">
        <w:rPr>
          <w:rStyle w:val="Emphasis"/>
          <w:rFonts w:ascii="Verdana" w:hAnsi="Verdana"/>
        </w:rPr>
        <w:t>hope</w:t>
      </w:r>
      <w:r w:rsidRPr="003C49AC">
        <w:rPr>
          <w:rStyle w:val="StyleUnderline"/>
          <w:rFonts w:ascii="Verdana" w:hAnsi="Verdana"/>
        </w:rPr>
        <w:t>. Critics</w:t>
      </w:r>
      <w:r w:rsidRPr="003C49AC">
        <w:rPr>
          <w:rFonts w:ascii="Verdana" w:hAnsi="Verdana"/>
          <w:sz w:val="16"/>
        </w:rPr>
        <w:t xml:space="preserve">, being unhappy by nature, always choose ideas as their battleground. They </w:t>
      </w:r>
      <w:r w:rsidRPr="003C49AC">
        <w:rPr>
          <w:rStyle w:val="StyleUnderline"/>
          <w:rFonts w:ascii="Verdana" w:hAnsi="Verdana"/>
        </w:rPr>
        <w:t xml:space="preserve">do not see that if discourse always tends to produce </w:t>
      </w:r>
      <w:r w:rsidRPr="003C49AC">
        <w:rPr>
          <w:rStyle w:val="Emphasis"/>
          <w:rFonts w:ascii="Verdana" w:hAnsi="Verdana"/>
        </w:rPr>
        <w:t>meaning</w:t>
      </w:r>
      <w:r w:rsidRPr="003C49AC">
        <w:rPr>
          <w:rStyle w:val="StyleUnderline"/>
          <w:rFonts w:ascii="Verdana" w:hAnsi="Verdana"/>
        </w:rPr>
        <w:t xml:space="preserve">, </w:t>
      </w:r>
      <w:proofErr w:type="gramStart"/>
      <w:r w:rsidRPr="003C49AC">
        <w:rPr>
          <w:rStyle w:val="Emphasis"/>
          <w:rFonts w:ascii="Verdana" w:hAnsi="Verdana"/>
        </w:rPr>
        <w:t>language</w:t>
      </w:r>
      <w:proofErr w:type="gramEnd"/>
      <w:r w:rsidRPr="003C49AC">
        <w:rPr>
          <w:rStyle w:val="StyleUnderline"/>
          <w:rFonts w:ascii="Verdana" w:hAnsi="Verdana"/>
        </w:rPr>
        <w:t xml:space="preserve"> and </w:t>
      </w:r>
      <w:r w:rsidRPr="003C49AC">
        <w:rPr>
          <w:rStyle w:val="Emphasis"/>
          <w:rFonts w:ascii="Verdana" w:hAnsi="Verdana"/>
        </w:rPr>
        <w:t>writing</w:t>
      </w:r>
      <w:r w:rsidRPr="003C49AC">
        <w:rPr>
          <w:rStyle w:val="StyleUnderline"/>
          <w:rFonts w:ascii="Verdana" w:hAnsi="Verdana"/>
        </w:rPr>
        <w:t xml:space="preserve">, for their part, always </w:t>
      </w:r>
      <w:r w:rsidRPr="003C49AC">
        <w:rPr>
          <w:rStyle w:val="Emphasis"/>
          <w:rFonts w:ascii="Verdana" w:hAnsi="Verdana"/>
        </w:rPr>
        <w:t>create illusion</w:t>
      </w:r>
      <w:r w:rsidRPr="003C49AC">
        <w:rPr>
          <w:rStyle w:val="StyleUnderline"/>
          <w:rFonts w:ascii="Verdana" w:hAnsi="Verdana"/>
        </w:rPr>
        <w:t xml:space="preserve"> -- they are the living </w:t>
      </w:r>
      <w:r w:rsidRPr="003C49AC">
        <w:rPr>
          <w:rStyle w:val="Emphasis"/>
          <w:rFonts w:ascii="Verdana" w:hAnsi="Verdana"/>
        </w:rPr>
        <w:t>illusion of meaning</w:t>
      </w:r>
      <w:r w:rsidRPr="003C49AC">
        <w:rPr>
          <w:rStyle w:val="StyleUnderline"/>
          <w:rFonts w:ascii="Verdana" w:hAnsi="Verdana"/>
        </w:rPr>
        <w:t xml:space="preserve">, the resolution of the </w:t>
      </w:r>
      <w:r w:rsidRPr="003C49AC">
        <w:rPr>
          <w:rStyle w:val="Emphasis"/>
          <w:rFonts w:ascii="Verdana" w:hAnsi="Verdana"/>
        </w:rPr>
        <w:t>infelicity of meaning</w:t>
      </w:r>
      <w:r w:rsidRPr="003C49AC">
        <w:rPr>
          <w:rStyle w:val="StyleUnderline"/>
          <w:rFonts w:ascii="Verdana" w:hAnsi="Verdana"/>
        </w:rPr>
        <w:t xml:space="preserve"> by the </w:t>
      </w:r>
      <w:r w:rsidRPr="003C49AC">
        <w:rPr>
          <w:rStyle w:val="Emphasis"/>
          <w:rFonts w:ascii="Verdana" w:hAnsi="Verdana"/>
        </w:rPr>
        <w:t>felicity</w:t>
      </w:r>
      <w:r w:rsidRPr="003C49AC">
        <w:rPr>
          <w:rStyle w:val="StyleUnderline"/>
          <w:rFonts w:ascii="Verdana" w:hAnsi="Verdana"/>
        </w:rPr>
        <w:t xml:space="preserve"> of </w:t>
      </w:r>
      <w:r w:rsidRPr="003C49AC">
        <w:rPr>
          <w:rStyle w:val="Emphasis"/>
          <w:rFonts w:ascii="Verdana" w:hAnsi="Verdana"/>
        </w:rPr>
        <w:t>language</w:t>
      </w:r>
      <w:r w:rsidRPr="003C49AC">
        <w:rPr>
          <w:rStyle w:val="StyleUnderline"/>
          <w:rFonts w:ascii="Verdana" w:hAnsi="Verdana"/>
        </w:rPr>
        <w:t xml:space="preserve">. And this is surely the </w:t>
      </w:r>
      <w:r w:rsidRPr="003C49AC">
        <w:rPr>
          <w:rStyle w:val="Emphasis"/>
          <w:rFonts w:ascii="Verdana" w:hAnsi="Verdana"/>
        </w:rPr>
        <w:t>only political</w:t>
      </w:r>
      <w:r w:rsidRPr="003C49AC">
        <w:rPr>
          <w:rStyle w:val="StyleUnderline"/>
          <w:rFonts w:ascii="Verdana" w:hAnsi="Verdana"/>
        </w:rPr>
        <w:t xml:space="preserve"> -- or </w:t>
      </w:r>
      <w:proofErr w:type="spellStart"/>
      <w:r w:rsidRPr="003C49AC">
        <w:rPr>
          <w:rStyle w:val="StyleUnderline"/>
          <w:rFonts w:ascii="Verdana" w:hAnsi="Verdana"/>
        </w:rPr>
        <w:t>transpolitical</w:t>
      </w:r>
      <w:proofErr w:type="spellEnd"/>
      <w:r w:rsidRPr="003C49AC">
        <w:rPr>
          <w:rStyle w:val="StyleUnderline"/>
          <w:rFonts w:ascii="Verdana" w:hAnsi="Verdana"/>
        </w:rPr>
        <w:t xml:space="preserve"> -- </w:t>
      </w:r>
      <w:r w:rsidRPr="003C49AC">
        <w:rPr>
          <w:rStyle w:val="Emphasis"/>
          <w:rFonts w:ascii="Verdana" w:hAnsi="Verdana"/>
        </w:rPr>
        <w:t>act</w:t>
      </w:r>
      <w:r w:rsidRPr="003C49AC">
        <w:rPr>
          <w:rStyle w:val="StyleUnderline"/>
          <w:rFonts w:ascii="Verdana" w:hAnsi="Verdana"/>
        </w:rPr>
        <w:t xml:space="preserve"> that can be accomplished by the person who writes. As for ideas, </w:t>
      </w:r>
      <w:r w:rsidRPr="003C49AC">
        <w:rPr>
          <w:rStyle w:val="Emphasis"/>
          <w:rFonts w:ascii="Verdana" w:hAnsi="Verdana"/>
        </w:rPr>
        <w:t>everyone</w:t>
      </w:r>
      <w:r w:rsidRPr="003C49AC">
        <w:rPr>
          <w:rStyle w:val="StyleUnderline"/>
          <w:rFonts w:ascii="Verdana" w:hAnsi="Verdana"/>
        </w:rPr>
        <w:t xml:space="preserve"> has them. </w:t>
      </w:r>
      <w:r w:rsidRPr="003C49AC">
        <w:rPr>
          <w:rStyle w:val="Emphasis"/>
          <w:rFonts w:ascii="Verdana" w:hAnsi="Verdana"/>
        </w:rPr>
        <w:t>More than they need</w:t>
      </w:r>
      <w:r w:rsidRPr="003C49AC">
        <w:rPr>
          <w:rStyle w:val="StyleUnderline"/>
          <w:rFonts w:ascii="Verdana" w:hAnsi="Verdana"/>
        </w:rPr>
        <w:t xml:space="preserve">. What counts is the </w:t>
      </w:r>
      <w:r w:rsidRPr="003C49AC">
        <w:rPr>
          <w:rStyle w:val="Emphasis"/>
          <w:rFonts w:ascii="Verdana" w:hAnsi="Verdana"/>
        </w:rPr>
        <w:t>poetic singularity</w:t>
      </w:r>
      <w:r w:rsidRPr="003C49AC">
        <w:rPr>
          <w:rStyle w:val="StyleUnderline"/>
          <w:rFonts w:ascii="Verdana" w:hAnsi="Verdana"/>
        </w:rPr>
        <w:t xml:space="preserve"> of the analysis. That alone can </w:t>
      </w:r>
      <w:r w:rsidRPr="003C49AC">
        <w:rPr>
          <w:rStyle w:val="Emphasis"/>
          <w:rFonts w:ascii="Verdana" w:hAnsi="Verdana"/>
        </w:rPr>
        <w:t>justify writing</w:t>
      </w:r>
      <w:r w:rsidRPr="003C49AC">
        <w:rPr>
          <w:rStyle w:val="StyleUnderline"/>
          <w:rFonts w:ascii="Verdana" w:hAnsi="Verdana"/>
        </w:rPr>
        <w:t xml:space="preserve">, not the wretched </w:t>
      </w:r>
      <w:r w:rsidRPr="003C49AC">
        <w:rPr>
          <w:rStyle w:val="Emphasis"/>
          <w:rFonts w:ascii="Verdana" w:hAnsi="Verdana"/>
        </w:rPr>
        <w:t>critical objectivity</w:t>
      </w:r>
      <w:r w:rsidRPr="003C49AC">
        <w:rPr>
          <w:rStyle w:val="StyleUnderline"/>
          <w:rFonts w:ascii="Verdana" w:hAnsi="Verdana"/>
        </w:rPr>
        <w:t xml:space="preserve"> of ideas. There never will be any </w:t>
      </w:r>
      <w:r w:rsidRPr="003C49AC">
        <w:rPr>
          <w:rStyle w:val="Emphasis"/>
          <w:rFonts w:ascii="Verdana" w:hAnsi="Verdana"/>
        </w:rPr>
        <w:t>resolving</w:t>
      </w:r>
      <w:r w:rsidRPr="003C49AC">
        <w:rPr>
          <w:rStyle w:val="StyleUnderline"/>
          <w:rFonts w:ascii="Verdana" w:hAnsi="Verdana"/>
        </w:rPr>
        <w:t xml:space="preserve"> the </w:t>
      </w:r>
      <w:r w:rsidRPr="003C49AC">
        <w:rPr>
          <w:rStyle w:val="Emphasis"/>
          <w:rFonts w:ascii="Verdana" w:hAnsi="Verdana"/>
        </w:rPr>
        <w:t>contradictoriness</w:t>
      </w:r>
      <w:r w:rsidRPr="003C49AC">
        <w:rPr>
          <w:rStyle w:val="StyleUnderline"/>
          <w:rFonts w:ascii="Verdana" w:hAnsi="Verdana"/>
        </w:rPr>
        <w:t xml:space="preserve"> of ideas, except in the </w:t>
      </w:r>
      <w:r w:rsidRPr="003C49AC">
        <w:rPr>
          <w:rStyle w:val="Emphasis"/>
          <w:rFonts w:ascii="Verdana" w:hAnsi="Verdana"/>
        </w:rPr>
        <w:t>energy</w:t>
      </w:r>
      <w:r w:rsidRPr="003C49AC">
        <w:rPr>
          <w:rStyle w:val="StyleUnderline"/>
          <w:rFonts w:ascii="Verdana" w:hAnsi="Verdana"/>
        </w:rPr>
        <w:t xml:space="preserve"> and </w:t>
      </w:r>
      <w:r w:rsidRPr="003C49AC">
        <w:rPr>
          <w:rStyle w:val="Emphasis"/>
          <w:rFonts w:ascii="Verdana" w:hAnsi="Verdana"/>
        </w:rPr>
        <w:t>felicity</w:t>
      </w:r>
      <w:r w:rsidRPr="003C49AC">
        <w:rPr>
          <w:rStyle w:val="StyleUnderline"/>
          <w:rFonts w:ascii="Verdana" w:hAnsi="Verdana"/>
        </w:rPr>
        <w:t xml:space="preserve"> of language.</w:t>
      </w:r>
      <w:r w:rsidRPr="003C49AC">
        <w:rPr>
          <w:rFonts w:ascii="Verdana" w:hAnsi="Verdana"/>
          <w:sz w:val="16"/>
        </w:rPr>
        <w:t xml:space="preserve"> `I do not paint sadness and loneliness,' says Hopper. `What I wanted to do was to paint sunlight on the side of a house.' At any rate, better a despairing analysis in felicitous language than an optimistic analysis in an infelicitous language that is maddeningly tedious and demoralizingly platitudinous, as is most often the case. The absolute tediousness secreted by that idealistic, voluntaristic thought is the secret sign of its despair -- as regards both the world and its own discourse.</w:t>
      </w:r>
      <w:r w:rsidRPr="003C49AC">
        <w:rPr>
          <w:rStyle w:val="StyleUnderline"/>
          <w:rFonts w:ascii="Verdana" w:hAnsi="Verdana"/>
        </w:rPr>
        <w:t xml:space="preserve"> That is where </w:t>
      </w:r>
      <w:r w:rsidRPr="003C49AC">
        <w:rPr>
          <w:rStyle w:val="Emphasis"/>
          <w:rFonts w:ascii="Verdana" w:hAnsi="Verdana"/>
        </w:rPr>
        <w:t>true depressive thought</w:t>
      </w:r>
      <w:r w:rsidRPr="003C49AC">
        <w:rPr>
          <w:rStyle w:val="StyleUnderline"/>
          <w:rFonts w:ascii="Verdana" w:hAnsi="Verdana"/>
        </w:rPr>
        <w:t xml:space="preserve"> is to be found, among those who speak only of the </w:t>
      </w:r>
      <w:r w:rsidRPr="003C49AC">
        <w:rPr>
          <w:rStyle w:val="Emphasis"/>
          <w:rFonts w:ascii="Verdana" w:hAnsi="Verdana"/>
        </w:rPr>
        <w:t>transcending</w:t>
      </w:r>
      <w:r w:rsidRPr="003C49AC">
        <w:rPr>
          <w:rStyle w:val="StyleUnderline"/>
          <w:rFonts w:ascii="Verdana" w:hAnsi="Verdana"/>
        </w:rPr>
        <w:t xml:space="preserve"> and </w:t>
      </w:r>
      <w:r w:rsidRPr="003C49AC">
        <w:rPr>
          <w:rStyle w:val="Emphasis"/>
          <w:rFonts w:ascii="Verdana" w:hAnsi="Verdana"/>
        </w:rPr>
        <w:t>transforming</w:t>
      </w:r>
      <w:r w:rsidRPr="003C49AC">
        <w:rPr>
          <w:rStyle w:val="StyleUnderline"/>
          <w:rFonts w:ascii="Verdana" w:hAnsi="Verdana"/>
        </w:rPr>
        <w:t xml:space="preserve"> of the world, when they are </w:t>
      </w:r>
      <w:r w:rsidRPr="003C49AC">
        <w:rPr>
          <w:rStyle w:val="Emphasis"/>
          <w:rFonts w:ascii="Verdana" w:hAnsi="Verdana"/>
        </w:rPr>
        <w:t>incapable</w:t>
      </w:r>
      <w:r w:rsidRPr="003C49AC">
        <w:rPr>
          <w:rStyle w:val="StyleUnderline"/>
          <w:rFonts w:ascii="Verdana" w:hAnsi="Verdana"/>
        </w:rPr>
        <w:t xml:space="preserve"> of </w:t>
      </w:r>
      <w:r w:rsidRPr="003C49AC">
        <w:rPr>
          <w:rStyle w:val="Emphasis"/>
          <w:rFonts w:ascii="Verdana" w:hAnsi="Verdana"/>
        </w:rPr>
        <w:t>transfiguring</w:t>
      </w:r>
      <w:r w:rsidRPr="003C49AC">
        <w:rPr>
          <w:rStyle w:val="StyleUnderline"/>
          <w:rFonts w:ascii="Verdana" w:hAnsi="Verdana"/>
        </w:rPr>
        <w:t xml:space="preserve"> their </w:t>
      </w:r>
      <w:r w:rsidRPr="003C49AC">
        <w:rPr>
          <w:rStyle w:val="Emphasis"/>
          <w:rFonts w:ascii="Verdana" w:hAnsi="Verdana"/>
        </w:rPr>
        <w:t>own language</w:t>
      </w:r>
      <w:r w:rsidRPr="003C49AC">
        <w:rPr>
          <w:rStyle w:val="StyleUnderline"/>
          <w:rFonts w:ascii="Verdana" w:hAnsi="Verdana"/>
        </w:rPr>
        <w:t>. R</w:t>
      </w:r>
      <w:r w:rsidRPr="003C49AC">
        <w:rPr>
          <w:rStyle w:val="StyleUnderline"/>
          <w:rFonts w:ascii="Verdana" w:hAnsi="Verdana"/>
          <w:highlight w:val="cyan"/>
        </w:rPr>
        <w:t xml:space="preserve">adical thought is a stranger to all resolving of the world in the direction of an </w:t>
      </w:r>
      <w:r w:rsidRPr="003C49AC">
        <w:rPr>
          <w:rStyle w:val="Emphasis"/>
          <w:rFonts w:ascii="Verdana" w:hAnsi="Verdana"/>
          <w:highlight w:val="cyan"/>
        </w:rPr>
        <w:t>objective reality</w:t>
      </w:r>
      <w:r w:rsidRPr="003C49AC">
        <w:rPr>
          <w:rStyle w:val="StyleUnderline"/>
          <w:rFonts w:ascii="Verdana" w:hAnsi="Verdana"/>
          <w:highlight w:val="cyan"/>
        </w:rPr>
        <w:t xml:space="preserve"> and its </w:t>
      </w:r>
      <w:r w:rsidRPr="003C49AC">
        <w:rPr>
          <w:rStyle w:val="Emphasis"/>
          <w:rFonts w:ascii="Verdana" w:hAnsi="Verdana"/>
          <w:highlight w:val="cyan"/>
        </w:rPr>
        <w:t>deciphering.</w:t>
      </w:r>
      <w:r w:rsidRPr="003C49AC">
        <w:rPr>
          <w:rStyle w:val="StyleUnderline"/>
          <w:rFonts w:ascii="Verdana" w:hAnsi="Verdana"/>
          <w:highlight w:val="cyan"/>
        </w:rPr>
        <w:t xml:space="preserve"> It does </w:t>
      </w:r>
      <w:r w:rsidRPr="003C49AC">
        <w:rPr>
          <w:rStyle w:val="Emphasis"/>
          <w:rFonts w:ascii="Verdana" w:hAnsi="Verdana"/>
          <w:highlight w:val="cyan"/>
        </w:rPr>
        <w:t>not</w:t>
      </w:r>
      <w:r w:rsidRPr="003C49AC">
        <w:rPr>
          <w:rStyle w:val="StyleUnderline"/>
          <w:rFonts w:ascii="Verdana" w:hAnsi="Verdana"/>
          <w:highlight w:val="cyan"/>
        </w:rPr>
        <w:t xml:space="preserve"> </w:t>
      </w:r>
      <w:r w:rsidRPr="003C49AC">
        <w:rPr>
          <w:rStyle w:val="Emphasis"/>
          <w:rFonts w:ascii="Verdana" w:hAnsi="Verdana"/>
          <w:highlight w:val="cyan"/>
        </w:rPr>
        <w:t>decipher</w:t>
      </w:r>
      <w:r w:rsidRPr="003C49AC">
        <w:rPr>
          <w:rStyle w:val="StyleUnderline"/>
          <w:rFonts w:ascii="Verdana" w:hAnsi="Verdana"/>
          <w:highlight w:val="cyan"/>
        </w:rPr>
        <w:t xml:space="preserve">. It </w:t>
      </w:r>
      <w:r w:rsidRPr="003C49AC">
        <w:rPr>
          <w:rStyle w:val="Emphasis"/>
          <w:rFonts w:ascii="Verdana" w:hAnsi="Verdana"/>
          <w:highlight w:val="cyan"/>
        </w:rPr>
        <w:t>anagrammatizes</w:t>
      </w:r>
      <w:r w:rsidRPr="003C49AC">
        <w:rPr>
          <w:rStyle w:val="StyleUnderline"/>
          <w:rFonts w:ascii="Verdana" w:hAnsi="Verdana"/>
        </w:rPr>
        <w:t xml:space="preserve">, it disperses concepts and ideas and, </w:t>
      </w:r>
      <w:r w:rsidRPr="003C49AC">
        <w:rPr>
          <w:rStyle w:val="StyleUnderline"/>
          <w:rFonts w:ascii="Verdana" w:hAnsi="Verdana"/>
          <w:highlight w:val="cyan"/>
        </w:rPr>
        <w:t xml:space="preserve">by its </w:t>
      </w:r>
      <w:r w:rsidRPr="003C49AC">
        <w:rPr>
          <w:rStyle w:val="Emphasis"/>
          <w:rFonts w:ascii="Verdana" w:hAnsi="Verdana"/>
          <w:highlight w:val="cyan"/>
        </w:rPr>
        <w:t>reversible sequencing</w:t>
      </w:r>
      <w:r w:rsidRPr="003C49AC">
        <w:rPr>
          <w:rStyle w:val="StyleUnderline"/>
          <w:rFonts w:ascii="Verdana" w:hAnsi="Verdana"/>
        </w:rPr>
        <w:t xml:space="preserve">, takes account both of </w:t>
      </w:r>
      <w:r w:rsidRPr="003C49AC">
        <w:rPr>
          <w:rStyle w:val="Emphasis"/>
          <w:rFonts w:ascii="Verdana" w:hAnsi="Verdana"/>
        </w:rPr>
        <w:t>meaning</w:t>
      </w:r>
      <w:r w:rsidRPr="003C49AC">
        <w:rPr>
          <w:rStyle w:val="StyleUnderline"/>
          <w:rFonts w:ascii="Verdana" w:hAnsi="Verdana"/>
        </w:rPr>
        <w:t xml:space="preserve"> and of the fundamental illusoriness</w:t>
      </w:r>
      <w:r w:rsidRPr="003C49AC">
        <w:rPr>
          <w:rStyle w:val="Emphasis"/>
          <w:rFonts w:ascii="Verdana" w:hAnsi="Verdana"/>
        </w:rPr>
        <w:t xml:space="preserve"> of</w:t>
      </w:r>
      <w:r w:rsidRPr="003C49AC">
        <w:rPr>
          <w:rStyle w:val="StyleUnderline"/>
          <w:rFonts w:ascii="Verdana" w:hAnsi="Verdana"/>
        </w:rPr>
        <w:t xml:space="preserve"> </w:t>
      </w:r>
      <w:r w:rsidRPr="003C49AC">
        <w:rPr>
          <w:rStyle w:val="Emphasis"/>
          <w:rFonts w:ascii="Verdana" w:hAnsi="Verdana"/>
        </w:rPr>
        <w:t>meaning</w:t>
      </w:r>
      <w:r w:rsidRPr="003C49AC">
        <w:rPr>
          <w:rStyle w:val="StyleUnderline"/>
          <w:rFonts w:ascii="Verdana" w:hAnsi="Verdana"/>
        </w:rPr>
        <w:t xml:space="preserve">. Language takes account of the </w:t>
      </w:r>
      <w:r w:rsidRPr="003C49AC">
        <w:rPr>
          <w:rStyle w:val="Emphasis"/>
          <w:rFonts w:ascii="Verdana" w:hAnsi="Verdana"/>
        </w:rPr>
        <w:t>very illusion</w:t>
      </w:r>
      <w:r w:rsidRPr="003C49AC">
        <w:rPr>
          <w:rStyle w:val="StyleUnderline"/>
          <w:rFonts w:ascii="Verdana" w:hAnsi="Verdana"/>
        </w:rPr>
        <w:t xml:space="preserve"> of language as </w:t>
      </w:r>
      <w:r w:rsidRPr="003C49AC">
        <w:rPr>
          <w:rStyle w:val="Emphasis"/>
          <w:rFonts w:ascii="Verdana" w:hAnsi="Verdana"/>
        </w:rPr>
        <w:t>definitive stratagem</w:t>
      </w:r>
      <w:r w:rsidRPr="003C49AC">
        <w:rPr>
          <w:rStyle w:val="StyleUnderline"/>
          <w:rFonts w:ascii="Verdana" w:hAnsi="Verdana"/>
        </w:rPr>
        <w:t xml:space="preserve"> and, through it, of the illusion of the world as </w:t>
      </w:r>
      <w:r w:rsidRPr="003C49AC">
        <w:rPr>
          <w:rStyle w:val="Emphasis"/>
          <w:rFonts w:ascii="Verdana" w:hAnsi="Verdana"/>
        </w:rPr>
        <w:t>infinite trap</w:t>
      </w:r>
      <w:r w:rsidRPr="003C49AC">
        <w:rPr>
          <w:rStyle w:val="StyleUnderline"/>
          <w:rFonts w:ascii="Verdana" w:hAnsi="Verdana"/>
        </w:rPr>
        <w:t xml:space="preserve">, as </w:t>
      </w:r>
      <w:r w:rsidRPr="003C49AC">
        <w:rPr>
          <w:rStyle w:val="Emphasis"/>
          <w:rFonts w:ascii="Verdana" w:hAnsi="Verdana"/>
        </w:rPr>
        <w:t>seduction</w:t>
      </w:r>
      <w:r w:rsidRPr="003C49AC">
        <w:rPr>
          <w:rStyle w:val="StyleUnderline"/>
          <w:rFonts w:ascii="Verdana" w:hAnsi="Verdana"/>
        </w:rPr>
        <w:t xml:space="preserve"> of the </w:t>
      </w:r>
      <w:r w:rsidRPr="003C49AC">
        <w:rPr>
          <w:rStyle w:val="Emphasis"/>
          <w:rFonts w:ascii="Verdana" w:hAnsi="Verdana"/>
        </w:rPr>
        <w:t>mind</w:t>
      </w:r>
      <w:r w:rsidRPr="003C49AC">
        <w:rPr>
          <w:rStyle w:val="StyleUnderline"/>
          <w:rFonts w:ascii="Verdana" w:hAnsi="Verdana"/>
        </w:rPr>
        <w:t xml:space="preserve">, as </w:t>
      </w:r>
      <w:r w:rsidRPr="003C49AC">
        <w:rPr>
          <w:rStyle w:val="Emphasis"/>
          <w:rFonts w:ascii="Verdana" w:hAnsi="Verdana"/>
        </w:rPr>
        <w:t>spiriting away</w:t>
      </w:r>
      <w:r w:rsidRPr="003C49AC">
        <w:rPr>
          <w:rStyle w:val="StyleUnderline"/>
          <w:rFonts w:ascii="Verdana" w:hAnsi="Verdana"/>
        </w:rPr>
        <w:t xml:space="preserve"> of all our </w:t>
      </w:r>
      <w:r w:rsidRPr="003C49AC">
        <w:rPr>
          <w:rStyle w:val="Emphasis"/>
          <w:rFonts w:ascii="Verdana" w:hAnsi="Verdana"/>
        </w:rPr>
        <w:t>mental faculties.</w:t>
      </w:r>
      <w:r w:rsidRPr="003C49AC">
        <w:rPr>
          <w:rStyle w:val="StyleUnderline"/>
          <w:rFonts w:ascii="Verdana" w:hAnsi="Verdana"/>
        </w:rPr>
        <w:t xml:space="preserve"> </w:t>
      </w:r>
      <w:r w:rsidRPr="003C49AC">
        <w:rPr>
          <w:rStyle w:val="StyleUnderline"/>
          <w:rFonts w:ascii="Verdana" w:hAnsi="Verdana"/>
          <w:szCs w:val="26"/>
          <w:highlight w:val="cyan"/>
        </w:rPr>
        <w:t xml:space="preserve">While it is a </w:t>
      </w:r>
      <w:r w:rsidRPr="003C49AC">
        <w:rPr>
          <w:rStyle w:val="Emphasis"/>
          <w:rFonts w:ascii="Verdana" w:hAnsi="Verdana"/>
          <w:szCs w:val="26"/>
          <w:highlight w:val="cyan"/>
        </w:rPr>
        <w:t>vehicle of meaning</w:t>
      </w:r>
      <w:r w:rsidRPr="003C49AC">
        <w:rPr>
          <w:rStyle w:val="StyleUnderline"/>
          <w:rFonts w:ascii="Verdana" w:hAnsi="Verdana"/>
          <w:szCs w:val="26"/>
          <w:highlight w:val="cyan"/>
        </w:rPr>
        <w:t xml:space="preserve">, it is at the same time a </w:t>
      </w:r>
      <w:r w:rsidRPr="003C49AC">
        <w:rPr>
          <w:rStyle w:val="Emphasis"/>
          <w:rFonts w:ascii="Verdana" w:hAnsi="Verdana"/>
          <w:szCs w:val="26"/>
          <w:highlight w:val="cyan"/>
        </w:rPr>
        <w:t>superconductor</w:t>
      </w:r>
      <w:r w:rsidRPr="003C49AC">
        <w:rPr>
          <w:rStyle w:val="StyleUnderline"/>
          <w:rFonts w:ascii="Verdana" w:hAnsi="Verdana"/>
          <w:szCs w:val="26"/>
          <w:highlight w:val="cyan"/>
        </w:rPr>
        <w:t xml:space="preserve"> of </w:t>
      </w:r>
      <w:r w:rsidRPr="003C49AC">
        <w:rPr>
          <w:rStyle w:val="Emphasis"/>
          <w:rFonts w:ascii="Verdana" w:hAnsi="Verdana"/>
          <w:szCs w:val="26"/>
          <w:highlight w:val="cyan"/>
        </w:rPr>
        <w:t>illusion</w:t>
      </w:r>
      <w:r w:rsidRPr="003C49AC">
        <w:rPr>
          <w:rStyle w:val="StyleUnderline"/>
          <w:rFonts w:ascii="Verdana" w:hAnsi="Verdana"/>
          <w:szCs w:val="26"/>
          <w:highlight w:val="cyan"/>
        </w:rPr>
        <w:t xml:space="preserve"> and </w:t>
      </w:r>
      <w:r w:rsidRPr="003C49AC">
        <w:rPr>
          <w:rStyle w:val="Emphasis"/>
          <w:rFonts w:ascii="Verdana" w:hAnsi="Verdana"/>
          <w:szCs w:val="26"/>
          <w:highlight w:val="cyan"/>
        </w:rPr>
        <w:t>non-meaning</w:t>
      </w:r>
      <w:r w:rsidRPr="003C49AC">
        <w:rPr>
          <w:rStyle w:val="StyleUnderline"/>
          <w:rFonts w:ascii="Verdana" w:hAnsi="Verdana"/>
          <w:szCs w:val="26"/>
          <w:highlight w:val="cyan"/>
        </w:rPr>
        <w:t>.</w:t>
      </w:r>
      <w:r w:rsidRPr="003C49AC">
        <w:rPr>
          <w:rStyle w:val="StyleUnderline"/>
          <w:rFonts w:ascii="Verdana" w:hAnsi="Verdana"/>
          <w:szCs w:val="26"/>
        </w:rPr>
        <w:t xml:space="preserve"> </w:t>
      </w:r>
      <w:r w:rsidRPr="003C49AC">
        <w:rPr>
          <w:rStyle w:val="StyleUnderline"/>
          <w:rFonts w:ascii="Verdana" w:hAnsi="Verdana"/>
        </w:rPr>
        <w:t xml:space="preserve">Language is merely the </w:t>
      </w:r>
      <w:r w:rsidRPr="003C49AC">
        <w:rPr>
          <w:rStyle w:val="Emphasis"/>
          <w:rFonts w:ascii="Verdana" w:hAnsi="Verdana"/>
        </w:rPr>
        <w:t>involuntary accomplice</w:t>
      </w:r>
      <w:r w:rsidRPr="003C49AC">
        <w:rPr>
          <w:rStyle w:val="StyleUnderline"/>
          <w:rFonts w:ascii="Verdana" w:hAnsi="Verdana"/>
        </w:rPr>
        <w:t xml:space="preserve"> of communication -- by its </w:t>
      </w:r>
      <w:r w:rsidRPr="003C49AC">
        <w:rPr>
          <w:rStyle w:val="Emphasis"/>
          <w:rFonts w:ascii="Verdana" w:hAnsi="Verdana"/>
        </w:rPr>
        <w:t>very form</w:t>
      </w:r>
      <w:r w:rsidRPr="003C49AC">
        <w:rPr>
          <w:rStyle w:val="StyleUnderline"/>
          <w:rFonts w:ascii="Verdana" w:hAnsi="Verdana"/>
        </w:rPr>
        <w:t xml:space="preserve"> it appeals to the </w:t>
      </w:r>
      <w:r w:rsidRPr="003C49AC">
        <w:rPr>
          <w:rStyle w:val="Emphasis"/>
          <w:rFonts w:ascii="Verdana" w:hAnsi="Verdana"/>
        </w:rPr>
        <w:t>spiritual</w:t>
      </w:r>
      <w:r w:rsidRPr="003C49AC">
        <w:rPr>
          <w:rStyle w:val="StyleUnderline"/>
          <w:rFonts w:ascii="Verdana" w:hAnsi="Verdana"/>
        </w:rPr>
        <w:t xml:space="preserve"> and </w:t>
      </w:r>
      <w:r w:rsidRPr="003C49AC">
        <w:rPr>
          <w:rStyle w:val="Emphasis"/>
          <w:rFonts w:ascii="Verdana" w:hAnsi="Verdana"/>
        </w:rPr>
        <w:t>material imagination</w:t>
      </w:r>
      <w:r w:rsidRPr="003C49AC">
        <w:rPr>
          <w:rStyle w:val="StyleUnderline"/>
          <w:rFonts w:ascii="Verdana" w:hAnsi="Verdana"/>
        </w:rPr>
        <w:t xml:space="preserve"> of </w:t>
      </w:r>
      <w:r w:rsidRPr="003C49AC">
        <w:rPr>
          <w:rStyle w:val="Emphasis"/>
          <w:rFonts w:ascii="Verdana" w:hAnsi="Verdana"/>
        </w:rPr>
        <w:t>sounds</w:t>
      </w:r>
      <w:r w:rsidRPr="003C49AC">
        <w:rPr>
          <w:rStyle w:val="StyleUnderline"/>
          <w:rFonts w:ascii="Verdana" w:hAnsi="Verdana"/>
        </w:rPr>
        <w:t xml:space="preserve"> and </w:t>
      </w:r>
      <w:r w:rsidRPr="003C49AC">
        <w:rPr>
          <w:rStyle w:val="Emphasis"/>
          <w:rFonts w:ascii="Verdana" w:hAnsi="Verdana"/>
        </w:rPr>
        <w:t>rhythm</w:t>
      </w:r>
      <w:r w:rsidRPr="003C49AC">
        <w:rPr>
          <w:rStyle w:val="StyleUnderline"/>
          <w:rFonts w:ascii="Verdana" w:hAnsi="Verdana"/>
        </w:rPr>
        <w:t xml:space="preserve">, to the </w:t>
      </w:r>
      <w:r w:rsidRPr="003C49AC">
        <w:rPr>
          <w:rStyle w:val="Emphasis"/>
          <w:rFonts w:ascii="Verdana" w:hAnsi="Verdana"/>
        </w:rPr>
        <w:t>dispersal of meaning</w:t>
      </w:r>
      <w:r w:rsidRPr="003C49AC">
        <w:rPr>
          <w:rStyle w:val="StyleUnderline"/>
          <w:rFonts w:ascii="Verdana" w:hAnsi="Verdana"/>
        </w:rPr>
        <w:t xml:space="preserve"> in the event of </w:t>
      </w:r>
      <w:r w:rsidRPr="003C49AC">
        <w:rPr>
          <w:rStyle w:val="Emphasis"/>
          <w:rFonts w:ascii="Verdana" w:hAnsi="Verdana"/>
        </w:rPr>
        <w:t>language</w:t>
      </w:r>
      <w:r w:rsidRPr="003C49AC">
        <w:rPr>
          <w:rStyle w:val="StyleUnderline"/>
          <w:rFonts w:ascii="Verdana" w:hAnsi="Verdana"/>
        </w:rPr>
        <w:t xml:space="preserve">. This </w:t>
      </w:r>
      <w:r w:rsidRPr="003C49AC">
        <w:rPr>
          <w:rStyle w:val="Emphasis"/>
          <w:rFonts w:ascii="Verdana" w:hAnsi="Verdana"/>
        </w:rPr>
        <w:t>passion</w:t>
      </w:r>
      <w:r w:rsidRPr="003C49AC">
        <w:rPr>
          <w:rStyle w:val="StyleUnderline"/>
          <w:rFonts w:ascii="Verdana" w:hAnsi="Verdana"/>
        </w:rPr>
        <w:t xml:space="preserve"> for </w:t>
      </w:r>
      <w:r w:rsidRPr="003C49AC">
        <w:rPr>
          <w:rStyle w:val="Emphasis"/>
          <w:rFonts w:ascii="Verdana" w:hAnsi="Verdana"/>
        </w:rPr>
        <w:t>artifice</w:t>
      </w:r>
      <w:r w:rsidRPr="003C49AC">
        <w:rPr>
          <w:rStyle w:val="StyleUnderline"/>
          <w:rFonts w:ascii="Verdana" w:hAnsi="Verdana"/>
        </w:rPr>
        <w:t xml:space="preserve">, for </w:t>
      </w:r>
      <w:r w:rsidRPr="003C49AC">
        <w:rPr>
          <w:rStyle w:val="Emphasis"/>
          <w:rFonts w:ascii="Verdana" w:hAnsi="Verdana"/>
        </w:rPr>
        <w:t>illusion</w:t>
      </w:r>
      <w:r w:rsidRPr="003C49AC">
        <w:rPr>
          <w:rStyle w:val="StyleUnderline"/>
          <w:rFonts w:ascii="Verdana" w:hAnsi="Verdana"/>
        </w:rPr>
        <w:t xml:space="preserve">, is the passion for </w:t>
      </w:r>
      <w:r w:rsidRPr="003C49AC">
        <w:rPr>
          <w:rStyle w:val="Emphasis"/>
          <w:rFonts w:ascii="Verdana" w:hAnsi="Verdana"/>
        </w:rPr>
        <w:t>undoing that too</w:t>
      </w:r>
      <w:r w:rsidRPr="003C49AC">
        <w:rPr>
          <w:rStyle w:val="StyleUnderline"/>
          <w:rFonts w:ascii="Verdana" w:hAnsi="Verdana"/>
        </w:rPr>
        <w:t>-</w:t>
      </w:r>
      <w:r w:rsidRPr="003C49AC">
        <w:rPr>
          <w:rFonts w:ascii="Verdana" w:hAnsi="Verdana"/>
          <w:sz w:val="16"/>
        </w:rPr>
        <w:t xml:space="preserve"> beauteous constellation of meaning. </w:t>
      </w:r>
      <w:r w:rsidRPr="003C49AC">
        <w:rPr>
          <w:rStyle w:val="StyleUnderline"/>
          <w:rFonts w:ascii="Verdana" w:hAnsi="Verdana"/>
        </w:rPr>
        <w:t xml:space="preserve">And for letting the imposture of the world show through, which is its </w:t>
      </w:r>
      <w:r w:rsidRPr="003C49AC">
        <w:rPr>
          <w:rStyle w:val="Emphasis"/>
          <w:rFonts w:ascii="Verdana" w:hAnsi="Verdana"/>
        </w:rPr>
        <w:t>enigmatic function</w:t>
      </w:r>
      <w:r w:rsidRPr="003C49AC">
        <w:rPr>
          <w:rStyle w:val="StyleUnderline"/>
          <w:rFonts w:ascii="Verdana" w:hAnsi="Verdana"/>
        </w:rPr>
        <w:t xml:space="preserve">, and the </w:t>
      </w:r>
      <w:r w:rsidRPr="003C49AC">
        <w:rPr>
          <w:rStyle w:val="Emphasis"/>
          <w:rFonts w:ascii="Verdana" w:hAnsi="Verdana"/>
        </w:rPr>
        <w:t>mystification</w:t>
      </w:r>
      <w:r w:rsidRPr="003C49AC">
        <w:rPr>
          <w:rStyle w:val="StyleUnderline"/>
          <w:rFonts w:ascii="Verdana" w:hAnsi="Verdana"/>
        </w:rPr>
        <w:t xml:space="preserve"> of the world, which is its secret. While at the same time letting its own </w:t>
      </w:r>
      <w:r w:rsidRPr="003C49AC">
        <w:rPr>
          <w:rStyle w:val="Emphasis"/>
          <w:rFonts w:ascii="Verdana" w:hAnsi="Verdana"/>
        </w:rPr>
        <w:t>imposture show</w:t>
      </w:r>
      <w:r w:rsidRPr="003C49AC">
        <w:rPr>
          <w:rStyle w:val="StyleUnderline"/>
          <w:rFonts w:ascii="Verdana" w:hAnsi="Verdana"/>
        </w:rPr>
        <w:t xml:space="preserve"> through -- the </w:t>
      </w:r>
      <w:r w:rsidRPr="003C49AC">
        <w:rPr>
          <w:rStyle w:val="Emphasis"/>
          <w:rFonts w:ascii="Verdana" w:hAnsi="Verdana"/>
        </w:rPr>
        <w:t>impostor</w:t>
      </w:r>
      <w:r w:rsidRPr="003C49AC">
        <w:rPr>
          <w:rStyle w:val="StyleUnderline"/>
          <w:rFonts w:ascii="Verdana" w:hAnsi="Verdana"/>
        </w:rPr>
        <w:t>,</w:t>
      </w:r>
      <w:r w:rsidRPr="003C49AC">
        <w:rPr>
          <w:rFonts w:ascii="Verdana" w:hAnsi="Verdana"/>
          <w:sz w:val="16"/>
        </w:rPr>
        <w:t xml:space="preserve"> not the </w:t>
      </w:r>
      <w:proofErr w:type="spellStart"/>
      <w:r w:rsidRPr="003C49AC">
        <w:rPr>
          <w:rFonts w:ascii="Verdana" w:hAnsi="Verdana"/>
          <w:sz w:val="16"/>
        </w:rPr>
        <w:t>composteur</w:t>
      </w:r>
      <w:proofErr w:type="spellEnd"/>
      <w:r w:rsidRPr="003C49AC">
        <w:rPr>
          <w:rFonts w:ascii="Verdana" w:hAnsi="Verdana"/>
          <w:sz w:val="16"/>
        </w:rPr>
        <w:t xml:space="preserve"> [composing stick] </w:t>
      </w:r>
      <w:r w:rsidRPr="003C49AC">
        <w:rPr>
          <w:rStyle w:val="StyleUnderline"/>
          <w:rFonts w:ascii="Verdana" w:hAnsi="Verdana"/>
        </w:rPr>
        <w:t xml:space="preserve">of </w:t>
      </w:r>
      <w:r w:rsidRPr="003C49AC">
        <w:rPr>
          <w:rStyle w:val="Emphasis"/>
          <w:rFonts w:ascii="Verdana" w:hAnsi="Verdana"/>
        </w:rPr>
        <w:t>meaning</w:t>
      </w:r>
      <w:r w:rsidRPr="003C49AC">
        <w:rPr>
          <w:rStyle w:val="StyleUnderline"/>
          <w:rFonts w:ascii="Verdana" w:hAnsi="Verdana"/>
        </w:rPr>
        <w:t xml:space="preserve">. This passion has the </w:t>
      </w:r>
      <w:r w:rsidRPr="003C49AC">
        <w:rPr>
          <w:rStyle w:val="Emphasis"/>
          <w:rFonts w:ascii="Verdana" w:hAnsi="Verdana"/>
        </w:rPr>
        <w:t>upper hand</w:t>
      </w:r>
      <w:r w:rsidRPr="003C49AC">
        <w:rPr>
          <w:rStyle w:val="StyleUnderline"/>
          <w:rFonts w:ascii="Verdana" w:hAnsi="Verdana"/>
        </w:rPr>
        <w:t xml:space="preserve"> in the free and witty use of </w:t>
      </w:r>
      <w:r w:rsidRPr="003C49AC">
        <w:rPr>
          <w:rStyle w:val="Emphasis"/>
          <w:rFonts w:ascii="Verdana" w:hAnsi="Verdana"/>
        </w:rPr>
        <w:t>language</w:t>
      </w:r>
      <w:r w:rsidRPr="003C49AC">
        <w:rPr>
          <w:rStyle w:val="StyleUnderline"/>
          <w:rFonts w:ascii="Verdana" w:hAnsi="Verdana"/>
        </w:rPr>
        <w:t xml:space="preserve">, in the </w:t>
      </w:r>
      <w:r w:rsidRPr="003C49AC">
        <w:rPr>
          <w:rStyle w:val="Emphasis"/>
          <w:rFonts w:ascii="Verdana" w:hAnsi="Verdana"/>
        </w:rPr>
        <w:t>witty play</w:t>
      </w:r>
      <w:r w:rsidRPr="003C49AC">
        <w:rPr>
          <w:rStyle w:val="StyleUnderline"/>
          <w:rFonts w:ascii="Verdana" w:hAnsi="Verdana"/>
        </w:rPr>
        <w:t xml:space="preserve"> of </w:t>
      </w:r>
      <w:r w:rsidRPr="003C49AC">
        <w:rPr>
          <w:rStyle w:val="Emphasis"/>
          <w:rFonts w:ascii="Verdana" w:hAnsi="Verdana"/>
        </w:rPr>
        <w:t>writing</w:t>
      </w:r>
      <w:r w:rsidRPr="003C49AC">
        <w:rPr>
          <w:rStyle w:val="StyleUnderline"/>
          <w:rFonts w:ascii="Verdana" w:hAnsi="Verdana"/>
        </w:rPr>
        <w:t xml:space="preserve">. Where that </w:t>
      </w:r>
      <w:r w:rsidRPr="003C49AC">
        <w:rPr>
          <w:rStyle w:val="Emphasis"/>
          <w:rFonts w:ascii="Verdana" w:hAnsi="Verdana"/>
        </w:rPr>
        <w:t>artifice</w:t>
      </w:r>
      <w:r w:rsidRPr="003C49AC">
        <w:rPr>
          <w:rStyle w:val="StyleUnderline"/>
          <w:rFonts w:ascii="Verdana" w:hAnsi="Verdana"/>
        </w:rPr>
        <w:t xml:space="preserve"> is not </w:t>
      </w:r>
      <w:proofErr w:type="gramStart"/>
      <w:r w:rsidRPr="003C49AC">
        <w:rPr>
          <w:rStyle w:val="StyleUnderline"/>
          <w:rFonts w:ascii="Verdana" w:hAnsi="Verdana"/>
        </w:rPr>
        <w:t>taken into account</w:t>
      </w:r>
      <w:proofErr w:type="gramEnd"/>
      <w:r w:rsidRPr="003C49AC">
        <w:rPr>
          <w:rStyle w:val="StyleUnderline"/>
          <w:rFonts w:ascii="Verdana" w:hAnsi="Verdana"/>
        </w:rPr>
        <w:t xml:space="preserve">, not only is its </w:t>
      </w:r>
      <w:r w:rsidRPr="003C49AC">
        <w:rPr>
          <w:rStyle w:val="Emphasis"/>
          <w:rFonts w:ascii="Verdana" w:hAnsi="Verdana"/>
        </w:rPr>
        <w:t>charm</w:t>
      </w:r>
      <w:r w:rsidRPr="003C49AC">
        <w:rPr>
          <w:rStyle w:val="StyleUnderline"/>
          <w:rFonts w:ascii="Verdana" w:hAnsi="Verdana"/>
        </w:rPr>
        <w:t xml:space="preserve"> </w:t>
      </w:r>
      <w:r w:rsidRPr="003C49AC">
        <w:rPr>
          <w:rStyle w:val="Emphasis"/>
          <w:rFonts w:ascii="Verdana" w:hAnsi="Verdana"/>
        </w:rPr>
        <w:t>lost</w:t>
      </w:r>
      <w:r w:rsidRPr="003C49AC">
        <w:rPr>
          <w:rStyle w:val="StyleUnderline"/>
          <w:rFonts w:ascii="Verdana" w:hAnsi="Verdana"/>
        </w:rPr>
        <w:t xml:space="preserve">, but the </w:t>
      </w:r>
      <w:r w:rsidRPr="003C49AC">
        <w:rPr>
          <w:rStyle w:val="Emphasis"/>
          <w:rFonts w:ascii="Verdana" w:hAnsi="Verdana"/>
        </w:rPr>
        <w:t>meaning itself</w:t>
      </w:r>
      <w:r w:rsidRPr="003C49AC">
        <w:rPr>
          <w:rStyle w:val="StyleUnderline"/>
          <w:rFonts w:ascii="Verdana" w:hAnsi="Verdana"/>
        </w:rPr>
        <w:t xml:space="preserve"> cannot be resolved</w:t>
      </w:r>
      <w:r w:rsidRPr="003C49AC">
        <w:rPr>
          <w:rStyle w:val="StyleUnderline"/>
          <w:rFonts w:ascii="Verdana" w:hAnsi="Verdana"/>
          <w:highlight w:val="cyan"/>
        </w:rPr>
        <w:t xml:space="preserve">. </w:t>
      </w:r>
      <w:proofErr w:type="gramStart"/>
      <w:r w:rsidRPr="003C49AC">
        <w:rPr>
          <w:rStyle w:val="Emphasis"/>
          <w:rFonts w:ascii="Verdana" w:hAnsi="Verdana"/>
          <w:szCs w:val="26"/>
          <w:highlight w:val="cyan"/>
        </w:rPr>
        <w:t>Cipher</w:t>
      </w:r>
      <w:r w:rsidRPr="003C49AC">
        <w:rPr>
          <w:rStyle w:val="StyleUnderline"/>
          <w:rFonts w:ascii="Verdana" w:hAnsi="Verdana"/>
          <w:szCs w:val="26"/>
          <w:highlight w:val="cyan"/>
        </w:rPr>
        <w:t>,</w:t>
      </w:r>
      <w:proofErr w:type="gramEnd"/>
      <w:r w:rsidRPr="003C49AC">
        <w:rPr>
          <w:rStyle w:val="StyleUnderline"/>
          <w:rFonts w:ascii="Verdana" w:hAnsi="Verdana"/>
          <w:szCs w:val="26"/>
          <w:highlight w:val="cyan"/>
        </w:rPr>
        <w:t xml:space="preserve"> do not </w:t>
      </w:r>
      <w:r w:rsidRPr="003C49AC">
        <w:rPr>
          <w:rStyle w:val="Emphasis"/>
          <w:rFonts w:ascii="Verdana" w:hAnsi="Verdana"/>
          <w:szCs w:val="26"/>
          <w:highlight w:val="cyan"/>
        </w:rPr>
        <w:t>decipher. Work over the illusion</w:t>
      </w:r>
      <w:r w:rsidRPr="003C49AC">
        <w:rPr>
          <w:rStyle w:val="StyleUnderline"/>
          <w:rFonts w:ascii="Verdana" w:hAnsi="Verdana"/>
          <w:szCs w:val="26"/>
        </w:rPr>
        <w:t xml:space="preserve">. </w:t>
      </w:r>
      <w:r w:rsidRPr="003C49AC">
        <w:rPr>
          <w:rStyle w:val="StyleUnderline"/>
          <w:rFonts w:ascii="Verdana" w:hAnsi="Verdana"/>
          <w:szCs w:val="26"/>
          <w:highlight w:val="cyan"/>
        </w:rPr>
        <w:t xml:space="preserve">Create </w:t>
      </w:r>
      <w:r w:rsidRPr="003C49AC">
        <w:rPr>
          <w:rStyle w:val="Emphasis"/>
          <w:rFonts w:ascii="Verdana" w:hAnsi="Verdana"/>
          <w:szCs w:val="26"/>
          <w:highlight w:val="cyan"/>
        </w:rPr>
        <w:t>illusion</w:t>
      </w:r>
      <w:r w:rsidRPr="003C49AC">
        <w:rPr>
          <w:rStyle w:val="StyleUnderline"/>
          <w:rFonts w:ascii="Verdana" w:hAnsi="Verdana"/>
          <w:szCs w:val="26"/>
          <w:highlight w:val="cyan"/>
        </w:rPr>
        <w:t xml:space="preserve"> to create an </w:t>
      </w:r>
      <w:r w:rsidRPr="003C49AC">
        <w:rPr>
          <w:rStyle w:val="Emphasis"/>
          <w:rFonts w:ascii="Verdana" w:hAnsi="Verdana"/>
          <w:szCs w:val="26"/>
          <w:highlight w:val="cyan"/>
        </w:rPr>
        <w:t>event</w:t>
      </w:r>
      <w:r w:rsidRPr="003C49AC">
        <w:rPr>
          <w:rStyle w:val="StyleUnderline"/>
          <w:rFonts w:ascii="Verdana" w:hAnsi="Verdana"/>
          <w:szCs w:val="26"/>
          <w:highlight w:val="cyan"/>
        </w:rPr>
        <w:t xml:space="preserve">. Make </w:t>
      </w:r>
      <w:r w:rsidRPr="003C49AC">
        <w:rPr>
          <w:rStyle w:val="Emphasis"/>
          <w:rFonts w:ascii="Verdana" w:hAnsi="Verdana"/>
          <w:szCs w:val="26"/>
          <w:highlight w:val="cyan"/>
        </w:rPr>
        <w:t>enigmatic</w:t>
      </w:r>
      <w:r w:rsidRPr="003C49AC">
        <w:rPr>
          <w:rStyle w:val="StyleUnderline"/>
          <w:rFonts w:ascii="Verdana" w:hAnsi="Verdana"/>
          <w:szCs w:val="26"/>
          <w:highlight w:val="cyan"/>
        </w:rPr>
        <w:t xml:space="preserve"> what is clear, render </w:t>
      </w:r>
      <w:r w:rsidRPr="003C49AC">
        <w:rPr>
          <w:rStyle w:val="Emphasis"/>
          <w:rFonts w:ascii="Verdana" w:hAnsi="Verdana"/>
          <w:szCs w:val="26"/>
          <w:highlight w:val="cyan"/>
        </w:rPr>
        <w:t>unintelligible</w:t>
      </w:r>
      <w:r w:rsidRPr="003C49AC">
        <w:rPr>
          <w:rStyle w:val="StyleUnderline"/>
          <w:rFonts w:ascii="Verdana" w:hAnsi="Verdana"/>
          <w:szCs w:val="26"/>
          <w:highlight w:val="cyan"/>
        </w:rPr>
        <w:t xml:space="preserve"> what is only </w:t>
      </w:r>
      <w:r w:rsidRPr="003C49AC">
        <w:rPr>
          <w:rStyle w:val="Emphasis"/>
          <w:rFonts w:ascii="Verdana" w:hAnsi="Verdana"/>
          <w:szCs w:val="26"/>
          <w:highlight w:val="cyan"/>
        </w:rPr>
        <w:t>too</w:t>
      </w:r>
      <w:r w:rsidRPr="003C49AC">
        <w:rPr>
          <w:rStyle w:val="StyleUnderline"/>
          <w:rFonts w:ascii="Verdana" w:hAnsi="Verdana"/>
          <w:szCs w:val="26"/>
          <w:highlight w:val="cyan"/>
        </w:rPr>
        <w:t xml:space="preserve"> </w:t>
      </w:r>
      <w:r w:rsidRPr="003C49AC">
        <w:rPr>
          <w:rStyle w:val="Emphasis"/>
          <w:rFonts w:ascii="Verdana" w:hAnsi="Verdana"/>
          <w:szCs w:val="26"/>
          <w:highlight w:val="cyan"/>
        </w:rPr>
        <w:t>intelligible</w:t>
      </w:r>
      <w:r w:rsidRPr="003C49AC">
        <w:rPr>
          <w:rStyle w:val="StyleUnderline"/>
          <w:rFonts w:ascii="Verdana" w:hAnsi="Verdana"/>
          <w:szCs w:val="26"/>
          <w:highlight w:val="cyan"/>
        </w:rPr>
        <w:t xml:space="preserve">, make the event itself </w:t>
      </w:r>
      <w:r w:rsidRPr="003C49AC">
        <w:rPr>
          <w:rStyle w:val="Emphasis"/>
          <w:rFonts w:ascii="Verdana" w:hAnsi="Verdana"/>
          <w:szCs w:val="26"/>
          <w:highlight w:val="cyan"/>
        </w:rPr>
        <w:t>unreadable</w:t>
      </w:r>
      <w:r w:rsidRPr="003C49AC">
        <w:rPr>
          <w:rStyle w:val="StyleUnderline"/>
          <w:rFonts w:ascii="Verdana" w:hAnsi="Verdana"/>
          <w:szCs w:val="26"/>
          <w:highlight w:val="cyan"/>
        </w:rPr>
        <w:t>.</w:t>
      </w:r>
      <w:r w:rsidRPr="003C49AC">
        <w:rPr>
          <w:rStyle w:val="StyleUnderline"/>
          <w:rFonts w:ascii="Verdana" w:hAnsi="Verdana"/>
        </w:rPr>
        <w:t xml:space="preserve"> Accentuate the </w:t>
      </w:r>
      <w:r w:rsidRPr="003C49AC">
        <w:rPr>
          <w:rStyle w:val="Emphasis"/>
          <w:rFonts w:ascii="Verdana" w:hAnsi="Verdana"/>
        </w:rPr>
        <w:t>false transparency</w:t>
      </w:r>
      <w:r w:rsidRPr="003C49AC">
        <w:rPr>
          <w:rStyle w:val="StyleUnderline"/>
          <w:rFonts w:ascii="Verdana" w:hAnsi="Verdana"/>
        </w:rPr>
        <w:t xml:space="preserve"> of the world to spread a </w:t>
      </w:r>
      <w:r w:rsidRPr="003C49AC">
        <w:rPr>
          <w:rStyle w:val="Emphasis"/>
          <w:rFonts w:ascii="Verdana" w:hAnsi="Verdana"/>
        </w:rPr>
        <w:t>terroristic confusion</w:t>
      </w:r>
      <w:r w:rsidRPr="003C49AC">
        <w:rPr>
          <w:rStyle w:val="StyleUnderline"/>
          <w:rFonts w:ascii="Verdana" w:hAnsi="Verdana"/>
        </w:rPr>
        <w:t xml:space="preserve"> about it, or the </w:t>
      </w:r>
      <w:r w:rsidRPr="003C49AC">
        <w:rPr>
          <w:rStyle w:val="Emphasis"/>
          <w:rFonts w:ascii="Verdana" w:hAnsi="Verdana"/>
        </w:rPr>
        <w:t>germs</w:t>
      </w:r>
      <w:r w:rsidRPr="003C49AC">
        <w:rPr>
          <w:rStyle w:val="StyleUnderline"/>
          <w:rFonts w:ascii="Verdana" w:hAnsi="Verdana"/>
        </w:rPr>
        <w:t xml:space="preserve"> or </w:t>
      </w:r>
      <w:r w:rsidRPr="003C49AC">
        <w:rPr>
          <w:rStyle w:val="Emphasis"/>
          <w:rFonts w:ascii="Verdana" w:hAnsi="Verdana"/>
        </w:rPr>
        <w:t>viruses</w:t>
      </w:r>
      <w:r w:rsidRPr="003C49AC">
        <w:rPr>
          <w:rStyle w:val="StyleUnderline"/>
          <w:rFonts w:ascii="Verdana" w:hAnsi="Verdana"/>
        </w:rPr>
        <w:t xml:space="preserve"> of a </w:t>
      </w:r>
      <w:r w:rsidRPr="003C49AC">
        <w:rPr>
          <w:rStyle w:val="Emphasis"/>
          <w:rFonts w:ascii="Verdana" w:hAnsi="Verdana"/>
        </w:rPr>
        <w:t>radical illusion</w:t>
      </w:r>
      <w:r w:rsidRPr="003C49AC">
        <w:rPr>
          <w:rStyle w:val="StyleUnderline"/>
          <w:rFonts w:ascii="Verdana" w:hAnsi="Verdana"/>
        </w:rPr>
        <w:t xml:space="preserve"> -- in other words, a </w:t>
      </w:r>
      <w:r w:rsidRPr="003C49AC">
        <w:rPr>
          <w:rStyle w:val="Emphasis"/>
          <w:rFonts w:ascii="Verdana" w:hAnsi="Verdana"/>
        </w:rPr>
        <w:t>radical disillusioning</w:t>
      </w:r>
      <w:r w:rsidRPr="003C49AC">
        <w:rPr>
          <w:rStyle w:val="StyleUnderline"/>
          <w:rFonts w:ascii="Verdana" w:hAnsi="Verdana"/>
        </w:rPr>
        <w:t xml:space="preserve"> of the real. Viral, </w:t>
      </w:r>
      <w:r w:rsidRPr="003C49AC">
        <w:rPr>
          <w:rStyle w:val="Emphasis"/>
          <w:rFonts w:ascii="Verdana" w:hAnsi="Verdana"/>
        </w:rPr>
        <w:t>pernicious thought</w:t>
      </w:r>
      <w:r w:rsidRPr="003C49AC">
        <w:rPr>
          <w:rStyle w:val="StyleUnderline"/>
          <w:rFonts w:ascii="Verdana" w:hAnsi="Verdana"/>
        </w:rPr>
        <w:t xml:space="preserve">, </w:t>
      </w:r>
      <w:r w:rsidRPr="003C49AC">
        <w:rPr>
          <w:rStyle w:val="Emphasis"/>
          <w:rFonts w:ascii="Verdana" w:hAnsi="Verdana"/>
        </w:rPr>
        <w:t>corrosive</w:t>
      </w:r>
      <w:r w:rsidRPr="003C49AC">
        <w:rPr>
          <w:rStyle w:val="StyleUnderline"/>
          <w:rFonts w:ascii="Verdana" w:hAnsi="Verdana"/>
        </w:rPr>
        <w:t xml:space="preserve"> of meaning, </w:t>
      </w:r>
      <w:r w:rsidRPr="003C49AC">
        <w:rPr>
          <w:rStyle w:val="Emphasis"/>
          <w:rFonts w:ascii="Verdana" w:hAnsi="Verdana"/>
        </w:rPr>
        <w:t>generative</w:t>
      </w:r>
      <w:r w:rsidRPr="003C49AC">
        <w:rPr>
          <w:rStyle w:val="StyleUnderline"/>
          <w:rFonts w:ascii="Verdana" w:hAnsi="Verdana"/>
        </w:rPr>
        <w:t xml:space="preserve"> of an </w:t>
      </w:r>
      <w:r w:rsidRPr="003C49AC">
        <w:rPr>
          <w:rStyle w:val="Emphasis"/>
          <w:rFonts w:ascii="Verdana" w:hAnsi="Verdana"/>
        </w:rPr>
        <w:t>erotic perception</w:t>
      </w:r>
      <w:r w:rsidRPr="003C49AC">
        <w:rPr>
          <w:rStyle w:val="StyleUnderline"/>
          <w:rFonts w:ascii="Verdana" w:hAnsi="Verdana"/>
        </w:rPr>
        <w:t xml:space="preserve"> of </w:t>
      </w:r>
      <w:r w:rsidRPr="003C49AC">
        <w:rPr>
          <w:rStyle w:val="Emphasis"/>
          <w:rFonts w:ascii="Verdana" w:hAnsi="Verdana"/>
        </w:rPr>
        <w:t>reality's turmoil.</w:t>
      </w:r>
    </w:p>
    <w:p w14:paraId="65CD6080" w14:textId="77777777" w:rsidR="00E254B4" w:rsidRPr="00E254B4" w:rsidRDefault="00E254B4" w:rsidP="00E254B4"/>
    <w:p w14:paraId="30C8CA22" w14:textId="71E94359" w:rsidR="00E254B4" w:rsidRDefault="00E254B4" w:rsidP="00E254B4">
      <w:pPr>
        <w:pStyle w:val="Heading2"/>
      </w:pPr>
      <w:r>
        <w:t>DA</w:t>
      </w:r>
    </w:p>
    <w:p w14:paraId="7E754523" w14:textId="77777777" w:rsidR="00E254B4" w:rsidRDefault="00E254B4" w:rsidP="00E254B4">
      <w:pPr>
        <w:pStyle w:val="Heading4"/>
      </w:pPr>
      <w:r>
        <w:t>To prioritize objectivity over advocacy is the impetus for false balance – that intensifies climate misinformation</w:t>
      </w:r>
    </w:p>
    <w:p w14:paraId="73EA420D" w14:textId="77777777" w:rsidR="00E254B4" w:rsidRPr="00724FFD" w:rsidRDefault="00E254B4" w:rsidP="00E254B4">
      <w:r>
        <w:rPr>
          <w:rStyle w:val="Style13ptBold"/>
        </w:rPr>
        <w:t xml:space="preserve">Climate Discovery 18 </w:t>
      </w:r>
      <w:r w:rsidRPr="00724FFD">
        <w:t>[</w:t>
      </w:r>
      <w:r>
        <w:t xml:space="preserve">Climate Discovery is an advocacy group, this article heavily cites an article by Declan Fahy a </w:t>
      </w:r>
      <w:proofErr w:type="spellStart"/>
      <w:r>
        <w:t>profeesor</w:t>
      </w:r>
      <w:proofErr w:type="spellEnd"/>
      <w:r>
        <w:t xml:space="preserve"> of communication at Dublin City University, “</w:t>
      </w:r>
      <w:r w:rsidRPr="00724FFD">
        <w:t>False Balance in the Media Reduces Climate Science Credibility, Oxford English Dictionary</w:t>
      </w:r>
      <w:r>
        <w:t xml:space="preserve">”, </w:t>
      </w:r>
      <w:hyperlink r:id="rId8" w:history="1">
        <w:r w:rsidRPr="00E50814">
          <w:rPr>
            <w:rStyle w:val="Hyperlink"/>
          </w:rPr>
          <w:t>https://climatediscovery.org/false-balance-in-the-media-reduces-climate-science-credibility-oxford-english-dictionary/z</w:t>
        </w:r>
      </w:hyperlink>
      <w:r>
        <w:t>, October 11, 2018</w:t>
      </w:r>
    </w:p>
    <w:p w14:paraId="7CF4F41D" w14:textId="77777777" w:rsidR="00E254B4" w:rsidRPr="00724FFD" w:rsidRDefault="00E254B4" w:rsidP="00E254B4">
      <w:r w:rsidRPr="00724FFD">
        <w:t>]//Sripad</w:t>
      </w:r>
    </w:p>
    <w:p w14:paraId="5C46056E" w14:textId="77777777" w:rsidR="00E254B4" w:rsidRPr="009C4230" w:rsidRDefault="00E254B4" w:rsidP="00E254B4">
      <w:pPr>
        <w:rPr>
          <w:sz w:val="16"/>
        </w:rPr>
      </w:pPr>
      <w:r w:rsidRPr="009C4230">
        <w:rPr>
          <w:sz w:val="16"/>
        </w:rPr>
        <w:t>“</w:t>
      </w:r>
      <w:r w:rsidRPr="002D27D3">
        <w:rPr>
          <w:u w:val="single"/>
        </w:rPr>
        <w:t>Journalists have struggled historically to apply the notion of balance to the reporting of climate change science</w:t>
      </w:r>
      <w:r w:rsidRPr="009C4230">
        <w:rPr>
          <w:sz w:val="16"/>
        </w:rPr>
        <w:t xml:space="preserve">, because even though the overwhelming majority of the world’s experts agree that human-driven climate change is real and will have major future impacts, a minority of scientists dispute this consensus. </w:t>
      </w:r>
      <w:r w:rsidRPr="001D1D72">
        <w:rPr>
          <w:b/>
          <w:bCs/>
          <w:highlight w:val="cyan"/>
          <w:u w:val="single"/>
        </w:rPr>
        <w:t xml:space="preserve">Reporters aimed to be fair by giving both viewpoints equal attention, a </w:t>
      </w:r>
      <w:proofErr w:type="gramStart"/>
      <w:r w:rsidRPr="001D1D72">
        <w:rPr>
          <w:b/>
          <w:bCs/>
          <w:highlight w:val="cyan"/>
          <w:u w:val="single"/>
        </w:rPr>
        <w:t>practice</w:t>
      </w:r>
      <w:r w:rsidRPr="002D27D3">
        <w:rPr>
          <w:b/>
          <w:bCs/>
          <w:u w:val="single"/>
        </w:rPr>
        <w:t xml:space="preserve"> scholars</w:t>
      </w:r>
      <w:proofErr w:type="gramEnd"/>
      <w:r w:rsidRPr="002D27D3">
        <w:rPr>
          <w:b/>
          <w:bCs/>
          <w:u w:val="single"/>
        </w:rPr>
        <w:t xml:space="preserve"> have </w:t>
      </w:r>
      <w:r w:rsidRPr="001D1D72">
        <w:rPr>
          <w:b/>
          <w:bCs/>
          <w:highlight w:val="cyan"/>
          <w:u w:val="single"/>
        </w:rPr>
        <w:t>labeled false balance</w:t>
      </w:r>
      <w:r w:rsidRPr="009C4230">
        <w:rPr>
          <w:sz w:val="16"/>
        </w:rPr>
        <w:t xml:space="preserve">.” This report </w:t>
      </w:r>
      <w:r w:rsidRPr="002D27D3">
        <w:rPr>
          <w:u w:val="single"/>
        </w:rPr>
        <w:t>from</w:t>
      </w:r>
      <w:r w:rsidRPr="009C4230">
        <w:rPr>
          <w:sz w:val="16"/>
        </w:rPr>
        <w:t xml:space="preserve"> The Oxford English Dictionary by </w:t>
      </w:r>
      <w:r w:rsidRPr="002D27D3">
        <w:rPr>
          <w:u w:val="single"/>
        </w:rPr>
        <w:t>Declan Fahy of Dublin City University</w:t>
      </w:r>
      <w:r w:rsidRPr="009C4230">
        <w:rPr>
          <w:sz w:val="16"/>
        </w:rPr>
        <w:t>.</w:t>
      </w:r>
    </w:p>
    <w:p w14:paraId="054B2169" w14:textId="77777777" w:rsidR="00E254B4" w:rsidRPr="002D27D3" w:rsidRDefault="00E254B4" w:rsidP="00E254B4">
      <w:pPr>
        <w:rPr>
          <w:b/>
          <w:bCs/>
          <w:u w:val="single"/>
        </w:rPr>
      </w:pPr>
      <w:r w:rsidRPr="009C4230">
        <w:rPr>
          <w:sz w:val="16"/>
        </w:rPr>
        <w:t xml:space="preserve">This </w:t>
      </w:r>
      <w:r w:rsidRPr="002D27D3">
        <w:rPr>
          <w:b/>
          <w:bCs/>
          <w:u w:val="single"/>
        </w:rPr>
        <w:t xml:space="preserve">false balance </w:t>
      </w:r>
      <w:r w:rsidRPr="001D1D72">
        <w:rPr>
          <w:b/>
          <w:bCs/>
          <w:highlight w:val="cyan"/>
          <w:u w:val="single"/>
        </w:rPr>
        <w:t>affects opinions of all makes</w:t>
      </w:r>
      <w:r w:rsidRPr="002D27D3">
        <w:rPr>
          <w:b/>
          <w:bCs/>
          <w:u w:val="single"/>
        </w:rPr>
        <w:t xml:space="preserve">. Because we as humans get most of our news from the media, and the media is providing biased information, </w:t>
      </w:r>
      <w:r w:rsidRPr="001D1D72">
        <w:rPr>
          <w:b/>
          <w:bCs/>
          <w:highlight w:val="cyan"/>
          <w:u w:val="single"/>
        </w:rPr>
        <w:t>a great injustice is being</w:t>
      </w:r>
      <w:r w:rsidRPr="002D27D3">
        <w:rPr>
          <w:b/>
          <w:bCs/>
          <w:u w:val="single"/>
        </w:rPr>
        <w:t xml:space="preserve"> innocently and blindly </w:t>
      </w:r>
      <w:r w:rsidRPr="001D1D72">
        <w:rPr>
          <w:b/>
          <w:bCs/>
          <w:highlight w:val="cyan"/>
          <w:u w:val="single"/>
        </w:rPr>
        <w:t>committed</w:t>
      </w:r>
      <w:r w:rsidRPr="002D27D3">
        <w:rPr>
          <w:b/>
          <w:bCs/>
          <w:u w:val="single"/>
        </w:rPr>
        <w:t>.</w:t>
      </w:r>
    </w:p>
    <w:p w14:paraId="2E4D6175" w14:textId="77777777" w:rsidR="00E254B4" w:rsidRPr="009C4230" w:rsidRDefault="00E254B4" w:rsidP="00E254B4">
      <w:pPr>
        <w:rPr>
          <w:sz w:val="16"/>
        </w:rPr>
      </w:pPr>
      <w:r w:rsidRPr="002D27D3">
        <w:rPr>
          <w:u w:val="single"/>
        </w:rPr>
        <w:t>False balance has been leveraged by the Climate Change Counter Movement to enhance doubt and denial of climate science</w:t>
      </w:r>
      <w:r w:rsidRPr="009C4230">
        <w:rPr>
          <w:sz w:val="16"/>
        </w:rPr>
        <w:t xml:space="preserve"> and prolong delay of climate pollution reform action. Fahy goes on to tell us </w:t>
      </w:r>
      <w:r w:rsidRPr="002D27D3">
        <w:rPr>
          <w:b/>
          <w:bCs/>
          <w:u w:val="single"/>
        </w:rPr>
        <w:t>false balance, “remains a pitfall for reporters</w:t>
      </w:r>
      <w:r w:rsidRPr="009C4230">
        <w:rPr>
          <w:sz w:val="16"/>
        </w:rPr>
        <w:t xml:space="preserve"> to avoid in coverage of two climate change topics: the presentation of the many potential future impacts or risks and the coverage of different policy responses in a climate-challenged society.”</w:t>
      </w:r>
    </w:p>
    <w:p w14:paraId="69A094B3" w14:textId="77777777" w:rsidR="00E254B4" w:rsidRPr="002D27D3" w:rsidRDefault="00E254B4" w:rsidP="00E254B4">
      <w:pPr>
        <w:rPr>
          <w:b/>
          <w:bCs/>
          <w:u w:val="single"/>
        </w:rPr>
      </w:pPr>
      <w:r w:rsidRPr="009C4230">
        <w:rPr>
          <w:sz w:val="16"/>
        </w:rPr>
        <w:t xml:space="preserve">Here, Fahy is displaying his own form of false balance (in my opinion, and I am not a global warming psychologist.) </w:t>
      </w:r>
      <w:r w:rsidRPr="001D1D72">
        <w:rPr>
          <w:b/>
          <w:bCs/>
          <w:highlight w:val="cyan"/>
          <w:u w:val="single"/>
        </w:rPr>
        <w:t>Major impacts are occurring right now, not in the future, and they are very much worse than anything consensus climate science reporting organizations has suggested so far.</w:t>
      </w:r>
      <w:r w:rsidRPr="002D27D3">
        <w:rPr>
          <w:b/>
          <w:bCs/>
          <w:u w:val="single"/>
        </w:rPr>
        <w:t> </w:t>
      </w:r>
    </w:p>
    <w:p w14:paraId="50759701" w14:textId="77777777" w:rsidR="00E254B4" w:rsidRPr="002D27D3" w:rsidRDefault="00E254B4" w:rsidP="00E254B4">
      <w:pPr>
        <w:rPr>
          <w:u w:val="single"/>
        </w:rPr>
      </w:pPr>
      <w:r w:rsidRPr="002D27D3">
        <w:rPr>
          <w:u w:val="single"/>
        </w:rPr>
        <w:t xml:space="preserve">This </w:t>
      </w:r>
      <w:r w:rsidRPr="001D1D72">
        <w:rPr>
          <w:highlight w:val="cyan"/>
          <w:u w:val="single"/>
        </w:rPr>
        <w:t>false bias</w:t>
      </w:r>
      <w:r w:rsidRPr="002D27D3">
        <w:rPr>
          <w:u w:val="single"/>
        </w:rPr>
        <w:t xml:space="preserve"> thing </w:t>
      </w:r>
      <w:r w:rsidRPr="001D1D72">
        <w:rPr>
          <w:highlight w:val="cyan"/>
          <w:u w:val="single"/>
        </w:rPr>
        <w:t>extends even to environmental advocates. At the highest levels of</w:t>
      </w:r>
      <w:r w:rsidRPr="002D27D3">
        <w:rPr>
          <w:u w:val="single"/>
        </w:rPr>
        <w:t xml:space="preserve"> the most prestigious environmental conservation and climate change </w:t>
      </w:r>
      <w:r w:rsidRPr="001D1D72">
        <w:rPr>
          <w:highlight w:val="cyan"/>
          <w:u w:val="single"/>
        </w:rPr>
        <w:t>advocacy</w:t>
      </w:r>
      <w:r w:rsidRPr="002D27D3">
        <w:rPr>
          <w:u w:val="single"/>
        </w:rPr>
        <w:t xml:space="preserve"> organizations, </w:t>
      </w:r>
      <w:r w:rsidRPr="001D1D72">
        <w:rPr>
          <w:highlight w:val="cyan"/>
          <w:u w:val="single"/>
        </w:rPr>
        <w:t>policy and opinion are far behind, as much as 20 years</w:t>
      </w:r>
      <w:r w:rsidRPr="002D27D3">
        <w:rPr>
          <w:u w:val="single"/>
        </w:rPr>
        <w:t xml:space="preserve"> behind.</w:t>
      </w:r>
    </w:p>
    <w:p w14:paraId="4A2EE47E" w14:textId="77777777" w:rsidR="00E254B4" w:rsidRPr="009C4230" w:rsidRDefault="00E254B4" w:rsidP="00E254B4">
      <w:pPr>
        <w:rPr>
          <w:sz w:val="16"/>
        </w:rPr>
      </w:pPr>
      <w:r w:rsidRPr="009C4230">
        <w:rPr>
          <w:sz w:val="16"/>
        </w:rPr>
        <w:t>How it works goes like this, “</w:t>
      </w:r>
      <w:r w:rsidRPr="001D1D72">
        <w:rPr>
          <w:b/>
          <w:bCs/>
          <w:highlight w:val="cyan"/>
          <w:u w:val="single"/>
        </w:rPr>
        <w:t>The established notion of objectivity relies on sources to convey facts. When these sources do not present facts, reporting dissolves into</w:t>
      </w:r>
      <w:r w:rsidRPr="009C4230">
        <w:rPr>
          <w:sz w:val="16"/>
        </w:rPr>
        <w:t xml:space="preserve"> what journalist James Fallows calls ‘</w:t>
      </w:r>
      <w:r w:rsidRPr="001D1D72">
        <w:rPr>
          <w:b/>
          <w:bCs/>
          <w:highlight w:val="cyan"/>
          <w:u w:val="single"/>
        </w:rPr>
        <w:t>false equivalencies,’ in which journalists place side by side in stories different assertions that do not have the same basis in fact</w:t>
      </w:r>
      <w:r w:rsidRPr="009C4230">
        <w:rPr>
          <w:sz w:val="16"/>
        </w:rPr>
        <w:t>.”</w:t>
      </w:r>
    </w:p>
    <w:p w14:paraId="04009B88" w14:textId="77777777" w:rsidR="00E254B4" w:rsidRPr="009C4230" w:rsidRDefault="00E254B4" w:rsidP="00E254B4">
      <w:pPr>
        <w:rPr>
          <w:sz w:val="16"/>
        </w:rPr>
      </w:pPr>
      <w:r w:rsidRPr="001D1D72">
        <w:rPr>
          <w:highlight w:val="cyan"/>
          <w:u w:val="single"/>
        </w:rPr>
        <w:t xml:space="preserve">Because science and </w:t>
      </w:r>
      <w:proofErr w:type="spellStart"/>
      <w:r w:rsidRPr="001D1D72">
        <w:rPr>
          <w:highlight w:val="cyan"/>
          <w:u w:val="single"/>
        </w:rPr>
        <w:t>antiscience</w:t>
      </w:r>
      <w:proofErr w:type="spellEnd"/>
      <w:r w:rsidRPr="001D1D72">
        <w:rPr>
          <w:highlight w:val="cyan"/>
          <w:u w:val="single"/>
        </w:rPr>
        <w:t xml:space="preserve"> are presented equally without judgement, both are understood by the reader or viewer as being valid.</w:t>
      </w:r>
      <w:r w:rsidRPr="002D27D3">
        <w:rPr>
          <w:u w:val="single"/>
        </w:rPr>
        <w:t xml:space="preserve"> Privileged </w:t>
      </w:r>
      <w:r w:rsidRPr="009C4230">
        <w:rPr>
          <w:sz w:val="16"/>
        </w:rPr>
        <w:t>sources (the president, the wealthy and influential fossil fuel industry, media powerhouses, etc.), “</w:t>
      </w:r>
      <w:r w:rsidRPr="002D27D3">
        <w:rPr>
          <w:u w:val="single"/>
        </w:rPr>
        <w:t>can then present their own economic and social interests as being the common interests of all citizens. Because these sources then dominate news coverage, other voices that might challenge their views are marginalized.</w:t>
      </w:r>
      <w:r w:rsidRPr="009C4230">
        <w:rPr>
          <w:sz w:val="16"/>
        </w:rPr>
        <w:t>”</w:t>
      </w:r>
    </w:p>
    <w:p w14:paraId="265B5725" w14:textId="77777777" w:rsidR="00E254B4" w:rsidRPr="009C4230" w:rsidRDefault="00E254B4" w:rsidP="00E254B4">
      <w:pPr>
        <w:rPr>
          <w:sz w:val="16"/>
        </w:rPr>
      </w:pPr>
      <w:r w:rsidRPr="002D27D3">
        <w:rPr>
          <w:b/>
          <w:bCs/>
          <w:u w:val="single"/>
        </w:rPr>
        <w:t>The </w:t>
      </w:r>
      <w:hyperlink r:id="rId9" w:history="1">
        <w:r w:rsidRPr="002D27D3">
          <w:rPr>
            <w:rStyle w:val="Hyperlink"/>
            <w:b/>
            <w:bCs/>
            <w:u w:val="single"/>
          </w:rPr>
          <w:t>dominance of Fox New</w:t>
        </w:r>
      </w:hyperlink>
      <w:r w:rsidRPr="002D27D3">
        <w:rPr>
          <w:b/>
          <w:bCs/>
          <w:u w:val="single"/>
        </w:rPr>
        <w:t>s is a privileged source for a majority of cable news viewers in the U.S. in July 2017 for example</w:t>
      </w:r>
      <w:r w:rsidRPr="009C4230">
        <w:rPr>
          <w:sz w:val="16"/>
        </w:rPr>
        <w:t>. </w:t>
      </w:r>
    </w:p>
    <w:p w14:paraId="192AFCC3" w14:textId="77777777" w:rsidR="00E254B4" w:rsidRPr="009C4230" w:rsidRDefault="00E254B4" w:rsidP="00E254B4">
      <w:pPr>
        <w:rPr>
          <w:sz w:val="16"/>
        </w:rPr>
      </w:pPr>
      <w:r w:rsidRPr="002D27D3">
        <w:rPr>
          <w:b/>
          <w:bCs/>
          <w:u w:val="single"/>
        </w:rPr>
        <w:t>Fahy tells us</w:t>
      </w:r>
      <w:r w:rsidRPr="009C4230">
        <w:rPr>
          <w:sz w:val="16"/>
        </w:rPr>
        <w:t xml:space="preserve"> that, “</w:t>
      </w:r>
      <w:r w:rsidRPr="00185448">
        <w:rPr>
          <w:b/>
          <w:bCs/>
          <w:highlight w:val="cyan"/>
          <w:u w:val="single"/>
        </w:rPr>
        <w:t>journalists (have) now amplified uncertainties</w:t>
      </w:r>
      <w:r w:rsidRPr="002D27D3">
        <w:rPr>
          <w:b/>
          <w:bCs/>
          <w:u w:val="single"/>
        </w:rPr>
        <w:t xml:space="preserve"> as they covered climate change as a controversy” </w:t>
      </w:r>
      <w:r w:rsidRPr="00185448">
        <w:rPr>
          <w:b/>
          <w:bCs/>
          <w:highlight w:val="cyan"/>
          <w:u w:val="single"/>
        </w:rPr>
        <w:t>because they are presenting inaccurate information form privileged sources to a majority of those seeking news information on climate change</w:t>
      </w:r>
      <w:r w:rsidRPr="009C4230">
        <w:rPr>
          <w:sz w:val="16"/>
        </w:rPr>
        <w:t>.</w:t>
      </w:r>
    </w:p>
    <w:p w14:paraId="212F81E9" w14:textId="77777777" w:rsidR="00E254B4" w:rsidRPr="009C4230" w:rsidRDefault="00E254B4" w:rsidP="00E254B4">
      <w:pPr>
        <w:rPr>
          <w:sz w:val="16"/>
        </w:rPr>
      </w:pPr>
      <w:r w:rsidRPr="009C4230">
        <w:rPr>
          <w:sz w:val="16"/>
        </w:rPr>
        <w:t xml:space="preserve">When reporting objectively, </w:t>
      </w:r>
      <w:r w:rsidRPr="002D27D3">
        <w:rPr>
          <w:b/>
          <w:bCs/>
          <w:u w:val="single"/>
        </w:rPr>
        <w:t>journalism ethical requirements of reporting both sides of the story compromises fact badly when the vast minority opinion of climate change denial is delivered as equal to the vast majority opinion</w:t>
      </w:r>
      <w:r w:rsidRPr="009C4230">
        <w:rPr>
          <w:sz w:val="16"/>
        </w:rPr>
        <w:t xml:space="preserve">. </w:t>
      </w:r>
      <w:r w:rsidRPr="002D27D3">
        <w:rPr>
          <w:b/>
          <w:bCs/>
          <w:u w:val="single"/>
        </w:rPr>
        <w:t>Fahy</w:t>
      </w:r>
      <w:r w:rsidRPr="009C4230">
        <w:rPr>
          <w:sz w:val="16"/>
        </w:rPr>
        <w:t xml:space="preserve"> says, </w:t>
      </w:r>
      <w:r w:rsidRPr="002D27D3">
        <w:rPr>
          <w:b/>
          <w:bCs/>
          <w:u w:val="single"/>
        </w:rPr>
        <w:t>“</w:t>
      </w:r>
      <w:r w:rsidRPr="00185448">
        <w:rPr>
          <w:b/>
          <w:bCs/>
          <w:highlight w:val="cyan"/>
          <w:u w:val="single"/>
        </w:rPr>
        <w:t>In climate coverage, when journalists seek multiple voices, minority viewpoints —like those of scientists who dispute the human influence on global warming—gain a level of attention that is disproportionate to the amount of evidence that supports such a view. Journalists tried to make their coverage balanced by reporting these minority viewpoints, but instead made it biased</w:t>
      </w:r>
      <w:r w:rsidRPr="009C4230">
        <w:rPr>
          <w:sz w:val="16"/>
        </w:rPr>
        <w:t xml:space="preserve"> (</w:t>
      </w:r>
      <w:proofErr w:type="spellStart"/>
      <w:r w:rsidRPr="009C4230">
        <w:rPr>
          <w:sz w:val="16"/>
        </w:rPr>
        <w:t>Gelbspan</w:t>
      </w:r>
      <w:proofErr w:type="spellEnd"/>
      <w:r w:rsidRPr="009C4230">
        <w:rPr>
          <w:sz w:val="16"/>
        </w:rPr>
        <w:t>, 1998). This was false balance.”</w:t>
      </w:r>
    </w:p>
    <w:p w14:paraId="36977C8B" w14:textId="77777777" w:rsidR="00E254B4" w:rsidRPr="009C4230" w:rsidRDefault="00E254B4" w:rsidP="00E254B4">
      <w:pPr>
        <w:rPr>
          <w:sz w:val="16"/>
        </w:rPr>
      </w:pPr>
      <w:r w:rsidRPr="009C4230">
        <w:rPr>
          <w:sz w:val="16"/>
        </w:rPr>
        <w:t xml:space="preserve">This false balance as “fairness” balance by Boykoff and Boykoff in 2004. </w:t>
      </w:r>
      <w:proofErr w:type="spellStart"/>
      <w:r w:rsidRPr="009C4230">
        <w:rPr>
          <w:sz w:val="16"/>
        </w:rPr>
        <w:t>Boykoffs</w:t>
      </w:r>
      <w:proofErr w:type="spellEnd"/>
      <w:r w:rsidRPr="009C4230">
        <w:rPr>
          <w:sz w:val="16"/>
        </w:rPr>
        <w:t>’ </w:t>
      </w:r>
      <w:hyperlink r:id="rId10" w:history="1">
        <w:r w:rsidRPr="009C4230">
          <w:rPr>
            <w:rStyle w:val="Hyperlink"/>
            <w:sz w:val="16"/>
          </w:rPr>
          <w:t>abstract states</w:t>
        </w:r>
      </w:hyperlink>
      <w:r w:rsidRPr="009C4230">
        <w:rPr>
          <w:sz w:val="16"/>
        </w:rPr>
        <w:t>, “</w:t>
      </w:r>
      <w:r w:rsidRPr="002D27D3">
        <w:rPr>
          <w:b/>
          <w:bCs/>
          <w:u w:val="single"/>
        </w:rPr>
        <w:t xml:space="preserve">Through content analysis of US prestige press— meaning the New York Times, the Washington Post, the Los Angeles Times, and the Wall Street Journal—this paper focuses on the norm of balanced reporting, and shows that </w:t>
      </w:r>
      <w:r w:rsidRPr="00185448">
        <w:rPr>
          <w:b/>
          <w:bCs/>
          <w:highlight w:val="cyan"/>
          <w:u w:val="single"/>
        </w:rPr>
        <w:t>the prestige press’s adherence to balance actually leads to biased coverage of both anthropogenic contributions to global warming and resultant action</w:t>
      </w:r>
      <w:r w:rsidRPr="00185448">
        <w:rPr>
          <w:sz w:val="16"/>
          <w:highlight w:val="cyan"/>
        </w:rPr>
        <w:t>.”</w:t>
      </w:r>
    </w:p>
    <w:p w14:paraId="6C91C379" w14:textId="77777777" w:rsidR="00E254B4" w:rsidRPr="009C4230" w:rsidRDefault="00E254B4" w:rsidP="00E254B4">
      <w:pPr>
        <w:rPr>
          <w:sz w:val="16"/>
        </w:rPr>
      </w:pPr>
      <w:r w:rsidRPr="009C4230">
        <w:rPr>
          <w:sz w:val="16"/>
        </w:rPr>
        <w:t xml:space="preserve">False balance in climate reporting has been addressed by some media outlets says Fahy. </w:t>
      </w:r>
      <w:r w:rsidRPr="009C4230">
        <w:rPr>
          <w:u w:val="single"/>
        </w:rPr>
        <w:t>Techniques to overcome viewer or reader skepticism have been implemented</w:t>
      </w:r>
      <w:r w:rsidRPr="009C4230">
        <w:rPr>
          <w:sz w:val="16"/>
        </w:rPr>
        <w:t xml:space="preserve"> to show sources of statements and motivation. </w:t>
      </w:r>
      <w:r w:rsidRPr="009C4230">
        <w:rPr>
          <w:b/>
          <w:bCs/>
          <w:u w:val="single"/>
        </w:rPr>
        <w:t>But skeptical statements on settled science continue to be dominant</w:t>
      </w:r>
      <w:r w:rsidRPr="009C4230">
        <w:rPr>
          <w:sz w:val="16"/>
        </w:rPr>
        <w:t xml:space="preserve"> in Conservative news outlets.</w:t>
      </w:r>
    </w:p>
    <w:p w14:paraId="2F04F723" w14:textId="77777777" w:rsidR="00E254B4" w:rsidRDefault="00E254B4" w:rsidP="00E254B4">
      <w:pPr>
        <w:pStyle w:val="Heading4"/>
      </w:pPr>
      <w:r>
        <w:t>Empirics prove that false balance is true and caused by press prioritization of objectivity –that leads to inaction</w:t>
      </w:r>
    </w:p>
    <w:p w14:paraId="6C89CF0E" w14:textId="77777777" w:rsidR="00E254B4" w:rsidRPr="00D33369" w:rsidRDefault="00E254B4" w:rsidP="00E254B4">
      <w:r w:rsidRPr="00D33369">
        <w:rPr>
          <w:rStyle w:val="Style13ptBold"/>
        </w:rPr>
        <w:t>Anderson 19</w:t>
      </w:r>
      <w:r>
        <w:rPr>
          <w:rStyle w:val="Style13ptBold"/>
        </w:rPr>
        <w:t xml:space="preserve"> </w:t>
      </w:r>
      <w:r w:rsidRPr="00D33369">
        <w:t>[</w:t>
      </w:r>
      <w:r>
        <w:t xml:space="preserve">Lorena </w:t>
      </w:r>
      <w:r w:rsidRPr="00D33369">
        <w:t xml:space="preserve">Anderson </w:t>
      </w:r>
      <w:r>
        <w:t xml:space="preserve">is the </w:t>
      </w:r>
      <w:r w:rsidRPr="00D33369">
        <w:t>Senior Writer and Public Information Representative for UC MERCED, “Media creates false balance on climate science, study shows”, August 22,</w:t>
      </w:r>
      <w:r>
        <w:t xml:space="preserve"> </w:t>
      </w:r>
      <w:r w:rsidRPr="00D33369">
        <w:t>2019, https://www.universityofcalifornia.edu/news/media-creates-false-balance-climate-science-study-shows]//sripad</w:t>
      </w:r>
    </w:p>
    <w:p w14:paraId="7DD94804" w14:textId="77777777" w:rsidR="00E254B4" w:rsidRPr="00D33369" w:rsidRDefault="00E254B4" w:rsidP="00E254B4">
      <w:pPr>
        <w:rPr>
          <w:b/>
          <w:bCs/>
          <w:u w:val="single"/>
        </w:rPr>
      </w:pPr>
      <w:r w:rsidRPr="00185448">
        <w:rPr>
          <w:b/>
          <w:bCs/>
          <w:highlight w:val="cyan"/>
          <w:u w:val="single"/>
        </w:rPr>
        <w:t>The</w:t>
      </w:r>
      <w:r w:rsidRPr="00D33369">
        <w:rPr>
          <w:b/>
          <w:bCs/>
          <w:u w:val="single"/>
        </w:rPr>
        <w:t xml:space="preserve"> American </w:t>
      </w:r>
      <w:r w:rsidRPr="00185448">
        <w:rPr>
          <w:b/>
          <w:bCs/>
          <w:highlight w:val="cyan"/>
          <w:u w:val="single"/>
        </w:rPr>
        <w:t>media lends too much weight to people who dismiss climate change</w:t>
      </w:r>
      <w:r w:rsidRPr="00D33369">
        <w:rPr>
          <w:b/>
          <w:bCs/>
          <w:u w:val="single"/>
        </w:rPr>
        <w:t xml:space="preserve">, giving them legitimacy they haven’t earned, </w:t>
      </w:r>
      <w:r w:rsidRPr="00185448">
        <w:rPr>
          <w:b/>
          <w:bCs/>
          <w:highlight w:val="cyan"/>
          <w:u w:val="single"/>
        </w:rPr>
        <w:t>posing serious danger to efforts aimed at raising public awareness and motivating rapid action, a new study shows.</w:t>
      </w:r>
    </w:p>
    <w:p w14:paraId="13ACAC14" w14:textId="77777777" w:rsidR="00E254B4" w:rsidRPr="00D33369" w:rsidRDefault="00E254B4" w:rsidP="00E254B4">
      <w:pPr>
        <w:rPr>
          <w:b/>
          <w:bCs/>
          <w:u w:val="single"/>
        </w:rPr>
      </w:pPr>
      <w:r w:rsidRPr="00D33369">
        <w:rPr>
          <w:sz w:val="16"/>
        </w:rPr>
        <w:t xml:space="preserve">While it is not uncommon for media outlets to interview climate change scientists and climate change deniers in the same interviews, </w:t>
      </w:r>
      <w:r w:rsidRPr="00D33369">
        <w:rPr>
          <w:b/>
          <w:bCs/>
          <w:u w:val="single"/>
        </w:rPr>
        <w:t>the effort to offer a 360-degree view is creating a false balance between trained climate scientists and those who lack scientific training, such as politicians.</w:t>
      </w:r>
    </w:p>
    <w:p w14:paraId="62524106" w14:textId="77777777" w:rsidR="00E254B4" w:rsidRPr="00D33369" w:rsidRDefault="00E254B4" w:rsidP="00E254B4">
      <w:pPr>
        <w:rPr>
          <w:sz w:val="16"/>
        </w:rPr>
      </w:pPr>
      <w:r w:rsidRPr="00D33369">
        <w:rPr>
          <w:sz w:val="16"/>
        </w:rPr>
        <w:t>“It’s not just false balance; the numbers show that the media are ‘balancing’ experts — who represent the overwhelming majority of reputable scientists — with the views of a relative handful of non-experts,” UC Merced </w:t>
      </w:r>
      <w:hyperlink r:id="rId11" w:history="1">
        <w:r w:rsidRPr="00D33369">
          <w:rPr>
            <w:rStyle w:val="Hyperlink"/>
            <w:sz w:val="16"/>
          </w:rPr>
          <w:t xml:space="preserve">professor LeRoy </w:t>
        </w:r>
        <w:proofErr w:type="spellStart"/>
        <w:r w:rsidRPr="00D33369">
          <w:rPr>
            <w:rStyle w:val="Hyperlink"/>
            <w:sz w:val="16"/>
          </w:rPr>
          <w:t>Westerling</w:t>
        </w:r>
        <w:proofErr w:type="spellEnd"/>
      </w:hyperlink>
      <w:r w:rsidRPr="00D33369">
        <w:rPr>
          <w:sz w:val="16"/>
        </w:rPr>
        <w:t> said. “</w:t>
      </w:r>
      <w:r w:rsidRPr="00185448">
        <w:rPr>
          <w:b/>
          <w:bCs/>
          <w:highlight w:val="cyan"/>
          <w:u w:val="single"/>
        </w:rPr>
        <w:t xml:space="preserve">Most of the contrarians are not scientists, and the ones who </w:t>
      </w:r>
      <w:proofErr w:type="gramStart"/>
      <w:r w:rsidRPr="00185448">
        <w:rPr>
          <w:b/>
          <w:bCs/>
          <w:highlight w:val="cyan"/>
          <w:u w:val="single"/>
        </w:rPr>
        <w:t>are have</w:t>
      </w:r>
      <w:proofErr w:type="gramEnd"/>
      <w:r w:rsidRPr="00185448">
        <w:rPr>
          <w:b/>
          <w:bCs/>
          <w:highlight w:val="cyan"/>
          <w:u w:val="single"/>
        </w:rPr>
        <w:t xml:space="preserve"> very thin credentials</w:t>
      </w:r>
      <w:r w:rsidRPr="00D33369">
        <w:rPr>
          <w:sz w:val="16"/>
        </w:rPr>
        <w:t>. They are not in the same league with top scientists. They aren’t even in the league of the average career climate scientist.”</w:t>
      </w:r>
    </w:p>
    <w:p w14:paraId="08956125" w14:textId="77777777" w:rsidR="00E254B4" w:rsidRPr="00D33369" w:rsidRDefault="00E254B4" w:rsidP="00E254B4">
      <w:pPr>
        <w:rPr>
          <w:sz w:val="16"/>
          <w:szCs w:val="16"/>
        </w:rPr>
      </w:pPr>
      <w:proofErr w:type="spellStart"/>
      <w:r w:rsidRPr="00D33369">
        <w:rPr>
          <w:sz w:val="16"/>
          <w:szCs w:val="16"/>
        </w:rPr>
        <w:t>Westerling</w:t>
      </w:r>
      <w:proofErr w:type="spellEnd"/>
      <w:r w:rsidRPr="00D33369">
        <w:rPr>
          <w:sz w:val="16"/>
          <w:szCs w:val="16"/>
        </w:rPr>
        <w:t xml:space="preserve"> is one of three researchers from UC Merced who tracked the digital footprints of climate scientists and deniers across about 200,000 research publications and 100,000 digital and print media articles on climate change over the past few years. Their work is </w:t>
      </w:r>
      <w:hyperlink r:id="rId12" w:history="1">
        <w:r w:rsidRPr="00D33369">
          <w:rPr>
            <w:rStyle w:val="Hyperlink"/>
            <w:sz w:val="16"/>
            <w:szCs w:val="16"/>
          </w:rPr>
          <w:t>published in Nature Communications</w:t>
        </w:r>
      </w:hyperlink>
      <w:r w:rsidRPr="00D33369">
        <w:rPr>
          <w:sz w:val="16"/>
          <w:szCs w:val="16"/>
        </w:rPr>
        <w:t>.</w:t>
      </w:r>
    </w:p>
    <w:p w14:paraId="65BC7360" w14:textId="77777777" w:rsidR="00E254B4" w:rsidRPr="00D33369" w:rsidRDefault="00E254B4" w:rsidP="00E254B4">
      <w:pPr>
        <w:rPr>
          <w:b/>
          <w:bCs/>
          <w:u w:val="single"/>
        </w:rPr>
      </w:pPr>
      <w:r w:rsidRPr="00D33369">
        <w:rPr>
          <w:sz w:val="16"/>
        </w:rPr>
        <w:t xml:space="preserve">Data shows that </w:t>
      </w:r>
      <w:r w:rsidRPr="00D33369">
        <w:rPr>
          <w:b/>
          <w:bCs/>
          <w:u w:val="single"/>
        </w:rPr>
        <w:t xml:space="preserve">about </w:t>
      </w:r>
      <w:r w:rsidRPr="00185448">
        <w:rPr>
          <w:b/>
          <w:bCs/>
          <w:highlight w:val="cyan"/>
          <w:u w:val="single"/>
        </w:rPr>
        <w:t>half the mainstream media visibility goes to climate-change deniers</w:t>
      </w:r>
      <w:r w:rsidRPr="00D33369">
        <w:rPr>
          <w:b/>
          <w:bCs/>
          <w:u w:val="single"/>
        </w:rPr>
        <w:t xml:space="preserve">, many of whom are not climate scientists. </w:t>
      </w:r>
      <w:r w:rsidRPr="00185448">
        <w:rPr>
          <w:b/>
          <w:bCs/>
          <w:highlight w:val="cyan"/>
          <w:u w:val="single"/>
        </w:rPr>
        <w:t>This proportion increases significantly when</w:t>
      </w:r>
      <w:r w:rsidRPr="00D33369">
        <w:rPr>
          <w:b/>
          <w:bCs/>
          <w:u w:val="single"/>
        </w:rPr>
        <w:t xml:space="preserve"> blogs and </w:t>
      </w:r>
      <w:r w:rsidRPr="00185448">
        <w:rPr>
          <w:b/>
          <w:bCs/>
          <w:highlight w:val="cyan"/>
          <w:u w:val="single"/>
        </w:rPr>
        <w:t>other</w:t>
      </w:r>
      <w:r w:rsidRPr="00D33369">
        <w:rPr>
          <w:b/>
          <w:bCs/>
          <w:u w:val="single"/>
        </w:rPr>
        <w:t xml:space="preserve"> “new media” </w:t>
      </w:r>
      <w:r w:rsidRPr="00185448">
        <w:rPr>
          <w:b/>
          <w:bCs/>
          <w:highlight w:val="cyan"/>
          <w:u w:val="single"/>
        </w:rPr>
        <w:t>outlets are included</w:t>
      </w:r>
      <w:r w:rsidRPr="00D33369">
        <w:rPr>
          <w:b/>
          <w:bCs/>
          <w:u w:val="single"/>
        </w:rPr>
        <w:t xml:space="preserve"> — pointing to the rising role of customized media in spreading disinformation.</w:t>
      </w:r>
    </w:p>
    <w:p w14:paraId="09A306CA" w14:textId="77777777" w:rsidR="00E254B4" w:rsidRPr="00D33369" w:rsidRDefault="00E254B4" w:rsidP="00E254B4">
      <w:pPr>
        <w:rPr>
          <w:sz w:val="16"/>
          <w:szCs w:val="16"/>
        </w:rPr>
      </w:pPr>
      <w:r w:rsidRPr="00D33369">
        <w:rPr>
          <w:sz w:val="16"/>
          <w:szCs w:val="16"/>
        </w:rPr>
        <w:t>“It’s time to stop giving these people visibility, which can be easily spun into false authority,” </w:t>
      </w:r>
      <w:hyperlink r:id="rId13" w:history="1">
        <w:r w:rsidRPr="00D33369">
          <w:rPr>
            <w:rStyle w:val="Hyperlink"/>
            <w:sz w:val="16"/>
            <w:szCs w:val="16"/>
          </w:rPr>
          <w:t>professor Alex Petersen</w:t>
        </w:r>
      </w:hyperlink>
      <w:r w:rsidRPr="00D33369">
        <w:rPr>
          <w:sz w:val="16"/>
          <w:szCs w:val="16"/>
        </w:rPr>
        <w:t> said. “By tracking the digital traces of specific individuals in vast troves of publicly available media data, we developed methods to hold people and media outlets accountable for their roles in the climate-change-denialism movement, which has given rise to climate change misinformation at scale.”</w:t>
      </w:r>
    </w:p>
    <w:p w14:paraId="4E482FD9" w14:textId="77777777" w:rsidR="00E254B4" w:rsidRPr="00D33369" w:rsidRDefault="00E254B4" w:rsidP="00E254B4">
      <w:pPr>
        <w:rPr>
          <w:sz w:val="16"/>
          <w:szCs w:val="16"/>
        </w:rPr>
      </w:pPr>
      <w:r w:rsidRPr="00D33369">
        <w:rPr>
          <w:sz w:val="16"/>
          <w:szCs w:val="16"/>
        </w:rPr>
        <w:t>Amplified misinformation</w:t>
      </w:r>
    </w:p>
    <w:p w14:paraId="42608813" w14:textId="77777777" w:rsidR="00E254B4" w:rsidRPr="00D33369" w:rsidRDefault="00E254B4" w:rsidP="00E254B4">
      <w:pPr>
        <w:rPr>
          <w:sz w:val="16"/>
        </w:rPr>
      </w:pPr>
      <w:r w:rsidRPr="00D33369">
        <w:rPr>
          <w:b/>
          <w:bCs/>
          <w:u w:val="single"/>
        </w:rPr>
        <w:t xml:space="preserve">There are a </w:t>
      </w:r>
      <w:r w:rsidRPr="00185448">
        <w:rPr>
          <w:b/>
          <w:bCs/>
          <w:highlight w:val="cyan"/>
          <w:u w:val="single"/>
        </w:rPr>
        <w:t>variety of reasons people don’t accept the results of climate science even though the science is overwhelming. These include cognitive bias and “motivated reasoning”</w:t>
      </w:r>
      <w:r w:rsidRPr="00D33369">
        <w:rPr>
          <w:sz w:val="16"/>
        </w:rPr>
        <w:t xml:space="preserve"> — the tendency of people to bias their judgements by personal and group-level values, even when faced with documented facts; and external influences, including political cues, ideological biases, cultural </w:t>
      </w:r>
      <w:proofErr w:type="gramStart"/>
      <w:r w:rsidRPr="00D33369">
        <w:rPr>
          <w:sz w:val="16"/>
        </w:rPr>
        <w:t>worldviews</w:t>
      </w:r>
      <w:proofErr w:type="gramEnd"/>
      <w:r w:rsidRPr="00D33369">
        <w:rPr>
          <w:sz w:val="16"/>
        </w:rPr>
        <w:t xml:space="preserve"> and even personal weather experiences.</w:t>
      </w:r>
    </w:p>
    <w:p w14:paraId="0C511E7E" w14:textId="77777777" w:rsidR="00E254B4" w:rsidRPr="00D33369" w:rsidRDefault="00E254B4" w:rsidP="00E254B4">
      <w:pPr>
        <w:rPr>
          <w:sz w:val="16"/>
          <w:szCs w:val="16"/>
        </w:rPr>
      </w:pPr>
      <w:r w:rsidRPr="00D33369">
        <w:rPr>
          <w:sz w:val="16"/>
          <w:szCs w:val="16"/>
        </w:rPr>
        <w:t>But the media’s longstanding and dominant role in empowering cultural politics, the advent of “new media” and the nearly boundless scalability of content distribution across the Internet compound the problem and amplify misinformation, the researchers said.</w:t>
      </w:r>
    </w:p>
    <w:p w14:paraId="1F0B763B" w14:textId="77777777" w:rsidR="00E254B4" w:rsidRPr="00D33369" w:rsidRDefault="00E254B4" w:rsidP="00E254B4">
      <w:pPr>
        <w:rPr>
          <w:sz w:val="16"/>
          <w:szCs w:val="16"/>
        </w:rPr>
      </w:pPr>
      <w:r w:rsidRPr="00D33369">
        <w:rPr>
          <w:sz w:val="16"/>
          <w:szCs w:val="16"/>
        </w:rPr>
        <w:t>Even when people have complete control in choosing their sources of information, they are still susceptible to significant disparities in content production and to media coverage.</w:t>
      </w:r>
    </w:p>
    <w:p w14:paraId="15C38097" w14:textId="77777777" w:rsidR="00E254B4" w:rsidRPr="00D33369" w:rsidRDefault="00E254B4" w:rsidP="00E254B4">
      <w:pPr>
        <w:rPr>
          <w:sz w:val="16"/>
          <w:szCs w:val="16"/>
        </w:rPr>
      </w:pPr>
      <w:r w:rsidRPr="00D33369">
        <w:rPr>
          <w:sz w:val="16"/>
          <w:szCs w:val="16"/>
        </w:rPr>
        <w:t>The proper counterpoint to a climate scientist would be another legitimate scientist who could show competing data from the same experiments or show where the first climate scientist has made mistakes in his or her work. Having a non-expert oil lobbyist or politician respond to a peer-reviewed study or assessment by saying “climate change doesn’t exist” is not a credible argument or a means of balancing, Petersen said.</w:t>
      </w:r>
    </w:p>
    <w:p w14:paraId="0828DB74" w14:textId="77777777" w:rsidR="00E254B4" w:rsidRPr="00D33369" w:rsidRDefault="00E254B4" w:rsidP="00E254B4">
      <w:pPr>
        <w:rPr>
          <w:sz w:val="16"/>
        </w:rPr>
      </w:pPr>
      <w:r w:rsidRPr="00D33369">
        <w:rPr>
          <w:sz w:val="16"/>
        </w:rPr>
        <w:t>“</w:t>
      </w:r>
      <w:r w:rsidRPr="00D33369">
        <w:rPr>
          <w:b/>
          <w:bCs/>
          <w:u w:val="single"/>
        </w:rPr>
        <w:t xml:space="preserve">These </w:t>
      </w:r>
      <w:r w:rsidRPr="00185448">
        <w:rPr>
          <w:b/>
          <w:bCs/>
          <w:highlight w:val="cyan"/>
          <w:u w:val="single"/>
        </w:rPr>
        <w:t>results show that false balance in the media is alive and well and the growing trend toward customized media that we access via the internet is feeding the disinformation trend</w:t>
      </w:r>
      <w:r w:rsidRPr="00D33369">
        <w:rPr>
          <w:sz w:val="16"/>
        </w:rPr>
        <w:t xml:space="preserve">,” said Katharine </w:t>
      </w:r>
      <w:proofErr w:type="spellStart"/>
      <w:r w:rsidRPr="00D33369">
        <w:rPr>
          <w:sz w:val="16"/>
        </w:rPr>
        <w:t>Hayhoe</w:t>
      </w:r>
      <w:proofErr w:type="spellEnd"/>
      <w:r w:rsidRPr="00D33369">
        <w:rPr>
          <w:sz w:val="16"/>
        </w:rPr>
        <w:t>, a climate scientist at Texas Tech University and a lead author of the U.S. National Climate Assessment. “This study is a wake-up call for all media to do better: to check their sources in order to accurately communicate the reality of human-induced climate change, the relevance of its impacts and the urgency of action.”</w:t>
      </w:r>
    </w:p>
    <w:p w14:paraId="2277A644" w14:textId="77777777" w:rsidR="00E254B4" w:rsidRPr="00D33369" w:rsidRDefault="00E254B4" w:rsidP="00E254B4">
      <w:pPr>
        <w:rPr>
          <w:sz w:val="16"/>
          <w:szCs w:val="16"/>
        </w:rPr>
      </w:pPr>
      <w:r w:rsidRPr="00D33369">
        <w:rPr>
          <w:sz w:val="16"/>
          <w:szCs w:val="16"/>
        </w:rPr>
        <w:t xml:space="preserve">Petersen is a computational scientist who specializes in human analytics. He and </w:t>
      </w:r>
      <w:proofErr w:type="spellStart"/>
      <w:r w:rsidRPr="00D33369">
        <w:rPr>
          <w:sz w:val="16"/>
          <w:szCs w:val="16"/>
        </w:rPr>
        <w:t>Westerling</w:t>
      </w:r>
      <w:proofErr w:type="spellEnd"/>
      <w:r w:rsidRPr="00D33369">
        <w:rPr>
          <w:sz w:val="16"/>
          <w:szCs w:val="16"/>
        </w:rPr>
        <w:t>, a climatologist known for his state-of-the-art modeling of climate-ecosystem-wildfire interactions, both with the </w:t>
      </w:r>
      <w:hyperlink r:id="rId14" w:history="1">
        <w:r w:rsidRPr="00D33369">
          <w:rPr>
            <w:rStyle w:val="Hyperlink"/>
            <w:sz w:val="16"/>
            <w:szCs w:val="16"/>
          </w:rPr>
          <w:t>Department of Management of Complex Systems</w:t>
        </w:r>
      </w:hyperlink>
      <w:r w:rsidRPr="00D33369">
        <w:rPr>
          <w:sz w:val="16"/>
          <w:szCs w:val="16"/>
        </w:rPr>
        <w:t> in the </w:t>
      </w:r>
      <w:hyperlink r:id="rId15" w:history="1">
        <w:r w:rsidRPr="00D33369">
          <w:rPr>
            <w:rStyle w:val="Hyperlink"/>
            <w:sz w:val="16"/>
            <w:szCs w:val="16"/>
          </w:rPr>
          <w:t>School of Engineering</w:t>
        </w:r>
      </w:hyperlink>
      <w:r w:rsidRPr="00D33369">
        <w:rPr>
          <w:sz w:val="16"/>
          <w:szCs w:val="16"/>
        </w:rPr>
        <w:t>, partnered with former UC Merced researcher Emmanuel Vincent to conduct a study of 386 prominent climate contrarians and 386 expert scientists’ public statements on climate change to compare the credibility given to those on each side.</w:t>
      </w:r>
    </w:p>
    <w:p w14:paraId="63325039" w14:textId="77777777" w:rsidR="00E254B4" w:rsidRPr="00D33369" w:rsidRDefault="00E254B4" w:rsidP="00E254B4">
      <w:pPr>
        <w:rPr>
          <w:sz w:val="16"/>
          <w:szCs w:val="16"/>
        </w:rPr>
      </w:pPr>
      <w:r w:rsidRPr="00D33369">
        <w:rPr>
          <w:sz w:val="16"/>
          <w:szCs w:val="16"/>
        </w:rPr>
        <w:t>“The acute misrepresentation of information aimed at misleading the public for political gain is a pressing problem that threatens various other domains in addition to climate change communication,” the team wrote in the new paper. “It requires a better understanding of the human, social and technological factors that facilitate widespread disinformation efforts.”</w:t>
      </w:r>
    </w:p>
    <w:p w14:paraId="1C3C8C87" w14:textId="77777777" w:rsidR="00E254B4" w:rsidRPr="00D33369" w:rsidRDefault="00E254B4" w:rsidP="00E254B4">
      <w:pPr>
        <w:rPr>
          <w:sz w:val="16"/>
          <w:szCs w:val="16"/>
        </w:rPr>
      </w:pPr>
      <w:r w:rsidRPr="00D33369">
        <w:rPr>
          <w:sz w:val="16"/>
          <w:szCs w:val="16"/>
        </w:rPr>
        <w:t xml:space="preserve">“Political reporting focuses its narrative </w:t>
      </w:r>
      <w:proofErr w:type="gramStart"/>
      <w:r w:rsidRPr="00D33369">
        <w:rPr>
          <w:sz w:val="16"/>
          <w:szCs w:val="16"/>
        </w:rPr>
        <w:t>around</w:t>
      </w:r>
      <w:proofErr w:type="gramEnd"/>
      <w:r w:rsidRPr="00D33369">
        <w:rPr>
          <w:sz w:val="16"/>
          <w:szCs w:val="16"/>
        </w:rPr>
        <w:t xml:space="preserve"> conflict and looks to highlight competing voices, rather than telling the story of the science.”</w:t>
      </w:r>
      <w:r w:rsidRPr="00D33369">
        <w:rPr>
          <w:sz w:val="16"/>
          <w:szCs w:val="16"/>
        </w:rPr>
        <w:br/>
        <w:t xml:space="preserve">— LeRoy </w:t>
      </w:r>
      <w:proofErr w:type="spellStart"/>
      <w:r w:rsidRPr="00D33369">
        <w:rPr>
          <w:sz w:val="16"/>
          <w:szCs w:val="16"/>
        </w:rPr>
        <w:t>Weserling</w:t>
      </w:r>
      <w:proofErr w:type="spellEnd"/>
    </w:p>
    <w:p w14:paraId="59E7C725" w14:textId="77777777" w:rsidR="00E254B4" w:rsidRPr="00D33369" w:rsidRDefault="00E254B4" w:rsidP="00E254B4">
      <w:pPr>
        <w:rPr>
          <w:sz w:val="16"/>
          <w:szCs w:val="16"/>
        </w:rPr>
      </w:pPr>
      <w:r w:rsidRPr="00D33369">
        <w:rPr>
          <w:sz w:val="16"/>
          <w:szCs w:val="16"/>
        </w:rPr>
        <w:t>Disproportionate visibility</w:t>
      </w:r>
    </w:p>
    <w:p w14:paraId="2BCFC7CF" w14:textId="77777777" w:rsidR="00E254B4" w:rsidRPr="00D33369" w:rsidRDefault="00E254B4" w:rsidP="00E254B4">
      <w:pPr>
        <w:rPr>
          <w:sz w:val="16"/>
          <w:szCs w:val="16"/>
        </w:rPr>
      </w:pPr>
      <w:proofErr w:type="spellStart"/>
      <w:r w:rsidRPr="00D33369">
        <w:rPr>
          <w:sz w:val="16"/>
          <w:szCs w:val="16"/>
        </w:rPr>
        <w:t>Westerling</w:t>
      </w:r>
      <w:proofErr w:type="spellEnd"/>
      <w:r w:rsidRPr="00D33369">
        <w:rPr>
          <w:sz w:val="16"/>
          <w:szCs w:val="16"/>
        </w:rPr>
        <w:t xml:space="preserve"> put it more bluntly:</w:t>
      </w:r>
    </w:p>
    <w:p w14:paraId="5D312338" w14:textId="77777777" w:rsidR="00E254B4" w:rsidRPr="00D33369" w:rsidRDefault="00E254B4" w:rsidP="00E254B4">
      <w:pPr>
        <w:rPr>
          <w:sz w:val="16"/>
        </w:rPr>
      </w:pPr>
      <w:r w:rsidRPr="00D33369">
        <w:rPr>
          <w:sz w:val="16"/>
        </w:rPr>
        <w:t>“</w:t>
      </w:r>
      <w:r w:rsidRPr="00D33369">
        <w:rPr>
          <w:u w:val="single"/>
        </w:rPr>
        <w:t xml:space="preserve">It’s well known now that </w:t>
      </w:r>
      <w:r w:rsidRPr="00185448">
        <w:rPr>
          <w:highlight w:val="cyan"/>
          <w:u w:val="single"/>
        </w:rPr>
        <w:t>a well-financed propaganda campaign on behalf of conservative fossil fuel interests led mainstream media to frame reporting on climate change science as political reporting rather than science reporting</w:t>
      </w:r>
      <w:r w:rsidRPr="00D33369">
        <w:rPr>
          <w:sz w:val="16"/>
        </w:rPr>
        <w:t xml:space="preserve">,” he said. “Political reporting focuses its narrative </w:t>
      </w:r>
      <w:proofErr w:type="gramStart"/>
      <w:r w:rsidRPr="00D33369">
        <w:rPr>
          <w:sz w:val="16"/>
        </w:rPr>
        <w:t>around</w:t>
      </w:r>
      <w:proofErr w:type="gramEnd"/>
      <w:r w:rsidRPr="00D33369">
        <w:rPr>
          <w:sz w:val="16"/>
        </w:rPr>
        <w:t xml:space="preserve"> conflict and looks to highlight competing voices, rather than telling the story of the science.”</w:t>
      </w:r>
    </w:p>
    <w:p w14:paraId="4120FF13" w14:textId="77777777" w:rsidR="00E254B4" w:rsidRPr="00D33369" w:rsidRDefault="00E254B4" w:rsidP="00E254B4">
      <w:pPr>
        <w:rPr>
          <w:sz w:val="16"/>
          <w:szCs w:val="16"/>
        </w:rPr>
      </w:pPr>
      <w:r w:rsidRPr="00D33369">
        <w:rPr>
          <w:sz w:val="16"/>
          <w:szCs w:val="16"/>
        </w:rPr>
        <w:t>This, he said, has led to the false balance between scientists and a handful of climate deniers who have become regular commenters.</w:t>
      </w:r>
    </w:p>
    <w:p w14:paraId="29E64CAD" w14:textId="77777777" w:rsidR="00E254B4" w:rsidRPr="00D33369" w:rsidRDefault="00E254B4" w:rsidP="00E254B4">
      <w:pPr>
        <w:rPr>
          <w:sz w:val="16"/>
          <w:szCs w:val="16"/>
        </w:rPr>
      </w:pPr>
      <w:r w:rsidRPr="00D33369">
        <w:rPr>
          <w:sz w:val="16"/>
          <w:szCs w:val="16"/>
        </w:rPr>
        <w:t>Besides the scientists who have published work denying or downplaying climate change, many people will recognize some of the other people who are often called upon to present “balance:” Scott Pruitt, the former head of the EPA; Steve Bannon, former advisor to President Donald Trump’s campaign; Oklahoma Sen. James Inhofe; White House Chief of Staff Mick Mulvaney; former Secretary of State Rex Tillerson.</w:t>
      </w:r>
    </w:p>
    <w:p w14:paraId="03185B59" w14:textId="77777777" w:rsidR="00E254B4" w:rsidRPr="00D33369" w:rsidRDefault="00E254B4" w:rsidP="00E254B4">
      <w:pPr>
        <w:rPr>
          <w:sz w:val="16"/>
          <w:szCs w:val="16"/>
        </w:rPr>
      </w:pPr>
      <w:r w:rsidRPr="00D33369">
        <w:rPr>
          <w:sz w:val="16"/>
          <w:szCs w:val="16"/>
        </w:rPr>
        <w:t>By featuring them as the counterpoints to legitimate, experienced and disciplined climate scientists, the media gives them a measure of credibility they do not deserve, the researchers said.</w:t>
      </w:r>
    </w:p>
    <w:p w14:paraId="58751848" w14:textId="77777777" w:rsidR="00E254B4" w:rsidRPr="00D33369" w:rsidRDefault="00E254B4" w:rsidP="00E254B4">
      <w:pPr>
        <w:rPr>
          <w:sz w:val="16"/>
        </w:rPr>
      </w:pPr>
      <w:r w:rsidRPr="00D33369">
        <w:rPr>
          <w:sz w:val="16"/>
        </w:rPr>
        <w:t>“</w:t>
      </w:r>
      <w:r w:rsidRPr="00D33369">
        <w:rPr>
          <w:u w:val="single"/>
        </w:rPr>
        <w:t xml:space="preserve">Such </w:t>
      </w:r>
      <w:r w:rsidRPr="00185448">
        <w:rPr>
          <w:highlight w:val="cyan"/>
          <w:u w:val="single"/>
        </w:rPr>
        <w:t>disproportionate media visibility of contrarian arguments and actors not</w:t>
      </w:r>
      <w:r w:rsidRPr="00D33369">
        <w:rPr>
          <w:u w:val="single"/>
        </w:rPr>
        <w:t xml:space="preserve"> only </w:t>
      </w:r>
      <w:r w:rsidRPr="00185448">
        <w:rPr>
          <w:highlight w:val="cyan"/>
          <w:u w:val="single"/>
        </w:rPr>
        <w:t>misrepresents the distribution of expert-based beliefs, it also</w:t>
      </w:r>
      <w:r w:rsidRPr="00D33369">
        <w:rPr>
          <w:u w:val="single"/>
        </w:rPr>
        <w:t xml:space="preserve"> manifestly </w:t>
      </w:r>
      <w:r w:rsidRPr="00185448">
        <w:rPr>
          <w:highlight w:val="cyan"/>
          <w:u w:val="single"/>
        </w:rPr>
        <w:t xml:space="preserve">undermines the credible authority of career climate-change </w:t>
      </w:r>
      <w:proofErr w:type="gramStart"/>
      <w:r w:rsidRPr="00185448">
        <w:rPr>
          <w:highlight w:val="cyan"/>
          <w:u w:val="single"/>
        </w:rPr>
        <w:t>experts, and</w:t>
      </w:r>
      <w:proofErr w:type="gramEnd"/>
      <w:r w:rsidRPr="00185448">
        <w:rPr>
          <w:highlight w:val="cyan"/>
          <w:u w:val="single"/>
        </w:rPr>
        <w:t xml:space="preserve"> reinforces the trend of non-experts </w:t>
      </w:r>
      <w:r w:rsidRPr="00185448">
        <w:rPr>
          <w:u w:val="single"/>
        </w:rPr>
        <w:t>presiding</w:t>
      </w:r>
      <w:r w:rsidRPr="00D33369">
        <w:rPr>
          <w:u w:val="single"/>
        </w:rPr>
        <w:t xml:space="preserve"> over public scientific discourse, </w:t>
      </w:r>
      <w:r w:rsidRPr="00185448">
        <w:rPr>
          <w:highlight w:val="cyan"/>
          <w:u w:val="single"/>
        </w:rPr>
        <w:t xml:space="preserve">which all together </w:t>
      </w:r>
      <w:r w:rsidRPr="00185448">
        <w:rPr>
          <w:b/>
          <w:bCs/>
          <w:highlight w:val="cyan"/>
          <w:u w:val="single"/>
        </w:rPr>
        <w:t>hinders prospects for rapid public action on climate change</w:t>
      </w:r>
      <w:r w:rsidRPr="00D33369">
        <w:rPr>
          <w:sz w:val="16"/>
        </w:rPr>
        <w:t>,” they wrote.</w:t>
      </w:r>
    </w:p>
    <w:p w14:paraId="1288DB46" w14:textId="77777777" w:rsidR="00185448" w:rsidRDefault="00185448" w:rsidP="00185448">
      <w:pPr>
        <w:pStyle w:val="Heading4"/>
      </w:pPr>
      <w:r>
        <w:t>Warming is the most probable root cause of human extinction</w:t>
      </w:r>
    </w:p>
    <w:p w14:paraId="2750C261" w14:textId="77777777" w:rsidR="00185448" w:rsidRDefault="00185448" w:rsidP="00185448">
      <w:r w:rsidRPr="003F4D16">
        <w:rPr>
          <w:rStyle w:val="Style13ptBold"/>
        </w:rPr>
        <w:t xml:space="preserve">Hoare, </w:t>
      </w:r>
      <w:r>
        <w:rPr>
          <w:rStyle w:val="Style13ptBold"/>
        </w:rPr>
        <w:t>21</w:t>
      </w:r>
      <w:r>
        <w:t xml:space="preserve">. </w:t>
      </w:r>
      <w:r w:rsidRPr="003F4D16">
        <w:t xml:space="preserve">(Callum is a </w:t>
      </w:r>
      <w:proofErr w:type="spellStart"/>
      <w:r w:rsidRPr="003F4D16">
        <w:t>a</w:t>
      </w:r>
      <w:proofErr w:type="spellEnd"/>
      <w:r w:rsidRPr="003F4D16">
        <w:t xml:space="preserve"> Senior Special Projects Reporter at Express.co.uk, having joined in November 2018. He previously worked as a Video New</w:t>
      </w:r>
      <w:r>
        <w:t>s Reporter at Daily Star Online</w:t>
      </w:r>
      <w:proofErr w:type="gramStart"/>
      <w:r w:rsidRPr="003F4D16">
        <w:t>) .</w:t>
      </w:r>
      <w:proofErr w:type="gramEnd"/>
      <w:r w:rsidRPr="003F4D16">
        <w:t xml:space="preserve"> "End of the world warning: Climate change will be 'biggest contributor to human extinction'." Express.co.uk. https://www.express.co.uk/news/science/1484402/end-of-the-world-climate-change-human-extinction-rising-sea-level-conflict-famine. accessed 9-29-2021 // </w:t>
      </w:r>
      <w:proofErr w:type="spellStart"/>
      <w:r w:rsidRPr="003F4D16">
        <w:t>Gayden</w:t>
      </w:r>
      <w:proofErr w:type="spellEnd"/>
    </w:p>
    <w:p w14:paraId="603DD4AF" w14:textId="77777777" w:rsidR="00185448" w:rsidRPr="003F4D16" w:rsidRDefault="00185448" w:rsidP="00185448">
      <w:pPr>
        <w:rPr>
          <w:sz w:val="16"/>
        </w:rPr>
      </w:pPr>
      <w:r w:rsidRPr="003F4D16">
        <w:rPr>
          <w:sz w:val="16"/>
        </w:rPr>
        <w:t xml:space="preserve">It comes less than </w:t>
      </w:r>
      <w:r w:rsidRPr="003F4D16">
        <w:rPr>
          <w:rStyle w:val="StyleUnderline"/>
        </w:rPr>
        <w:t>a month after the</w:t>
      </w:r>
      <w:r w:rsidRPr="003F4D16">
        <w:rPr>
          <w:sz w:val="16"/>
        </w:rPr>
        <w:t xml:space="preserve"> UNs Intergovernmental Panel on Climate Change (</w:t>
      </w:r>
      <w:r w:rsidRPr="003F4D16">
        <w:rPr>
          <w:rStyle w:val="StyleUnderline"/>
        </w:rPr>
        <w:t>IPCC)</w:t>
      </w:r>
      <w:r w:rsidRPr="003F4D16">
        <w:rPr>
          <w:sz w:val="16"/>
        </w:rPr>
        <w:t xml:space="preserve"> </w:t>
      </w:r>
      <w:r w:rsidRPr="003F4D16">
        <w:rPr>
          <w:rStyle w:val="StyleUnderline"/>
        </w:rPr>
        <w:t>issued a “code red” for humanity</w:t>
      </w:r>
      <w:r w:rsidRPr="003F4D16">
        <w:rPr>
          <w:sz w:val="16"/>
        </w:rPr>
        <w:t xml:space="preserve"> over climate change. </w:t>
      </w:r>
      <w:r w:rsidRPr="003F4D16">
        <w:rPr>
          <w:rStyle w:val="StyleUnderline"/>
        </w:rPr>
        <w:t>They warned of increasingly extreme heatwaves</w:t>
      </w:r>
      <w:r w:rsidRPr="003F4D16">
        <w:rPr>
          <w:sz w:val="16"/>
        </w:rPr>
        <w:t xml:space="preserve">, droughts and flooding, and a key temperature limit being broken in just over a decade. And now </w:t>
      </w:r>
      <w:r w:rsidRPr="0067435B">
        <w:rPr>
          <w:rStyle w:val="Emphasis"/>
          <w:highlight w:val="cyan"/>
        </w:rPr>
        <w:t>experts</w:t>
      </w:r>
      <w:r w:rsidRPr="003F4D16">
        <w:rPr>
          <w:rStyle w:val="Emphasis"/>
        </w:rPr>
        <w:t xml:space="preserve"> have </w:t>
      </w:r>
      <w:r w:rsidRPr="0067435B">
        <w:rPr>
          <w:rStyle w:val="Emphasis"/>
          <w:highlight w:val="cyan"/>
        </w:rPr>
        <w:t>paint</w:t>
      </w:r>
      <w:r w:rsidRPr="003F4D16">
        <w:rPr>
          <w:rStyle w:val="Emphasis"/>
        </w:rPr>
        <w:t xml:space="preserve">ed </w:t>
      </w:r>
      <w:r w:rsidRPr="0067435B">
        <w:rPr>
          <w:rStyle w:val="Emphasis"/>
          <w:highlight w:val="cyan"/>
        </w:rPr>
        <w:t>a bleak picture for the human race.</w:t>
      </w:r>
      <w:r>
        <w:rPr>
          <w:rStyle w:val="Emphasis"/>
        </w:rPr>
        <w:t xml:space="preserve"> </w:t>
      </w:r>
      <w:r w:rsidRPr="003F4D16">
        <w:rPr>
          <w:sz w:val="16"/>
        </w:rPr>
        <w:t xml:space="preserve">Scientists warn that ignoring the </w:t>
      </w:r>
      <w:r w:rsidRPr="0067435B">
        <w:rPr>
          <w:rStyle w:val="Emphasis"/>
          <w:highlight w:val="cyan"/>
        </w:rPr>
        <w:t>climate crisis will yield "untold suffering</w:t>
      </w:r>
      <w:r w:rsidRPr="003F4D16">
        <w:rPr>
          <w:rStyle w:val="Emphasis"/>
        </w:rPr>
        <w:t>"</w:t>
      </w:r>
      <w:r w:rsidRPr="003F4D16">
        <w:rPr>
          <w:sz w:val="16"/>
        </w:rPr>
        <w:t xml:space="preserve"> for humanity. They say that although </w:t>
      </w:r>
      <w:r w:rsidRPr="003F4D16">
        <w:rPr>
          <w:rStyle w:val="StyleUnderline"/>
        </w:rPr>
        <w:t>climate change</w:t>
      </w:r>
      <w:r w:rsidRPr="003F4D16">
        <w:rPr>
          <w:sz w:val="16"/>
        </w:rPr>
        <w:t xml:space="preserve"> will not directly cause an extinction event, that it </w:t>
      </w:r>
      <w:r w:rsidRPr="003F4D16">
        <w:rPr>
          <w:rStyle w:val="Emphasis"/>
        </w:rPr>
        <w:t xml:space="preserve">could play a huge role, such as by </w:t>
      </w:r>
      <w:r w:rsidRPr="0067435B">
        <w:rPr>
          <w:rStyle w:val="Emphasis"/>
          <w:highlight w:val="cyan"/>
        </w:rPr>
        <w:t>leading to food and water scarcity,</w:t>
      </w:r>
      <w:r w:rsidRPr="003F4D16">
        <w:rPr>
          <w:rStyle w:val="Emphasis"/>
        </w:rPr>
        <w:t xml:space="preserve"> which has the potential </w:t>
      </w:r>
      <w:r w:rsidRPr="0067435B">
        <w:rPr>
          <w:rStyle w:val="Emphasis"/>
          <w:highlight w:val="cyan"/>
        </w:rPr>
        <w:t>to trigger a societal collapse</w:t>
      </w:r>
      <w:r w:rsidRPr="003F4D16">
        <w:rPr>
          <w:rStyle w:val="Emphasis"/>
        </w:rPr>
        <w:t xml:space="preserve"> </w:t>
      </w:r>
      <w:r w:rsidRPr="0067435B">
        <w:rPr>
          <w:rStyle w:val="Emphasis"/>
          <w:highlight w:val="cyan"/>
        </w:rPr>
        <w:t>and</w:t>
      </w:r>
      <w:r w:rsidRPr="003F4D16">
        <w:rPr>
          <w:rStyle w:val="Emphasis"/>
        </w:rPr>
        <w:t xml:space="preserve"> set the stage for </w:t>
      </w:r>
      <w:r w:rsidRPr="0067435B">
        <w:rPr>
          <w:rStyle w:val="Emphasis"/>
          <w:highlight w:val="cyan"/>
        </w:rPr>
        <w:t>global conflict</w:t>
      </w:r>
      <w:r w:rsidRPr="003F4D16">
        <w:rPr>
          <w:rStyle w:val="Emphasis"/>
        </w:rPr>
        <w:t>.</w:t>
      </w:r>
      <w:r>
        <w:rPr>
          <w:rStyle w:val="Emphasis"/>
        </w:rPr>
        <w:t xml:space="preserve"> </w:t>
      </w:r>
      <w:r w:rsidRPr="003F4D16">
        <w:rPr>
          <w:rStyle w:val="StyleUnderline"/>
        </w:rPr>
        <w:t>Michael Mann, a distinguished professor</w:t>
      </w:r>
      <w:r w:rsidRPr="003F4D16">
        <w:rPr>
          <w:sz w:val="16"/>
        </w:rPr>
        <w:t xml:space="preserve"> of atmospheric science at Penn State University, said: "</w:t>
      </w:r>
      <w:r w:rsidRPr="003F4D16">
        <w:rPr>
          <w:rStyle w:val="StyleUnderline"/>
        </w:rPr>
        <w:t>There’s no reason to exaggerate</w:t>
      </w:r>
      <w:r w:rsidRPr="003F4D16">
        <w:rPr>
          <w:sz w:val="16"/>
        </w:rPr>
        <w:t xml:space="preserve"> the climate threat. The truth is bad enough, and reason enough to take dramatic action." Professor Mann believes a </w:t>
      </w:r>
      <w:r w:rsidRPr="003F4D16">
        <w:rPr>
          <w:rStyle w:val="StyleUnderline"/>
        </w:rPr>
        <w:t xml:space="preserve">global temperature </w:t>
      </w:r>
      <w:r w:rsidRPr="0067435B">
        <w:rPr>
          <w:rStyle w:val="StyleUnderline"/>
          <w:highlight w:val="cyan"/>
        </w:rPr>
        <w:t xml:space="preserve">increase of 3C lead to </w:t>
      </w:r>
      <w:r w:rsidRPr="003F4D16">
        <w:rPr>
          <w:rStyle w:val="StyleUnderline"/>
        </w:rPr>
        <w:t xml:space="preserve">a </w:t>
      </w:r>
      <w:r w:rsidRPr="0067435B">
        <w:rPr>
          <w:rStyle w:val="StyleUnderline"/>
          <w:highlight w:val="cyan"/>
        </w:rPr>
        <w:t>collapse of our societal infrastructure</w:t>
      </w:r>
      <w:r w:rsidRPr="003F4D16">
        <w:rPr>
          <w:rStyle w:val="StyleUnderline"/>
        </w:rPr>
        <w:t xml:space="preserve"> and massive unrest and conflict</w:t>
      </w:r>
      <w:r w:rsidRPr="003F4D16">
        <w:rPr>
          <w:sz w:val="16"/>
        </w:rPr>
        <w:t xml:space="preserve">. Scientists have sent a doomsday warning The IPCC sent a 'code red' warning One way </w:t>
      </w:r>
      <w:r w:rsidRPr="003F4D16">
        <w:rPr>
          <w:rStyle w:val="StyleUnderline"/>
        </w:rPr>
        <w:t>this could play out is by creating food insecurity.</w:t>
      </w:r>
      <w:r>
        <w:rPr>
          <w:rStyle w:val="StyleUnderline"/>
        </w:rPr>
        <w:t xml:space="preserve"> </w:t>
      </w:r>
      <w:r w:rsidRPr="003F4D16">
        <w:rPr>
          <w:rStyle w:val="StyleUnderline"/>
        </w:rPr>
        <w:t>Warming the planet has a range of negative impacts on food production, including increasing the water deficit and thereby reducing food harvests.</w:t>
      </w:r>
      <w:r>
        <w:rPr>
          <w:rStyle w:val="StyleUnderline"/>
        </w:rPr>
        <w:t xml:space="preserve"> </w:t>
      </w:r>
      <w:r w:rsidRPr="003F4D16">
        <w:rPr>
          <w:sz w:val="16"/>
        </w:rPr>
        <w:t xml:space="preserve">Luke Kemp, a research associate at the University of Cambridge, studies previous </w:t>
      </w:r>
      <w:proofErr w:type="spellStart"/>
      <w:r w:rsidRPr="003F4D16">
        <w:rPr>
          <w:sz w:val="16"/>
        </w:rPr>
        <w:t>civilisation</w:t>
      </w:r>
      <w:proofErr w:type="spellEnd"/>
      <w:r w:rsidRPr="003F4D16">
        <w:rPr>
          <w:sz w:val="16"/>
        </w:rPr>
        <w:t xml:space="preserve"> collapses and the risk of climate change. He told Live Science that </w:t>
      </w:r>
      <w:r w:rsidRPr="0067435B">
        <w:rPr>
          <w:rStyle w:val="StyleUnderline"/>
          <w:highlight w:val="cyan"/>
        </w:rPr>
        <w:t>extinction events</w:t>
      </w:r>
      <w:r w:rsidRPr="003F4D16">
        <w:rPr>
          <w:rStyle w:val="StyleUnderline"/>
        </w:rPr>
        <w:t xml:space="preserve"> almost always </w:t>
      </w:r>
      <w:r w:rsidRPr="0067435B">
        <w:rPr>
          <w:rStyle w:val="StyleUnderline"/>
          <w:highlight w:val="cyan"/>
        </w:rPr>
        <w:t>involve multiple factors</w:t>
      </w:r>
      <w:r w:rsidRPr="003F4D16">
        <w:rPr>
          <w:rStyle w:val="StyleUnderline"/>
        </w:rPr>
        <w:t xml:space="preserve">, but he thinks that </w:t>
      </w:r>
      <w:r w:rsidRPr="0067435B">
        <w:rPr>
          <w:rStyle w:val="Emphasis"/>
          <w:highlight w:val="cyan"/>
        </w:rPr>
        <w:t>if humans were to go extinct, climate change would</w:t>
      </w:r>
      <w:r w:rsidRPr="003F4D16">
        <w:rPr>
          <w:rStyle w:val="Emphasis"/>
        </w:rPr>
        <w:t xml:space="preserve"> likely </w:t>
      </w:r>
      <w:r w:rsidRPr="0067435B">
        <w:rPr>
          <w:rStyle w:val="Emphasis"/>
          <w:highlight w:val="cyan"/>
        </w:rPr>
        <w:t>be the main culprit</w:t>
      </w:r>
      <w:r w:rsidRPr="003F4D16">
        <w:rPr>
          <w:rStyle w:val="Emphasis"/>
        </w:rPr>
        <w:t>.</w:t>
      </w:r>
      <w:r>
        <w:rPr>
          <w:rStyle w:val="Emphasis"/>
        </w:rPr>
        <w:t xml:space="preserve"> </w:t>
      </w:r>
      <w:r w:rsidRPr="003F4D16">
        <w:rPr>
          <w:sz w:val="16"/>
        </w:rPr>
        <w:t xml:space="preserve">He said: "If I'm to say, what do I think is the biggest contributor to the potential for human extinction going towards the future? Then climate change, no doubt." </w:t>
      </w:r>
      <w:r w:rsidRPr="003F4D16">
        <w:rPr>
          <w:rStyle w:val="StyleUnderline"/>
        </w:rPr>
        <w:t xml:space="preserve">We are already seeing the impacts </w:t>
      </w:r>
      <w:r w:rsidRPr="003F4D16">
        <w:rPr>
          <w:sz w:val="16"/>
        </w:rPr>
        <w:t xml:space="preserve">of climate change According to the expert, all major mass-extinction events in Earth's history have involved some kind of climatic change. This includes the </w:t>
      </w:r>
      <w:r w:rsidRPr="003F4D16">
        <w:rPr>
          <w:rStyle w:val="StyleUnderline"/>
        </w:rPr>
        <w:t>cooling during the Ordovician-Silurian extinction</w:t>
      </w:r>
      <w:r w:rsidRPr="003F4D16">
        <w:rPr>
          <w:sz w:val="16"/>
        </w:rPr>
        <w:t xml:space="preserve"> about 440 million years ago that </w:t>
      </w:r>
      <w:r w:rsidRPr="003F4D16">
        <w:rPr>
          <w:rStyle w:val="StyleUnderline"/>
        </w:rPr>
        <w:t xml:space="preserve">wiped out 85 percent of </w:t>
      </w:r>
      <w:proofErr w:type="gramStart"/>
      <w:r w:rsidRPr="003F4D16">
        <w:rPr>
          <w:rStyle w:val="StyleUnderline"/>
        </w:rPr>
        <w:t>species, and</w:t>
      </w:r>
      <w:proofErr w:type="gramEnd"/>
      <w:r w:rsidRPr="003F4D16">
        <w:rPr>
          <w:rStyle w:val="StyleUnderline"/>
        </w:rPr>
        <w:t xml:space="preserve"> warming during the Triassic-Jurassic extinction about 200 million years ago that killed 80 percent of species.</w:t>
      </w:r>
      <w:r>
        <w:rPr>
          <w:rStyle w:val="StyleUnderline"/>
        </w:rPr>
        <w:t xml:space="preserve"> </w:t>
      </w:r>
      <w:proofErr w:type="spellStart"/>
      <w:r w:rsidRPr="003F4D16">
        <w:rPr>
          <w:sz w:val="16"/>
        </w:rPr>
        <w:t>Mr</w:t>
      </w:r>
      <w:proofErr w:type="spellEnd"/>
      <w:r w:rsidRPr="003F4D16">
        <w:rPr>
          <w:sz w:val="16"/>
        </w:rPr>
        <w:t xml:space="preserve"> Kemp said: "</w:t>
      </w:r>
      <w:r w:rsidRPr="003F4D16">
        <w:rPr>
          <w:rStyle w:val="StyleUnderline"/>
        </w:rPr>
        <w:t xml:space="preserve">While Homo sapiens are obviously not extinct, </w:t>
      </w:r>
      <w:r w:rsidRPr="0067435B">
        <w:rPr>
          <w:rStyle w:val="StyleUnderline"/>
          <w:highlight w:val="cyan"/>
        </w:rPr>
        <w:t>we</w:t>
      </w:r>
      <w:r w:rsidRPr="003F4D16">
        <w:rPr>
          <w:rStyle w:val="StyleUnderline"/>
        </w:rPr>
        <w:t xml:space="preserve"> do </w:t>
      </w:r>
      <w:r w:rsidRPr="0067435B">
        <w:rPr>
          <w:rStyle w:val="StyleUnderline"/>
          <w:highlight w:val="cyan"/>
        </w:rPr>
        <w:t>have a track record of</w:t>
      </w:r>
      <w:r w:rsidRPr="003F4D16">
        <w:rPr>
          <w:rStyle w:val="StyleUnderline"/>
        </w:rPr>
        <w:t xml:space="preserve"> other </w:t>
      </w:r>
      <w:r w:rsidRPr="0067435B">
        <w:rPr>
          <w:rStyle w:val="StyleUnderline"/>
          <w:highlight w:val="cyan"/>
        </w:rPr>
        <w:t>hominid species going extinct</w:t>
      </w:r>
      <w:r w:rsidRPr="003F4D16">
        <w:rPr>
          <w:sz w:val="16"/>
        </w:rPr>
        <w:t xml:space="preserve">, such as Neanderthals. "And </w:t>
      </w:r>
      <w:r w:rsidRPr="003F4D16">
        <w:rPr>
          <w:rStyle w:val="StyleUnderline"/>
        </w:rPr>
        <w:t xml:space="preserve">in each of these cases, it appears that again, </w:t>
      </w:r>
      <w:r w:rsidRPr="0067435B">
        <w:rPr>
          <w:rStyle w:val="StyleUnderline"/>
          <w:highlight w:val="cyan"/>
        </w:rPr>
        <w:t>climatic change plays some</w:t>
      </w:r>
      <w:r w:rsidRPr="003F4D16">
        <w:rPr>
          <w:rStyle w:val="StyleUnderline"/>
        </w:rPr>
        <w:t xml:space="preserve"> kind of </w:t>
      </w:r>
      <w:r w:rsidRPr="0067435B">
        <w:rPr>
          <w:rStyle w:val="StyleUnderline"/>
          <w:highlight w:val="cyan"/>
        </w:rPr>
        <w:t>role.</w:t>
      </w:r>
      <w:r w:rsidRPr="003F4D16">
        <w:rPr>
          <w:sz w:val="16"/>
        </w:rPr>
        <w:t xml:space="preserve">" </w:t>
      </w:r>
      <w:r w:rsidRPr="0067435B">
        <w:rPr>
          <w:rStyle w:val="Emphasis"/>
          <w:highlight w:val="cyan"/>
        </w:rPr>
        <w:t>There is time to stop</w:t>
      </w:r>
      <w:r w:rsidRPr="003F4D16">
        <w:rPr>
          <w:rStyle w:val="Emphasis"/>
        </w:rPr>
        <w:t xml:space="preserve"> the climate </w:t>
      </w:r>
      <w:r w:rsidRPr="0067435B">
        <w:rPr>
          <w:rStyle w:val="Emphasis"/>
          <w:highlight w:val="cyan"/>
        </w:rPr>
        <w:t xml:space="preserve">crisis </w:t>
      </w:r>
      <w:r w:rsidRPr="0067435B">
        <w:rPr>
          <w:sz w:val="16"/>
          <w:highlight w:val="cyan"/>
        </w:rPr>
        <w:t>I</w:t>
      </w:r>
      <w:r w:rsidRPr="003F4D16">
        <w:rPr>
          <w:sz w:val="16"/>
        </w:rPr>
        <w:t xml:space="preserve">t's still not clear exactly why Neanderthals went extinct about 40,000 years ago, but, according to the Natural History Museum, climatic fluctuations may have broken their population up into smaller, fragmented groups. But experts say </w:t>
      </w:r>
      <w:r w:rsidRPr="0067435B">
        <w:rPr>
          <w:rStyle w:val="StyleUnderline"/>
          <w:highlight w:val="cyan"/>
        </w:rPr>
        <w:t>it isn't too late</w:t>
      </w:r>
      <w:r w:rsidRPr="003F4D16">
        <w:rPr>
          <w:rStyle w:val="StyleUnderline"/>
        </w:rPr>
        <w:t xml:space="preserve"> for us to avoid the worst-case climate change scenarios</w:t>
      </w:r>
      <w:r w:rsidRPr="003F4D16">
        <w:rPr>
          <w:sz w:val="16"/>
        </w:rPr>
        <w:t>. Prof Mann added: "It is up to us. "</w:t>
      </w:r>
      <w:r w:rsidRPr="0067435B">
        <w:rPr>
          <w:rStyle w:val="StyleUnderline"/>
          <w:highlight w:val="cyan"/>
        </w:rPr>
        <w:t>If we fail to reduce</w:t>
      </w:r>
      <w:r w:rsidRPr="003F4D16">
        <w:rPr>
          <w:rStyle w:val="StyleUnderline"/>
        </w:rPr>
        <w:t xml:space="preserve"> carbon </w:t>
      </w:r>
      <w:r w:rsidRPr="0067435B">
        <w:rPr>
          <w:rStyle w:val="StyleUnderline"/>
          <w:highlight w:val="cyan"/>
        </w:rPr>
        <w:t>emissions</w:t>
      </w:r>
      <w:r w:rsidRPr="003F4D16">
        <w:rPr>
          <w:rStyle w:val="StyleUnderline"/>
        </w:rPr>
        <w:t xml:space="preserve"> substantially in the decade ahead, </w:t>
      </w:r>
      <w:r w:rsidRPr="0067435B">
        <w:rPr>
          <w:rStyle w:val="StyleUnderline"/>
          <w:highlight w:val="cyan"/>
        </w:rPr>
        <w:t>we are</w:t>
      </w:r>
      <w:r w:rsidRPr="003F4D16">
        <w:rPr>
          <w:rStyle w:val="StyleUnderline"/>
        </w:rPr>
        <w:t xml:space="preserve"> likely </w:t>
      </w:r>
      <w:r w:rsidRPr="0067435B">
        <w:rPr>
          <w:rStyle w:val="StyleUnderline"/>
          <w:highlight w:val="cyan"/>
        </w:rPr>
        <w:t>committed to</w:t>
      </w:r>
      <w:r w:rsidRPr="003F4D16">
        <w:rPr>
          <w:rStyle w:val="StyleUnderline"/>
        </w:rPr>
        <w:t xml:space="preserve"> a </w:t>
      </w:r>
      <w:r w:rsidRPr="0067435B">
        <w:rPr>
          <w:rStyle w:val="StyleUnderline"/>
          <w:highlight w:val="cyan"/>
        </w:rPr>
        <w:t>worsening of</w:t>
      </w:r>
      <w:r w:rsidRPr="003F4D16">
        <w:rPr>
          <w:rStyle w:val="StyleUnderline"/>
        </w:rPr>
        <w:t xml:space="preserve"> already dangerous </w:t>
      </w:r>
      <w:r w:rsidRPr="0067435B">
        <w:rPr>
          <w:rStyle w:val="StyleUnderline"/>
          <w:highlight w:val="cyan"/>
        </w:rPr>
        <w:t>extreme weather events</w:t>
      </w:r>
      <w:r w:rsidRPr="003F4D16">
        <w:rPr>
          <w:rStyle w:val="StyleUnderline"/>
        </w:rPr>
        <w:t>, inundation of coastlines around the world due to melting ice and rising sea level, more pressure on limited resources as a growing global population competes for less food, water and space due to climate change impacts.</w:t>
      </w:r>
      <w:r>
        <w:rPr>
          <w:rStyle w:val="StyleUnderline"/>
        </w:rPr>
        <w:t xml:space="preserve"> </w:t>
      </w:r>
      <w:r w:rsidRPr="003F4D16">
        <w:rPr>
          <w:sz w:val="16"/>
        </w:rPr>
        <w:t>"If we act boldly now, we can avoid the worst impacts."</w:t>
      </w:r>
    </w:p>
    <w:p w14:paraId="57DF537D" w14:textId="119E9E4C" w:rsidR="00E254B4" w:rsidRDefault="00E254B4" w:rsidP="00E254B4">
      <w:pPr>
        <w:pStyle w:val="Heading2"/>
      </w:pPr>
      <w:r>
        <w:t>Case</w:t>
      </w:r>
    </w:p>
    <w:p w14:paraId="0D2B90B8" w14:textId="51AA2BA3" w:rsidR="00E254B4" w:rsidRDefault="00185448" w:rsidP="00185448">
      <w:pPr>
        <w:pStyle w:val="Heading4"/>
      </w:pPr>
      <w:r>
        <w:t xml:space="preserve">Their own </w:t>
      </w:r>
      <w:proofErr w:type="spellStart"/>
      <w:r>
        <w:t>salevsen</w:t>
      </w:r>
      <w:proofErr w:type="spellEnd"/>
      <w:r>
        <w:t xml:space="preserve"> 19 evidence says that objectivity is subjective and based on degrees that means determining whether or not it outweighs objectivity in the </w:t>
      </w:r>
      <w:proofErr w:type="spellStart"/>
      <w:r>
        <w:t>affs</w:t>
      </w:r>
      <w:proofErr w:type="spellEnd"/>
      <w:r>
        <w:t xml:space="preserve"> future</w:t>
      </w:r>
    </w:p>
    <w:p w14:paraId="1E1800FC" w14:textId="77777777" w:rsidR="00564FFA" w:rsidRPr="00C305D1" w:rsidRDefault="00564FFA" w:rsidP="00564FFA">
      <w:pPr>
        <w:pStyle w:val="Heading4"/>
      </w:pPr>
      <w:bookmarkStart w:id="0" w:name="_Hlk68779043"/>
      <w:r w:rsidRPr="00C305D1">
        <w:t xml:space="preserve">Pursuit of democracy </w:t>
      </w:r>
      <w:r>
        <w:t>after</w:t>
      </w:r>
      <w:r w:rsidRPr="00C305D1">
        <w:t xml:space="preserve"> Trump causes nuclear war with China, Russia, and Iran. Even if democratic peace is true, Trump alters international calculus. </w:t>
      </w:r>
    </w:p>
    <w:p w14:paraId="19EA8EC7" w14:textId="77777777" w:rsidR="00564FFA" w:rsidRPr="00C305D1" w:rsidRDefault="00564FFA" w:rsidP="00564FFA">
      <w:pPr>
        <w:rPr>
          <w:sz w:val="16"/>
          <w:szCs w:val="16"/>
        </w:rPr>
      </w:pPr>
      <w:r w:rsidRPr="00C305D1">
        <w:rPr>
          <w:rStyle w:val="Style13ptBold"/>
        </w:rPr>
        <w:t>Miller ’17</w:t>
      </w:r>
      <w:r w:rsidRPr="00C305D1">
        <w:t xml:space="preserve"> </w:t>
      </w:r>
      <w:r w:rsidRPr="00C305D1">
        <w:rPr>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16" w:history="1">
        <w:r w:rsidRPr="00C305D1">
          <w:rPr>
            <w:rStyle w:val="Hyperlink"/>
            <w:sz w:val="16"/>
            <w:szCs w:val="16"/>
          </w:rPr>
          <w:t>https://issforum.org/roundtables/policy/1-5ag-war</w:t>
        </w:r>
      </w:hyperlink>
      <w:r w:rsidRPr="00C305D1">
        <w:rPr>
          <w:sz w:val="16"/>
          <w:szCs w:val="16"/>
        </w:rPr>
        <w:t>; DOA: 12/6/17)</w:t>
      </w:r>
    </w:p>
    <w:p w14:paraId="567429DB" w14:textId="77777777" w:rsidR="00564FFA" w:rsidRPr="00C305D1" w:rsidRDefault="00564FFA" w:rsidP="00564FFA">
      <w:pPr>
        <w:rPr>
          <w:sz w:val="16"/>
        </w:rPr>
      </w:pPr>
      <w:r w:rsidRPr="00C305D1">
        <w:rPr>
          <w:sz w:val="16"/>
        </w:rPr>
        <w:t xml:space="preserve">Some realists might, however, not see these recent developments as necessarily leading to more conflict, although they may not see them as leading to stable peace either.[22] In the eyes of these realists, </w:t>
      </w:r>
      <w:r w:rsidRPr="00C305D1">
        <w:rPr>
          <w:u w:val="single"/>
        </w:rPr>
        <w:t>the</w:t>
      </w:r>
      <w:r w:rsidRPr="00C305D1">
        <w:rPr>
          <w:sz w:val="16"/>
        </w:rPr>
        <w:t xml:space="preserve"> seemingly </w:t>
      </w:r>
      <w:r w:rsidRPr="00C305D1">
        <w:rPr>
          <w:u w:val="single"/>
        </w:rPr>
        <w:t xml:space="preserve">unconditional U.S. </w:t>
      </w:r>
      <w:r w:rsidRPr="00C305D1">
        <w:rPr>
          <w:highlight w:val="green"/>
          <w:u w:val="single"/>
        </w:rPr>
        <w:t>security umbrella for</w:t>
      </w:r>
      <w:r w:rsidRPr="00C305D1">
        <w:rPr>
          <w:u w:val="single"/>
        </w:rPr>
        <w:t xml:space="preserve"> America’s </w:t>
      </w:r>
      <w:r w:rsidRPr="00C305D1">
        <w:rPr>
          <w:highlight w:val="green"/>
          <w:u w:val="single"/>
        </w:rPr>
        <w:t>allies</w:t>
      </w:r>
      <w:r w:rsidRPr="00C305D1">
        <w:rPr>
          <w:u w:val="single"/>
        </w:rPr>
        <w:t xml:space="preserve"> has </w:t>
      </w:r>
      <w:r w:rsidRPr="00C305D1">
        <w:rPr>
          <w:b/>
          <w:highlight w:val="green"/>
          <w:u w:val="single"/>
        </w:rPr>
        <w:t>allowed them to ‘free-ride’</w:t>
      </w:r>
      <w:r w:rsidRPr="00C305D1">
        <w:rPr>
          <w:sz w:val="16"/>
        </w:rPr>
        <w:t xml:space="preserve"> on the U.S. commitment </w:t>
      </w:r>
      <w:r w:rsidRPr="00C305D1">
        <w:rPr>
          <w:u w:val="single"/>
        </w:rPr>
        <w:t>and</w:t>
      </w:r>
      <w:r w:rsidRPr="00C305D1">
        <w:rPr>
          <w:sz w:val="16"/>
        </w:rPr>
        <w:t xml:space="preserve"> to </w:t>
      </w:r>
      <w:r w:rsidRPr="00C305D1">
        <w:rPr>
          <w:b/>
          <w:u w:val="single"/>
        </w:rPr>
        <w:t>avoid allocating</w:t>
      </w:r>
      <w:r w:rsidRPr="00C305D1">
        <w:rPr>
          <w:sz w:val="16"/>
        </w:rPr>
        <w:t xml:space="preserve"> the </w:t>
      </w:r>
      <w:r w:rsidRPr="00C305D1">
        <w:rPr>
          <w:b/>
          <w:u w:val="single"/>
        </w:rPr>
        <w:t>necessary resources</w:t>
      </w:r>
      <w:r w:rsidRPr="00C305D1">
        <w:rPr>
          <w:u w:val="single"/>
        </w:rPr>
        <w:t xml:space="preserve"> for their own national defense</w:t>
      </w:r>
      <w:r w:rsidRPr="00C305D1">
        <w:rPr>
          <w:sz w:val="16"/>
        </w:rPr>
        <w:t xml:space="preserve">.[23] Moreover, </w:t>
      </w:r>
      <w:r w:rsidRPr="00C305D1">
        <w:rPr>
          <w:u w:val="single"/>
        </w:rPr>
        <w:t>some</w:t>
      </w:r>
      <w:r w:rsidRPr="00C305D1">
        <w:rPr>
          <w:sz w:val="16"/>
        </w:rPr>
        <w:t xml:space="preserve"> of the </w:t>
      </w:r>
      <w:r w:rsidRPr="00C305D1">
        <w:rPr>
          <w:u w:val="single"/>
        </w:rPr>
        <w:t xml:space="preserve">allies have been </w:t>
      </w:r>
      <w:r w:rsidRPr="00C305D1">
        <w:rPr>
          <w:b/>
          <w:u w:val="single"/>
        </w:rPr>
        <w:t>provocative toward</w:t>
      </w:r>
      <w:r w:rsidRPr="00C305D1">
        <w:rPr>
          <w:sz w:val="16"/>
        </w:rPr>
        <w:t xml:space="preserve"> their </w:t>
      </w:r>
      <w:r w:rsidRPr="00C305D1">
        <w:rPr>
          <w:b/>
          <w:u w:val="single"/>
        </w:rPr>
        <w:t>opponents</w:t>
      </w:r>
      <w:r w:rsidRPr="00C305D1">
        <w:rPr>
          <w:u w:val="single"/>
        </w:rPr>
        <w:t>, while relying on the U.S. security umbrella</w:t>
      </w:r>
      <w:r w:rsidRPr="00C305D1">
        <w:rPr>
          <w:sz w:val="16"/>
        </w:rPr>
        <w:t xml:space="preserve">. </w:t>
      </w:r>
      <w:r w:rsidRPr="00C305D1">
        <w:rPr>
          <w:u w:val="single"/>
        </w:rPr>
        <w:t xml:space="preserve">This could </w:t>
      </w:r>
      <w:r w:rsidRPr="00C305D1">
        <w:rPr>
          <w:b/>
          <w:u w:val="single"/>
        </w:rPr>
        <w:t>cause</w:t>
      </w:r>
      <w:r w:rsidRPr="00C305D1">
        <w:rPr>
          <w:u w:val="single"/>
        </w:rPr>
        <w:t xml:space="preserve"> </w:t>
      </w:r>
      <w:r w:rsidRPr="00C305D1">
        <w:rPr>
          <w:b/>
          <w:u w:val="single"/>
        </w:rPr>
        <w:t>unnecessary conflict</w:t>
      </w:r>
      <w:r w:rsidRPr="00C305D1">
        <w:rPr>
          <w:sz w:val="16"/>
        </w:rPr>
        <w:t xml:space="preserve">. </w:t>
      </w:r>
      <w:r w:rsidRPr="00C305D1">
        <w:rPr>
          <w:u w:val="single"/>
        </w:rPr>
        <w:t>Especially provocative toward Russia</w:t>
      </w:r>
      <w:r w:rsidRPr="00C305D1">
        <w:rPr>
          <w:sz w:val="16"/>
        </w:rPr>
        <w:t xml:space="preserve">, for example, </w:t>
      </w:r>
      <w:r w:rsidRPr="00C305D1">
        <w:rPr>
          <w:u w:val="single"/>
        </w:rPr>
        <w:t>was</w:t>
      </w:r>
      <w:r w:rsidRPr="00C305D1">
        <w:rPr>
          <w:sz w:val="16"/>
        </w:rPr>
        <w:t xml:space="preserve"> the enlargement of </w:t>
      </w:r>
      <w:r w:rsidRPr="00C305D1">
        <w:rPr>
          <w:u w:val="single"/>
        </w:rPr>
        <w:t>NATO</w:t>
      </w:r>
      <w:r w:rsidRPr="00C305D1">
        <w:rPr>
          <w:sz w:val="16"/>
        </w:rPr>
        <w:t xml:space="preserve"> to the east </w:t>
      </w:r>
      <w:r w:rsidRPr="00C305D1">
        <w:rPr>
          <w:u w:val="single"/>
        </w:rPr>
        <w:t>and the EU</w:t>
      </w:r>
      <w:r w:rsidRPr="00C305D1">
        <w:rPr>
          <w:sz w:val="16"/>
        </w:rPr>
        <w:t xml:space="preserve"> economic </w:t>
      </w:r>
      <w:r w:rsidRPr="00C305D1">
        <w:rPr>
          <w:u w:val="single"/>
        </w:rPr>
        <w:t>agreement with Ukraine in 2014</w:t>
      </w:r>
      <w:r w:rsidRPr="00C305D1">
        <w:rPr>
          <w:sz w:val="16"/>
        </w:rPr>
        <w:t xml:space="preserve">. </w:t>
      </w:r>
      <w:r w:rsidRPr="00C305D1">
        <w:rPr>
          <w:u w:val="single"/>
        </w:rPr>
        <w:t xml:space="preserve">Such anti-Russian expansionist </w:t>
      </w:r>
      <w:r w:rsidRPr="00C305D1">
        <w:rPr>
          <w:highlight w:val="green"/>
          <w:u w:val="single"/>
        </w:rPr>
        <w:t>Western moves</w:t>
      </w:r>
      <w:r w:rsidRPr="00C305D1">
        <w:rPr>
          <w:sz w:val="16"/>
        </w:rPr>
        <w:t xml:space="preserve">, in the realist view, </w:t>
      </w:r>
      <w:r w:rsidRPr="00C305D1">
        <w:rPr>
          <w:highlight w:val="green"/>
          <w:u w:val="single"/>
        </w:rPr>
        <w:t>compelled Moscow to</w:t>
      </w:r>
      <w:r w:rsidRPr="00C305D1">
        <w:rPr>
          <w:u w:val="single"/>
        </w:rPr>
        <w:t xml:space="preserve"> </w:t>
      </w:r>
      <w:r w:rsidRPr="00C305D1">
        <w:rPr>
          <w:b/>
          <w:u w:val="single"/>
        </w:rPr>
        <w:t>behave</w:t>
      </w:r>
      <w:r w:rsidRPr="00C305D1">
        <w:rPr>
          <w:sz w:val="16"/>
        </w:rPr>
        <w:t xml:space="preserve"> more </w:t>
      </w:r>
      <w:r w:rsidRPr="00C305D1">
        <w:rPr>
          <w:b/>
          <w:u w:val="single"/>
        </w:rPr>
        <w:t>assertively</w:t>
      </w:r>
      <w:r w:rsidRPr="00C305D1">
        <w:rPr>
          <w:sz w:val="16"/>
        </w:rPr>
        <w:t xml:space="preserve"> and to </w:t>
      </w:r>
      <w:r w:rsidRPr="00C305D1">
        <w:rPr>
          <w:b/>
          <w:highlight w:val="green"/>
          <w:u w:val="single"/>
        </w:rPr>
        <w:t>annex Crimea</w:t>
      </w:r>
      <w:r w:rsidRPr="00C305D1">
        <w:rPr>
          <w:highlight w:val="green"/>
          <w:u w:val="single"/>
        </w:rPr>
        <w:t xml:space="preserve"> and</w:t>
      </w:r>
      <w:r w:rsidRPr="00C305D1">
        <w:rPr>
          <w:sz w:val="16"/>
        </w:rPr>
        <w:t xml:space="preserve"> to </w:t>
      </w:r>
      <w:r w:rsidRPr="00C305D1">
        <w:rPr>
          <w:b/>
          <w:highlight w:val="green"/>
          <w:u w:val="single"/>
        </w:rPr>
        <w:t>intervene in</w:t>
      </w:r>
      <w:r w:rsidRPr="00C305D1">
        <w:rPr>
          <w:sz w:val="16"/>
        </w:rPr>
        <w:t xml:space="preserve"> Eastern </w:t>
      </w:r>
      <w:r w:rsidRPr="00C305D1">
        <w:rPr>
          <w:b/>
          <w:highlight w:val="green"/>
          <w:u w:val="single"/>
        </w:rPr>
        <w:t>Ukraine</w:t>
      </w:r>
      <w:r w:rsidRPr="00C305D1">
        <w:rPr>
          <w:sz w:val="16"/>
        </w:rPr>
        <w:t xml:space="preserve">.[24] Somewhat similarly, </w:t>
      </w:r>
      <w:r w:rsidRPr="00C305D1">
        <w:rPr>
          <w:u w:val="single"/>
        </w:rPr>
        <w:t xml:space="preserve">it seems </w:t>
      </w:r>
      <w:r w:rsidRPr="00C305D1">
        <w:rPr>
          <w:b/>
          <w:u w:val="single"/>
        </w:rPr>
        <w:t>less costly</w:t>
      </w:r>
      <w:r w:rsidRPr="00C305D1">
        <w:rPr>
          <w:u w:val="single"/>
        </w:rPr>
        <w:t xml:space="preserve"> for American </w:t>
      </w:r>
      <w:r w:rsidRPr="00C305D1">
        <w:rPr>
          <w:highlight w:val="green"/>
          <w:u w:val="single"/>
        </w:rPr>
        <w:t>allies</w:t>
      </w:r>
      <w:r w:rsidRPr="00C305D1">
        <w:rPr>
          <w:u w:val="single"/>
        </w:rPr>
        <w:t xml:space="preserve"> in</w:t>
      </w:r>
      <w:r w:rsidRPr="00C305D1">
        <w:rPr>
          <w:sz w:val="16"/>
        </w:rPr>
        <w:t xml:space="preserve"> East </w:t>
      </w:r>
      <w:r w:rsidRPr="00C305D1">
        <w:rPr>
          <w:u w:val="single"/>
        </w:rPr>
        <w:t xml:space="preserve">Asia to </w:t>
      </w:r>
      <w:r w:rsidRPr="00C305D1">
        <w:rPr>
          <w:highlight w:val="green"/>
          <w:u w:val="single"/>
        </w:rPr>
        <w:t>engage in</w:t>
      </w:r>
      <w:r w:rsidRPr="00C305D1">
        <w:rPr>
          <w:sz w:val="16"/>
        </w:rPr>
        <w:t xml:space="preserve"> maritime </w:t>
      </w:r>
      <w:r w:rsidRPr="00C305D1">
        <w:rPr>
          <w:highlight w:val="green"/>
          <w:u w:val="single"/>
        </w:rPr>
        <w:t>conflicts with China</w:t>
      </w:r>
      <w:r w:rsidRPr="00C305D1">
        <w:rPr>
          <w:u w:val="single"/>
        </w:rPr>
        <w:t xml:space="preserve"> so long they are under the U.S. </w:t>
      </w:r>
      <w:r w:rsidRPr="00C305D1">
        <w:rPr>
          <w:sz w:val="16"/>
        </w:rPr>
        <w:t xml:space="preserve">protective </w:t>
      </w:r>
      <w:r w:rsidRPr="00C305D1">
        <w:rPr>
          <w:u w:val="single"/>
        </w:rPr>
        <w:t>shield</w:t>
      </w:r>
      <w:r w:rsidRPr="00C305D1">
        <w:rPr>
          <w:sz w:val="16"/>
        </w:rPr>
        <w:t xml:space="preserve">. Realists believe that </w:t>
      </w:r>
      <w:r w:rsidRPr="00C305D1">
        <w:rPr>
          <w:u w:val="single"/>
        </w:rPr>
        <w:t>moving away from such</w:t>
      </w:r>
      <w:r w:rsidRPr="00C305D1">
        <w:rPr>
          <w:sz w:val="16"/>
        </w:rPr>
        <w:t xml:space="preserve"> ever-growing </w:t>
      </w:r>
      <w:r w:rsidRPr="00C305D1">
        <w:rPr>
          <w:u w:val="single"/>
        </w:rPr>
        <w:t xml:space="preserve">commitments will </w:t>
      </w:r>
      <w:r w:rsidRPr="00C305D1">
        <w:rPr>
          <w:b/>
          <w:u w:val="single"/>
        </w:rPr>
        <w:t>stabilize the international system</w:t>
      </w:r>
      <w:r w:rsidRPr="00C305D1">
        <w:rPr>
          <w:u w:val="single"/>
        </w:rPr>
        <w:t>, or at</w:t>
      </w:r>
      <w:r w:rsidRPr="00C305D1">
        <w:rPr>
          <w:sz w:val="16"/>
        </w:rPr>
        <w:t xml:space="preserve"> the very </w:t>
      </w:r>
      <w:r w:rsidRPr="00C305D1">
        <w:rPr>
          <w:u w:val="single"/>
        </w:rPr>
        <w:t xml:space="preserve">least </w:t>
      </w:r>
      <w:r w:rsidRPr="00C305D1">
        <w:rPr>
          <w:b/>
          <w:u w:val="single"/>
        </w:rPr>
        <w:t>reduce</w:t>
      </w:r>
      <w:r w:rsidRPr="00C305D1">
        <w:rPr>
          <w:sz w:val="16"/>
        </w:rPr>
        <w:t xml:space="preserve"> the likelihood of a </w:t>
      </w:r>
      <w:r w:rsidRPr="00C305D1">
        <w:rPr>
          <w:b/>
          <w:u w:val="single"/>
        </w:rPr>
        <w:t>great-power conflict</w:t>
      </w:r>
      <w:r w:rsidRPr="00C305D1">
        <w:rPr>
          <w:sz w:val="16"/>
        </w:rPr>
        <w:t xml:space="preserve">. The realists are especially concerned about the </w:t>
      </w:r>
      <w:r w:rsidRPr="00C305D1">
        <w:rPr>
          <w:u w:val="single"/>
        </w:rPr>
        <w:t>American policies to shape</w:t>
      </w:r>
      <w:r w:rsidRPr="00C305D1">
        <w:rPr>
          <w:sz w:val="16"/>
        </w:rPr>
        <w:t xml:space="preserve"> the domestic character of other states, particularly by advancing </w:t>
      </w:r>
      <w:r w:rsidRPr="00C305D1">
        <w:rPr>
          <w:highlight w:val="green"/>
          <w:u w:val="single"/>
        </w:rPr>
        <w:t>democracy-promotion</w:t>
      </w:r>
      <w:r w:rsidRPr="00C305D1">
        <w:rPr>
          <w:sz w:val="16"/>
        </w:rPr>
        <w:t xml:space="preserve">, “nation-building,” and the universal protection of human rights.[25] In this context they highlight what they </w:t>
      </w:r>
      <w:r w:rsidRPr="00C305D1">
        <w:rPr>
          <w:highlight w:val="green"/>
          <w:u w:val="single"/>
        </w:rPr>
        <w:t>see</w:t>
      </w:r>
      <w:r w:rsidRPr="00C305D1">
        <w:rPr>
          <w:sz w:val="16"/>
        </w:rPr>
        <w:t xml:space="preserve"> as </w:t>
      </w:r>
      <w:r w:rsidRPr="00C305D1">
        <w:rPr>
          <w:b/>
          <w:highlight w:val="green"/>
          <w:u w:val="single"/>
        </w:rPr>
        <w:t>disastrous</w:t>
      </w:r>
      <w:r w:rsidRPr="00C305D1">
        <w:rPr>
          <w:sz w:val="16"/>
        </w:rPr>
        <w:t xml:space="preserve"> American </w:t>
      </w:r>
      <w:r w:rsidRPr="00C305D1">
        <w:rPr>
          <w:b/>
          <w:u w:val="single"/>
        </w:rPr>
        <w:t xml:space="preserve">military </w:t>
      </w:r>
      <w:r w:rsidRPr="00C305D1">
        <w:rPr>
          <w:b/>
          <w:highlight w:val="green"/>
          <w:u w:val="single"/>
        </w:rPr>
        <w:t>interventions</w:t>
      </w:r>
      <w:r w:rsidRPr="00C305D1">
        <w:rPr>
          <w:u w:val="single"/>
        </w:rPr>
        <w:t xml:space="preserve">, notably, </w:t>
      </w:r>
      <w:r w:rsidRPr="00C305D1">
        <w:rPr>
          <w:highlight w:val="green"/>
          <w:u w:val="single"/>
        </w:rPr>
        <w:t>in Iraq</w:t>
      </w:r>
      <w:r w:rsidRPr="00C305D1">
        <w:rPr>
          <w:u w:val="single"/>
        </w:rPr>
        <w:t xml:space="preserve"> in 2003</w:t>
      </w:r>
      <w:r w:rsidRPr="00C305D1">
        <w:rPr>
          <w:sz w:val="16"/>
        </w:rPr>
        <w:t xml:space="preserve"> and in </w:t>
      </w:r>
      <w:r w:rsidRPr="00C305D1">
        <w:rPr>
          <w:highlight w:val="green"/>
          <w:u w:val="single"/>
        </w:rPr>
        <w:t>Libya</w:t>
      </w:r>
      <w:r w:rsidRPr="00C305D1">
        <w:rPr>
          <w:u w:val="single"/>
        </w:rPr>
        <w:t xml:space="preserve"> in 2011 </w:t>
      </w:r>
      <w:r w:rsidRPr="00C305D1">
        <w:rPr>
          <w:highlight w:val="green"/>
          <w:u w:val="single"/>
        </w:rPr>
        <w:t>and</w:t>
      </w:r>
      <w:r w:rsidRPr="00C305D1">
        <w:rPr>
          <w:sz w:val="16"/>
        </w:rPr>
        <w:t xml:space="preserve"> also the continuously </w:t>
      </w:r>
      <w:r w:rsidRPr="00C305D1">
        <w:rPr>
          <w:u w:val="single"/>
        </w:rPr>
        <w:t xml:space="preserve">costly intervention in </w:t>
      </w:r>
      <w:r w:rsidRPr="00C305D1">
        <w:rPr>
          <w:highlight w:val="green"/>
          <w:u w:val="single"/>
        </w:rPr>
        <w:t>Afghanistan</w:t>
      </w:r>
      <w:r w:rsidRPr="00C305D1">
        <w:rPr>
          <w:u w:val="single"/>
        </w:rPr>
        <w:t xml:space="preserve"> since 2001</w:t>
      </w:r>
      <w:r w:rsidRPr="00C305D1">
        <w:rPr>
          <w:sz w:val="16"/>
        </w:rPr>
        <w:t xml:space="preserve">. In their eyes such military interventions are not necessary for the protection of American national interests. Moreover, </w:t>
      </w:r>
      <w:r w:rsidRPr="00C305D1">
        <w:rPr>
          <w:u w:val="single"/>
        </w:rPr>
        <w:t xml:space="preserve">such military engagements are </w:t>
      </w:r>
      <w:r w:rsidRPr="00C305D1">
        <w:rPr>
          <w:b/>
          <w:u w:val="single"/>
        </w:rPr>
        <w:t>unlikely to succeed</w:t>
      </w:r>
      <w:r w:rsidRPr="00C305D1">
        <w:rPr>
          <w:u w:val="single"/>
        </w:rPr>
        <w:t xml:space="preserve"> and</w:t>
      </w:r>
      <w:r w:rsidRPr="00C305D1">
        <w:rPr>
          <w:sz w:val="16"/>
        </w:rPr>
        <w:t xml:space="preserve"> in many cases </w:t>
      </w:r>
      <w:r w:rsidRPr="00C305D1">
        <w:rPr>
          <w:u w:val="single"/>
        </w:rPr>
        <w:t xml:space="preserve">are </w:t>
      </w:r>
      <w:r w:rsidRPr="00C305D1">
        <w:rPr>
          <w:b/>
          <w:u w:val="single"/>
        </w:rPr>
        <w:t>de-stabilizing</w:t>
      </w:r>
      <w:r w:rsidRPr="00C305D1">
        <w:rPr>
          <w:u w:val="single"/>
        </w:rPr>
        <w:t xml:space="preserve"> and are causing unnecessary conflicts</w:t>
      </w:r>
      <w:r w:rsidRPr="00C305D1">
        <w:rPr>
          <w:sz w:val="16"/>
        </w:rPr>
        <w:t xml:space="preserve">. </w:t>
      </w:r>
      <w:r w:rsidRPr="00C305D1">
        <w:rPr>
          <w:u w:val="single"/>
        </w:rPr>
        <w:t xml:space="preserve">Such </w:t>
      </w:r>
      <w:r w:rsidRPr="00C305D1">
        <w:rPr>
          <w:highlight w:val="green"/>
          <w:u w:val="single"/>
        </w:rPr>
        <w:t>interventions</w:t>
      </w:r>
      <w:r w:rsidRPr="00C305D1">
        <w:rPr>
          <w:sz w:val="16"/>
        </w:rPr>
        <w:t xml:space="preserve"> simply </w:t>
      </w:r>
      <w:r w:rsidRPr="00C305D1">
        <w:rPr>
          <w:b/>
          <w:highlight w:val="green"/>
          <w:u w:val="single"/>
        </w:rPr>
        <w:t>increase the perceived threat</w:t>
      </w:r>
      <w:r w:rsidRPr="00C305D1">
        <w:rPr>
          <w:u w:val="single"/>
        </w:rPr>
        <w:t xml:space="preserve"> posed by the U.S. to</w:t>
      </w:r>
      <w:r w:rsidRPr="00C305D1">
        <w:rPr>
          <w:sz w:val="16"/>
        </w:rPr>
        <w:t xml:space="preserve"> some </w:t>
      </w:r>
      <w:r w:rsidRPr="00C305D1">
        <w:rPr>
          <w:u w:val="single"/>
        </w:rPr>
        <w:t>other countries</w:t>
      </w:r>
      <w:r w:rsidRPr="00C305D1">
        <w:rPr>
          <w:sz w:val="16"/>
        </w:rPr>
        <w:t xml:space="preserve">. </w:t>
      </w:r>
      <w:r w:rsidRPr="00C305D1">
        <w:rPr>
          <w:u w:val="single"/>
        </w:rPr>
        <w:t>Thus</w:t>
      </w:r>
      <w:r w:rsidRPr="00C305D1">
        <w:rPr>
          <w:sz w:val="16"/>
        </w:rPr>
        <w:t xml:space="preserve">, lessening—if not </w:t>
      </w:r>
      <w:r w:rsidRPr="00C305D1">
        <w:rPr>
          <w:b/>
          <w:highlight w:val="green"/>
          <w:u w:val="single"/>
        </w:rPr>
        <w:t>completely abandoning</w:t>
      </w:r>
      <w:r w:rsidRPr="00C305D1">
        <w:rPr>
          <w:sz w:val="16"/>
        </w:rPr>
        <w:t>—</w:t>
      </w:r>
      <w:r w:rsidRPr="00C305D1">
        <w:rPr>
          <w:u w:val="single"/>
        </w:rPr>
        <w:t>the U.S. commitment to advance</w:t>
      </w:r>
      <w:r w:rsidRPr="00C305D1">
        <w:rPr>
          <w:sz w:val="16"/>
        </w:rPr>
        <w:t xml:space="preserve"> these </w:t>
      </w:r>
      <w:r w:rsidRPr="00C305D1">
        <w:rPr>
          <w:u w:val="single"/>
        </w:rPr>
        <w:t>liberal values is likely</w:t>
      </w:r>
      <w:r w:rsidRPr="00C305D1">
        <w:rPr>
          <w:sz w:val="16"/>
        </w:rPr>
        <w:t xml:space="preserve">, in realist eyes, </w:t>
      </w:r>
      <w:r w:rsidRPr="00C305D1">
        <w:rPr>
          <w:u w:val="single"/>
        </w:rPr>
        <w:t xml:space="preserve">to </w:t>
      </w:r>
      <w:r w:rsidRPr="00C305D1">
        <w:rPr>
          <w:b/>
          <w:highlight w:val="green"/>
          <w:u w:val="single"/>
        </w:rPr>
        <w:t>stabilize the</w:t>
      </w:r>
      <w:r w:rsidRPr="00C305D1">
        <w:rPr>
          <w:b/>
          <w:u w:val="single"/>
        </w:rPr>
        <w:t xml:space="preserve"> international </w:t>
      </w:r>
      <w:r w:rsidRPr="00C305D1">
        <w:rPr>
          <w:b/>
          <w:highlight w:val="green"/>
          <w:u w:val="single"/>
        </w:rPr>
        <w:t>system</w:t>
      </w:r>
      <w:r w:rsidRPr="00C305D1">
        <w:rPr>
          <w:b/>
          <w:u w:val="single"/>
        </w:rPr>
        <w:t xml:space="preserve"> </w:t>
      </w:r>
      <w:r w:rsidRPr="00C305D1">
        <w:rPr>
          <w:u w:val="single"/>
        </w:rPr>
        <w:t xml:space="preserve">and to </w:t>
      </w:r>
      <w:r w:rsidRPr="00C305D1">
        <w:rPr>
          <w:b/>
          <w:u w:val="single"/>
        </w:rPr>
        <w:t>serve well</w:t>
      </w:r>
      <w:r w:rsidRPr="00C305D1">
        <w:rPr>
          <w:u w:val="single"/>
        </w:rPr>
        <w:t xml:space="preserve"> the American national security interests</w:t>
      </w:r>
      <w:r w:rsidRPr="00C305D1">
        <w:rPr>
          <w:sz w:val="16"/>
        </w:rPr>
        <w:t xml:space="preserve">. Even though liberals see trade as a major pacifying mechanism, realists view </w:t>
      </w:r>
      <w:r w:rsidRPr="00C305D1">
        <w:rPr>
          <w:u w:val="single"/>
        </w:rPr>
        <w:t>trade</w:t>
      </w:r>
      <w:r w:rsidRPr="00C305D1">
        <w:rPr>
          <w:sz w:val="16"/>
        </w:rPr>
        <w:t>—</w:t>
      </w:r>
      <w:r w:rsidRPr="00C305D1">
        <w:rPr>
          <w:u w:val="single"/>
        </w:rPr>
        <w:t>and</w:t>
      </w:r>
      <w:r w:rsidRPr="00C305D1">
        <w:rPr>
          <w:sz w:val="16"/>
        </w:rPr>
        <w:t xml:space="preserve"> economic </w:t>
      </w:r>
      <w:r w:rsidRPr="00C305D1">
        <w:rPr>
          <w:u w:val="single"/>
        </w:rPr>
        <w:t>interdependence</w:t>
      </w:r>
      <w:r w:rsidRPr="00C305D1">
        <w:rPr>
          <w:sz w:val="16"/>
        </w:rPr>
        <w:t xml:space="preserve"> more broadly—as potential </w:t>
      </w:r>
      <w:r w:rsidRPr="00C305D1">
        <w:rPr>
          <w:u w:val="single"/>
        </w:rPr>
        <w:t>sources</w:t>
      </w:r>
      <w:r w:rsidRPr="00C305D1">
        <w:rPr>
          <w:sz w:val="16"/>
        </w:rPr>
        <w:t xml:space="preserve"> for </w:t>
      </w:r>
      <w:r w:rsidRPr="00C305D1">
        <w:rPr>
          <w:u w:val="single"/>
        </w:rPr>
        <w:t>conflict</w:t>
      </w:r>
      <w:r w:rsidRPr="00C305D1">
        <w:rPr>
          <w:sz w:val="16"/>
        </w:rPr>
        <w:t xml:space="preserve">.[26] They highlight the earlier U.S. trade conflicts with Japan and currently with Mexico and China. Thus, </w:t>
      </w:r>
      <w:r w:rsidRPr="00C305D1">
        <w:rPr>
          <w:u w:val="single"/>
        </w:rPr>
        <w:t>moving away from free trade might diffuse conflicts rather than accelerate them</w:t>
      </w:r>
      <w:r w:rsidRPr="00C305D1">
        <w:rPr>
          <w:sz w:val="16"/>
        </w:rPr>
        <w:t xml:space="preserve">. Moreover, </w:t>
      </w:r>
      <w:r w:rsidRPr="00C305D1">
        <w:rPr>
          <w:u w:val="single"/>
        </w:rPr>
        <w:t>there is a growing populist opposition</w:t>
      </w:r>
      <w:r w:rsidRPr="00C305D1">
        <w:rPr>
          <w:sz w:val="16"/>
        </w:rPr>
        <w:t xml:space="preserve"> in the West </w:t>
      </w:r>
      <w:r w:rsidRPr="00C305D1">
        <w:rPr>
          <w:u w:val="single"/>
        </w:rPr>
        <w:t>to globalization</w:t>
      </w:r>
      <w:r w:rsidRPr="00C305D1">
        <w:rPr>
          <w:sz w:val="16"/>
        </w:rPr>
        <w:t xml:space="preserve">. In this sense, </w:t>
      </w:r>
      <w:r w:rsidRPr="00C305D1">
        <w:rPr>
          <w:u w:val="single"/>
        </w:rPr>
        <w:t>it cannot work as a</w:t>
      </w:r>
      <w:r w:rsidRPr="00C305D1">
        <w:rPr>
          <w:sz w:val="16"/>
        </w:rPr>
        <w:t xml:space="preserve"> useful </w:t>
      </w:r>
      <w:r w:rsidRPr="00C305D1">
        <w:rPr>
          <w:u w:val="single"/>
        </w:rPr>
        <w:t>recipe for the promotion of peace</w:t>
      </w:r>
      <w:r w:rsidRPr="00C305D1">
        <w:rPr>
          <w:sz w:val="16"/>
        </w:rPr>
        <w:t xml:space="preserve">. Similarly, despite the high levels of economic interdependence between Japan and China, for example, </w:t>
      </w:r>
      <w:r w:rsidRPr="00C305D1">
        <w:rPr>
          <w:u w:val="single"/>
        </w:rPr>
        <w:t>such interdependence does not prevent conflict</w:t>
      </w:r>
      <w:r w:rsidRPr="00C305D1">
        <w:rPr>
          <w:sz w:val="16"/>
        </w:rPr>
        <w:t xml:space="preserve"> between them </w:t>
      </w:r>
      <w:r w:rsidRPr="00C305D1">
        <w:rPr>
          <w:u w:val="single"/>
        </w:rPr>
        <w:t>and definitely does not result in</w:t>
      </w:r>
      <w:r w:rsidRPr="00C305D1">
        <w:rPr>
          <w:sz w:val="16"/>
        </w:rPr>
        <w:t xml:space="preserve"> stable </w:t>
      </w:r>
      <w:r w:rsidRPr="00C305D1">
        <w:rPr>
          <w:u w:val="single"/>
        </w:rPr>
        <w:t>peace even if it</w:t>
      </w:r>
      <w:r w:rsidRPr="00C305D1">
        <w:rPr>
          <w:sz w:val="16"/>
        </w:rPr>
        <w:t xml:space="preserve"> might have </w:t>
      </w:r>
      <w:r w:rsidRPr="00C305D1">
        <w:rPr>
          <w:u w:val="single"/>
        </w:rPr>
        <w:t>helped to prevent a shooting war</w:t>
      </w:r>
      <w:r w:rsidRPr="00C305D1">
        <w:rPr>
          <w:sz w:val="16"/>
        </w:rPr>
        <w:t xml:space="preserve"> between them, at least thus far. Realists are also skeptical about the ability of </w:t>
      </w:r>
      <w:r w:rsidRPr="00C305D1">
        <w:rPr>
          <w:highlight w:val="green"/>
          <w:u w:val="single"/>
        </w:rPr>
        <w:t>international institutions</w:t>
      </w:r>
      <w:r w:rsidRPr="00C305D1">
        <w:rPr>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Thus we </w:t>
      </w:r>
      <w:r w:rsidRPr="00C305D1">
        <w:rPr>
          <w:b/>
          <w:highlight w:val="green"/>
          <w:u w:val="single"/>
        </w:rPr>
        <w:t>cannot</w:t>
      </w:r>
      <w:r w:rsidRPr="00C305D1">
        <w:rPr>
          <w:sz w:val="16"/>
        </w:rPr>
        <w:t xml:space="preserve"> expect much from the ability of international institutions to </w:t>
      </w:r>
      <w:r w:rsidRPr="00C305D1">
        <w:rPr>
          <w:b/>
          <w:highlight w:val="green"/>
          <w:u w:val="single"/>
        </w:rPr>
        <w:t>pacify</w:t>
      </w:r>
      <w:r w:rsidRPr="00C305D1">
        <w:rPr>
          <w:b/>
          <w:u w:val="single"/>
        </w:rPr>
        <w:t xml:space="preserve"> intense </w:t>
      </w:r>
      <w:r w:rsidRPr="00C305D1">
        <w:rPr>
          <w:b/>
          <w:highlight w:val="green"/>
          <w:u w:val="single"/>
        </w:rPr>
        <w:t>conflicts</w:t>
      </w:r>
      <w:r w:rsidRPr="00C305D1">
        <w:rPr>
          <w:u w:val="single"/>
        </w:rPr>
        <w:t>, especially among</w:t>
      </w:r>
      <w:r w:rsidRPr="00C305D1">
        <w:rPr>
          <w:sz w:val="16"/>
        </w:rPr>
        <w:t xml:space="preserve"> the </w:t>
      </w:r>
      <w:r w:rsidRPr="00C305D1">
        <w:rPr>
          <w:u w:val="single"/>
        </w:rPr>
        <w:t>great powers</w:t>
      </w:r>
      <w:r w:rsidRPr="00C305D1">
        <w:rPr>
          <w:sz w:val="16"/>
        </w:rPr>
        <w:t xml:space="preserve">. </w:t>
      </w:r>
      <w:r w:rsidRPr="00C305D1">
        <w:rPr>
          <w:u w:val="single"/>
        </w:rPr>
        <w:t>Even</w:t>
      </w:r>
      <w:r w:rsidRPr="00C305D1">
        <w:rPr>
          <w:sz w:val="16"/>
        </w:rPr>
        <w:t xml:space="preserve"> the most remarkable of international intuitions—</w:t>
      </w:r>
      <w:r w:rsidRPr="00C305D1">
        <w:rPr>
          <w:highlight w:val="green"/>
          <w:u w:val="single"/>
        </w:rPr>
        <w:t>the EU</w:t>
      </w:r>
      <w:r w:rsidRPr="00C305D1">
        <w:rPr>
          <w:sz w:val="16"/>
        </w:rPr>
        <w:t>—</w:t>
      </w:r>
      <w:r w:rsidRPr="00C305D1">
        <w:rPr>
          <w:u w:val="single"/>
        </w:rPr>
        <w:t>has</w:t>
      </w:r>
      <w:r w:rsidRPr="00C305D1">
        <w:rPr>
          <w:sz w:val="16"/>
        </w:rPr>
        <w:t xml:space="preserve"> recently </w:t>
      </w:r>
      <w:r w:rsidRPr="00C305D1">
        <w:rPr>
          <w:b/>
          <w:highlight w:val="green"/>
          <w:u w:val="single"/>
        </w:rPr>
        <w:t>failed</w:t>
      </w:r>
      <w:r w:rsidRPr="00C305D1">
        <w:rPr>
          <w:b/>
          <w:u w:val="single"/>
        </w:rPr>
        <w:t xml:space="preserve"> in advancing </w:t>
      </w:r>
      <w:r w:rsidRPr="00C305D1">
        <w:rPr>
          <w:b/>
          <w:highlight w:val="green"/>
          <w:u w:val="single"/>
        </w:rPr>
        <w:t>cooperation</w:t>
      </w:r>
      <w:r w:rsidRPr="00C305D1">
        <w:rPr>
          <w:u w:val="single"/>
        </w:rPr>
        <w:t xml:space="preserve"> among its members with regard </w:t>
      </w:r>
      <w:r w:rsidRPr="00C305D1">
        <w:rPr>
          <w:highlight w:val="green"/>
          <w:u w:val="single"/>
        </w:rPr>
        <w:t>to</w:t>
      </w:r>
      <w:r w:rsidRPr="00C305D1">
        <w:rPr>
          <w:sz w:val="16"/>
        </w:rPr>
        <w:t xml:space="preserve"> the key issues of </w:t>
      </w:r>
      <w:r w:rsidRPr="00C305D1">
        <w:rPr>
          <w:highlight w:val="green"/>
          <w:u w:val="single"/>
        </w:rPr>
        <w:t xml:space="preserve">immigration, </w:t>
      </w:r>
      <w:proofErr w:type="gramStart"/>
      <w:r w:rsidRPr="00C305D1">
        <w:rPr>
          <w:highlight w:val="green"/>
          <w:u w:val="single"/>
        </w:rPr>
        <w:t>terrorism</w:t>
      </w:r>
      <w:proofErr w:type="gramEnd"/>
      <w:r w:rsidRPr="00C305D1">
        <w:rPr>
          <w:highlight w:val="green"/>
          <w:u w:val="single"/>
        </w:rPr>
        <w:t xml:space="preserve"> and the</w:t>
      </w:r>
      <w:r w:rsidRPr="00C305D1">
        <w:rPr>
          <w:sz w:val="16"/>
        </w:rPr>
        <w:t xml:space="preserve"> Euro </w:t>
      </w:r>
      <w:r w:rsidRPr="00C305D1">
        <w:rPr>
          <w:highlight w:val="green"/>
          <w:u w:val="single"/>
        </w:rPr>
        <w:t>financial crisis</w:t>
      </w:r>
      <w:r w:rsidRPr="00C305D1">
        <w:rPr>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C305D1">
        <w:rPr>
          <w:sz w:val="16"/>
        </w:rPr>
        <w:t>whole</w:t>
      </w:r>
      <w:proofErr w:type="gramEnd"/>
      <w:r w:rsidRPr="00C305D1">
        <w:rPr>
          <w:sz w:val="16"/>
        </w:rPr>
        <w:t xml:space="preserve"> this will not advance a high-level ‘warm’ peace in Europe or elsewhere; rather it may, at most, lead to some kind of an unstable spheres-of-influence arrangement, which is unlikely to endure for an extended period. In sum, </w:t>
      </w:r>
      <w:r w:rsidRPr="00C305D1">
        <w:rPr>
          <w:u w:val="single"/>
        </w:rPr>
        <w:t>while liberals offer</w:t>
      </w:r>
      <w:r w:rsidRPr="00C305D1">
        <w:rPr>
          <w:sz w:val="16"/>
        </w:rPr>
        <w:t xml:space="preserve"> a menu of </w:t>
      </w:r>
      <w:r w:rsidRPr="00C305D1">
        <w:rPr>
          <w:highlight w:val="green"/>
          <w:u w:val="single"/>
        </w:rPr>
        <w:t>mechanisms for promoting peace</w:t>
      </w:r>
      <w:r w:rsidRPr="00C305D1">
        <w:rPr>
          <w:u w:val="single"/>
        </w:rPr>
        <w:t xml:space="preserve">, these mechanisms </w:t>
      </w:r>
      <w:r w:rsidRPr="00C305D1">
        <w:rPr>
          <w:highlight w:val="green"/>
          <w:u w:val="single"/>
        </w:rPr>
        <w:t>seem</w:t>
      </w:r>
      <w:r w:rsidRPr="00C305D1">
        <w:rPr>
          <w:sz w:val="16"/>
        </w:rPr>
        <w:t xml:space="preserve"> now </w:t>
      </w:r>
      <w:r w:rsidRPr="00C305D1">
        <w:rPr>
          <w:b/>
          <w:highlight w:val="green"/>
          <w:u w:val="single"/>
        </w:rPr>
        <w:t>under assault</w:t>
      </w:r>
      <w:r w:rsidRPr="00C305D1">
        <w:rPr>
          <w:sz w:val="16"/>
        </w:rPr>
        <w:t xml:space="preserve"> or in some process of weakening </w:t>
      </w:r>
      <w:r w:rsidRPr="00C305D1">
        <w:rPr>
          <w:b/>
          <w:highlight w:val="green"/>
          <w:u w:val="single"/>
        </w:rPr>
        <w:t>under Trumpism</w:t>
      </w:r>
      <w:r w:rsidRPr="00C305D1">
        <w:rPr>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C305D1">
        <w:rPr>
          <w:u w:val="single"/>
        </w:rPr>
        <w:t>some stabilizing effects of</w:t>
      </w:r>
      <w:r w:rsidRPr="00C305D1">
        <w:rPr>
          <w:sz w:val="16"/>
        </w:rPr>
        <w:t xml:space="preserve"> deterrence, especially </w:t>
      </w:r>
      <w:r w:rsidRPr="00C305D1">
        <w:rPr>
          <w:b/>
          <w:u w:val="single"/>
        </w:rPr>
        <w:t>nuclear deterrence</w:t>
      </w:r>
      <w:r w:rsidRPr="00C305D1">
        <w:rPr>
          <w:u w:val="single"/>
        </w:rPr>
        <w:t>, and</w:t>
      </w:r>
      <w:r w:rsidRPr="00C305D1">
        <w:rPr>
          <w:sz w:val="16"/>
        </w:rPr>
        <w:t xml:space="preserve"> of </w:t>
      </w:r>
      <w:r w:rsidRPr="00C305D1">
        <w:rPr>
          <w:u w:val="single"/>
        </w:rPr>
        <w:t>the balance of power</w:t>
      </w:r>
      <w:r w:rsidRPr="00C305D1">
        <w:rPr>
          <w:sz w:val="16"/>
        </w:rPr>
        <w:t xml:space="preserve"> among the great powers. </w:t>
      </w:r>
      <w:proofErr w:type="gramStart"/>
      <w:r w:rsidRPr="00C305D1">
        <w:rPr>
          <w:sz w:val="16"/>
        </w:rPr>
        <w:t>These kind of factors</w:t>
      </w:r>
      <w:proofErr w:type="gramEnd"/>
      <w:r w:rsidRPr="00C305D1">
        <w:rPr>
          <w:sz w:val="16"/>
        </w:rPr>
        <w:t xml:space="preserve"> might — also </w:t>
      </w:r>
      <w:r w:rsidRPr="00C305D1">
        <w:rPr>
          <w:u w:val="single"/>
        </w:rPr>
        <w:t>under Trumpism</w:t>
      </w:r>
      <w:r w:rsidRPr="00C305D1">
        <w:rPr>
          <w:sz w:val="16"/>
        </w:rPr>
        <w:t>—</w:t>
      </w:r>
      <w:r w:rsidRPr="00C305D1">
        <w:rPr>
          <w:b/>
          <w:u w:val="single"/>
        </w:rPr>
        <w:t>maintain world stability</w:t>
      </w:r>
      <w:r w:rsidRPr="00C305D1">
        <w:rPr>
          <w:u w:val="single"/>
        </w:rPr>
        <w:t xml:space="preserve"> and </w:t>
      </w:r>
      <w:r w:rsidRPr="00C305D1">
        <w:rPr>
          <w:b/>
          <w:u w:val="single"/>
        </w:rPr>
        <w:t>prevent war</w:t>
      </w:r>
      <w:r w:rsidRPr="00C305D1">
        <w:rPr>
          <w:sz w:val="16"/>
        </w:rPr>
        <w:t xml:space="preserve"> even if some level of great-power conflict is expected to endure at any rate. </w:t>
      </w:r>
      <w:r w:rsidRPr="00C305D1">
        <w:rPr>
          <w:u w:val="single"/>
        </w:rPr>
        <w:t xml:space="preserve">The </w:t>
      </w:r>
      <w:r w:rsidRPr="00C305D1">
        <w:rPr>
          <w:b/>
          <w:u w:val="single"/>
        </w:rPr>
        <w:t>most effective instrument</w:t>
      </w:r>
      <w:r w:rsidRPr="00C305D1">
        <w:rPr>
          <w:u w:val="single"/>
        </w:rPr>
        <w:t xml:space="preserve"> for cooperation</w:t>
      </w:r>
      <w:r w:rsidRPr="00C305D1">
        <w:rPr>
          <w:sz w:val="16"/>
        </w:rPr>
        <w:t xml:space="preserve">—applicable </w:t>
      </w:r>
      <w:r w:rsidRPr="00C305D1">
        <w:rPr>
          <w:u w:val="single"/>
        </w:rPr>
        <w:t>even under the illiberal turn</w:t>
      </w:r>
      <w:r w:rsidRPr="00C305D1">
        <w:rPr>
          <w:sz w:val="16"/>
        </w:rPr>
        <w:t xml:space="preserve">– </w:t>
      </w:r>
      <w:r w:rsidRPr="00C305D1">
        <w:rPr>
          <w:u w:val="single"/>
        </w:rPr>
        <w:t>is</w:t>
      </w:r>
      <w:r w:rsidRPr="00C305D1">
        <w:rPr>
          <w:sz w:val="16"/>
        </w:rPr>
        <w:t xml:space="preserve"> based on </w:t>
      </w:r>
      <w:r w:rsidRPr="00C305D1">
        <w:rPr>
          <w:u w:val="single"/>
        </w:rPr>
        <w:t>common threats faced by the great powers such as</w:t>
      </w:r>
      <w:r w:rsidRPr="00C305D1">
        <w:rPr>
          <w:sz w:val="16"/>
        </w:rPr>
        <w:t xml:space="preserve"> large-scale </w:t>
      </w:r>
      <w:r w:rsidRPr="00C305D1">
        <w:rPr>
          <w:u w:val="single"/>
        </w:rPr>
        <w:t>terrorism or</w:t>
      </w:r>
      <w:r w:rsidRPr="00C305D1">
        <w:rPr>
          <w:sz w:val="16"/>
        </w:rPr>
        <w:t xml:space="preserve"> risky behavior by a small nuclear power such as </w:t>
      </w:r>
      <w:r w:rsidRPr="00C305D1">
        <w:rPr>
          <w:u w:val="single"/>
        </w:rPr>
        <w:t>North Korea and</w:t>
      </w:r>
      <w:r w:rsidRPr="00C305D1">
        <w:rPr>
          <w:sz w:val="16"/>
        </w:rPr>
        <w:t xml:space="preserve"> potentially </w:t>
      </w:r>
      <w:r w:rsidRPr="00C305D1">
        <w:rPr>
          <w:u w:val="single"/>
        </w:rPr>
        <w:t>Iran</w:t>
      </w:r>
      <w:r w:rsidRPr="00C305D1">
        <w:rPr>
          <w:sz w:val="16"/>
        </w:rPr>
        <w:t xml:space="preserve">. </w:t>
      </w:r>
      <w:r w:rsidRPr="00C305D1">
        <w:rPr>
          <w:u w:val="single"/>
        </w:rPr>
        <w:t>Evaluation of the Realist and the Liberal Views</w:t>
      </w:r>
      <w:r w:rsidRPr="00C305D1">
        <w:rPr>
          <w:sz w:val="16"/>
        </w:rPr>
        <w:t xml:space="preserve"> At this stage, less than three months </w:t>
      </w:r>
      <w:r w:rsidRPr="00C305D1">
        <w:rPr>
          <w:u w:val="single"/>
        </w:rPr>
        <w:t>into the Trump administration</w:t>
      </w:r>
      <w:r w:rsidRPr="00C305D1">
        <w:rPr>
          <w:sz w:val="16"/>
        </w:rPr>
        <w:t xml:space="preserve">, it is quite difficult to determine which approach is right. Still, </w:t>
      </w:r>
      <w:r w:rsidRPr="00C305D1">
        <w:rPr>
          <w:u w:val="single"/>
        </w:rPr>
        <w:t>on the whole</w:t>
      </w:r>
      <w:r w:rsidRPr="00C305D1">
        <w:rPr>
          <w:sz w:val="16"/>
        </w:rPr>
        <w:t xml:space="preserve">, we might be able to distinguish between short-term versus long-term effects and among different types of peace. In the short-term, </w:t>
      </w:r>
      <w:r w:rsidRPr="00C305D1">
        <w:rPr>
          <w:b/>
          <w:u w:val="single"/>
        </w:rPr>
        <w:t>realists</w:t>
      </w:r>
      <w:r w:rsidRPr="00C305D1">
        <w:rPr>
          <w:sz w:val="16"/>
        </w:rPr>
        <w:t xml:space="preserve"> may </w:t>
      </w:r>
      <w:r w:rsidRPr="00C305D1">
        <w:rPr>
          <w:b/>
          <w:u w:val="single"/>
        </w:rPr>
        <w:t>have a point</w:t>
      </w:r>
      <w:r w:rsidRPr="00C305D1">
        <w:rPr>
          <w:u w:val="single"/>
        </w:rPr>
        <w:t xml:space="preserve">: </w:t>
      </w:r>
      <w:r w:rsidRPr="00C305D1">
        <w:rPr>
          <w:highlight w:val="green"/>
          <w:u w:val="single"/>
        </w:rPr>
        <w:t>the avoidance of</w:t>
      </w:r>
      <w:r w:rsidRPr="00C305D1">
        <w:rPr>
          <w:u w:val="single"/>
        </w:rPr>
        <w:t xml:space="preserve"> American interventions for </w:t>
      </w:r>
      <w:r w:rsidRPr="00C305D1">
        <w:rPr>
          <w:highlight w:val="green"/>
          <w:u w:val="single"/>
        </w:rPr>
        <w:t>democracy-promotion</w:t>
      </w:r>
      <w:r w:rsidRPr="00C305D1">
        <w:rPr>
          <w:sz w:val="16"/>
        </w:rPr>
        <w:t xml:space="preserve"> and humanitarian interventions might </w:t>
      </w:r>
      <w:r w:rsidRPr="00C305D1">
        <w:rPr>
          <w:b/>
          <w:highlight w:val="green"/>
          <w:u w:val="single"/>
        </w:rPr>
        <w:t>stabilize</w:t>
      </w:r>
      <w:r w:rsidRPr="00C305D1">
        <w:rPr>
          <w:b/>
          <w:u w:val="single"/>
        </w:rPr>
        <w:t xml:space="preserve"> the international system</w:t>
      </w:r>
      <w:r w:rsidRPr="00C305D1">
        <w:rPr>
          <w:sz w:val="16"/>
        </w:rPr>
        <w:t>. The key American adversaries—</w:t>
      </w:r>
      <w:r w:rsidRPr="00C305D1">
        <w:rPr>
          <w:highlight w:val="green"/>
          <w:u w:val="single"/>
        </w:rPr>
        <w:t>Russia, China, and Iran</w:t>
      </w:r>
      <w:r w:rsidRPr="00C305D1">
        <w:rPr>
          <w:sz w:val="16"/>
        </w:rPr>
        <w:t xml:space="preserve">— </w:t>
      </w:r>
      <w:r w:rsidRPr="00C305D1">
        <w:rPr>
          <w:u w:val="single"/>
        </w:rPr>
        <w:t xml:space="preserve">will be </w:t>
      </w:r>
      <w:r w:rsidRPr="00C305D1">
        <w:rPr>
          <w:b/>
          <w:u w:val="single"/>
        </w:rPr>
        <w:t>less troubled</w:t>
      </w:r>
      <w:r w:rsidRPr="00C305D1">
        <w:rPr>
          <w:u w:val="single"/>
        </w:rPr>
        <w:t xml:space="preserve"> by regime–change</w:t>
      </w:r>
      <w:r w:rsidRPr="00C305D1">
        <w:rPr>
          <w:sz w:val="16"/>
        </w:rPr>
        <w:t xml:space="preserve"> strategies </w:t>
      </w:r>
      <w:r w:rsidRPr="00C305D1">
        <w:rPr>
          <w:u w:val="single"/>
        </w:rPr>
        <w:t xml:space="preserve">or ‘color revolutions’ advanced by the U.S. that are </w:t>
      </w:r>
      <w:r w:rsidRPr="00C305D1">
        <w:rPr>
          <w:b/>
          <w:u w:val="single"/>
        </w:rPr>
        <w:t>perceived to be posing major threats</w:t>
      </w:r>
      <w:r w:rsidRPr="00C305D1">
        <w:rPr>
          <w:u w:val="single"/>
        </w:rPr>
        <w:t xml:space="preserve"> to their regimes</w:t>
      </w:r>
      <w:r w:rsidRPr="00C305D1">
        <w:rPr>
          <w:sz w:val="16"/>
        </w:rPr>
        <w:t xml:space="preserve">. </w:t>
      </w:r>
      <w:r w:rsidRPr="00C305D1">
        <w:rPr>
          <w:u w:val="single"/>
        </w:rPr>
        <w:t>The eastward expansion of NATO and the EU, which</w:t>
      </w:r>
      <w:r w:rsidRPr="00C305D1">
        <w:rPr>
          <w:sz w:val="16"/>
        </w:rPr>
        <w:t xml:space="preserve"> realists argue </w:t>
      </w:r>
      <w:r w:rsidRPr="00C305D1">
        <w:rPr>
          <w:u w:val="single"/>
        </w:rPr>
        <w:t xml:space="preserve">has provoked Russia, </w:t>
      </w:r>
      <w:r w:rsidRPr="00C305D1">
        <w:rPr>
          <w:b/>
          <w:u w:val="single"/>
        </w:rPr>
        <w:t>will</w:t>
      </w:r>
      <w:r w:rsidRPr="00C305D1">
        <w:rPr>
          <w:sz w:val="16"/>
        </w:rPr>
        <w:t xml:space="preserve"> also </w:t>
      </w:r>
      <w:r w:rsidRPr="00C305D1">
        <w:rPr>
          <w:b/>
          <w:u w:val="single"/>
        </w:rPr>
        <w:t>stop</w:t>
      </w:r>
      <w:r w:rsidRPr="00C305D1">
        <w:rPr>
          <w:sz w:val="16"/>
        </w:rPr>
        <w:t xml:space="preserve">. </w:t>
      </w:r>
      <w:r w:rsidRPr="00C305D1">
        <w:rPr>
          <w:u w:val="single"/>
        </w:rPr>
        <w:t xml:space="preserve">Such reassurances are likely to </w:t>
      </w:r>
      <w:r w:rsidRPr="00C305D1">
        <w:rPr>
          <w:b/>
          <w:u w:val="single"/>
        </w:rPr>
        <w:t>increase stability</w:t>
      </w:r>
      <w:r w:rsidRPr="00C305D1">
        <w:rPr>
          <w:sz w:val="16"/>
        </w:rPr>
        <w:t xml:space="preserve"> in international politics and to produce at least a ‘cold peace’ </w:t>
      </w:r>
      <w:r w:rsidRPr="00C305D1">
        <w:rPr>
          <w:u w:val="single"/>
        </w:rPr>
        <w:t>in the international system</w:t>
      </w:r>
      <w:r w:rsidRPr="00C305D1">
        <w:rPr>
          <w:sz w:val="16"/>
        </w:rPr>
        <w:t xml:space="preserve"> and in key regions. </w:t>
      </w:r>
    </w:p>
    <w:p w14:paraId="41768DED" w14:textId="77777777" w:rsidR="00564FFA" w:rsidRPr="00C305D1" w:rsidRDefault="00564FFA" w:rsidP="00564FFA">
      <w:pPr>
        <w:pStyle w:val="Heading4"/>
      </w:pPr>
      <w:r w:rsidRPr="00C305D1">
        <w:t>Collapse of democracy’s inevitable –</w:t>
      </w:r>
      <w:r>
        <w:t xml:space="preserve"> </w:t>
      </w:r>
      <w:r w:rsidRPr="00C305D1">
        <w:t>transition to Chinese autocracy solves.</w:t>
      </w:r>
    </w:p>
    <w:p w14:paraId="7C2F8EFE" w14:textId="77777777" w:rsidR="00564FFA" w:rsidRPr="00C305D1" w:rsidRDefault="00564FFA" w:rsidP="00564FFA">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17" w:history="1">
        <w:r w:rsidRPr="00C305D1">
          <w:rPr>
            <w:rStyle w:val="Hyperlink"/>
            <w:sz w:val="16"/>
            <w:szCs w:val="16"/>
          </w:rPr>
          <w:t>http://asiasociety.org/blog/asia/could-chinas-system-replace-democracy</w:t>
        </w:r>
      </w:hyperlink>
      <w:r w:rsidRPr="00C305D1">
        <w:rPr>
          <w:sz w:val="16"/>
          <w:szCs w:val="16"/>
        </w:rPr>
        <w:t>; DOA: 12/6/17)</w:t>
      </w:r>
    </w:p>
    <w:p w14:paraId="478D9491" w14:textId="77777777" w:rsidR="00564FFA" w:rsidRPr="00C305D1" w:rsidRDefault="00564FFA" w:rsidP="00564FFA">
      <w:pPr>
        <w:rPr>
          <w:sz w:val="16"/>
        </w:rPr>
      </w:pPr>
      <w:r w:rsidRPr="00C305D1">
        <w:rPr>
          <w:sz w:val="16"/>
        </w:rPr>
        <w:t xml:space="preserve">Two decades later, this notion seems increasingly unfeasible. </w:t>
      </w:r>
      <w:r w:rsidRPr="00C305D1">
        <w:rPr>
          <w:b/>
          <w:highlight w:val="green"/>
          <w:u w:val="single"/>
        </w:rPr>
        <w:t>Democracy is</w:t>
      </w:r>
      <w:r w:rsidRPr="00C305D1">
        <w:rPr>
          <w:highlight w:val="green"/>
          <w:u w:val="single"/>
        </w:rPr>
        <w:t xml:space="preserve"> </w:t>
      </w:r>
      <w:r w:rsidRPr="00C305D1">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C305D1">
        <w:rPr>
          <w:b/>
          <w:highlight w:val="green"/>
          <w:u w:val="single"/>
        </w:rPr>
        <w:t>since</w:t>
      </w:r>
      <w:r w:rsidRPr="00C305D1">
        <w:rPr>
          <w:sz w:val="16"/>
        </w:rPr>
        <w:t xml:space="preserve"> reaching a peak in </w:t>
      </w:r>
      <w:r w:rsidRPr="00C305D1">
        <w:rPr>
          <w:b/>
          <w:highlight w:val="green"/>
          <w:u w:val="single"/>
        </w:rPr>
        <w:t>2006</w:t>
      </w:r>
      <w:r w:rsidRPr="00C305D1">
        <w:rPr>
          <w:sz w:val="16"/>
        </w:rPr>
        <w:t xml:space="preserve">. </w:t>
      </w:r>
      <w:r w:rsidRPr="00C305D1">
        <w:rPr>
          <w:u w:val="single"/>
        </w:rPr>
        <w:t xml:space="preserve">The world’s </w:t>
      </w:r>
      <w:r w:rsidRPr="00C305D1">
        <w:rPr>
          <w:highlight w:val="green"/>
          <w:u w:val="single"/>
        </w:rPr>
        <w:t>non-democracies</w:t>
      </w:r>
      <w:r w:rsidRPr="00C305D1">
        <w:rPr>
          <w:sz w:val="16"/>
        </w:rPr>
        <w:t xml:space="preserve">, meanwhile, </w:t>
      </w:r>
      <w:r w:rsidRPr="00C305D1">
        <w:rPr>
          <w:highlight w:val="green"/>
          <w:u w:val="single"/>
        </w:rPr>
        <w:t xml:space="preserve">have become </w:t>
      </w:r>
      <w:r w:rsidRPr="00C305D1">
        <w:rPr>
          <w:b/>
          <w:highlight w:val="green"/>
          <w:u w:val="single"/>
        </w:rPr>
        <w:t>more authoritarian</w:t>
      </w:r>
      <w:r w:rsidRPr="00C305D1">
        <w:rPr>
          <w:sz w:val="16"/>
          <w:highlight w:val="green"/>
        </w:rPr>
        <w:t xml:space="preserve">. </w:t>
      </w:r>
      <w:r w:rsidRPr="00C305D1">
        <w:rPr>
          <w:highlight w:val="green"/>
          <w:u w:val="single"/>
        </w:rPr>
        <w:t>Russia, once a</w:t>
      </w:r>
      <w:r w:rsidRPr="00C305D1">
        <w:rPr>
          <w:sz w:val="16"/>
        </w:rPr>
        <w:t xml:space="preserve"> tentative </w:t>
      </w:r>
      <w:r w:rsidRPr="00C305D1">
        <w:rPr>
          <w:highlight w:val="green"/>
          <w:u w:val="single"/>
        </w:rPr>
        <w:t>democracy, is</w:t>
      </w:r>
      <w:r w:rsidRPr="00C305D1">
        <w:rPr>
          <w:u w:val="single"/>
        </w:rPr>
        <w:t xml:space="preserve"> now </w:t>
      </w:r>
      <w:r w:rsidRPr="00C305D1">
        <w:rPr>
          <w:highlight w:val="green"/>
          <w:u w:val="single"/>
        </w:rPr>
        <w:t>under</w:t>
      </w:r>
      <w:r w:rsidRPr="00C305D1">
        <w:rPr>
          <w:sz w:val="16"/>
        </w:rPr>
        <w:t xml:space="preserve"> the control of Vladimir </w:t>
      </w:r>
      <w:r w:rsidRPr="00C305D1">
        <w:rPr>
          <w:highlight w:val="green"/>
          <w:u w:val="single"/>
        </w:rPr>
        <w:t xml:space="preserve">Putin, a </w:t>
      </w:r>
      <w:r w:rsidRPr="00C305D1">
        <w:rPr>
          <w:b/>
          <w:highlight w:val="gree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C305D1">
        <w:rPr>
          <w:highlight w:val="green"/>
          <w:u w:val="single"/>
        </w:rPr>
        <w:t>China’s</w:t>
      </w:r>
      <w:r w:rsidRPr="00C305D1">
        <w:rPr>
          <w:u w:val="single"/>
        </w:rPr>
        <w:t xml:space="preserve"> economic </w:t>
      </w:r>
      <w:r w:rsidRPr="00C305D1">
        <w:rPr>
          <w:highlight w:val="green"/>
          <w:u w:val="single"/>
        </w:rPr>
        <w:t>success has</w:t>
      </w:r>
      <w:r w:rsidRPr="00C305D1">
        <w:rPr>
          <w:sz w:val="16"/>
        </w:rPr>
        <w:t xml:space="preserve"> only </w:t>
      </w:r>
      <w:r w:rsidRPr="00C305D1">
        <w:rPr>
          <w:b/>
          <w:u w:val="single"/>
        </w:rPr>
        <w:t xml:space="preserve">further </w:t>
      </w:r>
      <w:r w:rsidRPr="00C305D1">
        <w:rPr>
          <w:b/>
          <w:highlight w:val="green"/>
          <w:u w:val="single"/>
        </w:rPr>
        <w:t>solidified the C</w:t>
      </w:r>
      <w:r w:rsidRPr="00C305D1">
        <w:rPr>
          <w:sz w:val="16"/>
        </w:rPr>
        <w:t xml:space="preserve">hinese </w:t>
      </w:r>
      <w:r w:rsidRPr="00C305D1">
        <w:rPr>
          <w:b/>
          <w:highlight w:val="green"/>
          <w:u w:val="single"/>
        </w:rPr>
        <w:t>C</w:t>
      </w:r>
      <w:r w:rsidRPr="00C305D1">
        <w:rPr>
          <w:sz w:val="16"/>
        </w:rPr>
        <w:t xml:space="preserve">ommunist </w:t>
      </w:r>
      <w:r w:rsidRPr="00C305D1">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C305D1">
        <w:rPr>
          <w:highlight w:val="green"/>
          <w:u w:val="single"/>
        </w:rPr>
        <w:t>Democracy’s ill health has</w:t>
      </w:r>
      <w:r w:rsidRPr="00C305D1">
        <w:rPr>
          <w:sz w:val="16"/>
        </w:rPr>
        <w:t xml:space="preserve"> also </w:t>
      </w:r>
      <w:r w:rsidRPr="00C305D1">
        <w:rPr>
          <w:b/>
          <w:highlight w:val="green"/>
          <w:u w:val="single"/>
        </w:rPr>
        <w:t>infected the U</w:t>
      </w:r>
      <w:r w:rsidRPr="00C305D1">
        <w:rPr>
          <w:sz w:val="16"/>
        </w:rPr>
        <w:t xml:space="preserve">nited </w:t>
      </w:r>
      <w:r w:rsidRPr="00C305D1">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C305D1">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C305D1">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C305D1">
        <w:rPr>
          <w:highlight w:val="green"/>
          <w:u w:val="single"/>
        </w:rPr>
        <w:t>the U</w:t>
      </w:r>
      <w:r w:rsidRPr="00C305D1">
        <w:rPr>
          <w:sz w:val="16"/>
        </w:rPr>
        <w:t xml:space="preserve">nited </w:t>
      </w:r>
      <w:r w:rsidRPr="00C305D1">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w:t>
      </w:r>
      <w:proofErr w:type="spellStart"/>
      <w:r w:rsidRPr="00C305D1">
        <w:rPr>
          <w:sz w:val="16"/>
        </w:rPr>
        <w:t>Klaas</w:t>
      </w:r>
      <w:proofErr w:type="spellEnd"/>
      <w:r w:rsidRPr="00C305D1">
        <w:rPr>
          <w:sz w:val="16"/>
        </w:rPr>
        <w:t xml:space="preserve">, author of the new book The Despot’s Accomplice: How the West Is Aiding and Abetting the Decline of Democracy, </w:t>
      </w:r>
      <w:r w:rsidRPr="00C305D1">
        <w:rPr>
          <w:highlight w:val="green"/>
          <w:u w:val="single"/>
        </w:rPr>
        <w:t xml:space="preserve">there are </w:t>
      </w:r>
      <w:r w:rsidRPr="00C305D1">
        <w:rPr>
          <w:b/>
          <w:highlight w:val="green"/>
          <w:u w:val="single"/>
        </w:rPr>
        <w:t>three main reasons</w:t>
      </w:r>
      <w:r w:rsidRPr="00C305D1">
        <w:rPr>
          <w:sz w:val="16"/>
          <w:highlight w:val="green"/>
        </w:rPr>
        <w:t xml:space="preserve">. </w:t>
      </w:r>
      <w:r w:rsidRPr="00C305D1">
        <w:rPr>
          <w:highlight w:val="green"/>
          <w:u w:val="single"/>
        </w:rPr>
        <w:t xml:space="preserve">One is </w:t>
      </w:r>
      <w:r w:rsidRPr="00C305D1">
        <w:rPr>
          <w:b/>
          <w:highlight w:val="green"/>
          <w:u w:val="single"/>
        </w:rPr>
        <w:t>American hypocrisy</w:t>
      </w:r>
      <w:r w:rsidRPr="00C305D1">
        <w:rPr>
          <w:sz w:val="16"/>
        </w:rPr>
        <w:t xml:space="preserve">, or, as </w:t>
      </w:r>
      <w:proofErr w:type="spellStart"/>
      <w:r w:rsidRPr="00C305D1">
        <w:rPr>
          <w:sz w:val="16"/>
        </w:rPr>
        <w:t>Klaas</w:t>
      </w:r>
      <w:proofErr w:type="spellEnd"/>
      <w:r w:rsidRPr="00C305D1">
        <w:rPr>
          <w:sz w:val="16"/>
        </w:rPr>
        <w:t xml:space="preserve">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C305D1">
        <w:rPr>
          <w:highlight w:val="green"/>
          <w:u w:val="single"/>
        </w:rPr>
        <w:t>second</w:t>
      </w:r>
      <w:r w:rsidRPr="00C305D1">
        <w:rPr>
          <w:sz w:val="16"/>
        </w:rPr>
        <w:t xml:space="preserve"> reason for democracy’s decline </w:t>
      </w:r>
      <w:r w:rsidRPr="00C305D1">
        <w:rPr>
          <w:highlight w:val="green"/>
          <w:u w:val="single"/>
        </w:rPr>
        <w:t>is</w:t>
      </w:r>
      <w:r w:rsidRPr="00C305D1">
        <w:rPr>
          <w:u w:val="single"/>
        </w:rPr>
        <w:t xml:space="preserve"> the </w:t>
      </w:r>
      <w:r w:rsidRPr="00C305D1">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w:t>
      </w:r>
      <w:proofErr w:type="spellStart"/>
      <w:r w:rsidRPr="00C305D1">
        <w:rPr>
          <w:sz w:val="16"/>
        </w:rPr>
        <w:t>Klaas’</w:t>
      </w:r>
      <w:proofErr w:type="spellEnd"/>
      <w:r w:rsidRPr="00C305D1">
        <w:rPr>
          <w:sz w:val="16"/>
        </w:rPr>
        <w:t xml:space="preserve"> </w:t>
      </w:r>
      <w:r w:rsidRPr="00C305D1">
        <w:rPr>
          <w:highlight w:val="green"/>
          <w:u w:val="single"/>
        </w:rPr>
        <w:t>third</w:t>
      </w:r>
      <w:r w:rsidRPr="00C305D1">
        <w:rPr>
          <w:sz w:val="16"/>
        </w:rPr>
        <w:t xml:space="preserve"> reason </w:t>
      </w:r>
      <w:r w:rsidRPr="00C305D1">
        <w:rPr>
          <w:highlight w:val="green"/>
          <w:u w:val="single"/>
        </w:rPr>
        <w:t>is</w:t>
      </w:r>
      <w:r w:rsidRPr="00C305D1">
        <w:rPr>
          <w:u w:val="single"/>
        </w:rPr>
        <w:t xml:space="preserve"> the </w:t>
      </w:r>
      <w:r w:rsidRPr="00C305D1">
        <w:rPr>
          <w:b/>
          <w:highlight w:val="green"/>
          <w:u w:val="single"/>
        </w:rPr>
        <w:t>weaknesses embedded in</w:t>
      </w:r>
      <w:r w:rsidRPr="00C305D1">
        <w:rPr>
          <w:sz w:val="16"/>
        </w:rPr>
        <w:t xml:space="preserve"> modern </w:t>
      </w:r>
      <w:r w:rsidRPr="00C305D1">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xml:space="preserve">. “Not many people looked at our election and thought that they were missing out,” </w:t>
      </w:r>
      <w:proofErr w:type="spellStart"/>
      <w:r w:rsidRPr="00C305D1">
        <w:rPr>
          <w:sz w:val="16"/>
        </w:rPr>
        <w:t>Klaas</w:t>
      </w:r>
      <w:proofErr w:type="spellEnd"/>
      <w:r w:rsidRPr="00C305D1">
        <w:rPr>
          <w:sz w:val="16"/>
        </w:rPr>
        <w:t xml:space="preserve">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C305D1">
        <w:rPr>
          <w:highlight w:val="green"/>
          <w:u w:val="single"/>
        </w:rPr>
        <w:t>if ‘democracy means</w:t>
      </w:r>
      <w:r w:rsidRPr="00C305D1">
        <w:rPr>
          <w:sz w:val="16"/>
        </w:rPr>
        <w:t xml:space="preserve"> Donald </w:t>
      </w:r>
      <w:r w:rsidRPr="00C305D1">
        <w:rPr>
          <w:highlight w:val="green"/>
          <w:u w:val="single"/>
        </w:rPr>
        <w:t xml:space="preserve">Trump, </w:t>
      </w:r>
      <w:r w:rsidRPr="00C305D1">
        <w:rPr>
          <w:b/>
          <w:highlight w:val="green"/>
          <w:u w:val="single"/>
        </w:rPr>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C305D1">
        <w:rPr>
          <w:rStyle w:val="StyleUnderline"/>
          <w:highlight w:val="green"/>
        </w:rPr>
        <w:t>China</w:t>
      </w:r>
      <w:r w:rsidRPr="00C305D1">
        <w:rPr>
          <w:sz w:val="16"/>
        </w:rPr>
        <w:t xml:space="preserve">. The country’s </w:t>
      </w:r>
      <w:r w:rsidRPr="00C305D1">
        <w:rPr>
          <w:rStyle w:val="StyleUnderline"/>
          <w:highlight w:val="gree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C305D1">
        <w:rPr>
          <w:rStyle w:val="StyleUnderline"/>
          <w:highlight w:val="green"/>
        </w:rPr>
        <w:t>without</w:t>
      </w:r>
      <w:r w:rsidRPr="00C305D1">
        <w:rPr>
          <w:rStyle w:val="StyleUnderline"/>
        </w:rPr>
        <w:t xml:space="preserve"> political </w:t>
      </w:r>
      <w:r w:rsidRPr="00C305D1">
        <w:rPr>
          <w:rStyle w:val="StyleUnderline"/>
          <w:highlight w:val="green"/>
        </w:rPr>
        <w:t xml:space="preserve">obstruction has </w:t>
      </w:r>
      <w:r w:rsidRPr="00C305D1">
        <w:rPr>
          <w:rStyle w:val="Emphasis"/>
          <w:highlight w:val="green"/>
        </w:rPr>
        <w:t>dazzled Westerners</w:t>
      </w:r>
      <w:r w:rsidRPr="00C305D1">
        <w:rPr>
          <w:rStyle w:val="StyleUnderline"/>
          <w:highlight w:val="green"/>
        </w:rPr>
        <w:t xml:space="preserve"> frustrated at</w:t>
      </w:r>
      <w:r w:rsidRPr="00C305D1">
        <w:rPr>
          <w:rStyle w:val="StyleUnderline"/>
        </w:rPr>
        <w:t xml:space="preserve"> the </w:t>
      </w:r>
      <w:r w:rsidRPr="00C305D1">
        <w:rPr>
          <w:rStyle w:val="StyleUnderline"/>
          <w:highlight w:val="gree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w:t>
      </w:r>
      <w:proofErr w:type="spellStart"/>
      <w:r w:rsidRPr="00C305D1">
        <w:rPr>
          <w:sz w:val="16"/>
        </w:rPr>
        <w:t>Zhongxun</w:t>
      </w:r>
      <w:proofErr w:type="spellEnd"/>
      <w:r w:rsidRPr="00C305D1">
        <w:rPr>
          <w:sz w:val="16"/>
        </w:rPr>
        <w:t xml:space="preserve">,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 xml:space="preserve">in the U.S. you </w:t>
      </w:r>
      <w:proofErr w:type="gramStart"/>
      <w:r w:rsidRPr="00C305D1">
        <w:rPr>
          <w:rStyle w:val="StyleUnderline"/>
        </w:rPr>
        <w:t>can be a nobody</w:t>
      </w:r>
      <w:r w:rsidRPr="00C305D1">
        <w:rPr>
          <w:sz w:val="16"/>
        </w:rPr>
        <w:t xml:space="preserve"> one day</w:t>
      </w:r>
      <w:proofErr w:type="gramEnd"/>
      <w:r w:rsidRPr="00C305D1">
        <w:rPr>
          <w:sz w:val="16"/>
        </w:rPr>
        <w:t xml:space="preserve">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C305D1">
        <w:rPr>
          <w:sz w:val="16"/>
        </w:rPr>
        <w:t>Ruchir</w:t>
      </w:r>
      <w:proofErr w:type="spellEnd"/>
      <w:r w:rsidRPr="00C305D1">
        <w:rPr>
          <w:sz w:val="16"/>
        </w:rPr>
        <w:t xml:space="preserve"> Sharma, an economics expert at Morgan Stanley, said of China in an appearance at Asia Society in December. “And in 100 percent of these instances, the country got into a deep economic trouble within the next five years." </w:t>
      </w:r>
      <w:r w:rsidRPr="00C305D1">
        <w:rPr>
          <w:rStyle w:val="StyleUnderline"/>
          <w:highlight w:val="green"/>
        </w:rPr>
        <w:t>China</w:t>
      </w:r>
      <w:r w:rsidRPr="00C305D1">
        <w:rPr>
          <w:rStyle w:val="StyleUnderline"/>
        </w:rPr>
        <w:t xml:space="preserve"> has taken steps to </w:t>
      </w:r>
      <w:r w:rsidRPr="00C305D1">
        <w:rPr>
          <w:rStyle w:val="Emphasis"/>
          <w:highlight w:val="green"/>
        </w:rPr>
        <w:t>systematize its government</w:t>
      </w:r>
      <w:r w:rsidRPr="00C305D1">
        <w:rPr>
          <w:rStyle w:val="StyleUnderline"/>
          <w:highlight w:val="green"/>
        </w:rPr>
        <w:t xml:space="preserve"> by introducing</w:t>
      </w:r>
      <w:r w:rsidRPr="00C305D1">
        <w:rPr>
          <w:rStyle w:val="StyleUnderline"/>
        </w:rPr>
        <w:t xml:space="preserve"> a mandatory </w:t>
      </w:r>
      <w:r w:rsidRPr="00C305D1">
        <w:rPr>
          <w:rStyle w:val="StyleUnderline"/>
          <w:highlight w:val="green"/>
        </w:rPr>
        <w:t>retirement age</w:t>
      </w:r>
      <w:r w:rsidRPr="00C305D1">
        <w:rPr>
          <w:rStyle w:val="StyleUnderline"/>
        </w:rPr>
        <w:t xml:space="preserve"> for senior officials </w:t>
      </w:r>
      <w:r w:rsidRPr="00C305D1">
        <w:rPr>
          <w:rStyle w:val="StyleUnderline"/>
          <w:highlight w:val="green"/>
        </w:rPr>
        <w:t>and</w:t>
      </w:r>
      <w:r w:rsidRPr="00C305D1">
        <w:rPr>
          <w:rStyle w:val="StyleUnderline"/>
        </w:rPr>
        <w:t xml:space="preserve"> establishing </w:t>
      </w:r>
      <w:r w:rsidRPr="00C305D1">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C305D1">
        <w:rPr>
          <w:rStyle w:val="StyleUnderline"/>
          <w:highlight w:val="green"/>
        </w:rPr>
        <w:t>Politburo</w:t>
      </w:r>
      <w:r w:rsidRPr="00C305D1">
        <w:rPr>
          <w:rStyle w:val="StyleUnderline"/>
        </w:rPr>
        <w:t xml:space="preserve">, a seven-man body that stands atop China’s government pyramid, is designed to </w:t>
      </w:r>
      <w:r w:rsidRPr="00C305D1">
        <w:rPr>
          <w:rStyle w:val="Emphasis"/>
          <w:highlight w:val="green"/>
        </w:rPr>
        <w:t>divide</w:t>
      </w:r>
      <w:r w:rsidRPr="00C305D1">
        <w:rPr>
          <w:sz w:val="16"/>
        </w:rPr>
        <w:t xml:space="preserve"> the </w:t>
      </w:r>
      <w:r w:rsidRPr="00C305D1">
        <w:rPr>
          <w:rStyle w:val="Emphasis"/>
          <w:highlight w:val="green"/>
        </w:rPr>
        <w:t>responsibilities</w:t>
      </w:r>
      <w:r w:rsidRPr="00C305D1">
        <w:rPr>
          <w:rStyle w:val="Emphasis"/>
        </w:rPr>
        <w:t xml:space="preserve"> of </w:t>
      </w:r>
      <w:proofErr w:type="gramStart"/>
      <w:r w:rsidRPr="00C305D1">
        <w:rPr>
          <w:rStyle w:val="Emphasis"/>
        </w:rPr>
        <w:t>government</w:t>
      </w:r>
      <w:proofErr w:type="gramEnd"/>
      <w:r w:rsidRPr="00C305D1">
        <w:rPr>
          <w:rStyle w:val="StyleUnderline"/>
        </w:rPr>
        <w:t xml:space="preserve"> </w:t>
      </w:r>
      <w:r w:rsidRPr="00C305D1">
        <w:rPr>
          <w:rStyle w:val="StyleUnderline"/>
          <w:highlight w:val="green"/>
        </w:rPr>
        <w:t xml:space="preserve">and ensure </w:t>
      </w:r>
      <w:r w:rsidRPr="00C305D1">
        <w:rPr>
          <w:rStyle w:val="Emphasis"/>
          <w:highlight w:val="green"/>
        </w:rPr>
        <w:t>no one</w:t>
      </w:r>
      <w:r w:rsidRPr="00C305D1">
        <w:rPr>
          <w:rStyle w:val="Emphasis"/>
        </w:rPr>
        <w:t xml:space="preserve"> individual </w:t>
      </w:r>
      <w:r w:rsidRPr="00C305D1">
        <w:rPr>
          <w:rStyle w:val="Emphasis"/>
          <w:highlight w:val="green"/>
        </w:rPr>
        <w:t>assumes</w:t>
      </w:r>
      <w:r w:rsidRPr="00C305D1">
        <w:rPr>
          <w:rStyle w:val="Emphasis"/>
        </w:rPr>
        <w:t xml:space="preserve"> too much </w:t>
      </w:r>
      <w:r w:rsidRPr="00C305D1">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C305D1">
        <w:rPr>
          <w:sz w:val="16"/>
        </w:rPr>
        <w:t>Xi</w:t>
      </w:r>
      <w:proofErr w:type="gramEnd"/>
      <w:r w:rsidRPr="00C305D1">
        <w:rPr>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w:t>
      </w:r>
      <w:proofErr w:type="gramStart"/>
      <w:r w:rsidRPr="00C305D1">
        <w:rPr>
          <w:sz w:val="16"/>
        </w:rPr>
        <w:t>territory, and</w:t>
      </w:r>
      <w:proofErr w:type="gramEnd"/>
      <w:r w:rsidRPr="00C305D1">
        <w:rPr>
          <w:sz w:val="16"/>
        </w:rPr>
        <w:t xml:space="preserve">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w:t>
      </w:r>
      <w:proofErr w:type="spellStart"/>
      <w:r w:rsidRPr="00C305D1">
        <w:rPr>
          <w:sz w:val="16"/>
        </w:rPr>
        <w:t>Klaas</w:t>
      </w:r>
      <w:proofErr w:type="spellEnd"/>
      <w:r w:rsidRPr="00C305D1">
        <w:rPr>
          <w:sz w:val="16"/>
        </w:rPr>
        <w:t xml:space="preserve"> argues, </w:t>
      </w:r>
      <w:r w:rsidRPr="00C305D1">
        <w:rPr>
          <w:rStyle w:val="StyleUnderline"/>
          <w:highlight w:val="green"/>
        </w:rPr>
        <w:t>the American absence of</w:t>
      </w:r>
      <w:r w:rsidRPr="00C305D1">
        <w:rPr>
          <w:rStyle w:val="StyleUnderline"/>
        </w:rPr>
        <w:t xml:space="preserve"> support for </w:t>
      </w:r>
      <w:r w:rsidRPr="00C305D1">
        <w:rPr>
          <w:rStyle w:val="StyleUnderline"/>
          <w:highlight w:val="green"/>
        </w:rPr>
        <w:t xml:space="preserve">democracy </w:t>
      </w:r>
      <w:r w:rsidRPr="00C305D1">
        <w:rPr>
          <w:rStyle w:val="Emphasis"/>
          <w:highlight w:val="green"/>
        </w:rPr>
        <w:t>leaves a vacuum</w:t>
      </w:r>
      <w:r w:rsidRPr="00C305D1">
        <w:rPr>
          <w:rStyle w:val="StyleUnderline"/>
        </w:rPr>
        <w:t xml:space="preserve"> in emerging states </w:t>
      </w:r>
      <w:r w:rsidRPr="00C305D1">
        <w:rPr>
          <w:rStyle w:val="StyleUnderline"/>
          <w:highlight w:val="green"/>
        </w:rPr>
        <w:t>that</w:t>
      </w:r>
      <w:r w:rsidRPr="00C305D1">
        <w:rPr>
          <w:rStyle w:val="StyleUnderline"/>
        </w:rPr>
        <w:t xml:space="preserve"> Washington’s geopolitical rivals in</w:t>
      </w:r>
      <w:r w:rsidRPr="00C305D1">
        <w:rPr>
          <w:sz w:val="16"/>
        </w:rPr>
        <w:t xml:space="preserve"> Moscow and </w:t>
      </w:r>
      <w:r w:rsidRPr="00C305D1">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xml:space="preserve">,” says </w:t>
      </w:r>
      <w:proofErr w:type="spellStart"/>
      <w:r w:rsidRPr="00C305D1">
        <w:rPr>
          <w:sz w:val="16"/>
        </w:rPr>
        <w:t>Klaas</w:t>
      </w:r>
      <w:proofErr w:type="spellEnd"/>
      <w:r w:rsidRPr="00C305D1">
        <w:rPr>
          <w:sz w:val="16"/>
        </w:rPr>
        <w:t xml:space="preserve">. </w:t>
      </w:r>
      <w:proofErr w:type="gramStart"/>
      <w:r w:rsidRPr="00C305D1">
        <w:rPr>
          <w:sz w:val="16"/>
        </w:rPr>
        <w:t>“ [</w:t>
      </w:r>
      <w:proofErr w:type="gramEnd"/>
      <w:r w:rsidRPr="00C305D1">
        <w:rPr>
          <w:rStyle w:val="StyleUnderline"/>
        </w:rPr>
        <w:t xml:space="preserve">But what </w:t>
      </w:r>
      <w:r w:rsidRPr="00C305D1">
        <w:rPr>
          <w:rStyle w:val="StyleUnderline"/>
          <w:highlight w:val="green"/>
        </w:rPr>
        <w:t>it means</w:t>
      </w:r>
      <w:r w:rsidRPr="00C305D1">
        <w:rPr>
          <w:rStyle w:val="StyleUnderline"/>
        </w:rPr>
        <w:t xml:space="preserve"> is] </w:t>
      </w:r>
      <w:r w:rsidRPr="00C305D1">
        <w:rPr>
          <w:rStyle w:val="StyleUnderline"/>
          <w:highlight w:val="green"/>
        </w:rPr>
        <w:t xml:space="preserve">that </w:t>
      </w:r>
      <w:r w:rsidRPr="00C305D1">
        <w:rPr>
          <w:rStyle w:val="Emphasis"/>
          <w:highlight w:val="green"/>
        </w:rPr>
        <w:t>China</w:t>
      </w:r>
      <w:r w:rsidRPr="00C305D1">
        <w:rPr>
          <w:sz w:val="16"/>
        </w:rPr>
        <w:t xml:space="preserve"> and Russia </w:t>
      </w:r>
      <w:r w:rsidRPr="00C305D1">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C305D1">
        <w:rPr>
          <w:rStyle w:val="StyleUnderline"/>
          <w:highlight w:val="green"/>
        </w:rPr>
        <w:t xml:space="preserve">the West’s losses are </w:t>
      </w:r>
      <w:r w:rsidRPr="00C305D1">
        <w:rPr>
          <w:rStyle w:val="Emphasis"/>
          <w:highlight w:val="green"/>
        </w:rPr>
        <w:t>China's</w:t>
      </w:r>
      <w:r w:rsidRPr="00C305D1">
        <w:rPr>
          <w:sz w:val="16"/>
        </w:rPr>
        <w:t xml:space="preserve"> and Russia’s </w:t>
      </w:r>
      <w:r w:rsidRPr="00C305D1">
        <w:rPr>
          <w:rStyle w:val="Emphasis"/>
          <w:highlight w:val="gree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w:t>
      </w:r>
      <w:proofErr w:type="spellStart"/>
      <w:r w:rsidRPr="00C305D1">
        <w:rPr>
          <w:sz w:val="16"/>
        </w:rPr>
        <w:t>Klaas</w:t>
      </w:r>
      <w:proofErr w:type="spellEnd"/>
      <w:r w:rsidRPr="00C305D1">
        <w:rPr>
          <w:sz w:val="16"/>
        </w:rPr>
        <w:t xml:space="preserve">.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rPr>
          <w:sz w:val="16"/>
        </w:rPr>
        <w:t xml:space="preserve">." </w:t>
      </w:r>
    </w:p>
    <w:bookmarkEnd w:id="0"/>
    <w:p w14:paraId="0858F771" w14:textId="37F33C46" w:rsidR="00185448" w:rsidRPr="00185448" w:rsidRDefault="00564FFA" w:rsidP="00564FFA">
      <w:pPr>
        <w:pStyle w:val="Heading4"/>
      </w:pPr>
      <w:r>
        <w:t xml:space="preserve">Polarization is inevitable under democracy – and its happened democracy hasn’t collapsed </w:t>
      </w:r>
      <w:proofErr w:type="spellStart"/>
      <w:r>
        <w:t>unfort</w:t>
      </w:r>
      <w:proofErr w:type="spellEnd"/>
    </w:p>
    <w:sectPr w:rsidR="00185448" w:rsidRPr="0018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54B4"/>
    <w:rsid w:val="000139A3"/>
    <w:rsid w:val="00100833"/>
    <w:rsid w:val="00104529"/>
    <w:rsid w:val="00105942"/>
    <w:rsid w:val="00107396"/>
    <w:rsid w:val="00144A4C"/>
    <w:rsid w:val="00176AB0"/>
    <w:rsid w:val="00177B7D"/>
    <w:rsid w:val="0018322D"/>
    <w:rsid w:val="00185448"/>
    <w:rsid w:val="001B5776"/>
    <w:rsid w:val="001D1D72"/>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0C6D"/>
    <w:rsid w:val="004605D6"/>
    <w:rsid w:val="004C60E8"/>
    <w:rsid w:val="004E3579"/>
    <w:rsid w:val="004E728B"/>
    <w:rsid w:val="004F39E0"/>
    <w:rsid w:val="00537BD5"/>
    <w:rsid w:val="00564FFA"/>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5D0"/>
    <w:rsid w:val="00CD736E"/>
    <w:rsid w:val="00CD798D"/>
    <w:rsid w:val="00CE161E"/>
    <w:rsid w:val="00CF59A8"/>
    <w:rsid w:val="00D325A9"/>
    <w:rsid w:val="00D36A8A"/>
    <w:rsid w:val="00D61409"/>
    <w:rsid w:val="00D6691E"/>
    <w:rsid w:val="00D71170"/>
    <w:rsid w:val="00DA1C92"/>
    <w:rsid w:val="00DA25D4"/>
    <w:rsid w:val="00DA6538"/>
    <w:rsid w:val="00E15E75"/>
    <w:rsid w:val="00E254B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B0D2"/>
  <w15:chartTrackingRefBased/>
  <w15:docId w15:val="{7DC3A027-B44C-4315-93D9-B7DE303A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54B4"/>
    <w:rPr>
      <w:rFonts w:ascii="Calibri" w:hAnsi="Calibri"/>
    </w:rPr>
  </w:style>
  <w:style w:type="paragraph" w:styleId="Heading1">
    <w:name w:val="heading 1"/>
    <w:aliases w:val="Pocket"/>
    <w:basedOn w:val="Normal"/>
    <w:next w:val="Normal"/>
    <w:link w:val="Heading1Char"/>
    <w:qFormat/>
    <w:rsid w:val="00E254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54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54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E254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54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4B4"/>
  </w:style>
  <w:style w:type="character" w:customStyle="1" w:styleId="Heading1Char">
    <w:name w:val="Heading 1 Char"/>
    <w:aliases w:val="Pocket Char"/>
    <w:basedOn w:val="DefaultParagraphFont"/>
    <w:link w:val="Heading1"/>
    <w:rsid w:val="00E254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54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54B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E254B4"/>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s"/>
    <w:basedOn w:val="DefaultParagraphFont"/>
    <w:link w:val="textbold"/>
    <w:uiPriority w:val="7"/>
    <w:qFormat/>
    <w:rsid w:val="00E254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254B4"/>
    <w:rPr>
      <w:b/>
      <w:bCs/>
      <w:sz w:val="26"/>
      <w:u w:val="none"/>
    </w:rPr>
  </w:style>
  <w:style w:type="character" w:customStyle="1" w:styleId="StyleUnderline">
    <w:name w:val="Style Underline"/>
    <w:aliases w:val="Underline,Intense Emphasis1,Style Bold Underline,Intense Emphasis11,apple-style-span + 6 pt,Bold,Kern at 16 pt,Style,Intense Emphasis2,HHeading 3 + 12 pt,Intense Emphasis111,Cards + Font: 12 pt Char,Intense Emphasis1111,Bold Cite Char,ci,c"/>
    <w:basedOn w:val="DefaultParagraphFont"/>
    <w:uiPriority w:val="6"/>
    <w:qFormat/>
    <w:rsid w:val="00E254B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254B4"/>
    <w:rPr>
      <w:color w:val="auto"/>
      <w:u w:val="none"/>
    </w:rPr>
  </w:style>
  <w:style w:type="character" w:styleId="FollowedHyperlink">
    <w:name w:val="FollowedHyperlink"/>
    <w:basedOn w:val="DefaultParagraphFont"/>
    <w:uiPriority w:val="99"/>
    <w:semiHidden/>
    <w:unhideWhenUsed/>
    <w:rsid w:val="00E254B4"/>
    <w:rPr>
      <w:color w:val="auto"/>
      <w:u w:val="none"/>
    </w:rPr>
  </w:style>
  <w:style w:type="paragraph" w:customStyle="1" w:styleId="textbold">
    <w:name w:val="text bold"/>
    <w:basedOn w:val="Normal"/>
    <w:link w:val="Emphasis"/>
    <w:autoRedefine/>
    <w:uiPriority w:val="7"/>
    <w:qFormat/>
    <w:rsid w:val="00E254B4"/>
    <w:pPr>
      <w:framePr w:wrap="around" w:vAnchor="text" w:hAnchor="text" w:y="1"/>
      <w:spacing w:line="240" w:lineRule="auto"/>
      <w:ind w:left="720"/>
      <w:jc w:val="both"/>
    </w:pPr>
    <w:rPr>
      <w:b/>
      <w:iCs/>
      <w:u w:val="single"/>
    </w:rPr>
  </w:style>
  <w:style w:type="paragraph" w:styleId="NormalWeb">
    <w:name w:val="Normal (Web)"/>
    <w:basedOn w:val="Normal"/>
    <w:uiPriority w:val="99"/>
    <w:semiHidden/>
    <w:unhideWhenUsed/>
    <w:rsid w:val="00E254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6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discovery.org/false-balance-in-the-media-reduces-climate-science-credibility-oxford-english-dictionary/z" TargetMode="External"/><Relationship Id="rId13" Type="http://schemas.openxmlformats.org/officeDocument/2006/relationships/hyperlink" Target="https://www.ucmerced.edu/content/alexander-peters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r.lib.uwo.ca/cgi/viewcontent.cgi?article=7739&amp;context=etd" TargetMode="External"/><Relationship Id="rId12" Type="http://schemas.openxmlformats.org/officeDocument/2006/relationships/hyperlink" Target="https://www.nature.com/articles/s41467-019-09959-4" TargetMode="External"/><Relationship Id="rId17" Type="http://schemas.openxmlformats.org/officeDocument/2006/relationships/hyperlink" Target="http://asiasociety.org/blog/asia/could-chinas-system-replace-democracy" TargetMode="External"/><Relationship Id="rId2" Type="http://schemas.openxmlformats.org/officeDocument/2006/relationships/numbering" Target="numbering.xml"/><Relationship Id="rId16" Type="http://schemas.openxmlformats.org/officeDocument/2006/relationships/hyperlink" Target="https://issforum.org/roundtables/policy/1-5ag-war" TargetMode="Externa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11" Type="http://schemas.openxmlformats.org/officeDocument/2006/relationships/hyperlink" Target="https://www.ucmerced.edu/content/leroy-westerling" TargetMode="External"/><Relationship Id="rId5" Type="http://schemas.openxmlformats.org/officeDocument/2006/relationships/webSettings" Target="webSettings.xml"/><Relationship Id="rId15" Type="http://schemas.openxmlformats.org/officeDocument/2006/relationships/hyperlink" Target="https://engineering.ucmerced.edu/" TargetMode="External"/><Relationship Id="rId10" Type="http://schemas.openxmlformats.org/officeDocument/2006/relationships/hyperlink" Target="http://www.colorado.edu/geography/courses/geog_2412_f04/balance%20as%20bias.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wrap.com/fox-news-continues-28-week-win-streak-as-most-watched-cable-network/" TargetMode="External"/><Relationship Id="rId14" Type="http://schemas.openxmlformats.org/officeDocument/2006/relationships/hyperlink" Target="https://engineering.ucmerced.edu/soe-bylaw-units/management-complex-systems-m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11164</Words>
  <Characters>63638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2022-03-10T13:20:00Z</dcterms:created>
  <dcterms:modified xsi:type="dcterms:W3CDTF">2022-03-10T14:16:00Z</dcterms:modified>
</cp:coreProperties>
</file>