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74F74" w14:textId="1B69E6FA" w:rsidR="00A95652" w:rsidRDefault="00933621" w:rsidP="00933621">
      <w:pPr>
        <w:pStyle w:val="Heading1"/>
      </w:pPr>
      <w:r>
        <w:t>1NC – UT r2</w:t>
      </w:r>
    </w:p>
    <w:p w14:paraId="48CECD0D" w14:textId="062ACB25" w:rsidR="00933621" w:rsidRDefault="00933621" w:rsidP="00933621">
      <w:pPr>
        <w:pStyle w:val="Heading2"/>
      </w:pPr>
      <w:r>
        <w:t>K</w:t>
      </w:r>
    </w:p>
    <w:p w14:paraId="0C8AFA61" w14:textId="77777777" w:rsidR="00933621" w:rsidRPr="008D0848" w:rsidRDefault="00933621" w:rsidP="00933621">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Pr>
          <w:u w:val="single"/>
        </w:rPr>
        <w:t>organizational tactics</w:t>
      </w:r>
      <w:r>
        <w:t>.</w:t>
      </w:r>
    </w:p>
    <w:p w14:paraId="4AB41B60" w14:textId="77777777" w:rsidR="00933621" w:rsidRDefault="00933621" w:rsidP="00933621">
      <w:pPr>
        <w:rPr>
          <w:rStyle w:val="Style13ptBold"/>
        </w:rPr>
      </w:pPr>
      <w:proofErr w:type="spellStart"/>
      <w:r>
        <w:rPr>
          <w:rStyle w:val="Style13ptBold"/>
        </w:rPr>
        <w:t>Badiou</w:t>
      </w:r>
      <w:proofErr w:type="spellEnd"/>
      <w:r>
        <w:rPr>
          <w:rStyle w:val="Style13ptBold"/>
        </w:rPr>
        <w:t xml:space="preserve"> ‘18</w:t>
      </w:r>
    </w:p>
    <w:p w14:paraId="7A8B1E4B" w14:textId="77777777" w:rsidR="00933621" w:rsidRDefault="00933621" w:rsidP="00933621">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6" w:history="1">
        <w:r w:rsidRPr="003C3FF2">
          <w:rPr>
            <w:rStyle w:val="Hyperlink"/>
            <w:sz w:val="16"/>
            <w:szCs w:val="16"/>
          </w:rPr>
          <w:t>https://www.versobooks.com/blogs/3948-the-neolithic-capitalism-and-communism</w:t>
        </w:r>
      </w:hyperlink>
      <w:r w:rsidRPr="003C3FF2">
        <w:rPr>
          <w:sz w:val="16"/>
          <w:szCs w:val="16"/>
        </w:rPr>
        <w:t>] pat</w:t>
      </w:r>
    </w:p>
    <w:p w14:paraId="46161D14" w14:textId="77777777" w:rsidR="00933621" w:rsidRPr="00EA5F46" w:rsidRDefault="00933621" w:rsidP="00933621">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59666F97" w14:textId="77777777" w:rsidR="00933621" w:rsidRPr="00EA5F46" w:rsidRDefault="00933621" w:rsidP="00933621">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49D3E034" w14:textId="77777777" w:rsidR="00933621" w:rsidRPr="00EA5F46" w:rsidRDefault="00933621" w:rsidP="00933621">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604CF764" w14:textId="77777777" w:rsidR="00933621" w:rsidRPr="00EA5F46" w:rsidRDefault="00933621" w:rsidP="00933621">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03BBA2A1" w14:textId="77777777" w:rsidR="00933621" w:rsidRPr="00EA5F46" w:rsidRDefault="00933621" w:rsidP="00933621">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505AB229" w14:textId="77777777" w:rsidR="00933621" w:rsidRPr="00EA5F46" w:rsidRDefault="00933621" w:rsidP="00933621">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4271A729" w14:textId="77777777" w:rsidR="00933621" w:rsidRPr="00EA5F46" w:rsidRDefault="00933621" w:rsidP="00933621">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1D26A8B0" w14:textId="77777777" w:rsidR="00933621" w:rsidRPr="00EA5F46" w:rsidRDefault="00933621" w:rsidP="00933621">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6F2224C7" w14:textId="77777777" w:rsidR="00933621" w:rsidRPr="00EA5F46" w:rsidRDefault="00933621" w:rsidP="00933621">
      <w:pPr>
        <w:rPr>
          <w:sz w:val="16"/>
        </w:rPr>
      </w:pPr>
      <w:r w:rsidRPr="00EA5F46">
        <w:rPr>
          <w:sz w:val="16"/>
        </w:rPr>
        <w:t>Let’s put things in a bit more perspective.</w:t>
      </w:r>
    </w:p>
    <w:p w14:paraId="0BE9D304" w14:textId="77777777" w:rsidR="00933621" w:rsidRPr="00EA5F46" w:rsidRDefault="00933621" w:rsidP="00933621">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24510983" w14:textId="77777777" w:rsidR="00933621" w:rsidRPr="00EA5F46" w:rsidRDefault="00933621" w:rsidP="00933621">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53E69DE3" w14:textId="77777777" w:rsidR="00933621" w:rsidRPr="00EA5F46" w:rsidRDefault="00933621" w:rsidP="00933621">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5143E940" w14:textId="77777777" w:rsidR="00933621" w:rsidRPr="00EA5F46" w:rsidRDefault="00933621" w:rsidP="00933621">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355829A5" w14:textId="77777777" w:rsidR="00933621" w:rsidRPr="00EA5F46" w:rsidRDefault="00933621" w:rsidP="00933621">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12428047" w14:textId="77777777" w:rsidR="00933621" w:rsidRPr="00EA5F46" w:rsidRDefault="00933621" w:rsidP="00933621">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1C3FD566" w14:textId="5334823D" w:rsidR="00933621" w:rsidRDefault="00933621" w:rsidP="00933621">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2E214F47" w14:textId="77777777" w:rsidR="00933621" w:rsidRPr="00E36D94" w:rsidRDefault="00933621" w:rsidP="00933621">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4EEB31E8" w14:textId="77777777" w:rsidR="00933621" w:rsidRDefault="00933621" w:rsidP="00933621">
      <w:pPr>
        <w:rPr>
          <w:rStyle w:val="Style13ptBold"/>
        </w:rPr>
      </w:pPr>
      <w:r>
        <w:rPr>
          <w:rStyle w:val="Style13ptBold"/>
        </w:rPr>
        <w:t>White ‘18</w:t>
      </w:r>
    </w:p>
    <w:p w14:paraId="2FE66653" w14:textId="77777777" w:rsidR="00933621" w:rsidRPr="00E36D94" w:rsidRDefault="00933621" w:rsidP="00933621">
      <w:pPr>
        <w:rPr>
          <w:sz w:val="16"/>
          <w:szCs w:val="16"/>
        </w:rPr>
      </w:pPr>
      <w:r w:rsidRPr="00E36D94">
        <w:rPr>
          <w:sz w:val="16"/>
          <w:szCs w:val="16"/>
        </w:rPr>
        <w:t xml:space="preserve">[Ahmed, University of Colorado Law School. 2018. “Its Own Dubious Battle: The Impossible Defense of an Effective Right to Strike,” </w:t>
      </w:r>
      <w:hyperlink r:id="rId7" w:history="1">
        <w:r w:rsidRPr="00E36D94">
          <w:rPr>
            <w:rStyle w:val="Hyperlink"/>
            <w:sz w:val="16"/>
            <w:szCs w:val="16"/>
          </w:rPr>
          <w:t>https://scholar.law.colorado.edu/articles/1261/</w:t>
        </w:r>
      </w:hyperlink>
      <w:r w:rsidRPr="00E36D94">
        <w:rPr>
          <w:sz w:val="16"/>
          <w:szCs w:val="16"/>
        </w:rPr>
        <w:t>] pat</w:t>
      </w:r>
    </w:p>
    <w:p w14:paraId="34F05E36" w14:textId="77777777" w:rsidR="00933621" w:rsidRPr="000677CD" w:rsidRDefault="00933621" w:rsidP="00933621">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045B1237" w14:textId="77777777" w:rsidR="00933621" w:rsidRPr="000677CD" w:rsidRDefault="00933621" w:rsidP="00933621">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34D67E3B" w14:textId="77777777" w:rsidR="00933621" w:rsidRPr="000677CD" w:rsidRDefault="00933621" w:rsidP="00933621">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23B56465" w14:textId="77777777" w:rsidR="00933621" w:rsidRPr="000677CD" w:rsidRDefault="00933621" w:rsidP="00933621">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00D92AB2" w14:textId="77777777" w:rsidR="00933621" w:rsidRPr="000677CD" w:rsidRDefault="00933621" w:rsidP="00933621">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2647A464" w14:textId="77777777" w:rsidR="00933621" w:rsidRPr="000677CD" w:rsidRDefault="00933621" w:rsidP="00933621">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257A4CE0" w14:textId="77777777" w:rsidR="00933621" w:rsidRPr="000677CD" w:rsidRDefault="00933621" w:rsidP="00933621">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5FE3E35C" w14:textId="77777777" w:rsidR="00933621" w:rsidRPr="000677CD" w:rsidRDefault="00933621" w:rsidP="00933621">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44962889" w14:textId="77777777" w:rsidR="00933621" w:rsidRPr="000677CD" w:rsidRDefault="00933621" w:rsidP="00933621">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4F9DE556" w14:textId="77777777" w:rsidR="00933621" w:rsidRPr="000677CD" w:rsidRDefault="00933621" w:rsidP="00933621">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7773FEB6" w14:textId="77777777" w:rsidR="00933621" w:rsidRPr="000677CD" w:rsidRDefault="00933621" w:rsidP="00933621">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37FF9097" w14:textId="77777777" w:rsidR="00933621" w:rsidRPr="000677CD" w:rsidRDefault="00933621" w:rsidP="00933621">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625AD016" w14:textId="77777777" w:rsidR="00933621" w:rsidRPr="000677CD" w:rsidRDefault="00933621" w:rsidP="00933621">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50EDD706" w14:textId="77777777" w:rsidR="00933621" w:rsidRPr="000677CD" w:rsidRDefault="00933621" w:rsidP="00933621">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4F5EE4C2" w14:textId="77777777" w:rsidR="00933621" w:rsidRPr="000677CD" w:rsidRDefault="00933621" w:rsidP="00933621">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067ACFAE" w14:textId="77777777" w:rsidR="00933621" w:rsidRPr="000677CD" w:rsidRDefault="00933621" w:rsidP="00933621">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307DFA96" w14:textId="77777777" w:rsidR="00933621" w:rsidRPr="000677CD" w:rsidRDefault="00933621" w:rsidP="00933621">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6C03250E" w14:textId="77777777" w:rsidR="00933621" w:rsidRPr="000677CD" w:rsidRDefault="00933621" w:rsidP="00933621">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4FB17EC0" w14:textId="77777777" w:rsidR="00933621" w:rsidRPr="000677CD" w:rsidRDefault="00933621" w:rsidP="00933621">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64DB421F" w14:textId="77777777" w:rsidR="00933621" w:rsidRPr="000D2198" w:rsidRDefault="00933621" w:rsidP="00933621">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4A8491E7" w14:textId="77777777" w:rsidR="00933621" w:rsidRDefault="00933621" w:rsidP="00933621">
      <w:pPr>
        <w:rPr>
          <w:rStyle w:val="Style13ptBold"/>
        </w:rPr>
      </w:pPr>
      <w:r>
        <w:rPr>
          <w:rStyle w:val="Style13ptBold"/>
        </w:rPr>
        <w:t>Escalante ‘18</w:t>
      </w:r>
    </w:p>
    <w:p w14:paraId="5ADE214F" w14:textId="77777777" w:rsidR="00933621" w:rsidRPr="001E1390" w:rsidRDefault="00933621" w:rsidP="00933621">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8" w:history="1">
        <w:r w:rsidRPr="001E1390">
          <w:rPr>
            <w:rStyle w:val="Hyperlink"/>
            <w:sz w:val="16"/>
            <w:szCs w:val="16"/>
          </w:rPr>
          <w:t>https://theforgenews.org/2018/08/24/against-electoralism-for-dual-power/</w:t>
        </w:r>
      </w:hyperlink>
      <w:r w:rsidRPr="001E1390">
        <w:rPr>
          <w:sz w:val="16"/>
          <w:szCs w:val="16"/>
        </w:rPr>
        <w:t>] pat</w:t>
      </w:r>
    </w:p>
    <w:p w14:paraId="16B0BE1A" w14:textId="77777777" w:rsidR="00933621" w:rsidRPr="000D2198" w:rsidRDefault="00933621" w:rsidP="00933621">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15799C3A" w14:textId="77777777" w:rsidR="00933621" w:rsidRPr="000D2198" w:rsidRDefault="00933621" w:rsidP="00933621">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756B1A0F" w14:textId="77777777" w:rsidR="00933621" w:rsidRPr="000D2198" w:rsidRDefault="00933621" w:rsidP="00933621">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28D3AC1C" w14:textId="77777777" w:rsidR="00933621" w:rsidRPr="000D2198" w:rsidRDefault="00933621" w:rsidP="00933621">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B7E6EFC" w14:textId="77777777" w:rsidR="00933621" w:rsidRPr="000D2198" w:rsidRDefault="00933621" w:rsidP="00933621">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1C7497F6" w14:textId="77777777" w:rsidR="00933621" w:rsidRPr="000D2198" w:rsidRDefault="00933621" w:rsidP="00933621">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3FF666C0" w14:textId="77777777" w:rsidR="00933621" w:rsidRPr="000D2198" w:rsidRDefault="00933621" w:rsidP="00933621">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6AD097EF" w14:textId="77777777" w:rsidR="00933621" w:rsidRPr="000D2198" w:rsidRDefault="00933621" w:rsidP="00933621">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5F6190E7" w14:textId="77777777" w:rsidR="00933621" w:rsidRPr="000D2198" w:rsidRDefault="00933621" w:rsidP="00933621">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3D00C91B" w14:textId="77777777" w:rsidR="00933621" w:rsidRPr="000D2198" w:rsidRDefault="00933621" w:rsidP="00933621">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622FECD2" w14:textId="77777777" w:rsidR="00933621" w:rsidRPr="000D2198" w:rsidRDefault="00933621" w:rsidP="00933621">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639D1039" w14:textId="77777777" w:rsidR="00933621" w:rsidRPr="000D2198" w:rsidRDefault="00933621" w:rsidP="00933621">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1B84560B" w14:textId="77777777" w:rsidR="00933621" w:rsidRDefault="00933621" w:rsidP="00933621">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442FEFAF" w14:textId="5CDDEA22" w:rsidR="00933621" w:rsidRDefault="00933621" w:rsidP="00933621">
      <w:pPr>
        <w:pStyle w:val="Heading2"/>
      </w:pPr>
      <w:r>
        <w:t>1NC -- Inequality</w:t>
      </w:r>
    </w:p>
    <w:p w14:paraId="01B29E95" w14:textId="77777777" w:rsidR="00933621" w:rsidRDefault="00933621" w:rsidP="00933621">
      <w:pPr>
        <w:pStyle w:val="Heading4"/>
      </w:pPr>
    </w:p>
    <w:p w14:paraId="4BD28B18" w14:textId="7656F99B" w:rsidR="00933621" w:rsidRDefault="00933621" w:rsidP="00933621">
      <w:pPr>
        <w:pStyle w:val="Heading4"/>
      </w:pPr>
      <w:r>
        <w:t>Growth causes extinction and tech can’t solve – the laws of thermodynamics prove</w:t>
      </w:r>
    </w:p>
    <w:p w14:paraId="672EF813" w14:textId="77777777" w:rsidR="00933621" w:rsidRDefault="00933621" w:rsidP="00933621">
      <w:r>
        <w:t>*1</w:t>
      </w:r>
      <w:r w:rsidRPr="0070322E">
        <w:rPr>
          <w:vertAlign w:val="superscript"/>
        </w:rPr>
        <w:t>st</w:t>
      </w:r>
      <w:r>
        <w:t xml:space="preserve"> law of thermodynamics = limited energy, 2</w:t>
      </w:r>
      <w:r w:rsidRPr="0070322E">
        <w:rPr>
          <w:vertAlign w:val="superscript"/>
        </w:rPr>
        <w:t>nd</w:t>
      </w:r>
      <w:r>
        <w:t xml:space="preserve"> law of thermodynamics = energy becomes high entropy + low quality </w:t>
      </w:r>
      <w:r>
        <w:rPr>
          <w:i/>
        </w:rPr>
        <w:t>irrevocably</w:t>
      </w:r>
      <w:r>
        <w:t xml:space="preserve">. Growth requires continual energy, so we’ll run out. </w:t>
      </w:r>
    </w:p>
    <w:p w14:paraId="0FEFE15F" w14:textId="77777777" w:rsidR="00933621" w:rsidRDefault="00933621" w:rsidP="00933621">
      <w:r>
        <w:t>*</w:t>
      </w:r>
      <w:proofErr w:type="gramStart"/>
      <w:r>
        <w:t>example</w:t>
      </w:r>
      <w:proofErr w:type="gramEnd"/>
      <w:r>
        <w:t xml:space="preserve">: when we burn coal, 35% becomes useful energy and the rest is released as heat we can’t </w:t>
      </w:r>
      <w:proofErr w:type="spellStart"/>
      <w:r>
        <w:t>bet</w:t>
      </w:r>
      <w:proofErr w:type="spellEnd"/>
      <w:r>
        <w:t xml:space="preserve"> back. Plus, we turn the useful 35% into useless energy after we use it. </w:t>
      </w:r>
    </w:p>
    <w:p w14:paraId="00A5C5A5" w14:textId="77777777" w:rsidR="00933621" w:rsidRPr="0070322E" w:rsidRDefault="00933621" w:rsidP="00933621">
      <w:r>
        <w:t>*</w:t>
      </w:r>
      <w:proofErr w:type="gramStart"/>
      <w:r>
        <w:t>impacts</w:t>
      </w:r>
      <w:proofErr w:type="gramEnd"/>
      <w:r>
        <w:t xml:space="preserve">: </w:t>
      </w:r>
      <w:r w:rsidRPr="00194FB1">
        <w:t xml:space="preserve">climate change, </w:t>
      </w:r>
      <w:proofErr w:type="spellStart"/>
      <w:r w:rsidRPr="00194FB1">
        <w:t>biod</w:t>
      </w:r>
      <w:proofErr w:type="spellEnd"/>
      <w:r w:rsidRPr="00194FB1">
        <w:t>, nitrogen,</w:t>
      </w:r>
      <w:r>
        <w:t xml:space="preserve"> </w:t>
      </w:r>
      <w:r w:rsidRPr="00194FB1">
        <w:t>phosphorus, ozone, ocean acidification, global freshwater chemical pollution</w:t>
      </w:r>
    </w:p>
    <w:p w14:paraId="729BED08" w14:textId="77777777" w:rsidR="00933621" w:rsidRDefault="00933621" w:rsidP="00933621">
      <w:proofErr w:type="spellStart"/>
      <w:r w:rsidRPr="005C39A6">
        <w:rPr>
          <w:b/>
        </w:rPr>
        <w:t>Ghebremichael</w:t>
      </w:r>
      <w:proofErr w:type="spellEnd"/>
      <w:r w:rsidRPr="005C39A6">
        <w:rPr>
          <w:b/>
        </w:rPr>
        <w:t xml:space="preserve"> 16</w:t>
      </w:r>
      <w:r>
        <w:t>. (</w:t>
      </w:r>
      <w:proofErr w:type="spellStart"/>
      <w:r w:rsidRPr="005C39A6">
        <w:t>Asghedom</w:t>
      </w:r>
      <w:proofErr w:type="spellEnd"/>
      <w:r w:rsidRPr="005C39A6">
        <w:t xml:space="preserve"> </w:t>
      </w:r>
      <w:proofErr w:type="spellStart"/>
      <w:r w:rsidRPr="005C39A6">
        <w:t>Ghebremichael</w:t>
      </w:r>
      <w:proofErr w:type="spellEnd"/>
      <w:r w:rsidRPr="005C39A6">
        <w:t xml:space="preserve"> </w:t>
      </w:r>
      <w:r>
        <w:t xml:space="preserve">– </w:t>
      </w:r>
      <w:r w:rsidRPr="005C39A6">
        <w:t>Research Economist, The Environment and Natural Resources, Department of Natural Resources, Government of Canada. “Frontiers of the Biosphere Inhibit Perpetual Economic Growth: Exploring Pathways to Genuine Sustainable Development,” Journal of Environmental and Social Sciences</w:t>
      </w:r>
      <w:r>
        <w:t xml:space="preserve">. </w:t>
      </w:r>
      <w:r w:rsidRPr="005C39A6">
        <w:t>Volume 3, Issue 2</w:t>
      </w:r>
      <w:r>
        <w:t xml:space="preserve">. DOA: 1/22/19. </w:t>
      </w:r>
      <w:hyperlink r:id="rId9" w:history="1">
        <w:r w:rsidRPr="00494448">
          <w:rPr>
            <w:rStyle w:val="Hyperlink"/>
          </w:rPr>
          <w:t>http://www.opensciencepublications.com/wp-content/uploads/ESS-2454-5953-3-125.pdf</w:t>
        </w:r>
      </w:hyperlink>
      <w:r>
        <w:t>) Thanks Trinity!</w:t>
      </w:r>
    </w:p>
    <w:p w14:paraId="62E13E8C" w14:textId="77777777" w:rsidR="00933621" w:rsidRPr="00653212" w:rsidRDefault="00933621" w:rsidP="00933621">
      <w:pPr>
        <w:rPr>
          <w:sz w:val="8"/>
        </w:rPr>
      </w:pPr>
      <w:r w:rsidRPr="00653212">
        <w:rPr>
          <w:sz w:val="8"/>
        </w:rPr>
        <w:t xml:space="preserve">The biosphere is a self-regulating natural system of the global ecosystems. It embodies all living beings and their relationships among themselves and with the elements of the other three major spheres: lithosphere (rocky), geosphere (geologic), hydrosphere (water), and atmosphere (a layer of gases of nitrogen 78.09%, oxygen 20.95%, argon 0.93%, and 0.039% CO2) [1]. Dynamically created and sustained through exchanges, transfers, and connections of energy, materials, and information, the biosphere is a life-sustaining system of the Earth. </w:t>
      </w:r>
      <w:r w:rsidRPr="00AF0408">
        <w:rPr>
          <w:rStyle w:val="StyleUnderline"/>
        </w:rPr>
        <w:t>Through</w:t>
      </w:r>
      <w:r w:rsidRPr="00653212">
        <w:rPr>
          <w:sz w:val="8"/>
        </w:rPr>
        <w:t xml:space="preserve"> the collective </w:t>
      </w:r>
      <w:r w:rsidRPr="00AF0408">
        <w:rPr>
          <w:rStyle w:val="StyleUnderline"/>
        </w:rPr>
        <w:t>metabolic activities of</w:t>
      </w:r>
      <w:r w:rsidRPr="00653212">
        <w:rPr>
          <w:sz w:val="8"/>
        </w:rPr>
        <w:t xml:space="preserve"> its innumerable </w:t>
      </w:r>
      <w:r w:rsidRPr="00AF0408">
        <w:rPr>
          <w:rStyle w:val="StyleUnderline"/>
        </w:rPr>
        <w:t>plants, animals, and microbes</w:t>
      </w:r>
      <w:r w:rsidRPr="00653212">
        <w:rPr>
          <w:sz w:val="8"/>
        </w:rPr>
        <w:t xml:space="preserve"> physically and chemically, </w:t>
      </w:r>
      <w:r w:rsidRPr="00AF0408">
        <w:rPr>
          <w:rStyle w:val="StyleUnderline"/>
        </w:rPr>
        <w:t>the biosphere unites the atmosphere, geosphere, and hydrosphere</w:t>
      </w:r>
      <w:r w:rsidRPr="00653212">
        <w:rPr>
          <w:sz w:val="8"/>
        </w:rPr>
        <w:t xml:space="preserve"> into one environmental system within which millions of species, including humans, have thrived. </w:t>
      </w:r>
      <w:r w:rsidRPr="00AF0408">
        <w:rPr>
          <w:rStyle w:val="Emphasis"/>
        </w:rPr>
        <w:t>Breathable air</w:t>
      </w:r>
      <w:r w:rsidRPr="00653212">
        <w:rPr>
          <w:sz w:val="8"/>
        </w:rPr>
        <w:t xml:space="preserve">, potable </w:t>
      </w:r>
      <w:r w:rsidRPr="00AF0408">
        <w:rPr>
          <w:rStyle w:val="Emphasis"/>
        </w:rPr>
        <w:t>water</w:t>
      </w:r>
      <w:r w:rsidRPr="00653212">
        <w:rPr>
          <w:sz w:val="8"/>
        </w:rPr>
        <w:t xml:space="preserve">, </w:t>
      </w:r>
      <w:r w:rsidRPr="00AF0408">
        <w:rPr>
          <w:rStyle w:val="Emphasis"/>
        </w:rPr>
        <w:t>fertile soils, productive lands, bountiful seas</w:t>
      </w:r>
      <w:r w:rsidRPr="00653212">
        <w:rPr>
          <w:sz w:val="8"/>
        </w:rPr>
        <w:t xml:space="preserve">, the healthful climate of Earth’s recent history, </w:t>
      </w:r>
      <w:r w:rsidRPr="00AF0408">
        <w:rPr>
          <w:rStyle w:val="StyleUnderline"/>
        </w:rPr>
        <w:t>and other ecosystem services are manifestations of the</w:t>
      </w:r>
      <w:r w:rsidRPr="00653212">
        <w:rPr>
          <w:sz w:val="8"/>
        </w:rPr>
        <w:t xml:space="preserve"> workings of a healthy </w:t>
      </w:r>
      <w:r w:rsidRPr="00AF0408">
        <w:rPr>
          <w:rStyle w:val="StyleUnderline"/>
        </w:rPr>
        <w:t>biosphere</w:t>
      </w:r>
      <w:r w:rsidRPr="00653212">
        <w:rPr>
          <w:sz w:val="8"/>
        </w:rPr>
        <w:t xml:space="preserve">. </w:t>
      </w:r>
      <w:r w:rsidRPr="00D70A60">
        <w:rPr>
          <w:rStyle w:val="StyleUnderline"/>
        </w:rPr>
        <w:t xml:space="preserve">The biosphere embodies natural technology for which there is </w:t>
      </w:r>
      <w:r w:rsidRPr="00D70A60">
        <w:rPr>
          <w:rStyle w:val="Emphasis"/>
        </w:rPr>
        <w:t>no substitute</w:t>
      </w:r>
      <w:r w:rsidRPr="00653212">
        <w:rPr>
          <w:sz w:val="8"/>
        </w:rPr>
        <w:t xml:space="preserve"> and on which human survival depends. Health, </w:t>
      </w:r>
      <w:proofErr w:type="spellStart"/>
      <w:proofErr w:type="gramStart"/>
      <w:r w:rsidRPr="00653212">
        <w:rPr>
          <w:sz w:val="8"/>
        </w:rPr>
        <w:t>integrity,and</w:t>
      </w:r>
      <w:proofErr w:type="spellEnd"/>
      <w:proofErr w:type="gramEnd"/>
      <w:r w:rsidRPr="00653212">
        <w:rPr>
          <w:sz w:val="8"/>
        </w:rPr>
        <w:t xml:space="preserve"> sustainability of the biosphere and its ecosystems cannot be </w:t>
      </w:r>
      <w:proofErr w:type="spellStart"/>
      <w:r w:rsidRPr="00653212">
        <w:rPr>
          <w:sz w:val="8"/>
        </w:rPr>
        <w:t>takenfor</w:t>
      </w:r>
      <w:proofErr w:type="spellEnd"/>
      <w:r w:rsidRPr="00653212">
        <w:rPr>
          <w:sz w:val="8"/>
        </w:rPr>
        <w:t xml:space="preserve"> granted. “The awe and wonder it generates continues to </w:t>
      </w:r>
      <w:proofErr w:type="spellStart"/>
      <w:r w:rsidRPr="00653212">
        <w:rPr>
          <w:sz w:val="8"/>
        </w:rPr>
        <w:t>inspireevery</w:t>
      </w:r>
      <w:proofErr w:type="spellEnd"/>
      <w:r w:rsidRPr="00653212">
        <w:rPr>
          <w:sz w:val="8"/>
        </w:rPr>
        <w:t xml:space="preserve"> human being that takes the time to behold and ponder it; it is </w:t>
      </w:r>
      <w:proofErr w:type="spellStart"/>
      <w:r w:rsidRPr="00653212">
        <w:rPr>
          <w:sz w:val="8"/>
        </w:rPr>
        <w:t>agreat</w:t>
      </w:r>
      <w:proofErr w:type="spellEnd"/>
      <w:r w:rsidRPr="00653212">
        <w:rPr>
          <w:sz w:val="8"/>
        </w:rPr>
        <w:t xml:space="preserve"> gift-a gift given and yet not owned by all who receive it. This gift is also a giver of gifts; it gives life through a myriad of provisions” [2]. Nature has its own set of rules, solidly grounded in laws of physics and chemistry, and emergent principles of geology and biology, which are not artificial constructs. The natural rules are real, and they govern human well-being. </w:t>
      </w:r>
      <w:r w:rsidRPr="001D2F57">
        <w:rPr>
          <w:rStyle w:val="StyleUnderline"/>
        </w:rPr>
        <w:t xml:space="preserve">Earthquakes, tsunamis, volcanic eruptions, hurricanes, tornadoes, floods, droughts, </w:t>
      </w:r>
      <w:r w:rsidRPr="009C1A97">
        <w:rPr>
          <w:rStyle w:val="StyleUnderline"/>
        </w:rPr>
        <w:t xml:space="preserve">famines, </w:t>
      </w:r>
      <w:r w:rsidRPr="009C1A97">
        <w:rPr>
          <w:rStyle w:val="Emphasis"/>
        </w:rPr>
        <w:t>civil conflicts</w:t>
      </w:r>
      <w:r w:rsidRPr="009C1A97">
        <w:rPr>
          <w:rStyle w:val="StyleUnderline"/>
        </w:rPr>
        <w:t xml:space="preserve">, wildfires, poverty, and </w:t>
      </w:r>
      <w:r w:rsidRPr="009C1A97">
        <w:rPr>
          <w:rStyle w:val="Emphasis"/>
        </w:rPr>
        <w:t>disease</w:t>
      </w:r>
      <w:r w:rsidRPr="001D2F57">
        <w:rPr>
          <w:rStyle w:val="Emphasis"/>
        </w:rPr>
        <w:t xml:space="preserve"> epidemics</w:t>
      </w:r>
      <w:r w:rsidRPr="00653212">
        <w:rPr>
          <w:sz w:val="8"/>
        </w:rPr>
        <w:t xml:space="preserve"> </w:t>
      </w:r>
      <w:r w:rsidRPr="007F7186">
        <w:rPr>
          <w:rStyle w:val="StyleUnderline"/>
        </w:rPr>
        <w:t>demonstrate</w:t>
      </w:r>
      <w:r w:rsidRPr="00653212">
        <w:rPr>
          <w:sz w:val="8"/>
        </w:rPr>
        <w:t xml:space="preserve"> dramatically that our planet </w:t>
      </w:r>
      <w:r w:rsidRPr="004B4C52">
        <w:rPr>
          <w:rStyle w:val="Emphasis"/>
          <w:highlight w:val="cyan"/>
        </w:rPr>
        <w:t>Earth is at risk</w:t>
      </w:r>
      <w:r w:rsidRPr="004B4C52">
        <w:rPr>
          <w:sz w:val="8"/>
          <w:highlight w:val="cyan"/>
        </w:rPr>
        <w:t>.</w:t>
      </w:r>
      <w:r w:rsidRPr="00653212">
        <w:rPr>
          <w:sz w:val="8"/>
        </w:rPr>
        <w:t xml:space="preserve"> Moreover, the </w:t>
      </w:r>
      <w:r w:rsidRPr="001D2F57">
        <w:rPr>
          <w:rStyle w:val="StyleUnderline"/>
        </w:rPr>
        <w:t>outbreak of novel diseases</w:t>
      </w:r>
      <w:r w:rsidRPr="00653212">
        <w:rPr>
          <w:sz w:val="8"/>
        </w:rPr>
        <w:t xml:space="preserve">, </w:t>
      </w:r>
      <w:r w:rsidRPr="001D2F57">
        <w:rPr>
          <w:rStyle w:val="StyleUnderline"/>
        </w:rPr>
        <w:t>such as Ebola and AIDS</w:t>
      </w:r>
      <w:r w:rsidRPr="00653212">
        <w:rPr>
          <w:sz w:val="8"/>
        </w:rPr>
        <w:t xml:space="preserve">, in socially, economically, and ecologically impoverished regions </w:t>
      </w:r>
      <w:r w:rsidRPr="001D2F57">
        <w:rPr>
          <w:rStyle w:val="StyleUnderline"/>
        </w:rPr>
        <w:t xml:space="preserve">is a clear </w:t>
      </w:r>
      <w:r w:rsidRPr="009C1A97">
        <w:rPr>
          <w:rStyle w:val="StyleUnderline"/>
        </w:rPr>
        <w:t>signal</w:t>
      </w:r>
      <w:r w:rsidRPr="001D2F57">
        <w:rPr>
          <w:rStyle w:val="StyleUnderline"/>
        </w:rPr>
        <w:t xml:space="preserve"> of the global predicaments of inequality</w:t>
      </w:r>
      <w:r w:rsidRPr="00653212">
        <w:rPr>
          <w:sz w:val="8"/>
        </w:rPr>
        <w:t xml:space="preserve"> and poverty. </w:t>
      </w:r>
      <w:r w:rsidRPr="001D2F57">
        <w:rPr>
          <w:rStyle w:val="StyleUnderline"/>
        </w:rPr>
        <w:t>These</w:t>
      </w:r>
      <w:r w:rsidRPr="00653212">
        <w:rPr>
          <w:sz w:val="8"/>
        </w:rPr>
        <w:t xml:space="preserve"> natural and anthropogenic disasters </w:t>
      </w:r>
      <w:r w:rsidRPr="001D2F57">
        <w:rPr>
          <w:rStyle w:val="StyleUnderline"/>
        </w:rPr>
        <w:t xml:space="preserve">are clear indicators </w:t>
      </w:r>
      <w:r w:rsidRPr="004B4C52">
        <w:rPr>
          <w:rStyle w:val="StyleUnderline"/>
          <w:highlight w:val="cyan"/>
        </w:rPr>
        <w:t xml:space="preserve">of </w:t>
      </w:r>
      <w:r w:rsidRPr="004B4C52">
        <w:rPr>
          <w:rStyle w:val="Emphasis"/>
          <w:highlight w:val="cyan"/>
        </w:rPr>
        <w:t>ecological overshoot</w:t>
      </w:r>
      <w:r w:rsidRPr="00653212">
        <w:rPr>
          <w:sz w:val="8"/>
        </w:rPr>
        <w:t xml:space="preserve">, meaning anthropogenic disturbances beyond the carrying capacity of ecosystems </w:t>
      </w:r>
      <w:r w:rsidRPr="00653212">
        <w:rPr>
          <w:rStyle w:val="StyleUnderline"/>
        </w:rPr>
        <w:t>that lead to</w:t>
      </w:r>
      <w:r w:rsidRPr="00653212">
        <w:rPr>
          <w:sz w:val="8"/>
        </w:rPr>
        <w:t xml:space="preserve"> ecological crash, causing an </w:t>
      </w:r>
      <w:r w:rsidRPr="00653212">
        <w:rPr>
          <w:rStyle w:val="Emphasis"/>
        </w:rPr>
        <w:t>eventual die-off</w:t>
      </w:r>
      <w:r w:rsidRPr="00653212">
        <w:rPr>
          <w:sz w:val="8"/>
        </w:rPr>
        <w:t>, hence environmental disasters [3]. The frequency, scale, and adverse effects of these challenges must be of great concern to humanity. “</w:t>
      </w:r>
      <w:r w:rsidRPr="007F7186">
        <w:rPr>
          <w:rStyle w:val="StyleUnderline"/>
        </w:rPr>
        <w:t>Human alteration</w:t>
      </w:r>
      <w:r w:rsidRPr="002622C2">
        <w:rPr>
          <w:rStyle w:val="StyleUnderline"/>
        </w:rPr>
        <w:t xml:space="preserve"> of the Earth</w:t>
      </w:r>
      <w:r w:rsidRPr="00653212">
        <w:rPr>
          <w:sz w:val="8"/>
        </w:rPr>
        <w:t xml:space="preserve"> was substantial and growing, </w:t>
      </w:r>
      <w:r w:rsidRPr="007F7186">
        <w:rPr>
          <w:rStyle w:val="StyleUnderline"/>
        </w:rPr>
        <w:t>transform</w:t>
      </w:r>
      <w:r w:rsidRPr="00653212">
        <w:rPr>
          <w:sz w:val="8"/>
        </w:rPr>
        <w:t>ing between one-third and one-</w:t>
      </w:r>
      <w:r w:rsidRPr="002622C2">
        <w:rPr>
          <w:rStyle w:val="Emphasis"/>
        </w:rPr>
        <w:t>half</w:t>
      </w:r>
      <w:r w:rsidRPr="00653212">
        <w:rPr>
          <w:sz w:val="8"/>
        </w:rPr>
        <w:t xml:space="preserve"> </w:t>
      </w:r>
      <w:r w:rsidRPr="002622C2">
        <w:rPr>
          <w:rStyle w:val="StyleUnderline"/>
        </w:rPr>
        <w:t>of the global land surface</w:t>
      </w:r>
      <w:r w:rsidRPr="00653212">
        <w:rPr>
          <w:sz w:val="8"/>
        </w:rPr>
        <w:t xml:space="preserve">; </w:t>
      </w:r>
      <w:r w:rsidRPr="009C1A97">
        <w:rPr>
          <w:rStyle w:val="StyleUnderline"/>
        </w:rPr>
        <w:t>CO2 concentration</w:t>
      </w:r>
      <w:r w:rsidRPr="00653212">
        <w:rPr>
          <w:sz w:val="8"/>
        </w:rPr>
        <w:t xml:space="preserve"> in the atmosphere </w:t>
      </w:r>
      <w:r w:rsidRPr="009C1A97">
        <w:rPr>
          <w:rStyle w:val="StyleUnderline"/>
        </w:rPr>
        <w:t>increased</w:t>
      </w:r>
      <w:r w:rsidRPr="00653212">
        <w:rPr>
          <w:sz w:val="8"/>
        </w:rPr>
        <w:t xml:space="preserve"> by nearly </w:t>
      </w:r>
      <w:r w:rsidRPr="009C1A97">
        <w:rPr>
          <w:rStyle w:val="Emphasis"/>
        </w:rPr>
        <w:t>30%</w:t>
      </w:r>
      <w:r w:rsidRPr="00653212">
        <w:rPr>
          <w:sz w:val="8"/>
        </w:rPr>
        <w:t xml:space="preserve"> </w:t>
      </w:r>
      <w:r w:rsidRPr="009C1A97">
        <w:rPr>
          <w:rStyle w:val="StyleUnderline"/>
        </w:rPr>
        <w:t>since the</w:t>
      </w:r>
      <w:r w:rsidRPr="00653212">
        <w:rPr>
          <w:sz w:val="8"/>
        </w:rPr>
        <w:t xml:space="preserve"> beginning of the </w:t>
      </w:r>
      <w:r w:rsidRPr="009C1A97">
        <w:rPr>
          <w:rStyle w:val="StyleUnderline"/>
        </w:rPr>
        <w:t>Industrial Revolution</w:t>
      </w:r>
      <w:r w:rsidRPr="00653212">
        <w:rPr>
          <w:sz w:val="8"/>
        </w:rPr>
        <w:t xml:space="preserve">; more atmospheric nitrogen was fixed by humanity than by all natural terrestrial sources combined; </w:t>
      </w:r>
      <w:r w:rsidRPr="009C1A97">
        <w:rPr>
          <w:rStyle w:val="StyleUnderline"/>
        </w:rPr>
        <w:t>humanity consumed more than</w:t>
      </w:r>
      <w:r w:rsidRPr="00653212">
        <w:rPr>
          <w:sz w:val="8"/>
        </w:rPr>
        <w:t xml:space="preserve"> </w:t>
      </w:r>
      <w:r w:rsidRPr="009C1A97">
        <w:rPr>
          <w:rStyle w:val="Emphasis"/>
        </w:rPr>
        <w:t>half of all</w:t>
      </w:r>
      <w:r w:rsidRPr="00653212">
        <w:rPr>
          <w:sz w:val="8"/>
        </w:rPr>
        <w:t xml:space="preserve"> accessible surface-</w:t>
      </w:r>
      <w:r w:rsidRPr="009C1A97">
        <w:rPr>
          <w:rStyle w:val="Emphasis"/>
        </w:rPr>
        <w:t>freshwater</w:t>
      </w:r>
      <w:r w:rsidRPr="00653212">
        <w:rPr>
          <w:sz w:val="8"/>
        </w:rPr>
        <w:t xml:space="preserve">; </w:t>
      </w:r>
      <w:r w:rsidRPr="00DB3078">
        <w:rPr>
          <w:rStyle w:val="StyleUnderline"/>
        </w:rPr>
        <w:t xml:space="preserve">and about </w:t>
      </w:r>
      <w:r w:rsidRPr="007F7186">
        <w:rPr>
          <w:rStyle w:val="StyleUnderline"/>
        </w:rPr>
        <w:t>one</w:t>
      </w:r>
      <w:r w:rsidRPr="00DB3078">
        <w:rPr>
          <w:rStyle w:val="StyleUnderline"/>
        </w:rPr>
        <w:t>-quarter of</w:t>
      </w:r>
      <w:r w:rsidRPr="00653212">
        <w:rPr>
          <w:sz w:val="8"/>
        </w:rPr>
        <w:t xml:space="preserve"> the </w:t>
      </w:r>
      <w:proofErr w:type="spellStart"/>
      <w:r w:rsidRPr="00DB3078">
        <w:rPr>
          <w:rStyle w:val="StyleUnderline"/>
        </w:rPr>
        <w:t>birdspecies</w:t>
      </w:r>
      <w:proofErr w:type="spellEnd"/>
      <w:r w:rsidRPr="00DB3078">
        <w:rPr>
          <w:rStyle w:val="StyleUnderline"/>
        </w:rPr>
        <w:t xml:space="preserve"> on Earth were driven to </w:t>
      </w:r>
      <w:r w:rsidRPr="00DB3078">
        <w:rPr>
          <w:rStyle w:val="Emphasis"/>
        </w:rPr>
        <w:t>extinction</w:t>
      </w:r>
      <w:r w:rsidRPr="00653212">
        <w:rPr>
          <w:sz w:val="8"/>
        </w:rPr>
        <w:t>” [4]. The UN’s Millennium Ecosystem Assessment [5], a global landmark study, which involved more than 1,360 scientists, technical experts, and policy makers from around the globe, summarized its findings as follows (paraphrased): (</w:t>
      </w:r>
      <w:proofErr w:type="spellStart"/>
      <w:r w:rsidRPr="00653212">
        <w:rPr>
          <w:sz w:val="8"/>
        </w:rPr>
        <w:t>i</w:t>
      </w:r>
      <w:proofErr w:type="spellEnd"/>
      <w:r w:rsidRPr="00653212">
        <w:rPr>
          <w:sz w:val="8"/>
        </w:rPr>
        <w:t xml:space="preserve">) although living standards of “the few” have improved over the past two centuries, human activity is putting such strain on nature, undermining the Earth’s capacity to support current and future generations; (ii) we are living beyond our means: the current gains in enhanced quality of life have come at a considerable cost to health and integrity of ecosystems on which human well-being depends; (iii) if we act now, we can avoid irreversible damage to ecosystems and to our well-being; and (iv) we can no longer treat Nature’s bounty as free and limitless. The information summarized in table </w:t>
      </w:r>
      <w:proofErr w:type="spellStart"/>
      <w:r w:rsidRPr="00653212">
        <w:rPr>
          <w:sz w:val="8"/>
        </w:rPr>
        <w:t>i</w:t>
      </w:r>
      <w:proofErr w:type="spellEnd"/>
      <w:r w:rsidRPr="00653212">
        <w:rPr>
          <w:sz w:val="8"/>
        </w:rPr>
        <w:t xml:space="preserve"> (Ecological Foundations section below) makes it all clear that </w:t>
      </w:r>
      <w:r w:rsidRPr="00651D5E">
        <w:rPr>
          <w:rStyle w:val="StyleUnderline"/>
        </w:rPr>
        <w:t>human well-being depends on the life sustaining multiple services of ecosystems</w:t>
      </w:r>
      <w:r w:rsidRPr="00653212">
        <w:rPr>
          <w:sz w:val="8"/>
        </w:rPr>
        <w:t xml:space="preserve">. Furthermore, a team of </w:t>
      </w:r>
      <w:r w:rsidRPr="00651D5E">
        <w:rPr>
          <w:rStyle w:val="StyleUnderline"/>
        </w:rPr>
        <w:t xml:space="preserve">renowned </w:t>
      </w:r>
      <w:r w:rsidRPr="009C1A97">
        <w:rPr>
          <w:rStyle w:val="StyleUnderline"/>
        </w:rPr>
        <w:t>scientists</w:t>
      </w:r>
      <w:r w:rsidRPr="00653212">
        <w:rPr>
          <w:sz w:val="8"/>
        </w:rPr>
        <w:t xml:space="preserve"> from N. America, Europe, Australia and the Scandinavian countries </w:t>
      </w:r>
      <w:r w:rsidRPr="009C1A97">
        <w:rPr>
          <w:rStyle w:val="StyleUnderline"/>
        </w:rPr>
        <w:t>identified</w:t>
      </w:r>
      <w:r w:rsidRPr="00653212">
        <w:rPr>
          <w:sz w:val="8"/>
        </w:rPr>
        <w:t xml:space="preserve"> the following nine </w:t>
      </w:r>
      <w:r w:rsidRPr="004B4C52">
        <w:rPr>
          <w:rStyle w:val="Emphasis"/>
        </w:rPr>
        <w:t xml:space="preserve">ecological </w:t>
      </w:r>
      <w:r w:rsidRPr="009C1A97">
        <w:rPr>
          <w:rStyle w:val="Emphasis"/>
          <w:highlight w:val="cyan"/>
        </w:rPr>
        <w:t>thresholds</w:t>
      </w:r>
      <w:r w:rsidRPr="00653212">
        <w:rPr>
          <w:sz w:val="8"/>
        </w:rPr>
        <w:t xml:space="preserve">, </w:t>
      </w:r>
      <w:r w:rsidRPr="00651D5E">
        <w:rPr>
          <w:rStyle w:val="StyleUnderline"/>
        </w:rPr>
        <w:t xml:space="preserve">which </w:t>
      </w:r>
      <w:r w:rsidRPr="009C1A97">
        <w:rPr>
          <w:rStyle w:val="StyleUnderline"/>
          <w:highlight w:val="cyan"/>
        </w:rPr>
        <w:t>define</w:t>
      </w:r>
      <w:r w:rsidRPr="00651D5E">
        <w:rPr>
          <w:rStyle w:val="StyleUnderline"/>
        </w:rPr>
        <w:t xml:space="preserve"> “the </w:t>
      </w:r>
      <w:r w:rsidRPr="009C1A97">
        <w:rPr>
          <w:rStyle w:val="StyleUnderline"/>
          <w:highlight w:val="cyan"/>
        </w:rPr>
        <w:t>safe</w:t>
      </w:r>
      <w:r w:rsidRPr="00651D5E">
        <w:rPr>
          <w:rStyle w:val="StyleUnderline"/>
        </w:rPr>
        <w:t xml:space="preserve"> operating </w:t>
      </w:r>
      <w:r w:rsidRPr="009C1A97">
        <w:rPr>
          <w:rStyle w:val="StyleUnderline"/>
          <w:highlight w:val="cyan"/>
        </w:rPr>
        <w:t>space for humanity</w:t>
      </w:r>
      <w:r w:rsidRPr="009C1A97">
        <w:rPr>
          <w:rStyle w:val="StyleUnderline"/>
        </w:rPr>
        <w:t>”</w:t>
      </w:r>
      <w:r w:rsidRPr="00653212">
        <w:rPr>
          <w:sz w:val="8"/>
        </w:rPr>
        <w:t>: (</w:t>
      </w:r>
      <w:proofErr w:type="spellStart"/>
      <w:r w:rsidRPr="00653212">
        <w:rPr>
          <w:sz w:val="8"/>
        </w:rPr>
        <w:t>i</w:t>
      </w:r>
      <w:proofErr w:type="spellEnd"/>
      <w:r w:rsidRPr="00653212">
        <w:rPr>
          <w:sz w:val="8"/>
        </w:rPr>
        <w:t xml:space="preserve">) </w:t>
      </w:r>
      <w:r w:rsidRPr="009C1A97">
        <w:rPr>
          <w:rStyle w:val="Emphasis"/>
          <w:highlight w:val="cyan"/>
        </w:rPr>
        <w:t>climate change</w:t>
      </w:r>
      <w:r w:rsidRPr="00653212">
        <w:rPr>
          <w:sz w:val="8"/>
        </w:rPr>
        <w:t xml:space="preserve">, (ii) rate of terrestrial and marine </w:t>
      </w:r>
      <w:r w:rsidRPr="009C1A97">
        <w:rPr>
          <w:rStyle w:val="Emphasis"/>
          <w:highlight w:val="cyan"/>
        </w:rPr>
        <w:t>biod</w:t>
      </w:r>
      <w:r w:rsidRPr="009C1A97">
        <w:rPr>
          <w:rStyle w:val="Emphasis"/>
        </w:rPr>
        <w:t>iversity loss</w:t>
      </w:r>
      <w:r w:rsidRPr="00653212">
        <w:rPr>
          <w:sz w:val="8"/>
        </w:rPr>
        <w:t xml:space="preserve">, (iii) human </w:t>
      </w:r>
      <w:r w:rsidRPr="009C1A97">
        <w:rPr>
          <w:rStyle w:val="StyleUnderline"/>
        </w:rPr>
        <w:t>interference with</w:t>
      </w:r>
      <w:r w:rsidRPr="00653212">
        <w:rPr>
          <w:sz w:val="8"/>
        </w:rPr>
        <w:t xml:space="preserve"> the natural </w:t>
      </w:r>
      <w:r w:rsidRPr="009C1A97">
        <w:rPr>
          <w:rStyle w:val="StyleUnderline"/>
        </w:rPr>
        <w:t>cycles</w:t>
      </w:r>
      <w:r w:rsidRPr="00651D5E">
        <w:rPr>
          <w:rStyle w:val="StyleUnderline"/>
        </w:rPr>
        <w:t xml:space="preserve"> of</w:t>
      </w:r>
      <w:r w:rsidRPr="00653212">
        <w:rPr>
          <w:sz w:val="8"/>
        </w:rPr>
        <w:t xml:space="preserve"> </w:t>
      </w:r>
      <w:r w:rsidRPr="006958A4">
        <w:rPr>
          <w:rStyle w:val="Emphasis"/>
        </w:rPr>
        <w:t>nitrogen</w:t>
      </w:r>
      <w:r w:rsidRPr="00653212">
        <w:rPr>
          <w:sz w:val="8"/>
        </w:rPr>
        <w:t xml:space="preserve"> </w:t>
      </w:r>
      <w:r w:rsidRPr="00651D5E">
        <w:rPr>
          <w:rStyle w:val="StyleUnderline"/>
        </w:rPr>
        <w:t>and</w:t>
      </w:r>
      <w:r w:rsidRPr="00653212">
        <w:rPr>
          <w:sz w:val="8"/>
        </w:rPr>
        <w:t xml:space="preserve"> </w:t>
      </w:r>
      <w:r w:rsidRPr="009C1A97">
        <w:rPr>
          <w:rStyle w:val="Emphasis"/>
          <w:highlight w:val="cyan"/>
        </w:rPr>
        <w:t>phosphorus</w:t>
      </w:r>
      <w:r w:rsidRPr="00653212">
        <w:rPr>
          <w:sz w:val="8"/>
        </w:rPr>
        <w:t xml:space="preserve">, (iv) stratospheric </w:t>
      </w:r>
      <w:r w:rsidRPr="004B4C52">
        <w:rPr>
          <w:rStyle w:val="Emphasis"/>
          <w:highlight w:val="cyan"/>
        </w:rPr>
        <w:t>ozone depletion</w:t>
      </w:r>
      <w:r w:rsidRPr="00653212">
        <w:rPr>
          <w:sz w:val="8"/>
        </w:rPr>
        <w:t xml:space="preserve">, (v) </w:t>
      </w:r>
      <w:r w:rsidRPr="009C1A97">
        <w:rPr>
          <w:rStyle w:val="Emphasis"/>
          <w:highlight w:val="cyan"/>
        </w:rPr>
        <w:t>ocean acidification</w:t>
      </w:r>
      <w:r w:rsidRPr="00653212">
        <w:rPr>
          <w:sz w:val="8"/>
        </w:rPr>
        <w:t xml:space="preserve">, (vi) global </w:t>
      </w:r>
      <w:r w:rsidRPr="009C1A97">
        <w:rPr>
          <w:rStyle w:val="Emphasis"/>
          <w:highlight w:val="cyan"/>
        </w:rPr>
        <w:t>freshwater</w:t>
      </w:r>
      <w:r w:rsidRPr="00651D5E">
        <w:rPr>
          <w:rStyle w:val="Emphasis"/>
        </w:rPr>
        <w:t xml:space="preserve"> </w:t>
      </w:r>
      <w:r w:rsidRPr="009C1A97">
        <w:rPr>
          <w:rStyle w:val="Emphasis"/>
          <w:highlight w:val="cyan"/>
        </w:rPr>
        <w:t>consumption</w:t>
      </w:r>
      <w:r w:rsidRPr="00653212">
        <w:rPr>
          <w:sz w:val="8"/>
        </w:rPr>
        <w:t xml:space="preserve"> rate, (vii) </w:t>
      </w:r>
      <w:r w:rsidRPr="00651D5E">
        <w:rPr>
          <w:rStyle w:val="Emphasis"/>
        </w:rPr>
        <w:t>land-use</w:t>
      </w:r>
      <w:r w:rsidRPr="00653212">
        <w:rPr>
          <w:sz w:val="8"/>
        </w:rPr>
        <w:t xml:space="preserve">-change, (viii) </w:t>
      </w:r>
      <w:r w:rsidRPr="008F5E47">
        <w:rPr>
          <w:rStyle w:val="Emphasis"/>
        </w:rPr>
        <w:t>chemical pollution</w:t>
      </w:r>
      <w:r w:rsidRPr="00653212">
        <w:rPr>
          <w:sz w:val="8"/>
        </w:rPr>
        <w:t xml:space="preserve">, </w:t>
      </w:r>
      <w:r w:rsidRPr="009C1A97">
        <w:rPr>
          <w:rStyle w:val="StyleUnderline"/>
        </w:rPr>
        <w:t>and</w:t>
      </w:r>
      <w:r w:rsidRPr="00653212">
        <w:rPr>
          <w:sz w:val="8"/>
        </w:rPr>
        <w:t xml:space="preserve"> (ix) atmospheric </w:t>
      </w:r>
      <w:r w:rsidRPr="00651D5E">
        <w:rPr>
          <w:rStyle w:val="Emphasis"/>
        </w:rPr>
        <w:t>aerosol loading</w:t>
      </w:r>
      <w:r w:rsidRPr="00653212">
        <w:rPr>
          <w:sz w:val="8"/>
        </w:rPr>
        <w:t xml:space="preserve">. The team concluded that </w:t>
      </w:r>
      <w:r w:rsidRPr="009C1A97">
        <w:rPr>
          <w:rStyle w:val="StyleUnderline"/>
          <w:highlight w:val="cyan"/>
        </w:rPr>
        <w:t>humanity</w:t>
      </w:r>
      <w:r w:rsidRPr="00651D5E">
        <w:rPr>
          <w:rStyle w:val="StyleUnderline"/>
        </w:rPr>
        <w:t xml:space="preserve"> was </w:t>
      </w:r>
      <w:r w:rsidRPr="009C1A97">
        <w:rPr>
          <w:rStyle w:val="Emphasis"/>
          <w:highlight w:val="cyan"/>
        </w:rPr>
        <w:t>approaching</w:t>
      </w:r>
      <w:r w:rsidRPr="00651D5E">
        <w:rPr>
          <w:rStyle w:val="StyleUnderline"/>
        </w:rPr>
        <w:t xml:space="preserve"> to </w:t>
      </w:r>
      <w:r w:rsidRPr="009C1A97">
        <w:rPr>
          <w:rStyle w:val="StyleUnderline"/>
          <w:highlight w:val="cyan"/>
        </w:rPr>
        <w:t>the boundaries</w:t>
      </w:r>
      <w:r w:rsidRPr="00651D5E">
        <w:rPr>
          <w:rStyle w:val="StyleUnderline"/>
        </w:rPr>
        <w:t xml:space="preserve"> for </w:t>
      </w:r>
      <w:r w:rsidRPr="005A6EB4">
        <w:rPr>
          <w:rStyle w:val="StyleUnderline"/>
        </w:rPr>
        <w:t>freshwater consumption, land-use-change, ocean acidification</w:t>
      </w:r>
      <w:r w:rsidRPr="00651D5E">
        <w:rPr>
          <w:rStyle w:val="StyleUnderline"/>
        </w:rPr>
        <w:t>, and interference with the global phosphorus cycle</w:t>
      </w:r>
      <w:r w:rsidRPr="00653212">
        <w:rPr>
          <w:sz w:val="8"/>
        </w:rPr>
        <w:t xml:space="preserve">, while the boundaries for climate change, biodiversity loss, and interference with the nitrogen cycle have already been transgressed [6]. </w:t>
      </w:r>
      <w:r w:rsidRPr="00D52F30">
        <w:rPr>
          <w:rStyle w:val="StyleUnderline"/>
        </w:rPr>
        <w:t>An urgent call for a</w:t>
      </w:r>
      <w:r w:rsidRPr="00653212">
        <w:rPr>
          <w:sz w:val="8"/>
        </w:rPr>
        <w:t xml:space="preserve">n anthropogenic </w:t>
      </w:r>
      <w:r w:rsidRPr="00F40CA6">
        <w:rPr>
          <w:rStyle w:val="StyleUnderline"/>
        </w:rPr>
        <w:t>balancing act not to transgress ecological thresholds is in order</w:t>
      </w:r>
      <w:r w:rsidRPr="00653212">
        <w:rPr>
          <w:sz w:val="8"/>
        </w:rPr>
        <w:t xml:space="preserve">. </w:t>
      </w:r>
      <w:r w:rsidRPr="00F40CA6">
        <w:rPr>
          <w:rStyle w:val="StyleUnderline"/>
        </w:rPr>
        <w:t xml:space="preserve">Halting short-sighted excessive anthropocentric activities that lead to overexploitation of natural resources is </w:t>
      </w:r>
      <w:r w:rsidRPr="00F40CA6">
        <w:rPr>
          <w:rStyle w:val="Emphasis"/>
        </w:rPr>
        <w:t>imperative</w:t>
      </w:r>
      <w:r w:rsidRPr="00653212">
        <w:rPr>
          <w:sz w:val="8"/>
        </w:rPr>
        <w:t xml:space="preserve">. The naturally imposed limiting frontiers, the ecological thresholds, must be respected and protected. Rooted in the doctrine of laissez-faire, neoliberalism promotes </w:t>
      </w:r>
      <w:r w:rsidRPr="00F40CA6">
        <w:rPr>
          <w:rStyle w:val="StyleUnderline"/>
        </w:rPr>
        <w:t>Perpetual</w:t>
      </w:r>
      <w:r w:rsidRPr="00653212">
        <w:rPr>
          <w:sz w:val="8"/>
        </w:rPr>
        <w:t xml:space="preserve"> </w:t>
      </w:r>
      <w:r w:rsidRPr="00F40CA6">
        <w:rPr>
          <w:rStyle w:val="StyleUnderline"/>
        </w:rPr>
        <w:t xml:space="preserve">Economic </w:t>
      </w:r>
      <w:r w:rsidRPr="00863491">
        <w:rPr>
          <w:rStyle w:val="StyleUnderline"/>
          <w:highlight w:val="cyan"/>
        </w:rPr>
        <w:t>Growth</w:t>
      </w:r>
      <w:r w:rsidRPr="00653212">
        <w:rPr>
          <w:sz w:val="8"/>
        </w:rPr>
        <w:t xml:space="preserve"> (PEG), which means unfettered expansion of an economy’s productive capacity realized through enabling institutional arrangements. </w:t>
      </w:r>
      <w:proofErr w:type="gramStart"/>
      <w:r w:rsidRPr="00653212">
        <w:rPr>
          <w:sz w:val="8"/>
        </w:rPr>
        <w:t>But,</w:t>
      </w:r>
      <w:proofErr w:type="gramEnd"/>
      <w:r w:rsidRPr="00653212">
        <w:rPr>
          <w:sz w:val="8"/>
        </w:rPr>
        <w:t xml:space="preserve"> PEG </w:t>
      </w:r>
      <w:r w:rsidRPr="00863491">
        <w:rPr>
          <w:rStyle w:val="StyleUnderline"/>
          <w:highlight w:val="cyan"/>
        </w:rPr>
        <w:t>is</w:t>
      </w:r>
      <w:r w:rsidRPr="00F40CA6">
        <w:rPr>
          <w:rStyle w:val="StyleUnderline"/>
        </w:rPr>
        <w:t xml:space="preserve"> </w:t>
      </w:r>
      <w:r w:rsidRPr="00F40CA6">
        <w:rPr>
          <w:rStyle w:val="Emphasis"/>
        </w:rPr>
        <w:t xml:space="preserve">inherently </w:t>
      </w:r>
      <w:r w:rsidRPr="00863491">
        <w:rPr>
          <w:rStyle w:val="Emphasis"/>
          <w:highlight w:val="cyan"/>
        </w:rPr>
        <w:t>not compatible with ecological integrity</w:t>
      </w:r>
      <w:r w:rsidRPr="00653212">
        <w:rPr>
          <w:sz w:val="8"/>
        </w:rPr>
        <w:t xml:space="preserve">, environmental quality, </w:t>
      </w:r>
      <w:proofErr w:type="spellStart"/>
      <w:r w:rsidRPr="00653212">
        <w:rPr>
          <w:sz w:val="8"/>
        </w:rPr>
        <w:t>andGenuine</w:t>
      </w:r>
      <w:proofErr w:type="spellEnd"/>
      <w:r w:rsidRPr="00653212">
        <w:rPr>
          <w:sz w:val="8"/>
        </w:rPr>
        <w:t xml:space="preserve"> Sustainable Development (GSD). Drawing on the </w:t>
      </w:r>
      <w:proofErr w:type="gramStart"/>
      <w:r w:rsidRPr="00653212">
        <w:rPr>
          <w:sz w:val="8"/>
        </w:rPr>
        <w:t>findings ,</w:t>
      </w:r>
      <w:proofErr w:type="gramEnd"/>
      <w:r w:rsidRPr="00653212">
        <w:rPr>
          <w:sz w:val="8"/>
        </w:rPr>
        <w:t xml:space="preserve"> conclusions, and recommendations of </w:t>
      </w:r>
      <w:proofErr w:type="spellStart"/>
      <w:r w:rsidRPr="00653212">
        <w:rPr>
          <w:sz w:val="8"/>
        </w:rPr>
        <w:t>Rockström’s</w:t>
      </w:r>
      <w:proofErr w:type="spellEnd"/>
      <w:r w:rsidRPr="00653212">
        <w:rPr>
          <w:sz w:val="8"/>
        </w:rPr>
        <w:t xml:space="preserve"> team [6], I define GSD as a dynamic process by which human well-being is improved in an inclusive, a just, and an environmentally safe operating space, achieved through inventions, innovations, diffusion, and adoption of appropriate technologies as well as learning-by-doing. GSD is in a stark contrast with the highly publicized </w:t>
      </w:r>
      <w:proofErr w:type="spellStart"/>
      <w:r w:rsidRPr="00653212">
        <w:rPr>
          <w:sz w:val="8"/>
        </w:rPr>
        <w:t>andpoliticized</w:t>
      </w:r>
      <w:proofErr w:type="spellEnd"/>
      <w:r w:rsidRPr="00653212">
        <w:rPr>
          <w:sz w:val="8"/>
        </w:rPr>
        <w:t xml:space="preserve"> concept of sustainable development (SD) of the </w:t>
      </w:r>
      <w:proofErr w:type="spellStart"/>
      <w:r w:rsidRPr="00653212">
        <w:rPr>
          <w:sz w:val="8"/>
        </w:rPr>
        <w:t>UN’sBrundtland</w:t>
      </w:r>
      <w:proofErr w:type="spellEnd"/>
      <w:r w:rsidRPr="00653212">
        <w:rPr>
          <w:sz w:val="8"/>
        </w:rPr>
        <w:t xml:space="preserve"> Commission, which is also known as World </w:t>
      </w:r>
      <w:proofErr w:type="spellStart"/>
      <w:r w:rsidRPr="00653212">
        <w:rPr>
          <w:sz w:val="8"/>
        </w:rPr>
        <w:t>Commissionon</w:t>
      </w:r>
      <w:proofErr w:type="spellEnd"/>
      <w:r w:rsidRPr="00653212">
        <w:rPr>
          <w:sz w:val="8"/>
        </w:rPr>
        <w:t xml:space="preserve"> Environment and Development (WCED) (1987) [7]. The highly generalized and vague definition of SD is: “Sustainable development is development that meets the needs of the present </w:t>
      </w:r>
      <w:proofErr w:type="spellStart"/>
      <w:r w:rsidRPr="00653212">
        <w:rPr>
          <w:sz w:val="8"/>
        </w:rPr>
        <w:t>withoutcompromising</w:t>
      </w:r>
      <w:proofErr w:type="spellEnd"/>
      <w:r w:rsidRPr="00653212">
        <w:rPr>
          <w:sz w:val="8"/>
        </w:rPr>
        <w:t xml:space="preserve"> the ability of future generations to meet their </w:t>
      </w:r>
      <w:proofErr w:type="spellStart"/>
      <w:r w:rsidRPr="00653212">
        <w:rPr>
          <w:sz w:val="8"/>
        </w:rPr>
        <w:t>ownneeds</w:t>
      </w:r>
      <w:proofErr w:type="spellEnd"/>
      <w:r w:rsidRPr="00653212">
        <w:rPr>
          <w:sz w:val="8"/>
        </w:rPr>
        <w:t xml:space="preserve">. It contains within it two key concepts: (1) the concept </w:t>
      </w:r>
      <w:proofErr w:type="spellStart"/>
      <w:proofErr w:type="gramStart"/>
      <w:r w:rsidRPr="00653212">
        <w:rPr>
          <w:sz w:val="8"/>
        </w:rPr>
        <w:t>of“</w:t>
      </w:r>
      <w:proofErr w:type="gramEnd"/>
      <w:r w:rsidRPr="00653212">
        <w:rPr>
          <w:sz w:val="8"/>
        </w:rPr>
        <w:t>needs</w:t>
      </w:r>
      <w:proofErr w:type="spellEnd"/>
      <w:r w:rsidRPr="00653212">
        <w:rPr>
          <w:sz w:val="8"/>
        </w:rPr>
        <w:t xml:space="preserve">”, in particular the essential needs of the world’s poor, to which overwhelming priority should be given; and (2) the idea of limitations imposed by the state of technology and social organization on the environment’s ability to meet present and future needs”. Our Common Future, p.143. Given all its good intentions, the WECD failed to explain </w:t>
      </w:r>
      <w:proofErr w:type="spellStart"/>
      <w:r w:rsidRPr="00653212">
        <w:rPr>
          <w:sz w:val="8"/>
        </w:rPr>
        <w:t>theconsequences</w:t>
      </w:r>
      <w:proofErr w:type="spellEnd"/>
      <w:r w:rsidRPr="00653212">
        <w:rPr>
          <w:sz w:val="8"/>
        </w:rPr>
        <w:t xml:space="preserve"> of PEG strongly. Unfortunately, SD’s exact </w:t>
      </w:r>
      <w:proofErr w:type="spellStart"/>
      <w:r w:rsidRPr="00653212">
        <w:rPr>
          <w:sz w:val="8"/>
        </w:rPr>
        <w:t>definitioncontinues</w:t>
      </w:r>
      <w:proofErr w:type="spellEnd"/>
      <w:r w:rsidRPr="00653212">
        <w:rPr>
          <w:sz w:val="8"/>
        </w:rPr>
        <w:t xml:space="preserve"> to be globally politicized and linked always to </w:t>
      </w:r>
      <w:proofErr w:type="spellStart"/>
      <w:r w:rsidRPr="00653212">
        <w:rPr>
          <w:sz w:val="8"/>
        </w:rPr>
        <w:t>strategicpolicy</w:t>
      </w:r>
      <w:proofErr w:type="spellEnd"/>
      <w:r w:rsidRPr="00653212">
        <w:rPr>
          <w:sz w:val="8"/>
        </w:rPr>
        <w:t xml:space="preserve"> goals and objectives one would like to talk about. SD </w:t>
      </w:r>
      <w:proofErr w:type="spellStart"/>
      <w:r w:rsidRPr="00653212">
        <w:rPr>
          <w:sz w:val="8"/>
        </w:rPr>
        <w:t>doesnot</w:t>
      </w:r>
      <w:proofErr w:type="spellEnd"/>
      <w:r w:rsidRPr="00653212">
        <w:rPr>
          <w:sz w:val="8"/>
        </w:rPr>
        <w:t xml:space="preserve"> give any specific guidelines pertinent to alleviation of </w:t>
      </w:r>
      <w:proofErr w:type="spellStart"/>
      <w:r w:rsidRPr="00653212">
        <w:rPr>
          <w:sz w:val="8"/>
        </w:rPr>
        <w:t>thehuman</w:t>
      </w:r>
      <w:proofErr w:type="spellEnd"/>
      <w:r w:rsidRPr="00653212">
        <w:rPr>
          <w:sz w:val="8"/>
        </w:rPr>
        <w:t xml:space="preserve"> predicaments associated with inequality, poverty, </w:t>
      </w:r>
      <w:proofErr w:type="spellStart"/>
      <w:r w:rsidRPr="00653212">
        <w:rPr>
          <w:sz w:val="8"/>
        </w:rPr>
        <w:t>perverselyglobalized</w:t>
      </w:r>
      <w:proofErr w:type="spellEnd"/>
      <w:r w:rsidRPr="00653212">
        <w:rPr>
          <w:sz w:val="8"/>
        </w:rPr>
        <w:t xml:space="preserve"> markets, destruction of the health and integrity </w:t>
      </w:r>
      <w:proofErr w:type="spellStart"/>
      <w:r w:rsidRPr="00653212">
        <w:rPr>
          <w:sz w:val="8"/>
        </w:rPr>
        <w:t>ofecosystems</w:t>
      </w:r>
      <w:proofErr w:type="spellEnd"/>
      <w:r w:rsidRPr="00653212">
        <w:rPr>
          <w:sz w:val="8"/>
        </w:rPr>
        <w:t xml:space="preserve">, and climate change. Research questions, goal, and organization of the paper What are the theoretical and practical foundations of the </w:t>
      </w:r>
      <w:proofErr w:type="spellStart"/>
      <w:r w:rsidRPr="00653212">
        <w:rPr>
          <w:sz w:val="8"/>
        </w:rPr>
        <w:t>PEGdoctrine</w:t>
      </w:r>
      <w:proofErr w:type="spellEnd"/>
      <w:r w:rsidRPr="00653212">
        <w:rPr>
          <w:sz w:val="8"/>
        </w:rPr>
        <w:t xml:space="preserve">? Are PEG and GSD compatible? Addressing these </w:t>
      </w:r>
      <w:proofErr w:type="spellStart"/>
      <w:r w:rsidRPr="00653212">
        <w:rPr>
          <w:sz w:val="8"/>
        </w:rPr>
        <w:t>questionshas</w:t>
      </w:r>
      <w:proofErr w:type="spellEnd"/>
      <w:r w:rsidRPr="00653212">
        <w:rPr>
          <w:sz w:val="8"/>
        </w:rPr>
        <w:t xml:space="preserve"> become a persistent challenge to both social and </w:t>
      </w:r>
      <w:proofErr w:type="spellStart"/>
      <w:r w:rsidRPr="00653212">
        <w:rPr>
          <w:sz w:val="8"/>
        </w:rPr>
        <w:t>naturalscientists</w:t>
      </w:r>
      <w:proofErr w:type="spellEnd"/>
      <w:r w:rsidRPr="00653212">
        <w:rPr>
          <w:sz w:val="8"/>
        </w:rPr>
        <w:t xml:space="preserve">. The overarching goal of this article is to demonstrate </w:t>
      </w:r>
      <w:proofErr w:type="spellStart"/>
      <w:r w:rsidRPr="00653212">
        <w:rPr>
          <w:sz w:val="8"/>
        </w:rPr>
        <w:t>theincompatibility</w:t>
      </w:r>
      <w:proofErr w:type="spellEnd"/>
      <w:r w:rsidRPr="00653212">
        <w:rPr>
          <w:sz w:val="8"/>
        </w:rPr>
        <w:t xml:space="preserve"> of PEG with GSD. Rooted in neoclassical microeconomic theory, </w:t>
      </w:r>
      <w:proofErr w:type="spellStart"/>
      <w:r w:rsidRPr="00653212">
        <w:rPr>
          <w:sz w:val="8"/>
        </w:rPr>
        <w:t>neoliberalismadvocates</w:t>
      </w:r>
      <w:proofErr w:type="spellEnd"/>
      <w:r w:rsidRPr="00653212">
        <w:rPr>
          <w:sz w:val="8"/>
        </w:rPr>
        <w:t xml:space="preserve"> for PEG, which is unfettered expansion of an economy’s productive capacity in the finite, materially closed (except </w:t>
      </w:r>
      <w:proofErr w:type="spellStart"/>
      <w:r w:rsidRPr="00653212">
        <w:rPr>
          <w:sz w:val="8"/>
        </w:rPr>
        <w:t>theconstant</w:t>
      </w:r>
      <w:proofErr w:type="spellEnd"/>
      <w:r w:rsidRPr="00653212">
        <w:rPr>
          <w:sz w:val="8"/>
        </w:rPr>
        <w:t xml:space="preserve"> inflow of solar energy), and non-growing biosphere [8]. For this doctrine to be realized, neoliberal economists prescribe globalized perfectly competitive markets, where multinational corporations play the dominant economic games against all policies and strategic practices of GSD. Let me be clear at the outset. As a trained economist, who </w:t>
      </w:r>
      <w:proofErr w:type="spellStart"/>
      <w:r w:rsidRPr="00653212">
        <w:rPr>
          <w:sz w:val="8"/>
        </w:rPr>
        <w:t>wentthrough</w:t>
      </w:r>
      <w:proofErr w:type="spellEnd"/>
      <w:r w:rsidRPr="00653212">
        <w:rPr>
          <w:sz w:val="8"/>
        </w:rPr>
        <w:t xml:space="preserve"> the grueling processes of acquiring a PhD, I understand the importance of all the fundamentals of microeconomic and macroeconomic theories. My argument is against the misuse and, in some case, abuse of these scientific theories to promote personal ideological perceptions. I am motivated to add my “voice” to those voices of many preeminent scholars, whose extensively published works inspired me to learn more on the adverse effects of neoliberalism on ecological integrity and human well-being [6,8-12]. The paper is organized into six sections: this </w:t>
      </w:r>
      <w:proofErr w:type="spellStart"/>
      <w:proofErr w:type="gramStart"/>
      <w:r w:rsidRPr="00653212">
        <w:rPr>
          <w:sz w:val="8"/>
        </w:rPr>
        <w:t>introduction,ecological</w:t>
      </w:r>
      <w:proofErr w:type="spellEnd"/>
      <w:proofErr w:type="gramEnd"/>
      <w:r w:rsidRPr="00653212">
        <w:rPr>
          <w:sz w:val="8"/>
        </w:rPr>
        <w:t xml:space="preserve"> foundations for GSD, the fallacies of the PEG doctrine, anthropogenic effects on ecological integrity, selected pathways to GSD, and concluding remarks and policy recommendations, in that order. Ecological Foundations of Genuine Sustainable Development In this section, I summarize the ecological foundations of </w:t>
      </w:r>
      <w:proofErr w:type="spellStart"/>
      <w:proofErr w:type="gramStart"/>
      <w:r w:rsidRPr="00653212">
        <w:rPr>
          <w:sz w:val="8"/>
        </w:rPr>
        <w:t>GSD,using</w:t>
      </w:r>
      <w:proofErr w:type="spellEnd"/>
      <w:proofErr w:type="gramEnd"/>
      <w:r w:rsidRPr="00653212">
        <w:rPr>
          <w:sz w:val="8"/>
        </w:rPr>
        <w:t xml:space="preserve"> taxonomy of the following key scientific terms: </w:t>
      </w:r>
      <w:proofErr w:type="spellStart"/>
      <w:r w:rsidRPr="00653212">
        <w:rPr>
          <w:sz w:val="8"/>
        </w:rPr>
        <w:t>ecologicalprinciples</w:t>
      </w:r>
      <w:proofErr w:type="spellEnd"/>
      <w:r w:rsidRPr="00653212">
        <w:rPr>
          <w:sz w:val="8"/>
        </w:rPr>
        <w:t xml:space="preserve"> of holism, biodiversity loss, sustainability, </w:t>
      </w:r>
      <w:proofErr w:type="spellStart"/>
      <w:r w:rsidRPr="00653212">
        <w:rPr>
          <w:sz w:val="8"/>
        </w:rPr>
        <w:t>resilience,ecological</w:t>
      </w:r>
      <w:proofErr w:type="spellEnd"/>
      <w:r w:rsidRPr="00653212">
        <w:rPr>
          <w:sz w:val="8"/>
        </w:rPr>
        <w:t xml:space="preserve"> integrity, biogeochemical processes, carrying capacity, </w:t>
      </w:r>
      <w:proofErr w:type="spellStart"/>
      <w:r w:rsidRPr="00653212">
        <w:rPr>
          <w:sz w:val="8"/>
        </w:rPr>
        <w:t>andovershoot</w:t>
      </w:r>
      <w:proofErr w:type="spellEnd"/>
      <w:r w:rsidRPr="00653212">
        <w:rPr>
          <w:sz w:val="8"/>
        </w:rPr>
        <w:t xml:space="preserve">. Principles of holism Ecological principles of holism mean that everything is interconnected with everything. This can be summarized by the dictum: “A whole is more than the sum of its parts or </w:t>
      </w:r>
      <w:proofErr w:type="spellStart"/>
      <w:r w:rsidRPr="00653212">
        <w:rPr>
          <w:sz w:val="8"/>
        </w:rPr>
        <w:t>members”.The</w:t>
      </w:r>
      <w:proofErr w:type="spellEnd"/>
      <w:r w:rsidRPr="00653212">
        <w:rPr>
          <w:sz w:val="8"/>
        </w:rPr>
        <w:t xml:space="preserve"> totality of the whole of any living system-biological, social, </w:t>
      </w:r>
      <w:proofErr w:type="spellStart"/>
      <w:r w:rsidRPr="00653212">
        <w:rPr>
          <w:sz w:val="8"/>
        </w:rPr>
        <w:t>oreconomic</w:t>
      </w:r>
      <w:proofErr w:type="spellEnd"/>
      <w:r w:rsidRPr="00653212">
        <w:rPr>
          <w:sz w:val="8"/>
        </w:rPr>
        <w:t xml:space="preserve">-is not fully embodied in its individual parts or </w:t>
      </w:r>
      <w:proofErr w:type="spellStart"/>
      <w:r w:rsidRPr="00653212">
        <w:rPr>
          <w:sz w:val="8"/>
        </w:rPr>
        <w:t>members.Wholes</w:t>
      </w:r>
      <w:proofErr w:type="spellEnd"/>
      <w:r w:rsidRPr="00653212">
        <w:rPr>
          <w:sz w:val="8"/>
        </w:rPr>
        <w:t xml:space="preserve"> have properties that are not present in any of their </w:t>
      </w:r>
      <w:proofErr w:type="spellStart"/>
      <w:r w:rsidRPr="00653212">
        <w:rPr>
          <w:sz w:val="8"/>
        </w:rPr>
        <w:t>separateparts</w:t>
      </w:r>
      <w:proofErr w:type="spellEnd"/>
      <w:r w:rsidRPr="00653212">
        <w:rPr>
          <w:sz w:val="8"/>
        </w:rPr>
        <w:t xml:space="preserve">; they emerge only when the parts are combined together, forming mutually reinforcing synergistic nexus, in a coherent whole; and the specific properties of individual parts disappear when they are part of the whole. Thus, relationships among the parts of wholes matter; </w:t>
      </w:r>
      <w:proofErr w:type="spellStart"/>
      <w:r w:rsidRPr="00653212">
        <w:rPr>
          <w:sz w:val="8"/>
        </w:rPr>
        <w:t>whenrelationships</w:t>
      </w:r>
      <w:proofErr w:type="spellEnd"/>
      <w:r w:rsidRPr="00653212">
        <w:rPr>
          <w:sz w:val="8"/>
        </w:rPr>
        <w:t xml:space="preserve"> change, the whole is changed. For example, water, </w:t>
      </w:r>
      <w:proofErr w:type="spellStart"/>
      <w:proofErr w:type="gramStart"/>
      <w:r w:rsidRPr="00653212">
        <w:rPr>
          <w:sz w:val="8"/>
        </w:rPr>
        <w:t>air,and</w:t>
      </w:r>
      <w:proofErr w:type="spellEnd"/>
      <w:proofErr w:type="gramEnd"/>
      <w:r w:rsidRPr="00653212">
        <w:rPr>
          <w:sz w:val="8"/>
        </w:rPr>
        <w:t xml:space="preserve"> soil are polluted with chemical and biological waste, because </w:t>
      </w:r>
      <w:proofErr w:type="spellStart"/>
      <w:r w:rsidRPr="00653212">
        <w:rPr>
          <w:sz w:val="8"/>
        </w:rPr>
        <w:t>wehumans</w:t>
      </w:r>
      <w:proofErr w:type="spellEnd"/>
      <w:r w:rsidRPr="00653212">
        <w:rPr>
          <w:sz w:val="8"/>
        </w:rPr>
        <w:t xml:space="preserve"> fail to appreciate the importance of their holistic </w:t>
      </w:r>
      <w:proofErr w:type="spellStart"/>
      <w:r w:rsidRPr="00653212">
        <w:rPr>
          <w:sz w:val="8"/>
        </w:rPr>
        <w:t>relationshipwith</w:t>
      </w:r>
      <w:proofErr w:type="spellEnd"/>
      <w:r w:rsidRPr="00653212">
        <w:rPr>
          <w:sz w:val="8"/>
        </w:rPr>
        <w:t xml:space="preserve"> Nature and thereby with our well-being. Respiratory </w:t>
      </w:r>
      <w:proofErr w:type="spellStart"/>
      <w:proofErr w:type="gramStart"/>
      <w:r w:rsidRPr="00653212">
        <w:rPr>
          <w:sz w:val="8"/>
        </w:rPr>
        <w:t>problems,cancer</w:t>
      </w:r>
      <w:proofErr w:type="spellEnd"/>
      <w:proofErr w:type="gramEnd"/>
      <w:r w:rsidRPr="00653212">
        <w:rPr>
          <w:sz w:val="8"/>
        </w:rPr>
        <w:t xml:space="preserve">, food poisoning, and general poor health as well as the cost </w:t>
      </w:r>
      <w:proofErr w:type="spellStart"/>
      <w:r w:rsidRPr="00653212">
        <w:rPr>
          <w:sz w:val="8"/>
        </w:rPr>
        <w:t>ofhealthcare</w:t>
      </w:r>
      <w:proofErr w:type="spellEnd"/>
      <w:r w:rsidRPr="00653212">
        <w:rPr>
          <w:sz w:val="8"/>
        </w:rPr>
        <w:t xml:space="preserve"> are some of the consequences of ignoring the </w:t>
      </w:r>
      <w:proofErr w:type="spellStart"/>
      <w:r w:rsidRPr="00653212">
        <w:rPr>
          <w:sz w:val="8"/>
        </w:rPr>
        <w:t>imperativesof</w:t>
      </w:r>
      <w:proofErr w:type="spellEnd"/>
      <w:r w:rsidRPr="00653212">
        <w:rPr>
          <w:sz w:val="8"/>
        </w:rPr>
        <w:t xml:space="preserve"> holism. Government policies that influence agriculture, forestry, </w:t>
      </w:r>
      <w:proofErr w:type="spellStart"/>
      <w:proofErr w:type="gramStart"/>
      <w:r w:rsidRPr="00653212">
        <w:rPr>
          <w:sz w:val="8"/>
        </w:rPr>
        <w:t>mining,manufacturing</w:t>
      </w:r>
      <w:proofErr w:type="spellEnd"/>
      <w:proofErr w:type="gramEnd"/>
      <w:r w:rsidRPr="00653212">
        <w:rPr>
          <w:sz w:val="8"/>
        </w:rPr>
        <w:t xml:space="preserve">, labor relations, capital investments, </w:t>
      </w:r>
      <w:proofErr w:type="spellStart"/>
      <w:r w:rsidRPr="00653212">
        <w:rPr>
          <w:sz w:val="8"/>
        </w:rPr>
        <w:t>employment,economic</w:t>
      </w:r>
      <w:proofErr w:type="spellEnd"/>
      <w:r w:rsidRPr="00653212">
        <w:rPr>
          <w:sz w:val="8"/>
        </w:rPr>
        <w:t xml:space="preserve"> growth, all have direct and indirect impacts on the </w:t>
      </w:r>
      <w:proofErr w:type="spellStart"/>
      <w:r w:rsidRPr="00653212">
        <w:rPr>
          <w:sz w:val="8"/>
        </w:rPr>
        <w:t>naturalenvironment</w:t>
      </w:r>
      <w:proofErr w:type="spellEnd"/>
      <w:r w:rsidRPr="00653212">
        <w:rPr>
          <w:sz w:val="8"/>
        </w:rPr>
        <w:t xml:space="preserve">-locally, nationally, and globally. We have no way </w:t>
      </w:r>
      <w:proofErr w:type="spellStart"/>
      <w:r w:rsidRPr="00653212">
        <w:rPr>
          <w:sz w:val="8"/>
        </w:rPr>
        <w:t>ofknowing</w:t>
      </w:r>
      <w:proofErr w:type="spellEnd"/>
      <w:r w:rsidRPr="00653212">
        <w:rPr>
          <w:sz w:val="8"/>
        </w:rPr>
        <w:t xml:space="preserve"> how large or small our individual or collective </w:t>
      </w:r>
      <w:proofErr w:type="spellStart"/>
      <w:r w:rsidRPr="00653212">
        <w:rPr>
          <w:sz w:val="8"/>
        </w:rPr>
        <w:t>adverseeffects</w:t>
      </w:r>
      <w:proofErr w:type="spellEnd"/>
      <w:r w:rsidRPr="00653212">
        <w:rPr>
          <w:sz w:val="8"/>
        </w:rPr>
        <w:t xml:space="preserve"> may </w:t>
      </w:r>
      <w:proofErr w:type="gramStart"/>
      <w:r w:rsidRPr="00653212">
        <w:rPr>
          <w:sz w:val="8"/>
        </w:rPr>
        <w:t>be, but</w:t>
      </w:r>
      <w:proofErr w:type="gramEnd"/>
      <w:r w:rsidRPr="00653212">
        <w:rPr>
          <w:sz w:val="8"/>
        </w:rPr>
        <w:t xml:space="preserve"> understanding the ecological principles of </w:t>
      </w:r>
      <w:proofErr w:type="spellStart"/>
      <w:r w:rsidRPr="00653212">
        <w:rPr>
          <w:sz w:val="8"/>
        </w:rPr>
        <w:t>holismis</w:t>
      </w:r>
      <w:proofErr w:type="spellEnd"/>
      <w:r w:rsidRPr="00653212">
        <w:rPr>
          <w:sz w:val="8"/>
        </w:rPr>
        <w:t xml:space="preserve"> necessary condition to preserve ecological integrity and </w:t>
      </w:r>
      <w:proofErr w:type="spellStart"/>
      <w:r w:rsidRPr="00653212">
        <w:rPr>
          <w:sz w:val="8"/>
        </w:rPr>
        <w:t>fosterhuman</w:t>
      </w:r>
      <w:proofErr w:type="spellEnd"/>
      <w:r w:rsidRPr="00653212">
        <w:rPr>
          <w:sz w:val="8"/>
        </w:rPr>
        <w:t xml:space="preserve"> well-being. Consequences of biodiversity loss Biodiversity (i.e., biological diversity) is the number, variety </w:t>
      </w:r>
      <w:proofErr w:type="spellStart"/>
      <w:r w:rsidRPr="00653212">
        <w:rPr>
          <w:sz w:val="8"/>
        </w:rPr>
        <w:t>andvariability</w:t>
      </w:r>
      <w:proofErr w:type="spellEnd"/>
      <w:r w:rsidRPr="00653212">
        <w:rPr>
          <w:sz w:val="8"/>
        </w:rPr>
        <w:t xml:space="preserve"> of genes, populations, species, communities, </w:t>
      </w:r>
      <w:proofErr w:type="spellStart"/>
      <w:proofErr w:type="gramStart"/>
      <w:r w:rsidRPr="00653212">
        <w:rPr>
          <w:sz w:val="8"/>
        </w:rPr>
        <w:t>ecosystems,and</w:t>
      </w:r>
      <w:proofErr w:type="spellEnd"/>
      <w:proofErr w:type="gramEnd"/>
      <w:r w:rsidRPr="00653212">
        <w:rPr>
          <w:sz w:val="8"/>
        </w:rPr>
        <w:t xml:space="preserve"> ecological processes. Biodiversity underpins the multiple services of ecosystems that sustain human well-being; is the foundation of resilience of life on Earth; and an integral part of the fabric of all the worlds cultures. It is a common knowledge of the science of ecology that no feature of Earth is more complex, dynamic, and varied than the layer of organisms that occupy its surfaces and its seas; and no feature is experiencing more dramatic changes at the hands </w:t>
      </w:r>
      <w:proofErr w:type="spellStart"/>
      <w:r w:rsidRPr="00653212">
        <w:rPr>
          <w:sz w:val="8"/>
        </w:rPr>
        <w:t>ofhumans</w:t>
      </w:r>
      <w:proofErr w:type="spellEnd"/>
      <w:r w:rsidRPr="00653212">
        <w:rPr>
          <w:sz w:val="8"/>
        </w:rPr>
        <w:t xml:space="preserve"> than this extraordinary, singularly unique and </w:t>
      </w:r>
      <w:proofErr w:type="spellStart"/>
      <w:r w:rsidRPr="00653212">
        <w:rPr>
          <w:sz w:val="8"/>
        </w:rPr>
        <w:t>beautifulfeature</w:t>
      </w:r>
      <w:proofErr w:type="spellEnd"/>
      <w:r w:rsidRPr="00653212">
        <w:rPr>
          <w:sz w:val="8"/>
        </w:rPr>
        <w:t xml:space="preserve"> of the Earth, biodiversity. Critical ecological processes (</w:t>
      </w:r>
      <w:proofErr w:type="spellStart"/>
      <w:proofErr w:type="gramStart"/>
      <w:r w:rsidRPr="00653212">
        <w:rPr>
          <w:sz w:val="8"/>
        </w:rPr>
        <w:t>i.e.,ecosystem</w:t>
      </w:r>
      <w:proofErr w:type="spellEnd"/>
      <w:proofErr w:type="gramEnd"/>
      <w:r w:rsidRPr="00653212">
        <w:rPr>
          <w:sz w:val="8"/>
        </w:rPr>
        <w:t xml:space="preserve"> functions) that depend on prevailing scale of biodiversity at the ecosystem level influence plant productivity, soil fertility, water quality, atmospheric chemistry, and many other local and global environmental conditions that ultimately affect human welfare. Substantial changes have already occurred, especially local </w:t>
      </w:r>
      <w:proofErr w:type="spellStart"/>
      <w:r w:rsidRPr="00653212">
        <w:rPr>
          <w:sz w:val="8"/>
        </w:rPr>
        <w:t>andglobal</w:t>
      </w:r>
      <w:proofErr w:type="spellEnd"/>
      <w:r w:rsidRPr="00653212">
        <w:rPr>
          <w:sz w:val="8"/>
        </w:rPr>
        <w:t xml:space="preserve"> losses of biodiversity. The primary cause has been </w:t>
      </w:r>
      <w:proofErr w:type="spellStart"/>
      <w:r w:rsidRPr="00653212">
        <w:rPr>
          <w:sz w:val="8"/>
        </w:rPr>
        <w:t>widespreadhuman</w:t>
      </w:r>
      <w:proofErr w:type="spellEnd"/>
      <w:r w:rsidRPr="00653212">
        <w:rPr>
          <w:sz w:val="8"/>
        </w:rPr>
        <w:t xml:space="preserve"> transformation of once highly diverse natural ecosystems </w:t>
      </w:r>
      <w:proofErr w:type="spellStart"/>
      <w:r w:rsidRPr="00653212">
        <w:rPr>
          <w:sz w:val="8"/>
        </w:rPr>
        <w:t>intorelatively</w:t>
      </w:r>
      <w:proofErr w:type="spellEnd"/>
      <w:r w:rsidRPr="00653212">
        <w:rPr>
          <w:sz w:val="8"/>
        </w:rPr>
        <w:t xml:space="preserve"> species-poor managed ecosystems. Recent studies suggest that such reductions in biodiversity can alter both the magnitude and the stability of ecosystem processes, especially when biodiversity is reduced to the low levels typical of many managed natural systems. We humans ought to remind ourselves that barren deserts are capable of supporting very little life (if any), because they lack biological diversity. Ecosystems that completely lack diversity have no high quality, low entropy, energy left to support life. Diversity enables living systems to adapt and evolve to accommodate their ever-changing natural environment. Even if </w:t>
      </w:r>
      <w:proofErr w:type="spellStart"/>
      <w:r w:rsidRPr="00653212">
        <w:rPr>
          <w:sz w:val="8"/>
        </w:rPr>
        <w:t>wedo</w:t>
      </w:r>
      <w:proofErr w:type="spellEnd"/>
      <w:r w:rsidRPr="00653212">
        <w:rPr>
          <w:sz w:val="8"/>
        </w:rPr>
        <w:t xml:space="preserve"> not understand fully the specific nature of a threat, it should </w:t>
      </w:r>
      <w:proofErr w:type="spellStart"/>
      <w:r w:rsidRPr="00653212">
        <w:rPr>
          <w:sz w:val="8"/>
        </w:rPr>
        <w:t>beclear</w:t>
      </w:r>
      <w:proofErr w:type="spellEnd"/>
      <w:r w:rsidRPr="00653212">
        <w:rPr>
          <w:sz w:val="8"/>
        </w:rPr>
        <w:t xml:space="preserve"> that loss of biodiversity represents a growing threat to the future of human life on Earth. There is no way of knowing how many more species can be lost before the ecological balance is tipped toward extinction of all species. Sustainability What does this revered-modern term, sustainability, </w:t>
      </w:r>
      <w:proofErr w:type="spellStart"/>
      <w:proofErr w:type="gramStart"/>
      <w:r w:rsidRPr="00653212">
        <w:rPr>
          <w:sz w:val="8"/>
        </w:rPr>
        <w:t>mean?It</w:t>
      </w:r>
      <w:proofErr w:type="spellEnd"/>
      <w:proofErr w:type="gramEnd"/>
      <w:r w:rsidRPr="00653212">
        <w:rPr>
          <w:sz w:val="8"/>
        </w:rPr>
        <w:t xml:space="preserve"> means the capacity to endure natural and/or human-</w:t>
      </w:r>
      <w:proofErr w:type="spellStart"/>
      <w:r w:rsidRPr="00653212">
        <w:rPr>
          <w:sz w:val="8"/>
        </w:rPr>
        <w:t>inducedadversities</w:t>
      </w:r>
      <w:proofErr w:type="spellEnd"/>
      <w:r w:rsidRPr="00653212">
        <w:rPr>
          <w:sz w:val="8"/>
        </w:rPr>
        <w:t xml:space="preserve"> and remain in existence. Ecologically, it is how </w:t>
      </w:r>
      <w:proofErr w:type="spellStart"/>
      <w:r w:rsidRPr="00653212">
        <w:rPr>
          <w:sz w:val="8"/>
        </w:rPr>
        <w:t>biologicalsystems</w:t>
      </w:r>
      <w:proofErr w:type="spellEnd"/>
      <w:r w:rsidRPr="00653212">
        <w:rPr>
          <w:sz w:val="8"/>
        </w:rPr>
        <w:t xml:space="preserve"> remain diverse and productive in perpetuity. Long-lived </w:t>
      </w:r>
      <w:proofErr w:type="spellStart"/>
      <w:r w:rsidRPr="00653212">
        <w:rPr>
          <w:sz w:val="8"/>
        </w:rPr>
        <w:t>andhealthy</w:t>
      </w:r>
      <w:proofErr w:type="spellEnd"/>
      <w:r w:rsidRPr="00653212">
        <w:rPr>
          <w:sz w:val="8"/>
        </w:rPr>
        <w:t xml:space="preserve"> wetlands and forest ecosystems are examples of </w:t>
      </w:r>
      <w:proofErr w:type="spellStart"/>
      <w:r w:rsidRPr="00653212">
        <w:rPr>
          <w:sz w:val="8"/>
        </w:rPr>
        <w:t>sustainablebiological</w:t>
      </w:r>
      <w:proofErr w:type="spellEnd"/>
      <w:r w:rsidRPr="00653212">
        <w:rPr>
          <w:sz w:val="8"/>
        </w:rPr>
        <w:t xml:space="preserve"> systems. In more general terms, sustainability is </w:t>
      </w:r>
      <w:proofErr w:type="spellStart"/>
      <w:r w:rsidRPr="00653212">
        <w:rPr>
          <w:sz w:val="8"/>
        </w:rPr>
        <w:t>theendurance</w:t>
      </w:r>
      <w:proofErr w:type="spellEnd"/>
      <w:r w:rsidRPr="00653212">
        <w:rPr>
          <w:sz w:val="8"/>
        </w:rPr>
        <w:t xml:space="preserve"> of systems and processes. For the purpose of this paper, the unifying concept I have </w:t>
      </w:r>
      <w:proofErr w:type="spellStart"/>
      <w:r w:rsidRPr="00653212">
        <w:rPr>
          <w:sz w:val="8"/>
        </w:rPr>
        <w:t>chosenfor</w:t>
      </w:r>
      <w:proofErr w:type="spellEnd"/>
      <w:r w:rsidRPr="00653212">
        <w:rPr>
          <w:sz w:val="8"/>
        </w:rPr>
        <w:t xml:space="preserve"> the science of sustainability is GSD. It is a process by which </w:t>
      </w:r>
      <w:proofErr w:type="spellStart"/>
      <w:r w:rsidRPr="00653212">
        <w:rPr>
          <w:sz w:val="8"/>
        </w:rPr>
        <w:t>humanwell</w:t>
      </w:r>
      <w:proofErr w:type="spellEnd"/>
      <w:r w:rsidRPr="00653212">
        <w:rPr>
          <w:sz w:val="8"/>
        </w:rPr>
        <w:t xml:space="preserve">-being is improved in an inclusive, a just, and an </w:t>
      </w:r>
      <w:proofErr w:type="spellStart"/>
      <w:r w:rsidRPr="00653212">
        <w:rPr>
          <w:sz w:val="8"/>
        </w:rPr>
        <w:t>environmentallysafe</w:t>
      </w:r>
      <w:proofErr w:type="spellEnd"/>
      <w:r w:rsidRPr="00653212">
        <w:rPr>
          <w:sz w:val="8"/>
        </w:rPr>
        <w:t xml:space="preserve"> operating space, achieved through inventions, </w:t>
      </w:r>
      <w:proofErr w:type="spellStart"/>
      <w:proofErr w:type="gramStart"/>
      <w:r w:rsidRPr="00653212">
        <w:rPr>
          <w:sz w:val="8"/>
        </w:rPr>
        <w:t>innovations,diffusion</w:t>
      </w:r>
      <w:proofErr w:type="spellEnd"/>
      <w:proofErr w:type="gramEnd"/>
      <w:r w:rsidRPr="00653212">
        <w:rPr>
          <w:sz w:val="8"/>
        </w:rPr>
        <w:t xml:space="preserve">, and adoption of appropriate technologies as well as </w:t>
      </w:r>
      <w:proofErr w:type="spellStart"/>
      <w:r w:rsidRPr="00653212">
        <w:rPr>
          <w:sz w:val="8"/>
        </w:rPr>
        <w:t>learningby</w:t>
      </w:r>
      <w:proofErr w:type="spellEnd"/>
      <w:r w:rsidRPr="00653212">
        <w:rPr>
          <w:sz w:val="8"/>
        </w:rPr>
        <w:t xml:space="preserve">-doing. In other words, GSD integrates five domains: </w:t>
      </w:r>
      <w:proofErr w:type="spellStart"/>
      <w:proofErr w:type="gramStart"/>
      <w:r w:rsidRPr="00653212">
        <w:rPr>
          <w:sz w:val="8"/>
        </w:rPr>
        <w:t>social,ecological</w:t>
      </w:r>
      <w:proofErr w:type="spellEnd"/>
      <w:proofErr w:type="gramEnd"/>
      <w:r w:rsidRPr="00653212">
        <w:rPr>
          <w:sz w:val="8"/>
        </w:rPr>
        <w:t xml:space="preserve">, economic, environmental, and institutional. </w:t>
      </w:r>
      <w:proofErr w:type="spellStart"/>
      <w:proofErr w:type="gramStart"/>
      <w:r w:rsidRPr="00653212">
        <w:rPr>
          <w:sz w:val="8"/>
        </w:rPr>
        <w:t>However,despite</w:t>
      </w:r>
      <w:proofErr w:type="spellEnd"/>
      <w:proofErr w:type="gramEnd"/>
      <w:r w:rsidRPr="00653212">
        <w:rPr>
          <w:sz w:val="8"/>
        </w:rPr>
        <w:t xml:space="preserve"> its importance, the possibilities that human societies </w:t>
      </w:r>
      <w:proofErr w:type="spellStart"/>
      <w:r w:rsidRPr="00653212">
        <w:rPr>
          <w:sz w:val="8"/>
        </w:rPr>
        <w:t>willachieve</w:t>
      </w:r>
      <w:proofErr w:type="spellEnd"/>
      <w:r w:rsidRPr="00653212">
        <w:rPr>
          <w:sz w:val="8"/>
        </w:rPr>
        <w:t xml:space="preserve"> GSD is getting harder and harder with time, because </w:t>
      </w:r>
      <w:proofErr w:type="spellStart"/>
      <w:r w:rsidRPr="00653212">
        <w:rPr>
          <w:sz w:val="8"/>
        </w:rPr>
        <w:t>ofenvironmental</w:t>
      </w:r>
      <w:proofErr w:type="spellEnd"/>
      <w:r w:rsidRPr="00653212">
        <w:rPr>
          <w:sz w:val="8"/>
        </w:rPr>
        <w:t xml:space="preserve"> degradation, climate change, </w:t>
      </w:r>
      <w:proofErr w:type="spellStart"/>
      <w:r w:rsidRPr="00653212">
        <w:rPr>
          <w:sz w:val="8"/>
        </w:rPr>
        <w:t>overproduction,overconsumption</w:t>
      </w:r>
      <w:proofErr w:type="spellEnd"/>
      <w:r w:rsidRPr="00653212">
        <w:rPr>
          <w:sz w:val="8"/>
        </w:rPr>
        <w:t xml:space="preserve">, rapid growth of the human population, and </w:t>
      </w:r>
      <w:proofErr w:type="spellStart"/>
      <w:r w:rsidRPr="00653212">
        <w:rPr>
          <w:sz w:val="8"/>
        </w:rPr>
        <w:t>thepursuit</w:t>
      </w:r>
      <w:proofErr w:type="spellEnd"/>
      <w:r w:rsidRPr="00653212">
        <w:rPr>
          <w:sz w:val="8"/>
        </w:rPr>
        <w:t xml:space="preserve"> multinational corporations for PEG at any cost, through full support of neoliberalism’s institutions that create a globalized-</w:t>
      </w:r>
      <w:proofErr w:type="spellStart"/>
      <w:r w:rsidRPr="00653212">
        <w:rPr>
          <w:sz w:val="8"/>
        </w:rPr>
        <w:t>freemarket</w:t>
      </w:r>
      <w:proofErr w:type="spellEnd"/>
      <w:r w:rsidRPr="00653212">
        <w:rPr>
          <w:sz w:val="8"/>
        </w:rPr>
        <w:t xml:space="preserve"> economy. Thus, it is imperative to direct orientation of human </w:t>
      </w:r>
      <w:proofErr w:type="spellStart"/>
      <w:r w:rsidRPr="00653212">
        <w:rPr>
          <w:sz w:val="8"/>
        </w:rPr>
        <w:t>behaviortoward</w:t>
      </w:r>
      <w:proofErr w:type="spellEnd"/>
      <w:r w:rsidRPr="00653212">
        <w:rPr>
          <w:sz w:val="8"/>
        </w:rPr>
        <w:t xml:space="preserve"> planetary endurance and sustainability over time. </w:t>
      </w:r>
      <w:proofErr w:type="spellStart"/>
      <w:r w:rsidRPr="00653212">
        <w:rPr>
          <w:sz w:val="8"/>
        </w:rPr>
        <w:t>Thisbehavioral</w:t>
      </w:r>
      <w:proofErr w:type="spellEnd"/>
      <w:r w:rsidRPr="00653212">
        <w:rPr>
          <w:sz w:val="8"/>
        </w:rPr>
        <w:t xml:space="preserve"> orientation provokes reflection on the manner </w:t>
      </w:r>
      <w:proofErr w:type="spellStart"/>
      <w:r w:rsidRPr="00653212">
        <w:rPr>
          <w:sz w:val="8"/>
        </w:rPr>
        <w:t>andpurposes</w:t>
      </w:r>
      <w:proofErr w:type="spellEnd"/>
      <w:r w:rsidRPr="00653212">
        <w:rPr>
          <w:sz w:val="8"/>
        </w:rPr>
        <w:t xml:space="preserve"> of global human society. Problems like biodiversity loss </w:t>
      </w:r>
      <w:proofErr w:type="spellStart"/>
      <w:r w:rsidRPr="00653212">
        <w:rPr>
          <w:sz w:val="8"/>
        </w:rPr>
        <w:t>andclimate</w:t>
      </w:r>
      <w:proofErr w:type="spellEnd"/>
      <w:r w:rsidRPr="00653212">
        <w:rPr>
          <w:sz w:val="8"/>
        </w:rPr>
        <w:t xml:space="preserve"> change point to the global reach of humanity’s powers and </w:t>
      </w:r>
      <w:proofErr w:type="spellStart"/>
      <w:r w:rsidRPr="00653212">
        <w:rPr>
          <w:sz w:val="8"/>
        </w:rPr>
        <w:t>thescale</w:t>
      </w:r>
      <w:proofErr w:type="spellEnd"/>
      <w:r w:rsidRPr="00653212">
        <w:rPr>
          <w:sz w:val="8"/>
        </w:rPr>
        <w:t xml:space="preserve"> of its risk. Mitigating their impact and risk require reform </w:t>
      </w:r>
      <w:proofErr w:type="spellStart"/>
      <w:r w:rsidRPr="00653212">
        <w:rPr>
          <w:sz w:val="8"/>
        </w:rPr>
        <w:t>acrossmany</w:t>
      </w:r>
      <w:proofErr w:type="spellEnd"/>
      <w:r w:rsidRPr="00653212">
        <w:rPr>
          <w:sz w:val="8"/>
        </w:rPr>
        <w:t xml:space="preserve"> human systems-financial, political, production, </w:t>
      </w:r>
      <w:proofErr w:type="spellStart"/>
      <w:proofErr w:type="gramStart"/>
      <w:r w:rsidRPr="00653212">
        <w:rPr>
          <w:sz w:val="8"/>
        </w:rPr>
        <w:t>consumption,energy</w:t>
      </w:r>
      <w:proofErr w:type="spellEnd"/>
      <w:proofErr w:type="gramEnd"/>
      <w:r w:rsidRPr="00653212">
        <w:rPr>
          <w:sz w:val="8"/>
        </w:rPr>
        <w:t xml:space="preserve">, transportation, and even communication and </w:t>
      </w:r>
      <w:proofErr w:type="spellStart"/>
      <w:r w:rsidRPr="00653212">
        <w:rPr>
          <w:sz w:val="8"/>
        </w:rPr>
        <w:t>education.Yet</w:t>
      </w:r>
      <w:proofErr w:type="spellEnd"/>
      <w:r w:rsidRPr="00653212">
        <w:rPr>
          <w:sz w:val="8"/>
        </w:rPr>
        <w:t xml:space="preserve"> those reforms could complicate other goals of the </w:t>
      </w:r>
      <w:proofErr w:type="spellStart"/>
      <w:r w:rsidRPr="00653212">
        <w:rPr>
          <w:sz w:val="8"/>
        </w:rPr>
        <w:t>internationalcommunity</w:t>
      </w:r>
      <w:proofErr w:type="spellEnd"/>
      <w:r w:rsidRPr="00653212">
        <w:rPr>
          <w:sz w:val="8"/>
        </w:rPr>
        <w:t xml:space="preserve">, such as overcoming extreme poverty and </w:t>
      </w:r>
      <w:proofErr w:type="spellStart"/>
      <w:r w:rsidRPr="00653212">
        <w:rPr>
          <w:sz w:val="8"/>
        </w:rPr>
        <w:t>protectinghuman</w:t>
      </w:r>
      <w:proofErr w:type="spellEnd"/>
      <w:r w:rsidRPr="00653212">
        <w:rPr>
          <w:sz w:val="8"/>
        </w:rPr>
        <w:t xml:space="preserve"> rights. How can these overlapping interests be </w:t>
      </w:r>
      <w:proofErr w:type="spellStart"/>
      <w:proofErr w:type="gramStart"/>
      <w:r w:rsidRPr="00653212">
        <w:rPr>
          <w:sz w:val="8"/>
        </w:rPr>
        <w:t>prioritized?At</w:t>
      </w:r>
      <w:proofErr w:type="spellEnd"/>
      <w:proofErr w:type="gramEnd"/>
      <w:r w:rsidRPr="00653212">
        <w:rPr>
          <w:sz w:val="8"/>
        </w:rPr>
        <w:t xml:space="preserve"> local and global levels, sustainability directs practical attention </w:t>
      </w:r>
      <w:proofErr w:type="spellStart"/>
      <w:r w:rsidRPr="00653212">
        <w:rPr>
          <w:sz w:val="8"/>
        </w:rPr>
        <w:t>tothe</w:t>
      </w:r>
      <w:proofErr w:type="spellEnd"/>
      <w:r w:rsidRPr="00653212">
        <w:rPr>
          <w:sz w:val="8"/>
        </w:rPr>
        <w:t xml:space="preserve"> complex mutuality of human and ecological systems. </w:t>
      </w:r>
      <w:proofErr w:type="spellStart"/>
      <w:r w:rsidRPr="00653212">
        <w:rPr>
          <w:sz w:val="8"/>
        </w:rPr>
        <w:t>Economichealth</w:t>
      </w:r>
      <w:proofErr w:type="spellEnd"/>
      <w:r w:rsidRPr="00653212">
        <w:rPr>
          <w:sz w:val="8"/>
        </w:rPr>
        <w:t xml:space="preserve">, ecological integrity, social justice, and responsibility to </w:t>
      </w:r>
      <w:proofErr w:type="spellStart"/>
      <w:r w:rsidRPr="00653212">
        <w:rPr>
          <w:sz w:val="8"/>
        </w:rPr>
        <w:t>thefuture</w:t>
      </w:r>
      <w:proofErr w:type="spellEnd"/>
      <w:r w:rsidRPr="00653212">
        <w:rPr>
          <w:sz w:val="8"/>
        </w:rPr>
        <w:t xml:space="preserve"> must be integrated to address multiple global problems </w:t>
      </w:r>
      <w:proofErr w:type="spellStart"/>
      <w:r w:rsidRPr="00653212">
        <w:rPr>
          <w:sz w:val="8"/>
        </w:rPr>
        <w:t>withina</w:t>
      </w:r>
      <w:proofErr w:type="spellEnd"/>
      <w:r w:rsidRPr="00653212">
        <w:rPr>
          <w:sz w:val="8"/>
        </w:rPr>
        <w:t xml:space="preserve"> coherent, durable, and moral social vision. That inclusive scope </w:t>
      </w:r>
      <w:proofErr w:type="spellStart"/>
      <w:r w:rsidRPr="00653212">
        <w:rPr>
          <w:sz w:val="8"/>
        </w:rPr>
        <w:t>andprospective</w:t>
      </w:r>
      <w:proofErr w:type="spellEnd"/>
      <w:r w:rsidRPr="00653212">
        <w:rPr>
          <w:sz w:val="8"/>
        </w:rPr>
        <w:t xml:space="preserve"> vision makes sustainability ideologically absorptive </w:t>
      </w:r>
      <w:proofErr w:type="spellStart"/>
      <w:r w:rsidRPr="00653212">
        <w:rPr>
          <w:sz w:val="8"/>
        </w:rPr>
        <w:t>andsocially</w:t>
      </w:r>
      <w:proofErr w:type="spellEnd"/>
      <w:r w:rsidRPr="00653212">
        <w:rPr>
          <w:sz w:val="8"/>
        </w:rPr>
        <w:t xml:space="preserve"> and politically viable. Resilience and resistance An ecosystem’s resilience refers to its ability to recover </w:t>
      </w:r>
      <w:proofErr w:type="spellStart"/>
      <w:r w:rsidRPr="00653212">
        <w:rPr>
          <w:sz w:val="8"/>
        </w:rPr>
        <w:t>fromdisturbances</w:t>
      </w:r>
      <w:proofErr w:type="spellEnd"/>
      <w:r w:rsidRPr="00653212">
        <w:rPr>
          <w:sz w:val="8"/>
        </w:rPr>
        <w:t xml:space="preserve"> (e.g., wildfires, diseases, insect infestations, </w:t>
      </w:r>
      <w:proofErr w:type="spellStart"/>
      <w:r w:rsidRPr="00653212">
        <w:rPr>
          <w:sz w:val="8"/>
        </w:rPr>
        <w:t>climaticextremes</w:t>
      </w:r>
      <w:proofErr w:type="spellEnd"/>
      <w:r w:rsidRPr="00653212">
        <w:rPr>
          <w:sz w:val="8"/>
        </w:rPr>
        <w:t xml:space="preserve">, overgrazing, and overexploitation of natural </w:t>
      </w:r>
      <w:proofErr w:type="gramStart"/>
      <w:r w:rsidRPr="00653212">
        <w:rPr>
          <w:sz w:val="8"/>
        </w:rPr>
        <w:t>resources)that</w:t>
      </w:r>
      <w:proofErr w:type="gramEnd"/>
      <w:r w:rsidRPr="00653212">
        <w:rPr>
          <w:sz w:val="8"/>
        </w:rPr>
        <w:t xml:space="preserve"> exceed its resistance capacity. Resistance is the capacity </w:t>
      </w:r>
      <w:proofErr w:type="spellStart"/>
      <w:r w:rsidRPr="00653212">
        <w:rPr>
          <w:sz w:val="8"/>
        </w:rPr>
        <w:t>ofan</w:t>
      </w:r>
      <w:proofErr w:type="spellEnd"/>
      <w:r w:rsidRPr="00653212">
        <w:rPr>
          <w:sz w:val="8"/>
        </w:rPr>
        <w:t xml:space="preserve"> ecosystem to tolerate and mitigate disturbances. Linked </w:t>
      </w:r>
      <w:proofErr w:type="spellStart"/>
      <w:r w:rsidRPr="00653212">
        <w:rPr>
          <w:sz w:val="8"/>
        </w:rPr>
        <w:t>tosustainability</w:t>
      </w:r>
      <w:proofErr w:type="spellEnd"/>
      <w:r w:rsidRPr="00653212">
        <w:rPr>
          <w:sz w:val="8"/>
        </w:rPr>
        <w:t xml:space="preserve">, resilience in ecology is the capacity of an ecosystem </w:t>
      </w:r>
      <w:proofErr w:type="spellStart"/>
      <w:r w:rsidRPr="00653212">
        <w:rPr>
          <w:sz w:val="8"/>
        </w:rPr>
        <w:t>toabsorb</w:t>
      </w:r>
      <w:proofErr w:type="spellEnd"/>
      <w:r w:rsidRPr="00653212">
        <w:rPr>
          <w:sz w:val="8"/>
        </w:rPr>
        <w:t xml:space="preserve"> disturbance and still retain its basic structure, functions, </w:t>
      </w:r>
      <w:proofErr w:type="spellStart"/>
      <w:r w:rsidRPr="00653212">
        <w:rPr>
          <w:sz w:val="8"/>
        </w:rPr>
        <w:t>andviability</w:t>
      </w:r>
      <w:proofErr w:type="spellEnd"/>
      <w:r w:rsidRPr="00653212">
        <w:rPr>
          <w:sz w:val="8"/>
        </w:rPr>
        <w:t xml:space="preserve">. Resilience-thinking evolved from the need to manage </w:t>
      </w:r>
      <w:proofErr w:type="spellStart"/>
      <w:r w:rsidRPr="00653212">
        <w:rPr>
          <w:sz w:val="8"/>
        </w:rPr>
        <w:t>interactionsbetween</w:t>
      </w:r>
      <w:proofErr w:type="spellEnd"/>
      <w:r w:rsidRPr="00653212">
        <w:rPr>
          <w:sz w:val="8"/>
        </w:rPr>
        <w:t xml:space="preserve"> human-constructed systems and natural ecosystems in </w:t>
      </w:r>
      <w:proofErr w:type="spellStart"/>
      <w:r w:rsidRPr="00653212">
        <w:rPr>
          <w:sz w:val="8"/>
        </w:rPr>
        <w:t>asustainable</w:t>
      </w:r>
      <w:proofErr w:type="spellEnd"/>
      <w:r w:rsidRPr="00653212">
        <w:rPr>
          <w:sz w:val="8"/>
        </w:rPr>
        <w:t xml:space="preserve"> way, despite the fact that the definition remains </w:t>
      </w:r>
      <w:proofErr w:type="spellStart"/>
      <w:r w:rsidRPr="00653212">
        <w:rPr>
          <w:sz w:val="8"/>
        </w:rPr>
        <w:t>elusiveto</w:t>
      </w:r>
      <w:proofErr w:type="spellEnd"/>
      <w:r w:rsidRPr="00653212">
        <w:rPr>
          <w:sz w:val="8"/>
        </w:rPr>
        <w:t xml:space="preserve"> policymakers. Resilience-thinking addresses how much </w:t>
      </w:r>
      <w:proofErr w:type="spellStart"/>
      <w:r w:rsidRPr="00653212">
        <w:rPr>
          <w:sz w:val="8"/>
        </w:rPr>
        <w:t>planetaryecological</w:t>
      </w:r>
      <w:proofErr w:type="spellEnd"/>
      <w:r w:rsidRPr="00653212">
        <w:rPr>
          <w:sz w:val="8"/>
        </w:rPr>
        <w:t xml:space="preserve"> systems can withstand assault from human </w:t>
      </w:r>
      <w:proofErr w:type="spellStart"/>
      <w:r w:rsidRPr="00653212">
        <w:rPr>
          <w:sz w:val="8"/>
        </w:rPr>
        <w:t>disturbancesand</w:t>
      </w:r>
      <w:proofErr w:type="spellEnd"/>
      <w:r w:rsidRPr="00653212">
        <w:rPr>
          <w:sz w:val="8"/>
        </w:rPr>
        <w:t xml:space="preserve"> still deliver the services current and future generations </w:t>
      </w:r>
      <w:proofErr w:type="spellStart"/>
      <w:r w:rsidRPr="00653212">
        <w:rPr>
          <w:sz w:val="8"/>
        </w:rPr>
        <w:t>needfrom</w:t>
      </w:r>
      <w:proofErr w:type="spellEnd"/>
      <w:r w:rsidRPr="00653212">
        <w:rPr>
          <w:sz w:val="8"/>
        </w:rPr>
        <w:t xml:space="preserve"> them. It is also concerned with commitment from </w:t>
      </w:r>
      <w:proofErr w:type="spellStart"/>
      <w:r w:rsidRPr="00653212">
        <w:rPr>
          <w:sz w:val="8"/>
        </w:rPr>
        <w:t>geopoliticalpolicymakers</w:t>
      </w:r>
      <w:proofErr w:type="spellEnd"/>
      <w:r w:rsidRPr="00653212">
        <w:rPr>
          <w:sz w:val="8"/>
        </w:rPr>
        <w:t xml:space="preserve"> to promote and manage essential planetary </w:t>
      </w:r>
      <w:proofErr w:type="spellStart"/>
      <w:r w:rsidRPr="00653212">
        <w:rPr>
          <w:sz w:val="8"/>
        </w:rPr>
        <w:t>ecologicalresources</w:t>
      </w:r>
      <w:proofErr w:type="spellEnd"/>
      <w:r w:rsidRPr="00653212">
        <w:rPr>
          <w:sz w:val="8"/>
        </w:rPr>
        <w:t xml:space="preserve"> in order to promote resilience and achieve </w:t>
      </w:r>
      <w:proofErr w:type="spellStart"/>
      <w:r w:rsidRPr="00653212">
        <w:rPr>
          <w:sz w:val="8"/>
        </w:rPr>
        <w:t>sustainabilityof</w:t>
      </w:r>
      <w:proofErr w:type="spellEnd"/>
      <w:r w:rsidRPr="00653212">
        <w:rPr>
          <w:sz w:val="8"/>
        </w:rPr>
        <w:t xml:space="preserve"> these essential resources. Resiliency of an ecosystem, and </w:t>
      </w:r>
      <w:proofErr w:type="spellStart"/>
      <w:proofErr w:type="gramStart"/>
      <w:r w:rsidRPr="00653212">
        <w:rPr>
          <w:sz w:val="8"/>
        </w:rPr>
        <w:t>thereby,its</w:t>
      </w:r>
      <w:proofErr w:type="spellEnd"/>
      <w:proofErr w:type="gramEnd"/>
      <w:r w:rsidRPr="00653212">
        <w:rPr>
          <w:sz w:val="8"/>
        </w:rPr>
        <w:t xml:space="preserve"> sustainability, can be reasonably measured at junctures or </w:t>
      </w:r>
      <w:proofErr w:type="spellStart"/>
      <w:r w:rsidRPr="00653212">
        <w:rPr>
          <w:sz w:val="8"/>
        </w:rPr>
        <w:t>eventswhere</w:t>
      </w:r>
      <w:proofErr w:type="spellEnd"/>
      <w:r w:rsidRPr="00653212">
        <w:rPr>
          <w:sz w:val="8"/>
        </w:rPr>
        <w:t xml:space="preserve"> the combination of naturally occurring regenerative forces(solar energy, water, soil, atmosphere, vegetation, and biomass)interact with the energy released into the ecosystem from disturbances. Integrity An ecosystem is an assemblage of organisms (biotic) </w:t>
      </w:r>
      <w:proofErr w:type="spellStart"/>
      <w:r w:rsidRPr="00653212">
        <w:rPr>
          <w:sz w:val="8"/>
        </w:rPr>
        <w:t>interactingamong</w:t>
      </w:r>
      <w:proofErr w:type="spellEnd"/>
      <w:r w:rsidRPr="00653212">
        <w:rPr>
          <w:sz w:val="8"/>
        </w:rPr>
        <w:t xml:space="preserve"> themselves and the physical environment (abiotic), </w:t>
      </w:r>
      <w:proofErr w:type="spellStart"/>
      <w:r w:rsidRPr="00653212">
        <w:rPr>
          <w:sz w:val="8"/>
        </w:rPr>
        <w:t>includingair</w:t>
      </w:r>
      <w:proofErr w:type="spellEnd"/>
      <w:r w:rsidRPr="00653212">
        <w:rPr>
          <w:sz w:val="8"/>
        </w:rPr>
        <w:t xml:space="preserve">, light, soils, heat, and water, at a specific location. </w:t>
      </w:r>
      <w:proofErr w:type="spellStart"/>
      <w:r w:rsidRPr="00653212">
        <w:rPr>
          <w:sz w:val="8"/>
        </w:rPr>
        <w:t>Ecologicalintegrity</w:t>
      </w:r>
      <w:proofErr w:type="spellEnd"/>
      <w:r w:rsidRPr="00653212">
        <w:rPr>
          <w:sz w:val="8"/>
        </w:rPr>
        <w:t xml:space="preserve"> encompasses attributes of a healthy ecosystem, which </w:t>
      </w:r>
      <w:proofErr w:type="spellStart"/>
      <w:proofErr w:type="gramStart"/>
      <w:r w:rsidRPr="00653212">
        <w:rPr>
          <w:sz w:val="8"/>
        </w:rPr>
        <w:t>include:abundance</w:t>
      </w:r>
      <w:proofErr w:type="spellEnd"/>
      <w:proofErr w:type="gramEnd"/>
      <w:r w:rsidRPr="00653212">
        <w:rPr>
          <w:sz w:val="8"/>
        </w:rPr>
        <w:t xml:space="preserve"> of biodiversity, resistance and resilience, </w:t>
      </w:r>
      <w:proofErr w:type="spellStart"/>
      <w:r w:rsidRPr="00653212">
        <w:rPr>
          <w:sz w:val="8"/>
        </w:rPr>
        <w:t>sustainability,naturalness</w:t>
      </w:r>
      <w:proofErr w:type="spellEnd"/>
      <w:r w:rsidRPr="00653212">
        <w:rPr>
          <w:sz w:val="8"/>
        </w:rPr>
        <w:t>, wilderness, beauty, wholeness, and natural-</w:t>
      </w:r>
      <w:proofErr w:type="spellStart"/>
      <w:r w:rsidRPr="00653212">
        <w:rPr>
          <w:sz w:val="8"/>
        </w:rPr>
        <w:t>maximumcarrying</w:t>
      </w:r>
      <w:proofErr w:type="spellEnd"/>
      <w:r w:rsidRPr="00653212">
        <w:rPr>
          <w:sz w:val="8"/>
        </w:rPr>
        <w:t xml:space="preserve"> capacity. Integrity of an ecosystem is manifested </w:t>
      </w:r>
      <w:proofErr w:type="spellStart"/>
      <w:r w:rsidRPr="00653212">
        <w:rPr>
          <w:sz w:val="8"/>
        </w:rPr>
        <w:t>throughits</w:t>
      </w:r>
      <w:proofErr w:type="spellEnd"/>
      <w:r w:rsidRPr="00653212">
        <w:rPr>
          <w:sz w:val="8"/>
        </w:rPr>
        <w:t xml:space="preserve"> self-sustaining intact natural processes; it evolves naturally; </w:t>
      </w:r>
      <w:proofErr w:type="spellStart"/>
      <w:r w:rsidRPr="00653212">
        <w:rPr>
          <w:sz w:val="8"/>
        </w:rPr>
        <w:t>itscapacity</w:t>
      </w:r>
      <w:proofErr w:type="spellEnd"/>
      <w:r w:rsidRPr="00653212">
        <w:rPr>
          <w:sz w:val="8"/>
        </w:rPr>
        <w:t xml:space="preserve"> for self-renewal is maintained; the biodiversity is </w:t>
      </w:r>
      <w:proofErr w:type="spellStart"/>
      <w:proofErr w:type="gramStart"/>
      <w:r w:rsidRPr="00653212">
        <w:rPr>
          <w:sz w:val="8"/>
        </w:rPr>
        <w:t>ensured;and</w:t>
      </w:r>
      <w:proofErr w:type="spellEnd"/>
      <w:proofErr w:type="gramEnd"/>
      <w:r w:rsidRPr="00653212">
        <w:rPr>
          <w:sz w:val="8"/>
        </w:rPr>
        <w:t xml:space="preserve"> is free of human and natural disturbances. Using these and other attributes, ecologists develop indexes that capture current </w:t>
      </w:r>
      <w:proofErr w:type="spellStart"/>
      <w:r w:rsidRPr="00653212">
        <w:rPr>
          <w:sz w:val="8"/>
        </w:rPr>
        <w:t>conditionof</w:t>
      </w:r>
      <w:proofErr w:type="spellEnd"/>
      <w:r w:rsidRPr="00653212">
        <w:rPr>
          <w:sz w:val="8"/>
        </w:rPr>
        <w:t xml:space="preserve"> a given ecosystem. Biogeochemical processes in ecosystems Biogeochemical processes in ecosystems are referred to </w:t>
      </w:r>
      <w:proofErr w:type="spellStart"/>
      <w:r w:rsidRPr="00653212">
        <w:rPr>
          <w:sz w:val="8"/>
        </w:rPr>
        <w:t>ecosystemfunctions</w:t>
      </w:r>
      <w:proofErr w:type="spellEnd"/>
      <w:r w:rsidRPr="00653212">
        <w:rPr>
          <w:sz w:val="8"/>
        </w:rPr>
        <w:t xml:space="preserve">. These are ecological processes that control the </w:t>
      </w:r>
      <w:proofErr w:type="spellStart"/>
      <w:r w:rsidRPr="00653212">
        <w:rPr>
          <w:sz w:val="8"/>
        </w:rPr>
        <w:t>fluxesof</w:t>
      </w:r>
      <w:proofErr w:type="spellEnd"/>
      <w:r w:rsidRPr="00653212">
        <w:rPr>
          <w:sz w:val="8"/>
        </w:rPr>
        <w:t xml:space="preserve"> solar energy, nutrients, water, and organic matter </w:t>
      </w:r>
      <w:proofErr w:type="spellStart"/>
      <w:r w:rsidRPr="00653212">
        <w:rPr>
          <w:sz w:val="8"/>
        </w:rPr>
        <w:t>throughoutof</w:t>
      </w:r>
      <w:proofErr w:type="spellEnd"/>
      <w:r w:rsidRPr="00653212">
        <w:rPr>
          <w:sz w:val="8"/>
        </w:rPr>
        <w:t xml:space="preserve"> a given natural environment. Examples include: (a) </w:t>
      </w:r>
      <w:proofErr w:type="spellStart"/>
      <w:r w:rsidRPr="00653212">
        <w:rPr>
          <w:sz w:val="8"/>
        </w:rPr>
        <w:t>primaryproduction</w:t>
      </w:r>
      <w:proofErr w:type="spellEnd"/>
      <w:r w:rsidRPr="00653212">
        <w:rPr>
          <w:sz w:val="8"/>
        </w:rPr>
        <w:t xml:space="preserve">, the process by which plants use solar energy to </w:t>
      </w:r>
      <w:proofErr w:type="spellStart"/>
      <w:r w:rsidRPr="00653212">
        <w:rPr>
          <w:sz w:val="8"/>
        </w:rPr>
        <w:t>convertmatter</w:t>
      </w:r>
      <w:proofErr w:type="spellEnd"/>
      <w:r w:rsidRPr="00653212">
        <w:rPr>
          <w:sz w:val="8"/>
        </w:rPr>
        <w:t xml:space="preserve"> into new biological tissues through photosynthetic </w:t>
      </w:r>
      <w:proofErr w:type="spellStart"/>
      <w:r w:rsidRPr="00653212">
        <w:rPr>
          <w:sz w:val="8"/>
        </w:rPr>
        <w:t>chemicalreactions</w:t>
      </w:r>
      <w:proofErr w:type="spellEnd"/>
      <w:r w:rsidRPr="00653212">
        <w:rPr>
          <w:sz w:val="8"/>
        </w:rPr>
        <w:t xml:space="preserve">; (b) nutrient cycling, the process by which </w:t>
      </w:r>
      <w:proofErr w:type="spellStart"/>
      <w:r w:rsidRPr="00653212">
        <w:rPr>
          <w:sz w:val="8"/>
        </w:rPr>
        <w:t>biologicallyessential</w:t>
      </w:r>
      <w:proofErr w:type="spellEnd"/>
      <w:r w:rsidRPr="00653212">
        <w:rPr>
          <w:sz w:val="8"/>
        </w:rPr>
        <w:t xml:space="preserve"> nutrients are captured, used, released, and then </w:t>
      </w:r>
      <w:proofErr w:type="spellStart"/>
      <w:proofErr w:type="gramStart"/>
      <w:r w:rsidRPr="00653212">
        <w:rPr>
          <w:sz w:val="8"/>
        </w:rPr>
        <w:t>recaptured;and</w:t>
      </w:r>
      <w:proofErr w:type="spellEnd"/>
      <w:proofErr w:type="gramEnd"/>
      <w:r w:rsidRPr="00653212">
        <w:rPr>
          <w:sz w:val="8"/>
        </w:rPr>
        <w:t xml:space="preserve"> (c) decomposition, the process by which organic waste, such </w:t>
      </w:r>
      <w:proofErr w:type="spellStart"/>
      <w:r w:rsidRPr="00653212">
        <w:rPr>
          <w:sz w:val="8"/>
        </w:rPr>
        <w:t>asdead</w:t>
      </w:r>
      <w:proofErr w:type="spellEnd"/>
      <w:r w:rsidRPr="00653212">
        <w:rPr>
          <w:sz w:val="8"/>
        </w:rPr>
        <w:t xml:space="preserve"> plants and animals, is broken-down, assimilated, and recycled. These functions are controlled by both the diversity and identity of the plant, animal, and microbial species living within a given community of living things. Human modifications to the living community in an ecosystem as well as to the collective biodiversity of the Earth can, therefore, alter ecological functions and sustainable supply of the life sustaining multiple services of ecosystems [table </w:t>
      </w:r>
      <w:proofErr w:type="spellStart"/>
      <w:r w:rsidRPr="00653212">
        <w:rPr>
          <w:sz w:val="8"/>
        </w:rPr>
        <w:t>i</w:t>
      </w:r>
      <w:proofErr w:type="spellEnd"/>
      <w:r w:rsidRPr="00653212">
        <w:rPr>
          <w:sz w:val="8"/>
        </w:rPr>
        <w:t xml:space="preserve">]. Life sustaining multiple services of ecosystems What are </w:t>
      </w:r>
      <w:r w:rsidRPr="00BC1CA0">
        <w:rPr>
          <w:rStyle w:val="StyleUnderline"/>
        </w:rPr>
        <w:t>ecosystem services</w:t>
      </w:r>
      <w:r w:rsidRPr="00653212">
        <w:rPr>
          <w:sz w:val="8"/>
        </w:rPr>
        <w:t xml:space="preserve">? They </w:t>
      </w:r>
      <w:r w:rsidRPr="00BC1CA0">
        <w:rPr>
          <w:rStyle w:val="StyleUnderline"/>
        </w:rPr>
        <w:t>are</w:t>
      </w:r>
      <w:r w:rsidRPr="00653212">
        <w:rPr>
          <w:sz w:val="8"/>
        </w:rPr>
        <w:t xml:space="preserve"> fluxes of services and </w:t>
      </w:r>
      <w:proofErr w:type="spellStart"/>
      <w:r w:rsidRPr="00653212">
        <w:rPr>
          <w:sz w:val="8"/>
        </w:rPr>
        <w:t>thestocks</w:t>
      </w:r>
      <w:proofErr w:type="spellEnd"/>
      <w:r w:rsidRPr="00653212">
        <w:rPr>
          <w:sz w:val="8"/>
        </w:rPr>
        <w:t xml:space="preserve"> that they (the fluxes) produce for all living things to enjoy </w:t>
      </w:r>
      <w:proofErr w:type="spellStart"/>
      <w:r w:rsidRPr="00653212">
        <w:rPr>
          <w:sz w:val="8"/>
        </w:rPr>
        <w:t>andsurvive</w:t>
      </w:r>
      <w:proofErr w:type="spellEnd"/>
      <w:r w:rsidRPr="00653212">
        <w:rPr>
          <w:sz w:val="8"/>
        </w:rPr>
        <w:t xml:space="preserve"> [table </w:t>
      </w:r>
      <w:proofErr w:type="spellStart"/>
      <w:r w:rsidRPr="00653212">
        <w:rPr>
          <w:sz w:val="8"/>
        </w:rPr>
        <w:t>i</w:t>
      </w:r>
      <w:proofErr w:type="spellEnd"/>
      <w:r w:rsidRPr="00653212">
        <w:rPr>
          <w:sz w:val="8"/>
        </w:rPr>
        <w:t xml:space="preserve">]. Sustainable supply of these </w:t>
      </w:r>
      <w:r w:rsidRPr="00BC1CA0">
        <w:rPr>
          <w:rStyle w:val="Emphasis"/>
        </w:rPr>
        <w:t>life sustaining</w:t>
      </w:r>
      <w:r w:rsidRPr="00653212">
        <w:rPr>
          <w:sz w:val="8"/>
        </w:rPr>
        <w:t xml:space="preserve"> services is a function of ecological integrity. The lack of a universally accepted single definition implies diversity of the services, ecological complexity, and degree of their importance for humanity. </w:t>
      </w:r>
      <w:r w:rsidRPr="00BC1CA0">
        <w:rPr>
          <w:rStyle w:val="StyleUnderline"/>
        </w:rPr>
        <w:t>Development</w:t>
      </w:r>
      <w:r w:rsidRPr="00653212">
        <w:rPr>
          <w:sz w:val="8"/>
        </w:rPr>
        <w:t xml:space="preserve"> of human societies </w:t>
      </w:r>
      <w:r w:rsidRPr="00BC1CA0">
        <w:rPr>
          <w:rStyle w:val="StyleUnderline"/>
        </w:rPr>
        <w:t>has been</w:t>
      </w:r>
      <w:r w:rsidRPr="00653212">
        <w:rPr>
          <w:sz w:val="8"/>
        </w:rPr>
        <w:t xml:space="preserve"> a story of </w:t>
      </w:r>
      <w:r w:rsidRPr="00BC1CA0">
        <w:rPr>
          <w:rStyle w:val="StyleUnderline"/>
        </w:rPr>
        <w:t>changing</w:t>
      </w:r>
      <w:r w:rsidRPr="00653212">
        <w:rPr>
          <w:sz w:val="8"/>
        </w:rPr>
        <w:t xml:space="preserve"> the </w:t>
      </w:r>
      <w:r w:rsidRPr="00D10C17">
        <w:rPr>
          <w:rStyle w:val="StyleUnderline"/>
        </w:rPr>
        <w:t>natural systems of planet Earth to sustain</w:t>
      </w:r>
      <w:r w:rsidRPr="00653212">
        <w:rPr>
          <w:sz w:val="8"/>
        </w:rPr>
        <w:t xml:space="preserve"> ever </w:t>
      </w:r>
      <w:r w:rsidRPr="00D10C17">
        <w:rPr>
          <w:rStyle w:val="StyleUnderline"/>
        </w:rPr>
        <w:t>more sophisticated and excessively comfortable ways of living</w:t>
      </w:r>
      <w:r w:rsidRPr="00653212">
        <w:rPr>
          <w:sz w:val="8"/>
        </w:rPr>
        <w:t>. “</w:t>
      </w:r>
      <w:r w:rsidRPr="00BC1CA0">
        <w:rPr>
          <w:rStyle w:val="StyleUnderline"/>
        </w:rPr>
        <w:t xml:space="preserve">Human activities have taken the planet to the edge of a </w:t>
      </w:r>
      <w:r w:rsidRPr="00BC1CA0">
        <w:rPr>
          <w:rStyle w:val="Emphasis"/>
        </w:rPr>
        <w:t>massive wave of species extinction</w:t>
      </w:r>
      <w:r w:rsidRPr="00653212">
        <w:rPr>
          <w:sz w:val="8"/>
        </w:rPr>
        <w:t xml:space="preserve">, further threatening our own well-being” [5]. Carrying capacity and overshoot Ecologists define ecological carrying capacity as the </w:t>
      </w:r>
      <w:proofErr w:type="spellStart"/>
      <w:r w:rsidRPr="00653212">
        <w:rPr>
          <w:sz w:val="8"/>
        </w:rPr>
        <w:t>maximumpopulation</w:t>
      </w:r>
      <w:proofErr w:type="spellEnd"/>
      <w:r w:rsidRPr="00653212">
        <w:rPr>
          <w:sz w:val="8"/>
        </w:rPr>
        <w:t xml:space="preserve"> of a given species that a particular ecosystem can </w:t>
      </w:r>
      <w:proofErr w:type="spellStart"/>
      <w:r w:rsidRPr="00653212">
        <w:rPr>
          <w:sz w:val="8"/>
        </w:rPr>
        <w:t>supportin</w:t>
      </w:r>
      <w:proofErr w:type="spellEnd"/>
      <w:r w:rsidRPr="00653212">
        <w:rPr>
          <w:sz w:val="8"/>
        </w:rPr>
        <w:t xml:space="preserve"> perpetuity [13]. For the purposes of this article, the concept of carrying capacity is defined as the maximum level of human population size and its anthropogenic activities that a particular ecosystem can sustain under existing technologies, institutional configurations, demographic structure, and governance system. Overshoot, in contrast, is a condition where human population size and its anthropogenic activities have exceeded the carrying </w:t>
      </w:r>
      <w:proofErr w:type="spellStart"/>
      <w:r w:rsidRPr="00653212">
        <w:rPr>
          <w:sz w:val="8"/>
        </w:rPr>
        <w:t>capacityof</w:t>
      </w:r>
      <w:proofErr w:type="spellEnd"/>
      <w:r w:rsidRPr="00653212">
        <w:rPr>
          <w:sz w:val="8"/>
        </w:rPr>
        <w:t xml:space="preserve"> a given ecosystem [3]. In this situation, the ecosystem does not have the capacity to regenerate life-sustaining services or to absorb, detoxify, or neutralize wastes of economic growth. The theoretical and practical perspectives of ecological carrying capacity are elaborated in the fourth section, diagrammatically and mathematically, after the next section on the fallacies of the PEG doctrine. Fallacies of the Neoliberal Doctrine of Perpetual </w:t>
      </w:r>
      <w:proofErr w:type="spellStart"/>
      <w:r w:rsidRPr="00653212">
        <w:rPr>
          <w:sz w:val="8"/>
        </w:rPr>
        <w:t>EconomicGrowth</w:t>
      </w:r>
      <w:proofErr w:type="spellEnd"/>
      <w:r w:rsidRPr="00653212">
        <w:rPr>
          <w:sz w:val="8"/>
        </w:rPr>
        <w:t xml:space="preserve"> The previous sections have established the ecological </w:t>
      </w:r>
      <w:proofErr w:type="spellStart"/>
      <w:r w:rsidRPr="00653212">
        <w:rPr>
          <w:sz w:val="8"/>
        </w:rPr>
        <w:t>foundationsfor</w:t>
      </w:r>
      <w:proofErr w:type="spellEnd"/>
      <w:r w:rsidRPr="00653212">
        <w:rPr>
          <w:sz w:val="8"/>
        </w:rPr>
        <w:t xml:space="preserve"> GSD on which more elaborations will follow this section. Incompatibilities of the Perpetual Economic Growth (PEG) </w:t>
      </w:r>
      <w:proofErr w:type="spellStart"/>
      <w:r w:rsidRPr="00653212">
        <w:rPr>
          <w:sz w:val="8"/>
        </w:rPr>
        <w:t>doctrinewith</w:t>
      </w:r>
      <w:proofErr w:type="spellEnd"/>
      <w:r w:rsidRPr="00653212">
        <w:rPr>
          <w:sz w:val="8"/>
        </w:rPr>
        <w:t xml:space="preserve"> health and integrity of the biosphere and with the </w:t>
      </w:r>
      <w:proofErr w:type="spellStart"/>
      <w:r w:rsidRPr="00653212">
        <w:rPr>
          <w:sz w:val="8"/>
        </w:rPr>
        <w:t>conditionsnecessary</w:t>
      </w:r>
      <w:proofErr w:type="spellEnd"/>
      <w:r w:rsidRPr="00653212">
        <w:rPr>
          <w:sz w:val="8"/>
        </w:rPr>
        <w:t xml:space="preserve"> for GSD are explored here. The following features </w:t>
      </w:r>
      <w:proofErr w:type="spellStart"/>
      <w:r w:rsidRPr="00653212">
        <w:rPr>
          <w:sz w:val="8"/>
        </w:rPr>
        <w:t>ofneoclassical</w:t>
      </w:r>
      <w:proofErr w:type="spellEnd"/>
      <w:r w:rsidRPr="00653212">
        <w:rPr>
          <w:sz w:val="8"/>
        </w:rPr>
        <w:t xml:space="preserve"> microeconomic theory, the mother of neoliberalism, </w:t>
      </w:r>
      <w:proofErr w:type="spellStart"/>
      <w:r w:rsidRPr="00653212">
        <w:rPr>
          <w:sz w:val="8"/>
        </w:rPr>
        <w:t>areelaborated</w:t>
      </w:r>
      <w:proofErr w:type="spellEnd"/>
      <w:r w:rsidRPr="00653212">
        <w:rPr>
          <w:sz w:val="8"/>
        </w:rPr>
        <w:t xml:space="preserve">: (a) the economy as an open subsystem of the biosphere,(b) the limitations of the competitive general equilibrium </w:t>
      </w:r>
      <w:proofErr w:type="spellStart"/>
      <w:r w:rsidRPr="00653212">
        <w:rPr>
          <w:sz w:val="8"/>
        </w:rPr>
        <w:t>modelof</w:t>
      </w:r>
      <w:proofErr w:type="spellEnd"/>
      <w:r w:rsidRPr="00653212">
        <w:rPr>
          <w:sz w:val="8"/>
        </w:rPr>
        <w:t xml:space="preserve"> microeconomic theory, (c) the causes and consequences of </w:t>
      </w:r>
      <w:proofErr w:type="spellStart"/>
      <w:r w:rsidRPr="00653212">
        <w:rPr>
          <w:sz w:val="8"/>
        </w:rPr>
        <w:t>thefunctional</w:t>
      </w:r>
      <w:proofErr w:type="spellEnd"/>
      <w:r w:rsidRPr="00653212">
        <w:rPr>
          <w:sz w:val="8"/>
        </w:rPr>
        <w:t xml:space="preserve"> failures of the competitive market structure, (d) </w:t>
      </w:r>
      <w:proofErr w:type="spellStart"/>
      <w:r w:rsidRPr="00653212">
        <w:rPr>
          <w:sz w:val="8"/>
        </w:rPr>
        <w:t>theunrealistic</w:t>
      </w:r>
      <w:proofErr w:type="spellEnd"/>
      <w:r w:rsidRPr="00653212">
        <w:rPr>
          <w:sz w:val="8"/>
        </w:rPr>
        <w:t xml:space="preserve"> nature of the assumed conditions where the </w:t>
      </w:r>
      <w:proofErr w:type="spellStart"/>
      <w:r w:rsidRPr="00653212">
        <w:rPr>
          <w:sz w:val="8"/>
        </w:rPr>
        <w:t>neoclassicaleconomic</w:t>
      </w:r>
      <w:proofErr w:type="spellEnd"/>
      <w:r w:rsidRPr="00653212">
        <w:rPr>
          <w:sz w:val="8"/>
        </w:rPr>
        <w:t xml:space="preserve"> model of laissez-faire market economy is expected to </w:t>
      </w:r>
      <w:proofErr w:type="spellStart"/>
      <w:r w:rsidRPr="00653212">
        <w:rPr>
          <w:sz w:val="8"/>
        </w:rPr>
        <w:t>work,and</w:t>
      </w:r>
      <w:proofErr w:type="spellEnd"/>
      <w:r w:rsidRPr="00653212">
        <w:rPr>
          <w:sz w:val="8"/>
        </w:rPr>
        <w:t xml:space="preserve"> (e) the wrong metrics of human well-being. The economy as an open subsystem of the biosphere </w:t>
      </w:r>
      <w:proofErr w:type="gramStart"/>
      <w:r w:rsidRPr="00653212">
        <w:rPr>
          <w:sz w:val="8"/>
        </w:rPr>
        <w:t>To</w:t>
      </w:r>
      <w:proofErr w:type="gramEnd"/>
      <w:r w:rsidRPr="00653212">
        <w:rPr>
          <w:sz w:val="8"/>
        </w:rPr>
        <w:t xml:space="preserve"> argue for PEG, neoliberal economists invoke the </w:t>
      </w:r>
      <w:proofErr w:type="spellStart"/>
      <w:r w:rsidRPr="00653212">
        <w:rPr>
          <w:sz w:val="8"/>
        </w:rPr>
        <w:t>theoreticalfundamentals</w:t>
      </w:r>
      <w:proofErr w:type="spellEnd"/>
      <w:r w:rsidRPr="00653212">
        <w:rPr>
          <w:sz w:val="8"/>
        </w:rPr>
        <w:t xml:space="preserve"> of neoclassical macroeconomic models. That is, PEG promotes growth of Gross Domestic Product (GDP) </w:t>
      </w:r>
      <w:r w:rsidRPr="002F077F">
        <w:rPr>
          <w:rStyle w:val="StyleUnderline"/>
        </w:rPr>
        <w:t>through</w:t>
      </w:r>
      <w:r w:rsidRPr="00653212">
        <w:rPr>
          <w:sz w:val="8"/>
        </w:rPr>
        <w:t xml:space="preserve"> an </w:t>
      </w:r>
      <w:r w:rsidRPr="002F077F">
        <w:rPr>
          <w:rStyle w:val="StyleUnderline"/>
        </w:rPr>
        <w:t xml:space="preserve">unfettered expansion of an economy’s productive capacity within </w:t>
      </w:r>
      <w:r w:rsidRPr="00D10C17">
        <w:rPr>
          <w:rStyle w:val="StyleUnderline"/>
          <w:highlight w:val="cyan"/>
        </w:rPr>
        <w:t>the biosphere</w:t>
      </w:r>
      <w:r w:rsidRPr="00653212">
        <w:rPr>
          <w:sz w:val="8"/>
        </w:rPr>
        <w:t xml:space="preserve">, </w:t>
      </w:r>
      <w:r w:rsidRPr="002F077F">
        <w:rPr>
          <w:rStyle w:val="StyleUnderline"/>
        </w:rPr>
        <w:t xml:space="preserve">which </w:t>
      </w:r>
      <w:r w:rsidRPr="00D10C17">
        <w:rPr>
          <w:rStyle w:val="StyleUnderline"/>
          <w:highlight w:val="cyan"/>
        </w:rPr>
        <w:t>is</w:t>
      </w:r>
      <w:r w:rsidRPr="007C0EC1">
        <w:rPr>
          <w:rStyle w:val="StyleUnderline"/>
        </w:rPr>
        <w:t xml:space="preserve"> </w:t>
      </w:r>
      <w:r w:rsidRPr="007C0EC1">
        <w:rPr>
          <w:rStyle w:val="Emphasis"/>
        </w:rPr>
        <w:t>finite</w:t>
      </w:r>
      <w:r w:rsidRPr="002F077F">
        <w:rPr>
          <w:rStyle w:val="StyleUnderline"/>
        </w:rPr>
        <w:t xml:space="preserve">, </w:t>
      </w:r>
      <w:r w:rsidRPr="002F077F">
        <w:rPr>
          <w:rStyle w:val="Emphasis"/>
        </w:rPr>
        <w:t xml:space="preserve">non-growing, materially </w:t>
      </w:r>
      <w:r w:rsidRPr="007C0EC1">
        <w:rPr>
          <w:rStyle w:val="Emphasis"/>
        </w:rPr>
        <w:t>closed</w:t>
      </w:r>
      <w:r w:rsidRPr="00653212">
        <w:rPr>
          <w:sz w:val="8"/>
        </w:rPr>
        <w:t xml:space="preserve"> (except for the constant input of solar energy</w:t>
      </w:r>
      <w:proofErr w:type="gramStart"/>
      <w:r w:rsidRPr="00653212">
        <w:rPr>
          <w:sz w:val="8"/>
        </w:rPr>
        <w:t xml:space="preserve">), </w:t>
      </w:r>
      <w:r w:rsidRPr="007C0EC1">
        <w:rPr>
          <w:rStyle w:val="StyleUnderline"/>
        </w:rPr>
        <w:t>and</w:t>
      </w:r>
      <w:proofErr w:type="gramEnd"/>
      <w:r w:rsidRPr="007C0EC1">
        <w:rPr>
          <w:rStyle w:val="StyleUnderline"/>
        </w:rPr>
        <w:t xml:space="preserve"> </w:t>
      </w:r>
      <w:r w:rsidRPr="007C0EC1">
        <w:rPr>
          <w:rStyle w:val="StyleUnderline"/>
          <w:highlight w:val="cyan"/>
        </w:rPr>
        <w:t>constrained by</w:t>
      </w:r>
      <w:r w:rsidRPr="002F077F">
        <w:rPr>
          <w:rStyle w:val="StyleUnderline"/>
        </w:rPr>
        <w:t xml:space="preserve"> the </w:t>
      </w:r>
      <w:r w:rsidRPr="002F077F">
        <w:rPr>
          <w:rStyle w:val="Emphasis"/>
        </w:rPr>
        <w:t xml:space="preserve">laws of </w:t>
      </w:r>
      <w:r w:rsidRPr="007C0EC1">
        <w:rPr>
          <w:rStyle w:val="Emphasis"/>
          <w:highlight w:val="cyan"/>
        </w:rPr>
        <w:t>thermodynamics</w:t>
      </w:r>
      <w:r w:rsidRPr="00653212">
        <w:rPr>
          <w:sz w:val="8"/>
        </w:rPr>
        <w:t xml:space="preserve"> [Figure 1]. Note that </w:t>
      </w:r>
      <w:r w:rsidRPr="00C14FA0">
        <w:rPr>
          <w:rStyle w:val="StyleUnderline"/>
        </w:rPr>
        <w:t xml:space="preserve">a closed system is one in which matter neither enters nor exits, but </w:t>
      </w:r>
      <w:r w:rsidRPr="007C0EC1">
        <w:rPr>
          <w:rStyle w:val="StyleUnderline"/>
          <w:highlight w:val="cyan"/>
        </w:rPr>
        <w:t>energy enters</w:t>
      </w:r>
      <w:r w:rsidRPr="00C14FA0">
        <w:rPr>
          <w:rStyle w:val="StyleUnderline"/>
        </w:rPr>
        <w:t xml:space="preserve"> as </w:t>
      </w:r>
      <w:r w:rsidRPr="00653212">
        <w:rPr>
          <w:rStyle w:val="StyleUnderline"/>
          <w:highlight w:val="cyan"/>
        </w:rPr>
        <w:t>low entropy</w:t>
      </w:r>
      <w:r w:rsidRPr="00653212">
        <w:rPr>
          <w:sz w:val="8"/>
        </w:rPr>
        <w:t xml:space="preserve"> (</w:t>
      </w:r>
      <w:r w:rsidRPr="007C0EC1">
        <w:rPr>
          <w:rStyle w:val="Emphasis"/>
          <w:highlight w:val="cyan"/>
        </w:rPr>
        <w:t>high quality</w:t>
      </w:r>
      <w:r w:rsidRPr="00653212">
        <w:rPr>
          <w:sz w:val="8"/>
        </w:rPr>
        <w:t xml:space="preserve">) </w:t>
      </w:r>
      <w:r w:rsidRPr="007C0EC1">
        <w:rPr>
          <w:rStyle w:val="StyleUnderline"/>
          <w:highlight w:val="cyan"/>
        </w:rPr>
        <w:t>and exits</w:t>
      </w:r>
      <w:r w:rsidRPr="00C14FA0">
        <w:rPr>
          <w:rStyle w:val="StyleUnderline"/>
        </w:rPr>
        <w:t xml:space="preserve"> as </w:t>
      </w:r>
      <w:r w:rsidRPr="00653212">
        <w:rPr>
          <w:rStyle w:val="StyleUnderline"/>
          <w:highlight w:val="cyan"/>
        </w:rPr>
        <w:t>high entropy</w:t>
      </w:r>
      <w:r w:rsidRPr="00653212">
        <w:rPr>
          <w:sz w:val="8"/>
        </w:rPr>
        <w:t xml:space="preserve"> (</w:t>
      </w:r>
      <w:r w:rsidRPr="007C0EC1">
        <w:rPr>
          <w:rStyle w:val="Emphasis"/>
          <w:highlight w:val="cyan"/>
        </w:rPr>
        <w:t>low</w:t>
      </w:r>
      <w:r w:rsidRPr="00C14FA0">
        <w:rPr>
          <w:rStyle w:val="Emphasis"/>
        </w:rPr>
        <w:t xml:space="preserve"> </w:t>
      </w:r>
      <w:r w:rsidRPr="007C0EC1">
        <w:rPr>
          <w:rStyle w:val="Emphasis"/>
          <w:highlight w:val="cyan"/>
        </w:rPr>
        <w:t>quality</w:t>
      </w:r>
      <w:r w:rsidRPr="00653212">
        <w:rPr>
          <w:sz w:val="8"/>
        </w:rPr>
        <w:t xml:space="preserve">). It is </w:t>
      </w:r>
      <w:r w:rsidRPr="007C0EC1">
        <w:rPr>
          <w:rStyle w:val="StyleUnderline"/>
          <w:highlight w:val="cyan"/>
        </w:rPr>
        <w:t>this</w:t>
      </w:r>
      <w:r w:rsidRPr="00C14FA0">
        <w:rPr>
          <w:rStyle w:val="StyleUnderline"/>
        </w:rPr>
        <w:t xml:space="preserve"> throughput of energy</w:t>
      </w:r>
      <w:r w:rsidRPr="00653212">
        <w:rPr>
          <w:sz w:val="8"/>
        </w:rPr>
        <w:t xml:space="preserve"> that </w:t>
      </w:r>
      <w:r w:rsidRPr="007C0EC1">
        <w:rPr>
          <w:rStyle w:val="StyleUnderline"/>
          <w:highlight w:val="cyan"/>
        </w:rPr>
        <w:t>powers</w:t>
      </w:r>
      <w:r w:rsidRPr="00C14FA0">
        <w:rPr>
          <w:rStyle w:val="StyleUnderline"/>
        </w:rPr>
        <w:t xml:space="preserve"> the material </w:t>
      </w:r>
      <w:r w:rsidRPr="007C0EC1">
        <w:rPr>
          <w:rStyle w:val="StyleUnderline"/>
          <w:highlight w:val="cyan"/>
        </w:rPr>
        <w:t>biogeochemical cycles on which life depends</w:t>
      </w:r>
      <w:r w:rsidRPr="00653212">
        <w:rPr>
          <w:sz w:val="8"/>
        </w:rPr>
        <w:t xml:space="preserve"> [8,9]. Figure 1: An open economic subsystem in the biosphere. An economy is a socially constructed and legally and </w:t>
      </w:r>
      <w:proofErr w:type="spellStart"/>
      <w:r w:rsidRPr="00653212">
        <w:rPr>
          <w:sz w:val="8"/>
        </w:rPr>
        <w:t>politicallymediated</w:t>
      </w:r>
      <w:proofErr w:type="spellEnd"/>
      <w:r w:rsidRPr="00653212">
        <w:rPr>
          <w:sz w:val="8"/>
        </w:rPr>
        <w:t xml:space="preserve"> an open subsystem within the biosphere [Figure </w:t>
      </w:r>
      <w:proofErr w:type="spellStart"/>
      <w:r w:rsidRPr="00653212">
        <w:rPr>
          <w:sz w:val="8"/>
        </w:rPr>
        <w:t>i</w:t>
      </w:r>
      <w:proofErr w:type="spellEnd"/>
      <w:r w:rsidRPr="00653212">
        <w:rPr>
          <w:sz w:val="8"/>
        </w:rPr>
        <w:t xml:space="preserve">]. To be sustainable, it must be designed, organized, and function as a societal living system in accordance with the ecological and social paradigm of interconnectedness of living organisms. Sustainability of life on Earth depends on the inflow of solar energy; and only living organisms are capable of capturing, organizing, concentrating, and storing solar energy in diverse forms necessary to support life on Earth. Low entropy (high quality) solar energy and materials, along with generated energy and human </w:t>
      </w:r>
      <w:proofErr w:type="spellStart"/>
      <w:r w:rsidRPr="00653212">
        <w:rPr>
          <w:sz w:val="8"/>
        </w:rPr>
        <w:t>capitaland</w:t>
      </w:r>
      <w:proofErr w:type="spellEnd"/>
      <w:r w:rsidRPr="00653212">
        <w:rPr>
          <w:sz w:val="8"/>
        </w:rPr>
        <w:t xml:space="preserve"> information embedded in machinery, equipment, and information and communication technologies, flow from the biosphere through the open economic subsystem [Figure 1]. </w:t>
      </w:r>
      <w:r w:rsidRPr="00A14A6F">
        <w:rPr>
          <w:rStyle w:val="StyleUnderline"/>
        </w:rPr>
        <w:t>Subsequent to all</w:t>
      </w:r>
      <w:r w:rsidRPr="00653212">
        <w:rPr>
          <w:sz w:val="8"/>
        </w:rPr>
        <w:t xml:space="preserve"> socio</w:t>
      </w:r>
      <w:r w:rsidRPr="00A14A6F">
        <w:rPr>
          <w:rStyle w:val="StyleUnderline"/>
        </w:rPr>
        <w:t>economic</w:t>
      </w:r>
      <w:r w:rsidRPr="00653212">
        <w:rPr>
          <w:sz w:val="8"/>
        </w:rPr>
        <w:t xml:space="preserve"> </w:t>
      </w:r>
      <w:r w:rsidRPr="00A14A6F">
        <w:rPr>
          <w:rStyle w:val="StyleUnderline"/>
        </w:rPr>
        <w:t>activities</w:t>
      </w:r>
      <w:r w:rsidRPr="00653212">
        <w:rPr>
          <w:sz w:val="8"/>
        </w:rPr>
        <w:t xml:space="preserve">, </w:t>
      </w:r>
      <w:r w:rsidRPr="00D4038D">
        <w:rPr>
          <w:rStyle w:val="Emphasis"/>
        </w:rPr>
        <w:t>high entropy</w:t>
      </w:r>
      <w:r w:rsidRPr="00653212">
        <w:rPr>
          <w:sz w:val="8"/>
        </w:rPr>
        <w:t xml:space="preserve">, i.e., </w:t>
      </w:r>
      <w:proofErr w:type="gramStart"/>
      <w:r w:rsidRPr="00D4038D">
        <w:rPr>
          <w:rStyle w:val="StyleUnderline"/>
        </w:rPr>
        <w:t>degraded</w:t>
      </w:r>
      <w:proofErr w:type="gramEnd"/>
      <w:r w:rsidRPr="00D4038D">
        <w:rPr>
          <w:rStyle w:val="StyleUnderline"/>
        </w:rPr>
        <w:t xml:space="preserve"> and dissipating energy</w:t>
      </w:r>
      <w:r w:rsidRPr="00653212">
        <w:rPr>
          <w:sz w:val="8"/>
        </w:rPr>
        <w:t xml:space="preserve"> and waste material </w:t>
      </w:r>
      <w:r w:rsidRPr="00D4038D">
        <w:rPr>
          <w:rStyle w:val="StyleUnderline"/>
        </w:rPr>
        <w:t>that pollute the</w:t>
      </w:r>
      <w:r w:rsidRPr="00653212">
        <w:rPr>
          <w:sz w:val="8"/>
        </w:rPr>
        <w:t xml:space="preserve"> natural </w:t>
      </w:r>
      <w:r w:rsidRPr="00D4038D">
        <w:rPr>
          <w:rStyle w:val="StyleUnderline"/>
        </w:rPr>
        <w:t>environment flow back to the biosphere</w:t>
      </w:r>
      <w:r w:rsidRPr="00653212">
        <w:rPr>
          <w:sz w:val="8"/>
        </w:rPr>
        <w:t xml:space="preserve">. It might be possible to minimize the magnitude of pollution, if effective policy for recovering, reusing, and recycling (3Rs) is implemented. But, </w:t>
      </w:r>
      <w:r w:rsidRPr="00D4038D">
        <w:rPr>
          <w:rStyle w:val="StyleUnderline"/>
        </w:rPr>
        <w:t xml:space="preserve">as the </w:t>
      </w:r>
      <w:r w:rsidRPr="00DD6852">
        <w:rPr>
          <w:rStyle w:val="StyleUnderline"/>
        </w:rPr>
        <w:t>Second Law of Thermodynamics</w:t>
      </w:r>
      <w:r w:rsidRPr="00653212">
        <w:rPr>
          <w:sz w:val="8"/>
        </w:rPr>
        <w:t xml:space="preserve"> (aka Entropy Law) </w:t>
      </w:r>
      <w:r w:rsidRPr="00D4038D">
        <w:rPr>
          <w:rStyle w:val="StyleUnderline"/>
        </w:rPr>
        <w:t>teaches us</w:t>
      </w:r>
      <w:r w:rsidRPr="00653212">
        <w:rPr>
          <w:sz w:val="8"/>
        </w:rPr>
        <w:t xml:space="preserve">, most of the </w:t>
      </w:r>
      <w:r w:rsidRPr="00DD6852">
        <w:rPr>
          <w:rStyle w:val="StyleUnderline"/>
          <w:highlight w:val="cyan"/>
        </w:rPr>
        <w:t>degraded</w:t>
      </w:r>
      <w:r w:rsidRPr="00653212">
        <w:rPr>
          <w:sz w:val="8"/>
        </w:rPr>
        <w:t xml:space="preserve"> material and </w:t>
      </w:r>
      <w:r w:rsidRPr="00DD6852">
        <w:rPr>
          <w:rStyle w:val="StyleUnderline"/>
          <w:highlight w:val="cyan"/>
        </w:rPr>
        <w:t xml:space="preserve">energy </w:t>
      </w:r>
      <w:r w:rsidRPr="00DD6852">
        <w:rPr>
          <w:rStyle w:val="Emphasis"/>
          <w:highlight w:val="cyan"/>
        </w:rPr>
        <w:t>dissipates</w:t>
      </w:r>
      <w:r w:rsidRPr="00D4038D">
        <w:rPr>
          <w:rStyle w:val="Emphasis"/>
        </w:rPr>
        <w:t xml:space="preserve"> as waste</w:t>
      </w:r>
      <w:r w:rsidRPr="00653212">
        <w:rPr>
          <w:sz w:val="8"/>
        </w:rPr>
        <w:t xml:space="preserve"> during the economic processes </w:t>
      </w:r>
      <w:r w:rsidRPr="00DD6852">
        <w:rPr>
          <w:rStyle w:val="Emphasis"/>
          <w:highlight w:val="cyan"/>
        </w:rPr>
        <w:t>irrevocably</w:t>
      </w:r>
      <w:r w:rsidRPr="00653212">
        <w:rPr>
          <w:sz w:val="8"/>
        </w:rPr>
        <w:t xml:space="preserve"> [8]. Observe Figure 1 The sustainable level of energy throughput is a function of the biosphere to sequester low entropy (useful) solar energy and the capacity of the natural environment to absorb, detoxify, or neutralize wastes. Unsustainable economic growth, the PEG, can be compared to growth of a malignant cancer, </w:t>
      </w:r>
      <w:proofErr w:type="spellStart"/>
      <w:r w:rsidRPr="00653212">
        <w:rPr>
          <w:sz w:val="8"/>
        </w:rPr>
        <w:t>becauseit</w:t>
      </w:r>
      <w:proofErr w:type="spellEnd"/>
      <w:r w:rsidRPr="00653212">
        <w:rPr>
          <w:sz w:val="8"/>
        </w:rPr>
        <w:t xml:space="preserve"> devours its own support system, the Earth’s ecosystem </w:t>
      </w:r>
      <w:proofErr w:type="gramStart"/>
      <w:r w:rsidRPr="00653212">
        <w:rPr>
          <w:sz w:val="8"/>
        </w:rPr>
        <w:t>services[</w:t>
      </w:r>
      <w:proofErr w:type="gramEnd"/>
      <w:r w:rsidRPr="00653212">
        <w:rPr>
          <w:sz w:val="8"/>
        </w:rPr>
        <w:t xml:space="preserve">Table 1]. Like an animal does, </w:t>
      </w:r>
      <w:r w:rsidRPr="001F77B4">
        <w:rPr>
          <w:rStyle w:val="StyleUnderline"/>
          <w:highlight w:val="cyan"/>
        </w:rPr>
        <w:t>the economy</w:t>
      </w:r>
      <w:r w:rsidRPr="00D4038D">
        <w:rPr>
          <w:rStyle w:val="StyleUnderline"/>
        </w:rPr>
        <w:t xml:space="preserve"> lives on </w:t>
      </w:r>
      <w:r w:rsidRPr="001F77B4">
        <w:rPr>
          <w:rStyle w:val="StyleUnderline"/>
          <w:highlight w:val="cyan"/>
        </w:rPr>
        <w:t>devour</w:t>
      </w:r>
      <w:r w:rsidRPr="00653212">
        <w:rPr>
          <w:sz w:val="8"/>
        </w:rPr>
        <w:t xml:space="preserve">ing </w:t>
      </w:r>
      <w:r w:rsidRPr="001F77B4">
        <w:rPr>
          <w:rStyle w:val="StyleUnderline"/>
          <w:highlight w:val="cyan"/>
        </w:rPr>
        <w:t>all</w:t>
      </w:r>
      <w:r w:rsidRPr="00653212">
        <w:rPr>
          <w:sz w:val="8"/>
          <w:highlight w:val="cyan"/>
        </w:rPr>
        <w:t xml:space="preserve"> </w:t>
      </w:r>
      <w:r w:rsidRPr="001F77B4">
        <w:rPr>
          <w:rStyle w:val="StyleUnderline"/>
          <w:highlight w:val="cyan"/>
        </w:rPr>
        <w:t>low entropy</w:t>
      </w:r>
      <w:r w:rsidRPr="00D4038D">
        <w:rPr>
          <w:rStyle w:val="StyleUnderline"/>
        </w:rPr>
        <w:t xml:space="preserve"> (useful energy </w:t>
      </w:r>
      <w:r w:rsidRPr="001F77B4">
        <w:rPr>
          <w:rStyle w:val="StyleUnderline"/>
          <w:highlight w:val="cyan"/>
        </w:rPr>
        <w:t>contents</w:t>
      </w:r>
      <w:r w:rsidRPr="00D4038D">
        <w:rPr>
          <w:rStyle w:val="StyleUnderline"/>
        </w:rPr>
        <w:t>)</w:t>
      </w:r>
      <w:r w:rsidRPr="00653212">
        <w:rPr>
          <w:sz w:val="8"/>
        </w:rPr>
        <w:t xml:space="preserve"> natural capital assets, </w:t>
      </w:r>
      <w:r w:rsidRPr="005C111F">
        <w:rPr>
          <w:rStyle w:val="StyleUnderline"/>
          <w:highlight w:val="cyan"/>
        </w:rPr>
        <w:t>such as</w:t>
      </w:r>
      <w:r w:rsidRPr="00DD6852">
        <w:rPr>
          <w:rStyle w:val="StyleUnderline"/>
        </w:rPr>
        <w:t xml:space="preserve"> fish, timber, arable </w:t>
      </w:r>
      <w:r w:rsidRPr="003A253C">
        <w:rPr>
          <w:rStyle w:val="StyleUnderline"/>
        </w:rPr>
        <w:t>land</w:t>
      </w:r>
      <w:r w:rsidRPr="00DD6852">
        <w:rPr>
          <w:rStyle w:val="StyleUnderline"/>
        </w:rPr>
        <w:t xml:space="preserve">, </w:t>
      </w:r>
      <w:r w:rsidRPr="005C111F">
        <w:rPr>
          <w:rStyle w:val="StyleUnderline"/>
          <w:highlight w:val="cyan"/>
        </w:rPr>
        <w:t>water</w:t>
      </w:r>
      <w:r w:rsidRPr="00DD6852">
        <w:rPr>
          <w:rStyle w:val="StyleUnderline"/>
        </w:rPr>
        <w:t xml:space="preserve">, metals and </w:t>
      </w:r>
      <w:r w:rsidRPr="00653212">
        <w:rPr>
          <w:rStyle w:val="StyleUnderline"/>
          <w:highlight w:val="cyan"/>
        </w:rPr>
        <w:t>minerals</w:t>
      </w:r>
      <w:r w:rsidRPr="00DD6852">
        <w:rPr>
          <w:rStyle w:val="StyleUnderline"/>
        </w:rPr>
        <w:t xml:space="preserve">, </w:t>
      </w:r>
      <w:r w:rsidRPr="00653212">
        <w:rPr>
          <w:rStyle w:val="StyleUnderline"/>
          <w:highlight w:val="cyan"/>
        </w:rPr>
        <w:t>and</w:t>
      </w:r>
      <w:r w:rsidRPr="00DD6852">
        <w:rPr>
          <w:rStyle w:val="StyleUnderline"/>
        </w:rPr>
        <w:t xml:space="preserve"> fossil fuels, </w:t>
      </w:r>
      <w:r w:rsidRPr="00653212">
        <w:rPr>
          <w:rStyle w:val="StyleUnderline"/>
          <w:highlight w:val="cyan"/>
        </w:rPr>
        <w:t>give</w:t>
      </w:r>
      <w:r w:rsidRPr="00653212">
        <w:rPr>
          <w:sz w:val="8"/>
        </w:rPr>
        <w:t xml:space="preserve">n </w:t>
      </w:r>
      <w:r w:rsidRPr="00653212">
        <w:rPr>
          <w:rStyle w:val="StyleUnderline"/>
          <w:highlight w:val="cyan"/>
        </w:rPr>
        <w:t>back waste</w:t>
      </w:r>
      <w:r w:rsidRPr="00DD6852">
        <w:rPr>
          <w:rStyle w:val="StyleUnderline"/>
        </w:rPr>
        <w:t xml:space="preserve"> materials</w:t>
      </w:r>
      <w:r w:rsidRPr="00653212">
        <w:rPr>
          <w:sz w:val="8"/>
        </w:rPr>
        <w:t xml:space="preserve">. </w:t>
      </w:r>
      <w:r w:rsidRPr="00DD6852">
        <w:rPr>
          <w:rStyle w:val="StyleUnderline"/>
        </w:rPr>
        <w:t>This</w:t>
      </w:r>
      <w:r w:rsidRPr="00653212">
        <w:rPr>
          <w:sz w:val="8"/>
        </w:rPr>
        <w:t xml:space="preserve"> outcome, of course, </w:t>
      </w:r>
      <w:r w:rsidRPr="00DD6852">
        <w:rPr>
          <w:rStyle w:val="StyleUnderline"/>
        </w:rPr>
        <w:t>diminishes</w:t>
      </w:r>
      <w:r w:rsidRPr="00D4038D">
        <w:rPr>
          <w:rStyle w:val="StyleUnderline"/>
        </w:rPr>
        <w:t xml:space="preserve"> the productive</w:t>
      </w:r>
      <w:r w:rsidRPr="00653212">
        <w:rPr>
          <w:sz w:val="8"/>
        </w:rPr>
        <w:t xml:space="preserve">, regenerative, absorptive, </w:t>
      </w:r>
      <w:proofErr w:type="spellStart"/>
      <w:r w:rsidRPr="00653212">
        <w:rPr>
          <w:sz w:val="8"/>
        </w:rPr>
        <w:t>decompositive</w:t>
      </w:r>
      <w:proofErr w:type="spellEnd"/>
      <w:r w:rsidRPr="00653212">
        <w:rPr>
          <w:sz w:val="8"/>
        </w:rPr>
        <w:t xml:space="preserve">, and assimilative </w:t>
      </w:r>
      <w:r w:rsidRPr="00D4038D">
        <w:rPr>
          <w:rStyle w:val="StyleUnderline"/>
        </w:rPr>
        <w:t>capacities of the biosphere</w:t>
      </w:r>
      <w:r w:rsidRPr="00653212">
        <w:rPr>
          <w:sz w:val="8"/>
        </w:rPr>
        <w:t xml:space="preserve">. Many fear that </w:t>
      </w:r>
      <w:r w:rsidRPr="003A253C">
        <w:rPr>
          <w:rStyle w:val="StyleUnderline"/>
        </w:rPr>
        <w:t>unless overexploitation of natural resources is checked</w:t>
      </w:r>
      <w:r w:rsidRPr="003A253C">
        <w:rPr>
          <w:sz w:val="8"/>
        </w:rPr>
        <w:t xml:space="preserve">, </w:t>
      </w:r>
      <w:r w:rsidRPr="003A253C">
        <w:rPr>
          <w:rStyle w:val="StyleUnderline"/>
        </w:rPr>
        <w:t xml:space="preserve">modern civilization </w:t>
      </w:r>
      <w:r w:rsidRPr="003A253C">
        <w:rPr>
          <w:rStyle w:val="Emphasis"/>
        </w:rPr>
        <w:t>will</w:t>
      </w:r>
      <w:r w:rsidRPr="003A253C">
        <w:rPr>
          <w:sz w:val="8"/>
        </w:rPr>
        <w:t xml:space="preserve"> follow the path of ancient civilizations that </w:t>
      </w:r>
      <w:r w:rsidRPr="003A253C">
        <w:rPr>
          <w:rStyle w:val="Emphasis"/>
        </w:rPr>
        <w:t>collapse</w:t>
      </w:r>
      <w:r w:rsidRPr="003A253C">
        <w:rPr>
          <w:sz w:val="8"/>
        </w:rPr>
        <w:t>d</w:t>
      </w:r>
      <w:r w:rsidRPr="00653212">
        <w:rPr>
          <w:sz w:val="8"/>
        </w:rPr>
        <w:t xml:space="preserve"> because they overexploited their natural resources [3,9]. A bit more elaboration on the physics of the First and the </w:t>
      </w:r>
      <w:proofErr w:type="spellStart"/>
      <w:r w:rsidRPr="00653212">
        <w:rPr>
          <w:sz w:val="8"/>
        </w:rPr>
        <w:t>Secondlaws</w:t>
      </w:r>
      <w:proofErr w:type="spellEnd"/>
      <w:r w:rsidRPr="00653212">
        <w:rPr>
          <w:sz w:val="8"/>
        </w:rPr>
        <w:t xml:space="preserve"> of thermodynamics is warranted. According to the First </w:t>
      </w:r>
      <w:proofErr w:type="spellStart"/>
      <w:r w:rsidRPr="00653212">
        <w:rPr>
          <w:sz w:val="8"/>
        </w:rPr>
        <w:t>Lawof</w:t>
      </w:r>
      <w:proofErr w:type="spellEnd"/>
      <w:r w:rsidRPr="00653212">
        <w:rPr>
          <w:sz w:val="8"/>
        </w:rPr>
        <w:t xml:space="preserve"> Thermodynamics, also referred to as the Law of Energy/</w:t>
      </w:r>
      <w:proofErr w:type="spellStart"/>
      <w:r w:rsidRPr="00653212">
        <w:rPr>
          <w:sz w:val="8"/>
        </w:rPr>
        <w:t>MaterialConservation</w:t>
      </w:r>
      <w:proofErr w:type="spellEnd"/>
      <w:r w:rsidRPr="00653212">
        <w:rPr>
          <w:sz w:val="8"/>
        </w:rPr>
        <w:t xml:space="preserve">, material inputs to economic processes are </w:t>
      </w:r>
      <w:proofErr w:type="spellStart"/>
      <w:proofErr w:type="gramStart"/>
      <w:r w:rsidRPr="00653212">
        <w:rPr>
          <w:sz w:val="8"/>
        </w:rPr>
        <w:t>not“</w:t>
      </w:r>
      <w:proofErr w:type="gramEnd"/>
      <w:r w:rsidRPr="00653212">
        <w:rPr>
          <w:sz w:val="8"/>
        </w:rPr>
        <w:t>consumed</w:t>
      </w:r>
      <w:proofErr w:type="spellEnd"/>
      <w:r w:rsidRPr="00653212">
        <w:rPr>
          <w:sz w:val="8"/>
        </w:rPr>
        <w:t xml:space="preserve">”, because they return as wastes to the natural </w:t>
      </w:r>
      <w:proofErr w:type="spellStart"/>
      <w:r w:rsidRPr="00653212">
        <w:rPr>
          <w:sz w:val="8"/>
        </w:rPr>
        <w:t>environmentfrom</w:t>
      </w:r>
      <w:proofErr w:type="spellEnd"/>
      <w:r w:rsidRPr="00653212">
        <w:rPr>
          <w:sz w:val="8"/>
        </w:rPr>
        <w:t xml:space="preserve"> where they were extracted. This means that, during a physical </w:t>
      </w:r>
      <w:proofErr w:type="spellStart"/>
      <w:r w:rsidRPr="00653212">
        <w:rPr>
          <w:sz w:val="8"/>
        </w:rPr>
        <w:t>orchemical</w:t>
      </w:r>
      <w:proofErr w:type="spellEnd"/>
      <w:r w:rsidRPr="00653212">
        <w:rPr>
          <w:sz w:val="8"/>
        </w:rPr>
        <w:t xml:space="preserve"> change, energy is neither created nor destroyed, </w:t>
      </w:r>
      <w:proofErr w:type="spellStart"/>
      <w:r w:rsidRPr="00653212">
        <w:rPr>
          <w:sz w:val="8"/>
        </w:rPr>
        <w:t>althoughit</w:t>
      </w:r>
      <w:proofErr w:type="spellEnd"/>
      <w:r w:rsidRPr="00653212">
        <w:rPr>
          <w:sz w:val="8"/>
        </w:rPr>
        <w:t xml:space="preserve"> may change from one form to another; and it may move from </w:t>
      </w:r>
      <w:proofErr w:type="spellStart"/>
      <w:r w:rsidRPr="00653212">
        <w:rPr>
          <w:sz w:val="8"/>
        </w:rPr>
        <w:t>oneplace</w:t>
      </w:r>
      <w:proofErr w:type="spellEnd"/>
      <w:r w:rsidRPr="00653212">
        <w:rPr>
          <w:sz w:val="8"/>
        </w:rPr>
        <w:t xml:space="preserve"> to another. When one form of energy is converted to </w:t>
      </w:r>
      <w:proofErr w:type="spellStart"/>
      <w:r w:rsidRPr="00653212">
        <w:rPr>
          <w:sz w:val="8"/>
        </w:rPr>
        <w:t>anotherform</w:t>
      </w:r>
      <w:proofErr w:type="spellEnd"/>
      <w:r w:rsidRPr="00653212">
        <w:rPr>
          <w:sz w:val="8"/>
        </w:rPr>
        <w:t xml:space="preserve"> in any physical or chemical change process, energy input </w:t>
      </w:r>
      <w:proofErr w:type="spellStart"/>
      <w:r w:rsidRPr="00653212">
        <w:rPr>
          <w:sz w:val="8"/>
        </w:rPr>
        <w:t>equalsenergy</w:t>
      </w:r>
      <w:proofErr w:type="spellEnd"/>
      <w:r w:rsidRPr="00653212">
        <w:rPr>
          <w:sz w:val="8"/>
        </w:rPr>
        <w:t xml:space="preserve"> output- we cannot get something for nothing is the dictum. By contrast, the Second Law of Thermodynamics states that </w:t>
      </w:r>
      <w:r w:rsidRPr="00B00C78">
        <w:rPr>
          <w:rStyle w:val="StyleUnderline"/>
        </w:rPr>
        <w:t>with each change in a form of energy</w:t>
      </w:r>
      <w:r w:rsidRPr="00653212">
        <w:rPr>
          <w:sz w:val="8"/>
        </w:rPr>
        <w:t xml:space="preserve"> some </w:t>
      </w:r>
      <w:r w:rsidRPr="00B00C78">
        <w:rPr>
          <w:rStyle w:val="Emphasis"/>
        </w:rPr>
        <w:t>energy is degraded</w:t>
      </w:r>
      <w:r w:rsidRPr="00653212">
        <w:rPr>
          <w:sz w:val="8"/>
        </w:rPr>
        <w:t xml:space="preserve"> </w:t>
      </w:r>
      <w:r w:rsidRPr="00B00C78">
        <w:rPr>
          <w:rStyle w:val="StyleUnderline"/>
        </w:rPr>
        <w:t>to a less useful form</w:t>
      </w:r>
      <w:r w:rsidRPr="00653212">
        <w:rPr>
          <w:sz w:val="8"/>
        </w:rPr>
        <w:t xml:space="preserve"> and given off to the surroundings, usually </w:t>
      </w:r>
      <w:r w:rsidRPr="00B00C78">
        <w:rPr>
          <w:rStyle w:val="StyleUnderline"/>
        </w:rPr>
        <w:t xml:space="preserve">as </w:t>
      </w:r>
      <w:proofErr w:type="gramStart"/>
      <w:r w:rsidRPr="00B00C78">
        <w:rPr>
          <w:rStyle w:val="Emphasis"/>
        </w:rPr>
        <w:t>low quality</w:t>
      </w:r>
      <w:proofErr w:type="gramEnd"/>
      <w:r w:rsidRPr="00B00C78">
        <w:rPr>
          <w:rStyle w:val="Emphasis"/>
        </w:rPr>
        <w:t xml:space="preserve"> heat</w:t>
      </w:r>
      <w:r w:rsidRPr="00653212">
        <w:rPr>
          <w:sz w:val="8"/>
        </w:rPr>
        <w:t xml:space="preserve">. That is, </w:t>
      </w:r>
      <w:r w:rsidRPr="008B723B">
        <w:rPr>
          <w:rStyle w:val="StyleUnderline"/>
        </w:rPr>
        <w:t xml:space="preserve">in the process of performing work, low entropy energy is converted into high entropy, which is </w:t>
      </w:r>
      <w:r w:rsidRPr="001F5E6B">
        <w:rPr>
          <w:rStyle w:val="Emphasis"/>
        </w:rPr>
        <w:t>waste energy</w:t>
      </w:r>
      <w:r w:rsidRPr="00653212">
        <w:rPr>
          <w:sz w:val="8"/>
        </w:rPr>
        <w:t xml:space="preserve"> characterized by dispersed, dissipated, and molecularly chaotic state. This is an index of irrevocably dissipated energy [9]. Economic implications of the Second Law, however, are far </w:t>
      </w:r>
      <w:proofErr w:type="spellStart"/>
      <w:r w:rsidRPr="00653212">
        <w:rPr>
          <w:sz w:val="8"/>
        </w:rPr>
        <w:t>subtleand</w:t>
      </w:r>
      <w:proofErr w:type="spellEnd"/>
      <w:r w:rsidRPr="00653212">
        <w:rPr>
          <w:sz w:val="8"/>
        </w:rPr>
        <w:t xml:space="preserve"> are very important. </w:t>
      </w:r>
      <w:r w:rsidRPr="003A253C">
        <w:rPr>
          <w:rStyle w:val="StyleUnderline"/>
        </w:rPr>
        <w:t xml:space="preserve">Economic processes </w:t>
      </w:r>
      <w:r w:rsidRPr="003A253C">
        <w:rPr>
          <w:rStyle w:val="Emphasis"/>
        </w:rPr>
        <w:t>utilize low entropy energy</w:t>
      </w:r>
      <w:r w:rsidRPr="003A253C">
        <w:rPr>
          <w:rStyle w:val="StyleUnderline"/>
        </w:rPr>
        <w:t xml:space="preserve"> and raw materials</w:t>
      </w:r>
      <w:r w:rsidRPr="003A253C">
        <w:rPr>
          <w:sz w:val="8"/>
        </w:rPr>
        <w:t xml:space="preserve"> (e.g., fossil fuels and high grade metal </w:t>
      </w:r>
      <w:proofErr w:type="gramStart"/>
      <w:r w:rsidRPr="003A253C">
        <w:rPr>
          <w:sz w:val="8"/>
        </w:rPr>
        <w:t>ores)</w:t>
      </w:r>
      <w:r w:rsidRPr="003A253C">
        <w:rPr>
          <w:rStyle w:val="StyleUnderline"/>
        </w:rPr>
        <w:t>and</w:t>
      </w:r>
      <w:proofErr w:type="gramEnd"/>
      <w:r w:rsidRPr="003A253C">
        <w:rPr>
          <w:rStyle w:val="StyleUnderline"/>
        </w:rPr>
        <w:t xml:space="preserve"> </w:t>
      </w:r>
      <w:r w:rsidRPr="003A253C">
        <w:rPr>
          <w:rStyle w:val="Emphasis"/>
        </w:rPr>
        <w:t>discard high entropy wastes</w:t>
      </w:r>
      <w:r w:rsidRPr="003A253C">
        <w:rPr>
          <w:sz w:val="8"/>
        </w:rPr>
        <w:t xml:space="preserve">. </w:t>
      </w:r>
      <w:r w:rsidRPr="003A253C">
        <w:rPr>
          <w:rStyle w:val="StyleUnderline"/>
        </w:rPr>
        <w:t>This</w:t>
      </w:r>
      <w:r w:rsidRPr="003A253C">
        <w:rPr>
          <w:sz w:val="8"/>
        </w:rPr>
        <w:t xml:space="preserve"> process </w:t>
      </w:r>
      <w:r w:rsidRPr="003A253C">
        <w:rPr>
          <w:rStyle w:val="Emphasis"/>
        </w:rPr>
        <w:t>imposes constrain</w:t>
      </w:r>
      <w:r w:rsidRPr="003A253C">
        <w:rPr>
          <w:sz w:val="8"/>
        </w:rPr>
        <w:t>t</w:t>
      </w:r>
      <w:r w:rsidRPr="003A253C">
        <w:rPr>
          <w:rStyle w:val="Emphasis"/>
        </w:rPr>
        <w:t>s</w:t>
      </w:r>
      <w:r w:rsidRPr="003A253C">
        <w:rPr>
          <w:rStyle w:val="StyleUnderline"/>
        </w:rPr>
        <w:t xml:space="preserve"> on economic growth</w:t>
      </w:r>
      <w:r w:rsidRPr="003A253C">
        <w:rPr>
          <w:sz w:val="8"/>
        </w:rPr>
        <w:t xml:space="preserve">. That is, anthropocentric </w:t>
      </w:r>
      <w:r w:rsidRPr="003A253C">
        <w:rPr>
          <w:rStyle w:val="StyleUnderline"/>
        </w:rPr>
        <w:t>economic processes transform valuable</w:t>
      </w:r>
      <w:r w:rsidRPr="003A253C">
        <w:rPr>
          <w:sz w:val="8"/>
        </w:rPr>
        <w:t xml:space="preserve"> (low entropy) matter and </w:t>
      </w:r>
      <w:r w:rsidRPr="003A253C">
        <w:rPr>
          <w:rStyle w:val="StyleUnderline"/>
        </w:rPr>
        <w:t xml:space="preserve">energy into </w:t>
      </w:r>
      <w:r w:rsidRPr="003A253C">
        <w:rPr>
          <w:rStyle w:val="Emphasis"/>
        </w:rPr>
        <w:t>irrevocable waste</w:t>
      </w:r>
      <w:r w:rsidRPr="00653212">
        <w:rPr>
          <w:sz w:val="8"/>
        </w:rPr>
        <w:t xml:space="preserve">. For example, </w:t>
      </w:r>
      <w:r w:rsidRPr="005833D8">
        <w:rPr>
          <w:rStyle w:val="StyleUnderline"/>
          <w:highlight w:val="cyan"/>
        </w:rPr>
        <w:t xml:space="preserve">when </w:t>
      </w:r>
      <w:r w:rsidRPr="003A253C">
        <w:rPr>
          <w:rStyle w:val="StyleUnderline"/>
          <w:highlight w:val="cyan"/>
        </w:rPr>
        <w:t>coal is burned</w:t>
      </w:r>
      <w:r w:rsidRPr="00653212">
        <w:rPr>
          <w:sz w:val="8"/>
        </w:rPr>
        <w:t xml:space="preserve"> to generate electricity, </w:t>
      </w:r>
      <w:r w:rsidRPr="006F524E">
        <w:rPr>
          <w:rStyle w:val="StyleUnderline"/>
        </w:rPr>
        <w:t>only</w:t>
      </w:r>
      <w:r w:rsidRPr="001F5E6B">
        <w:rPr>
          <w:rStyle w:val="StyleUnderline"/>
        </w:rPr>
        <w:t xml:space="preserve"> about </w:t>
      </w:r>
      <w:r w:rsidRPr="005833D8">
        <w:rPr>
          <w:rStyle w:val="StyleUnderline"/>
          <w:highlight w:val="cyan"/>
        </w:rPr>
        <w:t>35%</w:t>
      </w:r>
      <w:r w:rsidRPr="001F5E6B">
        <w:rPr>
          <w:rStyle w:val="StyleUnderline"/>
        </w:rPr>
        <w:t xml:space="preserve"> of the total energy</w:t>
      </w:r>
      <w:r w:rsidRPr="00653212">
        <w:rPr>
          <w:sz w:val="8"/>
        </w:rPr>
        <w:t xml:space="preserve"> embedded </w:t>
      </w:r>
      <w:r w:rsidRPr="001F5E6B">
        <w:rPr>
          <w:rStyle w:val="StyleUnderline"/>
        </w:rPr>
        <w:t xml:space="preserve">in the coal </w:t>
      </w:r>
      <w:r w:rsidRPr="005833D8">
        <w:rPr>
          <w:rStyle w:val="StyleUnderline"/>
          <w:highlight w:val="cyan"/>
        </w:rPr>
        <w:t>is</w:t>
      </w:r>
      <w:r w:rsidRPr="001F5E6B">
        <w:rPr>
          <w:rStyle w:val="StyleUnderline"/>
        </w:rPr>
        <w:t xml:space="preserve"> converted into</w:t>
      </w:r>
      <w:r>
        <w:rPr>
          <w:rStyle w:val="StyleUnderline"/>
        </w:rPr>
        <w:t xml:space="preserve"> </w:t>
      </w:r>
      <w:r w:rsidRPr="006F524E">
        <w:rPr>
          <w:rStyle w:val="StyleUnderline"/>
        </w:rPr>
        <w:t>electrical</w:t>
      </w:r>
      <w:r w:rsidRPr="001F5E6B">
        <w:rPr>
          <w:rStyle w:val="StyleUnderline"/>
        </w:rPr>
        <w:t xml:space="preserve"> </w:t>
      </w:r>
      <w:r w:rsidRPr="005833D8">
        <w:rPr>
          <w:rStyle w:val="StyleUnderline"/>
          <w:highlight w:val="cyan"/>
        </w:rPr>
        <w:t>energy</w:t>
      </w:r>
      <w:r w:rsidRPr="00653212">
        <w:rPr>
          <w:sz w:val="8"/>
        </w:rPr>
        <w:t xml:space="preserve">, </w:t>
      </w:r>
      <w:r w:rsidRPr="005833D8">
        <w:rPr>
          <w:rStyle w:val="Emphasis"/>
          <w:highlight w:val="cyan"/>
        </w:rPr>
        <w:t>the rest becoming waste heat</w:t>
      </w:r>
      <w:r w:rsidRPr="00653212">
        <w:rPr>
          <w:sz w:val="8"/>
        </w:rPr>
        <w:t>, various gases (</w:t>
      </w:r>
      <w:proofErr w:type="gramStart"/>
      <w:r w:rsidRPr="00653212">
        <w:rPr>
          <w:sz w:val="8"/>
        </w:rPr>
        <w:t>e.g.,CO2</w:t>
      </w:r>
      <w:proofErr w:type="gramEnd"/>
      <w:r w:rsidRPr="00653212">
        <w:rPr>
          <w:sz w:val="8"/>
        </w:rPr>
        <w:t xml:space="preserve">), various chemicals, such as sulfuric acid, particulates, and </w:t>
      </w:r>
      <w:proofErr w:type="spellStart"/>
      <w:r w:rsidRPr="00653212">
        <w:rPr>
          <w:sz w:val="8"/>
        </w:rPr>
        <w:t>ash;and</w:t>
      </w:r>
      <w:proofErr w:type="spellEnd"/>
      <w:r w:rsidRPr="00653212">
        <w:rPr>
          <w:sz w:val="8"/>
        </w:rPr>
        <w:t xml:space="preserve"> even the electricity dissipates into the natural environment </w:t>
      </w:r>
      <w:proofErr w:type="spellStart"/>
      <w:r w:rsidRPr="00653212">
        <w:rPr>
          <w:sz w:val="8"/>
        </w:rPr>
        <w:t>aswaste</w:t>
      </w:r>
      <w:proofErr w:type="spellEnd"/>
      <w:r w:rsidRPr="00653212">
        <w:rPr>
          <w:sz w:val="8"/>
        </w:rPr>
        <w:t xml:space="preserve"> heat once it has done its job [14]. The physicist may argue that the “books are balanced” - there is just as much matter and energy in the overall system as before in accordance with the First Law of Thermodynamics. </w:t>
      </w:r>
      <w:proofErr w:type="gramStart"/>
      <w:r w:rsidRPr="00653212">
        <w:rPr>
          <w:sz w:val="8"/>
        </w:rPr>
        <w:t>But,</w:t>
      </w:r>
      <w:proofErr w:type="gramEnd"/>
      <w:r w:rsidRPr="00653212">
        <w:rPr>
          <w:sz w:val="8"/>
        </w:rPr>
        <w:t xml:space="preserve"> the Second Law refutes The First: whatever remains is very significantly lower in quality. The upshot is that </w:t>
      </w:r>
      <w:r w:rsidRPr="00B00C78">
        <w:rPr>
          <w:rStyle w:val="StyleUnderline"/>
        </w:rPr>
        <w:t>for every unit of good product</w:t>
      </w:r>
      <w:r w:rsidRPr="00653212">
        <w:rPr>
          <w:sz w:val="8"/>
        </w:rPr>
        <w:t xml:space="preserve"> that </w:t>
      </w:r>
      <w:r w:rsidRPr="00B00C78">
        <w:rPr>
          <w:rStyle w:val="StyleUnderline"/>
        </w:rPr>
        <w:t>a human being creates</w:t>
      </w:r>
      <w:r w:rsidRPr="00653212">
        <w:rPr>
          <w:sz w:val="8"/>
        </w:rPr>
        <w:t xml:space="preserve">, using </w:t>
      </w:r>
      <w:proofErr w:type="spellStart"/>
      <w:r w:rsidRPr="00653212">
        <w:rPr>
          <w:sz w:val="8"/>
        </w:rPr>
        <w:t>agiven</w:t>
      </w:r>
      <w:proofErr w:type="spellEnd"/>
      <w:r w:rsidRPr="00653212">
        <w:rPr>
          <w:sz w:val="8"/>
        </w:rPr>
        <w:t xml:space="preserve"> technology, </w:t>
      </w:r>
      <w:r w:rsidRPr="00653212">
        <w:rPr>
          <w:strike/>
          <w:sz w:val="8"/>
        </w:rPr>
        <w:t>he</w:t>
      </w:r>
      <w:r w:rsidRPr="00653212">
        <w:rPr>
          <w:sz w:val="8"/>
        </w:rPr>
        <w:t xml:space="preserve"> </w:t>
      </w:r>
      <w:r w:rsidRPr="00B00C78">
        <w:rPr>
          <w:rStyle w:val="StyleUnderline"/>
        </w:rPr>
        <w:t>[they] manufacture</w:t>
      </w:r>
      <w:r w:rsidRPr="00653212">
        <w:rPr>
          <w:sz w:val="8"/>
        </w:rPr>
        <w:t xml:space="preserve">s </w:t>
      </w:r>
      <w:r w:rsidRPr="00B00C78">
        <w:rPr>
          <w:rStyle w:val="Emphasis"/>
        </w:rPr>
        <w:t>two units of bad product</w:t>
      </w:r>
      <w:r w:rsidRPr="00653212">
        <w:rPr>
          <w:sz w:val="8"/>
        </w:rPr>
        <w:t xml:space="preserve"> – </w:t>
      </w:r>
      <w:r w:rsidRPr="004E22BB">
        <w:rPr>
          <w:rStyle w:val="StyleUnderline"/>
          <w:highlight w:val="cyan"/>
        </w:rPr>
        <w:t>and</w:t>
      </w:r>
      <w:r w:rsidRPr="00653212">
        <w:rPr>
          <w:sz w:val="8"/>
        </w:rPr>
        <w:t xml:space="preserve"> even usefulness of </w:t>
      </w:r>
      <w:r w:rsidRPr="004E22BB">
        <w:rPr>
          <w:rStyle w:val="StyleUnderline"/>
          <w:highlight w:val="cyan"/>
        </w:rPr>
        <w:t xml:space="preserve">the good product is </w:t>
      </w:r>
      <w:r w:rsidRPr="004E22BB">
        <w:rPr>
          <w:rStyle w:val="Emphasis"/>
          <w:highlight w:val="cyan"/>
        </w:rPr>
        <w:t>ephemeral</w:t>
      </w:r>
      <w:r w:rsidRPr="00653212">
        <w:rPr>
          <w:sz w:val="8"/>
        </w:rPr>
        <w:t xml:space="preserve"> [14]. In short, </w:t>
      </w:r>
      <w:r w:rsidRPr="00C65242">
        <w:rPr>
          <w:rStyle w:val="StyleUnderline"/>
          <w:highlight w:val="cyan"/>
        </w:rPr>
        <w:t>the idea</w:t>
      </w:r>
      <w:r w:rsidRPr="00653212">
        <w:rPr>
          <w:sz w:val="8"/>
        </w:rPr>
        <w:t xml:space="preserve"> that </w:t>
      </w:r>
      <w:r w:rsidRPr="00C65242">
        <w:rPr>
          <w:rStyle w:val="StyleUnderline"/>
          <w:highlight w:val="cyan"/>
        </w:rPr>
        <w:t>tech</w:t>
      </w:r>
      <w:r w:rsidRPr="00653212">
        <w:rPr>
          <w:sz w:val="8"/>
        </w:rPr>
        <w:t xml:space="preserve">nology </w:t>
      </w:r>
      <w:r w:rsidRPr="00B00C78">
        <w:rPr>
          <w:rStyle w:val="StyleUnderline"/>
        </w:rPr>
        <w:t xml:space="preserve">will </w:t>
      </w:r>
      <w:r w:rsidRPr="00C65242">
        <w:rPr>
          <w:rStyle w:val="StyleUnderline"/>
          <w:highlight w:val="cyan"/>
        </w:rPr>
        <w:t>allow</w:t>
      </w:r>
      <w:r w:rsidRPr="00B00C78">
        <w:rPr>
          <w:rStyle w:val="StyleUnderline"/>
        </w:rPr>
        <w:t xml:space="preserve"> us to do ever </w:t>
      </w:r>
      <w:r w:rsidRPr="00C65242">
        <w:rPr>
          <w:rStyle w:val="StyleUnderline"/>
          <w:highlight w:val="cyan"/>
        </w:rPr>
        <w:t>more with ever less</w:t>
      </w:r>
      <w:r w:rsidRPr="00653212">
        <w:rPr>
          <w:sz w:val="8"/>
        </w:rPr>
        <w:t xml:space="preserve"> in perpetuity </w:t>
      </w:r>
      <w:r w:rsidRPr="00C65242">
        <w:rPr>
          <w:rStyle w:val="Emphasis"/>
          <w:highlight w:val="cyan"/>
        </w:rPr>
        <w:t>is a delusion</w:t>
      </w:r>
      <w:r w:rsidRPr="00653212">
        <w:rPr>
          <w:sz w:val="8"/>
        </w:rPr>
        <w:t>.</w:t>
      </w:r>
    </w:p>
    <w:p w14:paraId="762962CA" w14:textId="77777777" w:rsidR="00933621" w:rsidRPr="00B1031A" w:rsidRDefault="00933621" w:rsidP="00933621">
      <w:pPr>
        <w:rPr>
          <w:sz w:val="12"/>
        </w:rPr>
      </w:pPr>
    </w:p>
    <w:p w14:paraId="2CBFC8BC" w14:textId="6E3A5D7E" w:rsidR="00933621" w:rsidRDefault="00933621" w:rsidP="00933621">
      <w:pPr>
        <w:pStyle w:val="Heading4"/>
      </w:pPr>
      <w:r>
        <w:t xml:space="preserve">The transition solves – it makes it impossible to restart the growth economy </w:t>
      </w:r>
    </w:p>
    <w:p w14:paraId="548496C2" w14:textId="77777777" w:rsidR="00933621" w:rsidRPr="009B669F" w:rsidRDefault="00933621" w:rsidP="00933621">
      <w:r w:rsidRPr="003F2ED1">
        <w:rPr>
          <w:b/>
        </w:rPr>
        <w:t>Holmgren 13</w:t>
      </w:r>
      <w:r>
        <w:t xml:space="preserve">. (David Holmgren – ecological educator and writer, studied ecology and agriculture @ Tasmanian College of Advanced Education's Department of Environmental Design, awarded an Honorary Doctorate from </w:t>
      </w:r>
      <w:proofErr w:type="spellStart"/>
      <w:r>
        <w:t>CQUniversity</w:t>
      </w:r>
      <w:proofErr w:type="spellEnd"/>
      <w:r>
        <w:t xml:space="preserve">, inventor of the Permaculture system for regenerative agriculture, inducted into the Green Lifestyle Awards Hall of Fame for his pioneering and ongoing work with permaculture. &lt;KEN&gt; “Crash on Demand: Welcome to the Brown Tech Future,” Simplicity Institute Report 13c, 2013. DOA: 4/3/19. </w:t>
      </w:r>
      <w:hyperlink r:id="rId10" w:history="1">
        <w:r>
          <w:rPr>
            <w:rStyle w:val="Hyperlink"/>
          </w:rPr>
          <w:t>http://simplicityinstitute.org/wp-content/uploads/2011/04/CrashOnDemandSimplicityInstitute13c.pdf</w:t>
        </w:r>
      </w:hyperlink>
      <w:r>
        <w:t>)</w:t>
      </w:r>
    </w:p>
    <w:p w14:paraId="7D986EBC" w14:textId="77777777" w:rsidR="00933621" w:rsidRPr="00F02CBF" w:rsidRDefault="00933621" w:rsidP="00933621">
      <w:pPr>
        <w:rPr>
          <w:sz w:val="8"/>
        </w:rPr>
      </w:pPr>
      <w:r w:rsidRPr="00F02CBF">
        <w:rPr>
          <w:sz w:val="8"/>
        </w:rPr>
        <w:t xml:space="preserve">The evidence that the global financial system is a not-so-slow moving train crash is getting stronger. That investors and the billion or so </w:t>
      </w:r>
      <w:proofErr w:type="gramStart"/>
      <w:r w:rsidRPr="003B3658">
        <w:rPr>
          <w:rStyle w:val="StyleUnderline"/>
        </w:rPr>
        <w:t>middle class</w:t>
      </w:r>
      <w:proofErr w:type="gramEnd"/>
      <w:r w:rsidRPr="003B3658">
        <w:rPr>
          <w:rStyle w:val="StyleUnderline"/>
        </w:rPr>
        <w:t xml:space="preserve"> people</w:t>
      </w:r>
      <w:r w:rsidRPr="00F02CBF">
        <w:rPr>
          <w:sz w:val="8"/>
        </w:rPr>
        <w:t xml:space="preserve"> who have any savings and discretionary expenditure </w:t>
      </w:r>
      <w:r w:rsidRPr="003B3658">
        <w:rPr>
          <w:rStyle w:val="StyleUnderline"/>
        </w:rPr>
        <w:t xml:space="preserve">are </w:t>
      </w:r>
      <w:r w:rsidRPr="003B3658">
        <w:rPr>
          <w:rStyle w:val="Emphasis"/>
        </w:rPr>
        <w:t>losing faith</w:t>
      </w:r>
      <w:r w:rsidRPr="00F02CBF">
        <w:rPr>
          <w:sz w:val="8"/>
        </w:rPr>
        <w:t xml:space="preserve">, might be an understatement. It may be that paralysis and </w:t>
      </w:r>
      <w:r w:rsidRPr="003B3658">
        <w:rPr>
          <w:rStyle w:val="Emphasis"/>
        </w:rPr>
        <w:t>inertia</w:t>
      </w:r>
      <w:r w:rsidRPr="003B3658">
        <w:rPr>
          <w:rStyle w:val="StyleUnderline"/>
        </w:rPr>
        <w:t xml:space="preserve"> is all that is </w:t>
      </w:r>
      <w:r w:rsidRPr="003B3658">
        <w:rPr>
          <w:rStyle w:val="Emphasis"/>
        </w:rPr>
        <w:t>holding the system together</w:t>
      </w:r>
      <w:r w:rsidRPr="00F02CBF">
        <w:rPr>
          <w:sz w:val="8"/>
        </w:rPr>
        <w:t xml:space="preserve">. </w:t>
      </w:r>
      <w:r w:rsidRPr="003B3658">
        <w:rPr>
          <w:rStyle w:val="StyleUnderline"/>
        </w:rPr>
        <w:t xml:space="preserve">A </w:t>
      </w:r>
      <w:r w:rsidRPr="00A76F25">
        <w:rPr>
          <w:rStyle w:val="StyleUnderline"/>
          <w:highlight w:val="green"/>
        </w:rPr>
        <w:t xml:space="preserve">collapse in </w:t>
      </w:r>
      <w:r w:rsidRPr="00A76F25">
        <w:rPr>
          <w:rStyle w:val="Emphasis"/>
          <w:highlight w:val="green"/>
        </w:rPr>
        <w:t>credit</w:t>
      </w:r>
      <w:r w:rsidRPr="00F02CBF">
        <w:rPr>
          <w:sz w:val="8"/>
        </w:rPr>
        <w:t xml:space="preserve"> could </w:t>
      </w:r>
      <w:r w:rsidRPr="00A76F25">
        <w:rPr>
          <w:rStyle w:val="StyleUnderline"/>
          <w:highlight w:val="green"/>
        </w:rPr>
        <w:t>make it</w:t>
      </w:r>
      <w:r w:rsidRPr="003B3658">
        <w:rPr>
          <w:rStyle w:val="StyleUnderline"/>
        </w:rPr>
        <w:t xml:space="preserve"> very </w:t>
      </w:r>
      <w:r w:rsidRPr="00A76F25">
        <w:rPr>
          <w:rStyle w:val="StyleUnderline"/>
          <w:highlight w:val="green"/>
        </w:rPr>
        <w:t>difficult to</w:t>
      </w:r>
      <w:r w:rsidRPr="00F02CBF">
        <w:rPr>
          <w:sz w:val="8"/>
        </w:rPr>
        <w:t xml:space="preserve"> raise the </w:t>
      </w:r>
      <w:r w:rsidRPr="00A76F25">
        <w:rPr>
          <w:rStyle w:val="StyleUnderline"/>
          <w:highlight w:val="green"/>
        </w:rPr>
        <w:t>finance</w:t>
      </w:r>
      <w:r w:rsidRPr="00F02CBF">
        <w:rPr>
          <w:sz w:val="8"/>
        </w:rPr>
        <w:t xml:space="preserve"> necessary for the </w:t>
      </w:r>
      <w:r w:rsidRPr="003B3658">
        <w:rPr>
          <w:rStyle w:val="StyleUnderline"/>
        </w:rPr>
        <w:t xml:space="preserve">ongoing </w:t>
      </w:r>
      <w:r w:rsidRPr="00A76F25">
        <w:rPr>
          <w:rStyle w:val="StyleUnderline"/>
          <w:highlight w:val="green"/>
        </w:rPr>
        <w:t>extraction</w:t>
      </w:r>
      <w:r w:rsidRPr="003B3658">
        <w:rPr>
          <w:rStyle w:val="StyleUnderline"/>
        </w:rPr>
        <w:t xml:space="preserve"> of tar sands, shale gas and</w:t>
      </w:r>
      <w:r w:rsidRPr="00F02CBF">
        <w:rPr>
          <w:sz w:val="8"/>
        </w:rPr>
        <w:t xml:space="preserve"> other mad </w:t>
      </w:r>
      <w:r w:rsidRPr="003B3658">
        <w:rPr>
          <w:rStyle w:val="StyleUnderline"/>
        </w:rPr>
        <w:t xml:space="preserve">resource extraction </w:t>
      </w:r>
      <w:r w:rsidRPr="00A76F25">
        <w:rPr>
          <w:rStyle w:val="StyleUnderline"/>
          <w:highlight w:val="green"/>
        </w:rPr>
        <w:t>projects</w:t>
      </w:r>
      <w:r w:rsidRPr="003B3658">
        <w:rPr>
          <w:rStyle w:val="StyleUnderline"/>
        </w:rPr>
        <w:t xml:space="preserve"> that are </w:t>
      </w:r>
      <w:r w:rsidRPr="00A76F25">
        <w:rPr>
          <w:rStyle w:val="StyleUnderline"/>
          <w:highlight w:val="green"/>
        </w:rPr>
        <w:t>accelerating</w:t>
      </w:r>
      <w:r w:rsidRPr="00F02CBF">
        <w:rPr>
          <w:sz w:val="8"/>
        </w:rPr>
        <w:t xml:space="preserve"> the production of </w:t>
      </w:r>
      <w:proofErr w:type="gramStart"/>
      <w:r w:rsidRPr="00F02CBF">
        <w:rPr>
          <w:sz w:val="8"/>
        </w:rPr>
        <w:t>GGE[</w:t>
      </w:r>
      <w:proofErr w:type="gramEnd"/>
      <w:r w:rsidRPr="00F02CBF">
        <w:rPr>
          <w:sz w:val="8"/>
        </w:rPr>
        <w:t xml:space="preserve">Greenhouse Gas </w:t>
      </w:r>
      <w:r w:rsidRPr="00A76F25">
        <w:rPr>
          <w:rStyle w:val="StyleUnderline"/>
          <w:highlight w:val="green"/>
        </w:rPr>
        <w:t>Emissions</w:t>
      </w:r>
      <w:r w:rsidRPr="00F02CBF">
        <w:rPr>
          <w:sz w:val="8"/>
        </w:rPr>
        <w:t xml:space="preserve">]. </w:t>
      </w:r>
      <w:r w:rsidRPr="003B3658">
        <w:rPr>
          <w:rStyle w:val="StyleUnderline"/>
        </w:rPr>
        <w:t xml:space="preserve">A </w:t>
      </w:r>
      <w:r w:rsidRPr="00A76F25">
        <w:rPr>
          <w:rStyle w:val="Emphasis"/>
          <w:highlight w:val="green"/>
        </w:rPr>
        <w:t>deflationary spiral</w:t>
      </w:r>
      <w:r w:rsidRPr="00F02CBF">
        <w:rPr>
          <w:sz w:val="8"/>
        </w:rPr>
        <w:t xml:space="preserve"> that follows from a credit crisis and collapsing asset (housing, etc.) values could </w:t>
      </w:r>
      <w:r w:rsidRPr="00A76F25">
        <w:rPr>
          <w:rStyle w:val="StyleUnderline"/>
          <w:highlight w:val="green"/>
        </w:rPr>
        <w:t xml:space="preserve">change </w:t>
      </w:r>
      <w:proofErr w:type="spellStart"/>
      <w:r w:rsidRPr="00A76F25">
        <w:rPr>
          <w:rStyle w:val="StyleUnderline"/>
          <w:highlight w:val="green"/>
        </w:rPr>
        <w:t>behaviour</w:t>
      </w:r>
      <w:proofErr w:type="spellEnd"/>
      <w:r w:rsidRPr="003B3658">
        <w:rPr>
          <w:rStyle w:val="StyleUnderline"/>
        </w:rPr>
        <w:t xml:space="preserve"> to the extent that </w:t>
      </w:r>
      <w:r w:rsidRPr="00A76F25">
        <w:rPr>
          <w:rStyle w:val="StyleUnderline"/>
          <w:highlight w:val="green"/>
        </w:rPr>
        <w:t xml:space="preserve">people stop spending on </w:t>
      </w:r>
      <w:r w:rsidRPr="00A76F25">
        <w:rPr>
          <w:rStyle w:val="Emphasis"/>
          <w:highlight w:val="green"/>
        </w:rPr>
        <w:t>anything but essentials</w:t>
      </w:r>
      <w:r w:rsidRPr="00F02CBF">
        <w:rPr>
          <w:sz w:val="8"/>
          <w:highlight w:val="green"/>
        </w:rPr>
        <w:t xml:space="preserve"> </w:t>
      </w:r>
      <w:r w:rsidRPr="00A76F25">
        <w:rPr>
          <w:rStyle w:val="StyleUnderline"/>
          <w:highlight w:val="green"/>
        </w:rPr>
        <w:t xml:space="preserve">because of </w:t>
      </w:r>
      <w:r w:rsidRPr="00A76F25">
        <w:rPr>
          <w:rStyle w:val="Emphasis"/>
          <w:highlight w:val="green"/>
        </w:rPr>
        <w:t>job insecurity</w:t>
      </w:r>
      <w:r w:rsidRPr="00A76F25">
        <w:rPr>
          <w:rStyle w:val="StyleUnderline"/>
          <w:highlight w:val="green"/>
        </w:rPr>
        <w:t xml:space="preserve"> and the fact</w:t>
      </w:r>
      <w:r w:rsidRPr="003B3658">
        <w:rPr>
          <w:rStyle w:val="StyleUnderline"/>
        </w:rPr>
        <w:t xml:space="preserve"> that </w:t>
      </w:r>
      <w:r w:rsidRPr="00A76F25">
        <w:rPr>
          <w:rStyle w:val="Emphasis"/>
          <w:highlight w:val="green"/>
        </w:rPr>
        <w:t>everything will be cheaper next month</w:t>
      </w:r>
      <w:r w:rsidRPr="00F02CBF">
        <w:rPr>
          <w:sz w:val="8"/>
        </w:rPr>
        <w:t xml:space="preserve">. I believe the chances of global economic collapse (in the next five years) being severe enough to achieve this have to be rated at least 50%. Further I believe many climate activists and policy professionals are shifting to at least privately hoping this might be the case because the chances of a planned </w:t>
      </w:r>
      <w:proofErr w:type="spellStart"/>
      <w:r w:rsidRPr="00F02CBF">
        <w:rPr>
          <w:sz w:val="8"/>
        </w:rPr>
        <w:t>powerdown</w:t>
      </w:r>
      <w:proofErr w:type="spellEnd"/>
      <w:r w:rsidRPr="00F02CBF">
        <w:rPr>
          <w:sz w:val="8"/>
        </w:rPr>
        <w:t xml:space="preserve"> seems to be fading. If we accept </w:t>
      </w:r>
      <w:r w:rsidRPr="002F6CFC">
        <w:rPr>
          <w:rStyle w:val="StyleUnderline"/>
          <w:highlight w:val="green"/>
        </w:rPr>
        <w:t>a</w:t>
      </w:r>
      <w:r w:rsidRPr="00F02CBF">
        <w:rPr>
          <w:sz w:val="8"/>
        </w:rPr>
        <w:t xml:space="preserve"> global </w:t>
      </w:r>
      <w:r w:rsidRPr="002F6CFC">
        <w:rPr>
          <w:rStyle w:val="StyleUnderline"/>
          <w:highlight w:val="green"/>
        </w:rPr>
        <w:t>financial crash</w:t>
      </w:r>
      <w:r w:rsidRPr="00F02CBF">
        <w:rPr>
          <w:sz w:val="8"/>
        </w:rPr>
        <w:t xml:space="preserve"> could </w:t>
      </w:r>
      <w:r w:rsidRPr="002F6CFC">
        <w:rPr>
          <w:rStyle w:val="StyleUnderline"/>
          <w:highlight w:val="green"/>
        </w:rPr>
        <w:t>make it</w:t>
      </w:r>
      <w:r w:rsidRPr="00F02CBF">
        <w:rPr>
          <w:sz w:val="8"/>
        </w:rPr>
        <w:t xml:space="preserve"> very difficult, if not </w:t>
      </w:r>
      <w:r w:rsidRPr="002F6CFC">
        <w:rPr>
          <w:rStyle w:val="Emphasis"/>
          <w:highlight w:val="green"/>
        </w:rPr>
        <w:t>impossible</w:t>
      </w:r>
      <w:r w:rsidRPr="00F02CBF">
        <w:rPr>
          <w:sz w:val="8"/>
        </w:rPr>
        <w:t xml:space="preserve">, </w:t>
      </w:r>
      <w:r w:rsidRPr="002F6CFC">
        <w:rPr>
          <w:rStyle w:val="StyleUnderline"/>
          <w:highlight w:val="green"/>
        </w:rPr>
        <w:t>to restart the</w:t>
      </w:r>
      <w:r w:rsidRPr="00F02CBF">
        <w:rPr>
          <w:sz w:val="8"/>
        </w:rPr>
        <w:t xml:space="preserve"> global </w:t>
      </w:r>
      <w:r w:rsidRPr="002F6CFC">
        <w:rPr>
          <w:rStyle w:val="StyleUnderline"/>
          <w:highlight w:val="green"/>
        </w:rPr>
        <w:t xml:space="preserve">economy with anything other </w:t>
      </w:r>
      <w:r w:rsidRPr="00B362AF">
        <w:rPr>
          <w:rStyle w:val="StyleUnderline"/>
          <w:highlight w:val="green"/>
        </w:rPr>
        <w:t>than drastically reduced</w:t>
      </w:r>
      <w:r w:rsidRPr="002F6CFC">
        <w:rPr>
          <w:rStyle w:val="StyleUnderline"/>
        </w:rPr>
        <w:t xml:space="preserve"> </w:t>
      </w:r>
      <w:r w:rsidRPr="002F6CFC">
        <w:rPr>
          <w:rStyle w:val="StyleUnderline"/>
          <w:highlight w:val="green"/>
        </w:rPr>
        <w:t>emissions</w:t>
      </w:r>
      <w:r w:rsidRPr="00F02CBF">
        <w:rPr>
          <w:sz w:val="8"/>
        </w:rPr>
        <w:t xml:space="preserve">, then an argument can be mounted for putting effort into precipitating that crash, the crash of the financial system. Any such plan would of course invite being blamed for causing it when it happens. No one wants to be strung up along with the bankers for causing a global version of Greece, </w:t>
      </w:r>
      <w:proofErr w:type="gramStart"/>
      <w:r w:rsidRPr="00F02CBF">
        <w:rPr>
          <w:sz w:val="8"/>
        </w:rPr>
        <w:t>Egypt</w:t>
      </w:r>
      <w:proofErr w:type="gramEnd"/>
      <w:r w:rsidRPr="00F02CBF">
        <w:rPr>
          <w:sz w:val="8"/>
        </w:rPr>
        <w:t xml:space="preserve"> or many other countries, let alone the horrors of Syria. On the other hand, we have no precedent to indicate how bad conditions might be in currently affluent countries. </w:t>
      </w:r>
    </w:p>
    <w:p w14:paraId="2075372D" w14:textId="77777777" w:rsidR="00933621" w:rsidRPr="00EA5F46" w:rsidRDefault="00933621" w:rsidP="00933621">
      <w:pPr>
        <w:rPr>
          <w:sz w:val="16"/>
        </w:rPr>
      </w:pPr>
    </w:p>
    <w:p w14:paraId="67972F1A" w14:textId="4F4CFE18" w:rsidR="00933621" w:rsidRDefault="00933621" w:rsidP="00933621">
      <w:pPr>
        <w:pStyle w:val="Heading2"/>
      </w:pPr>
      <w:r>
        <w:t>1NC -- Democracy</w:t>
      </w:r>
    </w:p>
    <w:p w14:paraId="7E952EB0" w14:textId="77777777" w:rsidR="00933621" w:rsidRPr="007D3D23" w:rsidRDefault="00933621" w:rsidP="00933621">
      <w:pPr>
        <w:rPr>
          <w:rStyle w:val="Style13ptBold"/>
        </w:rPr>
      </w:pPr>
    </w:p>
    <w:p w14:paraId="3C2D056E" w14:textId="3D7AC8CE" w:rsidR="00933621" w:rsidRPr="007D3D23" w:rsidRDefault="00933621" w:rsidP="00933621">
      <w:pPr>
        <w:pStyle w:val="Heading4"/>
        <w:rPr>
          <w:rFonts w:cs="Times New Roman"/>
        </w:rPr>
      </w:pPr>
      <w:r w:rsidRPr="007D3D23">
        <w:rPr>
          <w:rFonts w:cs="Times New Roman"/>
        </w:rPr>
        <w:t>The plan arrests global democratic backsliding – the symbol of the plan is used to revitalize efforts at democracy promotion</w:t>
      </w:r>
    </w:p>
    <w:p w14:paraId="26363197" w14:textId="1B0582E2" w:rsidR="00933621" w:rsidRPr="007D3D23" w:rsidRDefault="00933621" w:rsidP="00933621">
      <w:pPr>
        <w:rPr>
          <w:rStyle w:val="Style13ptBold"/>
        </w:rPr>
      </w:pPr>
      <w:proofErr w:type="spellStart"/>
      <w:r w:rsidRPr="007D3D23">
        <w:rPr>
          <w:rStyle w:val="Style13ptBold"/>
        </w:rPr>
        <w:t>Haass</w:t>
      </w:r>
      <w:proofErr w:type="spellEnd"/>
      <w:r w:rsidRPr="007D3D23">
        <w:rPr>
          <w:rStyle w:val="Style13ptBold"/>
        </w:rPr>
        <w:t xml:space="preserve"> </w:t>
      </w:r>
      <w:r>
        <w:rPr>
          <w:rStyle w:val="Style13ptBold"/>
        </w:rPr>
        <w:t>20</w:t>
      </w:r>
    </w:p>
    <w:p w14:paraId="08194586" w14:textId="77777777" w:rsidR="00933621" w:rsidRPr="007D3D23" w:rsidRDefault="00933621" w:rsidP="00933621">
      <w:r w:rsidRPr="007D3D23">
        <w:t xml:space="preserve">Richard, president of the Council on Foreign Relations since July 2003, prior to which he was Director of Policy Planning for the United States Department of State and a close advisor to Secretary of State Colin Powell, Foreign Affairs, “Foreign Policy </w:t>
      </w:r>
      <w:proofErr w:type="gramStart"/>
      <w:r w:rsidRPr="007D3D23">
        <w:t>By</w:t>
      </w:r>
      <w:proofErr w:type="gramEnd"/>
      <w:r w:rsidRPr="007D3D23">
        <w:t xml:space="preserve"> Example: Crisis at Home Makes the United States Vulnerable Abroad” June 5, 2020 https://www.foreignaffairs.com/articles/united-states/2020-06-05/protests-pandemic-world-watching</w:t>
      </w:r>
    </w:p>
    <w:p w14:paraId="4C8CED16" w14:textId="77777777" w:rsidR="00933621" w:rsidRPr="007D3D23" w:rsidRDefault="00933621" w:rsidP="00933621">
      <w:r w:rsidRPr="007D3D23">
        <w:rPr>
          <w:rStyle w:val="StyleUnderline"/>
        </w:rPr>
        <w:t>Analysts of international affairs rarely focus on how the domestic condition of the United States shapes the country’s influence and role in the world, but today the connection could hardly be more relevant.</w:t>
      </w:r>
      <w:r w:rsidRPr="007D3D23">
        <w:t xml:space="preserve"> </w:t>
      </w:r>
      <w:r w:rsidRPr="007D3D23">
        <w:rPr>
          <w:rStyle w:val="StyleUnderline"/>
        </w:rPr>
        <w:t>The United States is currently experiencing</w:t>
      </w:r>
      <w:r w:rsidRPr="007D3D23">
        <w:t xml:space="preserve"> three </w:t>
      </w:r>
      <w:r w:rsidRPr="007D3D23">
        <w:rPr>
          <w:rStyle w:val="StyleUnderline"/>
        </w:rPr>
        <w:t>upheaval</w:t>
      </w:r>
      <w:r w:rsidRPr="007D3D23">
        <w:t xml:space="preserve">s simultaneously: the COVID-19 pandemic, the economic aftershocks of that emergency, and </w:t>
      </w:r>
      <w:r w:rsidRPr="007D3D23">
        <w:rPr>
          <w:rStyle w:val="StyleUnderline"/>
          <w:highlight w:val="cyan"/>
        </w:rPr>
        <w:t>the political protests</w:t>
      </w:r>
      <w:r w:rsidRPr="007D3D23">
        <w:t xml:space="preserve"> and in some </w:t>
      </w:r>
      <w:proofErr w:type="gramStart"/>
      <w:r w:rsidRPr="007D3D23">
        <w:t>cases</w:t>
      </w:r>
      <w:proofErr w:type="gramEnd"/>
      <w:r w:rsidRPr="007D3D23">
        <w:t xml:space="preserve"> violence </w:t>
      </w:r>
      <w:r w:rsidRPr="007D3D23">
        <w:rPr>
          <w:rStyle w:val="StyleUnderline"/>
          <w:highlight w:val="cyan"/>
        </w:rPr>
        <w:t>sparked by the</w:t>
      </w:r>
      <w:r w:rsidRPr="007D3D23">
        <w:t xml:space="preserve"> videotape of the </w:t>
      </w:r>
      <w:r w:rsidRPr="007D3D23">
        <w:rPr>
          <w:rStyle w:val="StyleUnderline"/>
          <w:highlight w:val="cyan"/>
        </w:rPr>
        <w:t>killing of George Floyd</w:t>
      </w:r>
      <w:r w:rsidRPr="007D3D23">
        <w:t>, a 46-year-old African American man, by police officers in Minneapolis.</w:t>
      </w:r>
    </w:p>
    <w:p w14:paraId="557042CD" w14:textId="77777777" w:rsidR="00933621" w:rsidRPr="007D3D23" w:rsidRDefault="00933621" w:rsidP="00933621">
      <w:r w:rsidRPr="007D3D23">
        <w:t xml:space="preserve">The three crises of this moment </w:t>
      </w:r>
      <w:r w:rsidRPr="007D3D23">
        <w:rPr>
          <w:rStyle w:val="StyleUnderline"/>
          <w:highlight w:val="cyan"/>
        </w:rPr>
        <w:t>will undoubtedly affect the foreign policy of the U</w:t>
      </w:r>
      <w:r w:rsidRPr="007D3D23">
        <w:t xml:space="preserve">nited </w:t>
      </w:r>
      <w:r w:rsidRPr="007D3D23">
        <w:rPr>
          <w:rStyle w:val="StyleUnderline"/>
          <w:highlight w:val="cyan"/>
        </w:rPr>
        <w:t>S</w:t>
      </w:r>
      <w:r w:rsidRPr="007D3D23">
        <w:t xml:space="preserve">tates, which for three-quarters of a century has been the preeminent power in the world. </w:t>
      </w:r>
      <w:r w:rsidRPr="007D3D23">
        <w:rPr>
          <w:rStyle w:val="StyleUnderline"/>
        </w:rPr>
        <w:t xml:space="preserve">Indeed, </w:t>
      </w:r>
      <w:r w:rsidRPr="007D3D23">
        <w:rPr>
          <w:rStyle w:val="StyleUnderline"/>
          <w:highlight w:val="cyan"/>
        </w:rPr>
        <w:t>recent developments could have a profound</w:t>
      </w:r>
      <w:r w:rsidRPr="007D3D23">
        <w:rPr>
          <w:rStyle w:val="StyleUnderline"/>
        </w:rPr>
        <w:t xml:space="preserve"> and enduring </w:t>
      </w:r>
      <w:r w:rsidRPr="007D3D23">
        <w:rPr>
          <w:rStyle w:val="StyleUnderline"/>
          <w:highlight w:val="cyan"/>
        </w:rPr>
        <w:t>impact on American influence. Unless the U</w:t>
      </w:r>
      <w:r w:rsidRPr="007D3D23">
        <w:t xml:space="preserve">nited </w:t>
      </w:r>
      <w:r w:rsidRPr="007D3D23">
        <w:rPr>
          <w:rStyle w:val="StyleUnderline"/>
          <w:highlight w:val="cyan"/>
        </w:rPr>
        <w:t>S</w:t>
      </w:r>
      <w:r w:rsidRPr="007D3D23">
        <w:t xml:space="preserve">tates </w:t>
      </w:r>
      <w:r w:rsidRPr="007D3D23">
        <w:rPr>
          <w:rStyle w:val="StyleUnderline"/>
          <w:highlight w:val="cyan"/>
        </w:rPr>
        <w:t>is able t</w:t>
      </w:r>
      <w:r w:rsidRPr="007D3D23">
        <w:rPr>
          <w:rStyle w:val="StyleUnderline"/>
        </w:rPr>
        <w:t xml:space="preserve">o come together to </w:t>
      </w:r>
      <w:r w:rsidRPr="007D3D23">
        <w:rPr>
          <w:rStyle w:val="StyleUnderline"/>
          <w:highlight w:val="cyan"/>
        </w:rPr>
        <w:t>address its persistent societal</w:t>
      </w:r>
      <w:r w:rsidRPr="007D3D23">
        <w:rPr>
          <w:rStyle w:val="StyleUnderline"/>
        </w:rPr>
        <w:t xml:space="preserve"> and political </w:t>
      </w:r>
      <w:r w:rsidRPr="007D3D23">
        <w:rPr>
          <w:rStyle w:val="StyleUnderline"/>
          <w:highlight w:val="cyan"/>
        </w:rPr>
        <w:t>divides, global prospects for democracy may weaken</w:t>
      </w:r>
      <w:r w:rsidRPr="007D3D23">
        <w:rPr>
          <w:rStyle w:val="StyleUnderline"/>
        </w:rPr>
        <w:t>, friends and allies of the U</w:t>
      </w:r>
      <w:r w:rsidRPr="007D3D23">
        <w:t xml:space="preserve">nited </w:t>
      </w:r>
      <w:r w:rsidRPr="007D3D23">
        <w:rPr>
          <w:rStyle w:val="StyleUnderline"/>
        </w:rPr>
        <w:t>S</w:t>
      </w:r>
      <w:r w:rsidRPr="007D3D23">
        <w:t xml:space="preserve">tates </w:t>
      </w:r>
      <w:r w:rsidRPr="007D3D23">
        <w:rPr>
          <w:rStyle w:val="StyleUnderline"/>
        </w:rPr>
        <w:t>may rethink their decision to place their security in American hands</w:t>
      </w:r>
      <w:r w:rsidRPr="007D3D23">
        <w:t>, and competitors may dispense with some or all of their traditional caution.</w:t>
      </w:r>
    </w:p>
    <w:p w14:paraId="4EBF9C32" w14:textId="77777777" w:rsidR="00933621" w:rsidRPr="007D3D23" w:rsidRDefault="00933621" w:rsidP="00933621">
      <w:r w:rsidRPr="007D3D23">
        <w:t>THE WORLD IS WATCHING</w:t>
      </w:r>
    </w:p>
    <w:p w14:paraId="27D80F52" w14:textId="77777777" w:rsidR="00933621" w:rsidRPr="007D3D23" w:rsidRDefault="00933621" w:rsidP="00933621">
      <w:r w:rsidRPr="007D3D23">
        <w:rPr>
          <w:rStyle w:val="StyleUnderline"/>
          <w:highlight w:val="cyan"/>
        </w:rPr>
        <w:t>The example the U</w:t>
      </w:r>
      <w:r w:rsidRPr="007D3D23">
        <w:t xml:space="preserve">nited </w:t>
      </w:r>
      <w:r w:rsidRPr="007D3D23">
        <w:rPr>
          <w:rStyle w:val="StyleUnderline"/>
          <w:highlight w:val="cyan"/>
        </w:rPr>
        <w:t>S</w:t>
      </w:r>
      <w:r w:rsidRPr="007D3D23">
        <w:t xml:space="preserve">tates </w:t>
      </w:r>
      <w:r w:rsidRPr="007D3D23">
        <w:rPr>
          <w:rStyle w:val="StyleUnderline"/>
          <w:highlight w:val="cyan"/>
        </w:rPr>
        <w:t>sets at home and the image it projects abroad can either magnify American power or detract from it</w:t>
      </w:r>
      <w:r w:rsidRPr="007D3D23">
        <w:t xml:space="preserve">. For all that foreign policy is commonly understood to be the province of officials and diplomats—consultations, negotiations, communiques, démarches, summits, and more—foreign policy by example is no less real. </w:t>
      </w:r>
      <w:r w:rsidRPr="007D3D23">
        <w:rPr>
          <w:rStyle w:val="StyleUnderline"/>
        </w:rPr>
        <w:t>Through example, a country communicates its values and furnishes a context for all that its representatives say and do</w:t>
      </w:r>
      <w:r w:rsidRPr="007D3D23">
        <w:t xml:space="preserve">. At times, the United States has stood as a paradigm to countries that demanded accountability from their leaders; at other times, the United States has failed to live up to its highest ideals and thereby undermined its calls for other countries to treat their people better.  </w:t>
      </w:r>
    </w:p>
    <w:p w14:paraId="26D07882" w14:textId="77777777" w:rsidR="00933621" w:rsidRPr="007D3D23" w:rsidRDefault="00933621" w:rsidP="00933621">
      <w:pPr>
        <w:rPr>
          <w:u w:val="single"/>
        </w:rPr>
      </w:pPr>
      <w:r w:rsidRPr="007D3D23">
        <w:rPr>
          <w:rStyle w:val="StyleUnderline"/>
          <w:highlight w:val="cyan"/>
        </w:rPr>
        <w:t>Today’s American travails have been widely seen and heard outside the U</w:t>
      </w:r>
      <w:r w:rsidRPr="007D3D23">
        <w:rPr>
          <w:rStyle w:val="StyleUnderline"/>
        </w:rPr>
        <w:t xml:space="preserve">nited </w:t>
      </w:r>
      <w:r w:rsidRPr="007D3D23">
        <w:rPr>
          <w:rStyle w:val="StyleUnderline"/>
          <w:highlight w:val="cyan"/>
        </w:rPr>
        <w:t>S</w:t>
      </w:r>
      <w:r w:rsidRPr="007D3D23">
        <w:rPr>
          <w:rStyle w:val="StyleUnderline"/>
        </w:rPr>
        <w:t xml:space="preserve">tates. </w:t>
      </w:r>
      <w:r w:rsidRPr="007D3D23">
        <w:rPr>
          <w:rStyle w:val="StyleUnderline"/>
          <w:highlight w:val="cyan"/>
        </w:rPr>
        <w:t>Globalization is a conveyor belt—one that i</w:t>
      </w:r>
      <w:r w:rsidRPr="007D3D23">
        <w:rPr>
          <w:rStyle w:val="StyleUnderline"/>
        </w:rPr>
        <w:t xml:space="preserve">n this instance </w:t>
      </w:r>
      <w:r w:rsidRPr="007D3D23">
        <w:rPr>
          <w:rStyle w:val="StyleUnderline"/>
          <w:highlight w:val="cyan"/>
        </w:rPr>
        <w:t>carried stark images of police brutality across the globe</w:t>
      </w:r>
      <w:r w:rsidRPr="007D3D23">
        <w:t xml:space="preserve">. If one lesson of COVID-19 is that what starts in Wuhan does not stay in Wuhan, one lesson of the killing of George Floyd is that what happens in Minneapolis does not stay there. Comparisons between the current situation and the United States of 1968 are overdrawn, in no small part because what is going on now is arguably more serious, but one mantra from that time remains apt: </w:t>
      </w:r>
      <w:r w:rsidRPr="007D3D23">
        <w:rPr>
          <w:rStyle w:val="StyleUnderline"/>
        </w:rPr>
        <w:t xml:space="preserve">“The Whole World is Watching.” </w:t>
      </w:r>
    </w:p>
    <w:p w14:paraId="26ABE427" w14:textId="77777777" w:rsidR="00933621" w:rsidRPr="007D3D23" w:rsidRDefault="00933621" w:rsidP="00933621">
      <w:r w:rsidRPr="007D3D23">
        <w:t xml:space="preserve">As if to prove that point, spontaneous demonstrations against racism and police brutality have sprung up around American embassies in Europe and elsewhere. But the context in which they did so is worth elucidating. </w:t>
      </w:r>
      <w:r w:rsidRPr="007D3D23">
        <w:rPr>
          <w:rStyle w:val="StyleUnderline"/>
        </w:rPr>
        <w:t>Confidence in the American example has been waning for years, the result of prolonged political division and dysfunction within the United States</w:t>
      </w:r>
      <w:r w:rsidRPr="007D3D23">
        <w:t xml:space="preserve">—the pervasive gun-related violence that no other society allows or can identify with, the prevalence of opioid addiction and related deaths, the financial mismanagement that led to enormous global hardship in the crisis of 2008, the rise of inequality, the poor infrastructure that greets most visitors to the country, and much else. U.S. President Donald Trump, moreover, has proven to be as controversial, and in many cases as unpopular, abroad as he is at home. </w:t>
      </w:r>
    </w:p>
    <w:p w14:paraId="2B5C663D" w14:textId="77777777" w:rsidR="00933621" w:rsidRPr="007D3D23" w:rsidRDefault="00933621" w:rsidP="00933621">
      <w:r w:rsidRPr="007D3D23">
        <w:t>The American response to the COVID-19 pandemic reinforced doubts about American competence. That the novel coronavirus would reach American shores was inevitable, given the nature of the pathogen and the initial failure of both China and the World Health Organization (WHO) to contain it and warn the world of it. What was not inevitable was that the disease would take the toll it did. The lack of protective equipment for first responders and hospital staff; the inability to produce at scale accurate, quick tests for either the virus or the antibodies; the delayed and then inconsistent messaging about wearing masks and social distancing—these failures are the country’s own. The result is more than 100,000 fatalities, millions of infections, and a deadly American course no one wishes to follow.</w:t>
      </w:r>
    </w:p>
    <w:p w14:paraId="12CB033C" w14:textId="77777777" w:rsidR="00933621" w:rsidRPr="007D3D23" w:rsidRDefault="00933621" w:rsidP="00933621">
      <w:pPr>
        <w:rPr>
          <w:rStyle w:val="Emphasis"/>
        </w:rPr>
      </w:pPr>
      <w:r w:rsidRPr="007D3D23">
        <w:rPr>
          <w:rStyle w:val="StyleUnderline"/>
        </w:rPr>
        <w:t>The United States has long retained many positive features when seen from abroad: excellent universities, innovative companies, and a tradition (currently compromised) of openness to immigration.</w:t>
      </w:r>
      <w:r w:rsidRPr="007D3D23">
        <w:t xml:space="preserve"> The election of Barack Obama in 2008 and 2012 seemed to show that racism had abated to a significant degree; the gains of the civil, </w:t>
      </w:r>
      <w:proofErr w:type="gramStart"/>
      <w:r w:rsidRPr="007D3D23">
        <w:t>women’s</w:t>
      </w:r>
      <w:proofErr w:type="gramEnd"/>
      <w:r w:rsidRPr="007D3D23">
        <w:t xml:space="preserve">, and gay rights movements were a source of inspiration elsewhere; and even the country’s multiple experiences with impeachment seemed to showcase a system in which no person was above the law. Now, however, </w:t>
      </w:r>
      <w:r w:rsidRPr="007D3D23">
        <w:rPr>
          <w:rStyle w:val="StyleUnderline"/>
          <w:highlight w:val="cyan"/>
        </w:rPr>
        <w:t>the image of a U</w:t>
      </w:r>
      <w:r w:rsidRPr="007D3D23">
        <w:rPr>
          <w:rStyle w:val="StyleUnderline"/>
        </w:rPr>
        <w:t xml:space="preserve">nited </w:t>
      </w:r>
      <w:r w:rsidRPr="007D3D23">
        <w:rPr>
          <w:rStyle w:val="StyleUnderline"/>
          <w:highlight w:val="cyan"/>
        </w:rPr>
        <w:t>S</w:t>
      </w:r>
      <w:r w:rsidRPr="007D3D23">
        <w:rPr>
          <w:rStyle w:val="StyleUnderline"/>
        </w:rPr>
        <w:t xml:space="preserve">tates </w:t>
      </w:r>
      <w:r w:rsidRPr="007D3D23">
        <w:rPr>
          <w:rStyle w:val="StyleUnderline"/>
          <w:highlight w:val="cyan"/>
        </w:rPr>
        <w:t>consistent with</w:t>
      </w:r>
      <w:r w:rsidRPr="007D3D23">
        <w:rPr>
          <w:rStyle w:val="StyleUnderline"/>
        </w:rPr>
        <w:t xml:space="preserve"> former President Ronald </w:t>
      </w:r>
      <w:r w:rsidRPr="007D3D23">
        <w:rPr>
          <w:rStyle w:val="StyleUnderline"/>
          <w:highlight w:val="cyan"/>
        </w:rPr>
        <w:t>Reagan’s “shining city on a hill” grows ever more distant</w:t>
      </w:r>
      <w:r w:rsidRPr="007D3D23">
        <w:rPr>
          <w:rStyle w:val="StyleUnderline"/>
        </w:rPr>
        <w:t xml:space="preserve"> in the eyes of the world.</w:t>
      </w:r>
    </w:p>
    <w:p w14:paraId="1147DCCE" w14:textId="77777777" w:rsidR="00933621" w:rsidRPr="007D3D23" w:rsidRDefault="00933621" w:rsidP="00933621">
      <w:r w:rsidRPr="007D3D23">
        <w:rPr>
          <w:rStyle w:val="StyleUnderline"/>
          <w:highlight w:val="cyan"/>
        </w:rPr>
        <w:t>As that image recedes, the capacity diminishes for the U</w:t>
      </w:r>
      <w:r w:rsidRPr="007D3D23">
        <w:rPr>
          <w:rStyle w:val="StyleUnderline"/>
        </w:rPr>
        <w:t xml:space="preserve">nited </w:t>
      </w:r>
      <w:r w:rsidRPr="007D3D23">
        <w:rPr>
          <w:rStyle w:val="StyleUnderline"/>
          <w:highlight w:val="cyan"/>
        </w:rPr>
        <w:t>S</w:t>
      </w:r>
      <w:r w:rsidRPr="007D3D23">
        <w:rPr>
          <w:rStyle w:val="StyleUnderline"/>
        </w:rPr>
        <w:t xml:space="preserve">tates </w:t>
      </w:r>
      <w:r w:rsidRPr="007D3D23">
        <w:rPr>
          <w:rStyle w:val="StyleUnderline"/>
          <w:highlight w:val="cyan"/>
        </w:rPr>
        <w:t>to present itself as a model for others to emulate.</w:t>
      </w:r>
      <w:r w:rsidRPr="007D3D23">
        <w:t xml:space="preserve"> So, too, does the ability of the United States to criticize or pressure other countries for their failings. A good deal of evidence suggests that Chinese leader Xi Jinping was on the defensive at home for China’s initial inadequate response to the COVID-19 outbreak. But the United States’ poor showing essentially took Xi off the hook, as invidious comparisons could not be drawn. For all of Washington’s talk, it squandered the opportunity to take a tough stance vis-à-vis China on the pandemic. </w:t>
      </w:r>
    </w:p>
    <w:p w14:paraId="0CEE93AB" w14:textId="77777777" w:rsidR="00933621" w:rsidRPr="007D3D23" w:rsidRDefault="00933621" w:rsidP="00933621">
      <w:pPr>
        <w:rPr>
          <w:rStyle w:val="Emphasis"/>
        </w:rPr>
      </w:pPr>
      <w:r w:rsidRPr="007D3D23">
        <w:rPr>
          <w:rStyle w:val="Emphasis"/>
          <w:highlight w:val="cyan"/>
        </w:rPr>
        <w:t>The current political crisis</w:t>
      </w:r>
      <w:r w:rsidRPr="007D3D23">
        <w:t xml:space="preserve">, moreover, </w:t>
      </w:r>
      <w:r w:rsidRPr="007D3D23">
        <w:rPr>
          <w:rStyle w:val="Emphasis"/>
          <w:highlight w:val="cyan"/>
        </w:rPr>
        <w:t>has</w:t>
      </w:r>
      <w:r w:rsidRPr="007D3D23">
        <w:t xml:space="preserve"> likewise </w:t>
      </w:r>
      <w:r w:rsidRPr="007D3D23">
        <w:rPr>
          <w:rStyle w:val="Emphasis"/>
          <w:highlight w:val="cyan"/>
        </w:rPr>
        <w:t>hindered</w:t>
      </w:r>
      <w:r w:rsidRPr="007D3D23">
        <w:rPr>
          <w:rStyle w:val="Emphasis"/>
        </w:rPr>
        <w:t xml:space="preserve"> U.S. </w:t>
      </w:r>
      <w:r w:rsidRPr="007D3D23">
        <w:rPr>
          <w:rStyle w:val="Emphasis"/>
          <w:highlight w:val="cyan"/>
        </w:rPr>
        <w:t>prospects for promoting</w:t>
      </w:r>
      <w:r w:rsidRPr="007D3D23">
        <w:rPr>
          <w:rStyle w:val="Emphasis"/>
        </w:rPr>
        <w:t xml:space="preserve"> and protecting </w:t>
      </w:r>
      <w:r w:rsidRPr="007D3D23">
        <w:rPr>
          <w:rStyle w:val="Emphasis"/>
          <w:highlight w:val="cyan"/>
        </w:rPr>
        <w:t>democracies abroad</w:t>
      </w:r>
      <w:r w:rsidRPr="007D3D23">
        <w:rPr>
          <w:rStyle w:val="Emphasis"/>
        </w:rPr>
        <w:t xml:space="preserve">. </w:t>
      </w:r>
      <w:r w:rsidRPr="007D3D23">
        <w:rPr>
          <w:rStyle w:val="StyleUnderline"/>
        </w:rPr>
        <w:t>Human rights and democracy promotion have long been a staple of American foreign policy</w:t>
      </w:r>
      <w:r w:rsidRPr="007D3D23">
        <w:t xml:space="preserve">—partly for normative </w:t>
      </w:r>
      <w:proofErr w:type="gramStart"/>
      <w:r w:rsidRPr="007D3D23">
        <w:t>reasons, because</w:t>
      </w:r>
      <w:proofErr w:type="gramEnd"/>
      <w:r w:rsidRPr="007D3D23">
        <w:t xml:space="preserve"> Americans believe that such principles enhance the meaning and value of life, and partly for practical reasons, because many U.S. policymakers believe that democracies act with restraint not just toward their own citizens but toward others and in so doing, make the world less violent. </w:t>
      </w:r>
      <w:r w:rsidRPr="007D3D23">
        <w:rPr>
          <w:rStyle w:val="StyleUnderline"/>
          <w:highlight w:val="cyan"/>
        </w:rPr>
        <w:t>Now,</w:t>
      </w:r>
      <w:r w:rsidRPr="007D3D23">
        <w:rPr>
          <w:highlight w:val="cyan"/>
        </w:rPr>
        <w:t xml:space="preserve"> </w:t>
      </w:r>
      <w:r w:rsidRPr="007D3D23">
        <w:rPr>
          <w:rStyle w:val="Emphasis"/>
          <w:highlight w:val="cyan"/>
        </w:rPr>
        <w:t>democracy is in recession around the world, and the ability of the U</w:t>
      </w:r>
      <w:r w:rsidRPr="007D3D23">
        <w:rPr>
          <w:rStyle w:val="Emphasis"/>
        </w:rPr>
        <w:t xml:space="preserve">nited </w:t>
      </w:r>
      <w:r w:rsidRPr="007D3D23">
        <w:rPr>
          <w:rStyle w:val="Emphasis"/>
          <w:highlight w:val="cyan"/>
        </w:rPr>
        <w:t>S</w:t>
      </w:r>
      <w:r w:rsidRPr="007D3D23">
        <w:rPr>
          <w:rStyle w:val="Emphasis"/>
        </w:rPr>
        <w:t xml:space="preserve">tates </w:t>
      </w:r>
      <w:r w:rsidRPr="007D3D23">
        <w:rPr>
          <w:rStyle w:val="Emphasis"/>
          <w:highlight w:val="cyan"/>
        </w:rPr>
        <w:t>to arrest that retreat is likewise in decline</w:t>
      </w:r>
      <w:r w:rsidRPr="007D3D23">
        <w:t xml:space="preserve">. A case in point is </w:t>
      </w:r>
      <w:r w:rsidRPr="007D3D23">
        <w:rPr>
          <w:rStyle w:val="Emphasis"/>
        </w:rPr>
        <w:t>China</w:t>
      </w:r>
      <w:r w:rsidRPr="007D3D23">
        <w:t xml:space="preserve">, which </w:t>
      </w:r>
      <w:r w:rsidRPr="007D3D23">
        <w:rPr>
          <w:rStyle w:val="Emphasis"/>
        </w:rPr>
        <w:t>has countered Washington’s criticism of its actions in Hong Kong by pointing to U.S. behavior at home.</w:t>
      </w:r>
    </w:p>
    <w:p w14:paraId="37A3CFE1" w14:textId="77777777" w:rsidR="00933621" w:rsidRPr="007D3D23" w:rsidRDefault="00933621" w:rsidP="00933621">
      <w:r w:rsidRPr="007D3D23">
        <w:t xml:space="preserve">What happened in Washington, D.C. on Monday night, June 1, was particularly consequential in this regard. A peaceful protest in the public space across from the White House was broken up, not because it was a threat to order but to serve a political purpose. The White House made a bad situation worse by deploying military units to Washington. But the rights of free speech and assembly, including public protest, are constitutionally guaranteed and stand at the core of American democracy. Public trust requires that federal law enforcement agencies and the military not be politicized. Terrible images from that night traveled across the world. Not lost on either international viewers or American citizens was the dangerous precedent the incident set in a country just five months away from what is sure to be a hard-fought election.        </w:t>
      </w:r>
    </w:p>
    <w:p w14:paraId="226AAC87" w14:textId="77777777" w:rsidR="00933621" w:rsidRPr="007D3D23" w:rsidRDefault="00933621" w:rsidP="00933621">
      <w:r w:rsidRPr="007D3D23">
        <w:t>POWER IN RETREAT</w:t>
      </w:r>
    </w:p>
    <w:p w14:paraId="71697CF3" w14:textId="77777777" w:rsidR="00933621" w:rsidRPr="007D3D23" w:rsidRDefault="00933621" w:rsidP="00933621">
      <w:r w:rsidRPr="007D3D23">
        <w:rPr>
          <w:rStyle w:val="StyleUnderline"/>
        </w:rPr>
        <w:t>The turmoil in the United States, set before the eyes of the world, raises questions about American power.</w:t>
      </w:r>
      <w:r w:rsidRPr="007D3D23">
        <w:t xml:space="preserve"> To distinguish between absolute power and available power is useful here. The country’s absolute power, above all military and economic power, is still considerable. The bigger question concerns its available power. Is a country with 42 million people unemployed, a declining GDP, shuttered factories, widespread protest that at times turns violent, and deep internal divisions in a position to act internationally?</w:t>
      </w:r>
    </w:p>
    <w:p w14:paraId="6CE93F87" w14:textId="77777777" w:rsidR="00933621" w:rsidRPr="003B0297" w:rsidRDefault="00933621" w:rsidP="00933621">
      <w:pPr>
        <w:pStyle w:val="Heading4"/>
        <w:rPr>
          <w:rFonts w:cs="Calibri"/>
        </w:rPr>
      </w:pPr>
      <w:r>
        <w:rPr>
          <w:rFonts w:cs="Calibri"/>
        </w:rPr>
        <w:t xml:space="preserve">Democracy causes diversionary war --- outweighs electoral accountability </w:t>
      </w:r>
    </w:p>
    <w:p w14:paraId="4B3704FE" w14:textId="77777777" w:rsidR="00933621" w:rsidRPr="003B0297" w:rsidRDefault="00933621" w:rsidP="00933621">
      <w:proofErr w:type="spellStart"/>
      <w:r w:rsidRPr="003B0297">
        <w:rPr>
          <w:b/>
        </w:rPr>
        <w:t>Rosato</w:t>
      </w:r>
      <w:proofErr w:type="spellEnd"/>
      <w:r w:rsidRPr="003B0297">
        <w:rPr>
          <w:b/>
        </w:rPr>
        <w:t xml:space="preserve"> 11</w:t>
      </w:r>
      <w:r w:rsidRPr="003B0297">
        <w:t xml:space="preserve">. (Sebastian </w:t>
      </w:r>
      <w:proofErr w:type="spellStart"/>
      <w:r w:rsidRPr="003B0297">
        <w:t>Rosato</w:t>
      </w:r>
      <w:proofErr w:type="spellEnd"/>
      <w:r w:rsidRPr="003B0297">
        <w:t xml:space="preserve"> – Associate Professor of Political Science at the University of Notre Dame. &lt;KEN&gt; “On the Democratic Peace,” Edward Elgar. DOA: 3/14/19. https://ideas.repec.org/h/elg/eechap/13385_15.html) </w:t>
      </w:r>
    </w:p>
    <w:p w14:paraId="18C7744B" w14:textId="77777777" w:rsidR="00933621" w:rsidRDefault="00933621" w:rsidP="00933621">
      <w:pPr>
        <w:rPr>
          <w:sz w:val="10"/>
        </w:rPr>
      </w:pPr>
      <w:r w:rsidRPr="00BA29C5">
        <w:rPr>
          <w:sz w:val="10"/>
        </w:rPr>
        <w:t xml:space="preserve">Second, </w:t>
      </w:r>
      <w:r w:rsidRPr="000022CE">
        <w:rPr>
          <w:rStyle w:val="StyleUnderline"/>
        </w:rPr>
        <w:t>cost aversion is</w:t>
      </w:r>
      <w:r w:rsidRPr="00BA29C5">
        <w:rPr>
          <w:sz w:val="10"/>
        </w:rPr>
        <w:t xml:space="preserve"> often </w:t>
      </w:r>
      <w:r w:rsidRPr="000022CE">
        <w:rPr>
          <w:rStyle w:val="Emphasis"/>
        </w:rPr>
        <w:t>trumped by nationalism</w:t>
      </w:r>
      <w:r w:rsidRPr="00BA29C5">
        <w:rPr>
          <w:sz w:val="10"/>
        </w:rPr>
        <w:t xml:space="preserve">. The growth of nationalism is one of the most striking features of the modern period. Its effect is so powerful, in fact, that </w:t>
      </w:r>
      <w:r w:rsidRPr="00A0383C">
        <w:rPr>
          <w:rStyle w:val="StyleUnderline"/>
        </w:rPr>
        <w:t xml:space="preserve">ordinary </w:t>
      </w:r>
      <w:r w:rsidRPr="000022CE">
        <w:rPr>
          <w:rStyle w:val="StyleUnderline"/>
          <w:highlight w:val="cyan"/>
        </w:rPr>
        <w:t>citizens</w:t>
      </w:r>
      <w:r w:rsidRPr="00BA29C5">
        <w:rPr>
          <w:sz w:val="10"/>
        </w:rPr>
        <w:t xml:space="preserve"> have </w:t>
      </w:r>
      <w:r w:rsidRPr="000022CE">
        <w:rPr>
          <w:rStyle w:val="Emphasis"/>
          <w:highlight w:val="cyan"/>
        </w:rPr>
        <w:t>repeatedly demonstrated</w:t>
      </w:r>
      <w:r w:rsidRPr="00BA29C5">
        <w:rPr>
          <w:sz w:val="10"/>
        </w:rPr>
        <w:t xml:space="preserve"> a </w:t>
      </w:r>
      <w:r w:rsidRPr="000022CE">
        <w:rPr>
          <w:rStyle w:val="StyleUnderline"/>
          <w:highlight w:val="cyan"/>
        </w:rPr>
        <w:t>willingness to</w:t>
      </w:r>
      <w:r w:rsidRPr="000022CE">
        <w:rPr>
          <w:rStyle w:val="StyleUnderline"/>
        </w:rPr>
        <w:t xml:space="preserve"> fight</w:t>
      </w:r>
      <w:r w:rsidRPr="00DA7264">
        <w:rPr>
          <w:rStyle w:val="StyleUnderline"/>
        </w:rPr>
        <w:t xml:space="preserve"> and </w:t>
      </w:r>
      <w:r w:rsidRPr="000022CE">
        <w:rPr>
          <w:rStyle w:val="Emphasis"/>
          <w:highlight w:val="cyan"/>
        </w:rPr>
        <w:t>die</w:t>
      </w:r>
      <w:r w:rsidRPr="00BA29C5">
        <w:rPr>
          <w:sz w:val="10"/>
        </w:rPr>
        <w:t xml:space="preserve"> in order </w:t>
      </w:r>
      <w:r w:rsidRPr="000022CE">
        <w:rPr>
          <w:rStyle w:val="StyleUnderline"/>
          <w:highlight w:val="cyan"/>
        </w:rPr>
        <w:t>to defend their state</w:t>
      </w:r>
      <w:r w:rsidRPr="00BA29C5">
        <w:rPr>
          <w:sz w:val="10"/>
        </w:rPr>
        <w:t xml:space="preserve"> and co-n </w:t>
      </w:r>
      <w:proofErr w:type="spellStart"/>
      <w:r w:rsidRPr="00BA29C5">
        <w:rPr>
          <w:sz w:val="10"/>
        </w:rPr>
        <w:t>ationals</w:t>
      </w:r>
      <w:proofErr w:type="spellEnd"/>
      <w:r w:rsidRPr="00BA29C5">
        <w:rPr>
          <w:sz w:val="10"/>
        </w:rPr>
        <w:t xml:space="preserve">. This being the case, it is likely that </w:t>
      </w:r>
      <w:r w:rsidRPr="000022CE">
        <w:rPr>
          <w:rStyle w:val="StyleUnderline"/>
          <w:highlight w:val="cyan"/>
        </w:rPr>
        <w:t>if they believe the nation</w:t>
      </w:r>
      <w:r w:rsidRPr="000022CE">
        <w:rPr>
          <w:sz w:val="10"/>
        </w:rPr>
        <w:t>al</w:t>
      </w:r>
      <w:r w:rsidRPr="00BA29C5">
        <w:rPr>
          <w:sz w:val="10"/>
        </w:rPr>
        <w:t xml:space="preserve"> interest </w:t>
      </w:r>
      <w:r w:rsidRPr="000022CE">
        <w:rPr>
          <w:rStyle w:val="StyleUnderline"/>
          <w:highlight w:val="cyan"/>
        </w:rPr>
        <w:t>is at stake</w:t>
      </w:r>
      <w:r w:rsidRPr="00DA7264">
        <w:rPr>
          <w:rStyle w:val="StyleUnderline"/>
        </w:rPr>
        <w:t xml:space="preserve">, </w:t>
      </w:r>
      <w:r w:rsidRPr="000022CE">
        <w:rPr>
          <w:rStyle w:val="StyleUnderline"/>
        </w:rPr>
        <w:t>as</w:t>
      </w:r>
      <w:r w:rsidRPr="00DA7264">
        <w:rPr>
          <w:rStyle w:val="StyleUnderline"/>
        </w:rPr>
        <w:t xml:space="preserve"> it is </w:t>
      </w:r>
      <w:r w:rsidRPr="000022CE">
        <w:rPr>
          <w:rStyle w:val="StyleUnderline"/>
          <w:highlight w:val="cyan"/>
        </w:rPr>
        <w:t>in</w:t>
      </w:r>
      <w:r w:rsidRPr="00BA29C5">
        <w:rPr>
          <w:sz w:val="10"/>
        </w:rPr>
        <w:t xml:space="preserve"> most </w:t>
      </w:r>
      <w:r w:rsidRPr="000022CE">
        <w:rPr>
          <w:rStyle w:val="StyleUnderline"/>
          <w:highlight w:val="cyan"/>
        </w:rPr>
        <w:t>interstate conflicts</w:t>
      </w:r>
      <w:r w:rsidRPr="00BA29C5">
        <w:rPr>
          <w:sz w:val="10"/>
        </w:rPr>
        <w:t xml:space="preserve">, the </w:t>
      </w:r>
      <w:r w:rsidRPr="000022CE">
        <w:rPr>
          <w:rStyle w:val="StyleUnderline"/>
          <w:highlight w:val="cyan"/>
        </w:rPr>
        <w:t>citizens</w:t>
      </w:r>
      <w:r w:rsidRPr="00DA7264">
        <w:rPr>
          <w:rStyle w:val="StyleUnderline"/>
        </w:rPr>
        <w:t xml:space="preserve"> of democracies </w:t>
      </w:r>
      <w:r w:rsidRPr="000022CE">
        <w:rPr>
          <w:rStyle w:val="Emphasis"/>
          <w:highlight w:val="cyan"/>
        </w:rPr>
        <w:t>will ignore</w:t>
      </w:r>
      <w:r w:rsidRPr="00BA29C5">
        <w:rPr>
          <w:sz w:val="10"/>
        </w:rPr>
        <w:t xml:space="preserve"> the </w:t>
      </w:r>
      <w:r w:rsidRPr="000022CE">
        <w:rPr>
          <w:rStyle w:val="Emphasis"/>
          <w:highlight w:val="cyan"/>
        </w:rPr>
        <w:t>costs</w:t>
      </w:r>
      <w:r w:rsidRPr="00DA7264">
        <w:rPr>
          <w:rStyle w:val="Emphasis"/>
        </w:rPr>
        <w:t xml:space="preserve"> associated </w:t>
      </w:r>
      <w:r w:rsidRPr="000022CE">
        <w:rPr>
          <w:rStyle w:val="Emphasis"/>
          <w:highlight w:val="cyan"/>
        </w:rPr>
        <w:t>with</w:t>
      </w:r>
      <w:r w:rsidRPr="00BA29C5">
        <w:rPr>
          <w:sz w:val="10"/>
        </w:rPr>
        <w:t xml:space="preserve"> a decision for </w:t>
      </w:r>
      <w:r w:rsidRPr="000022CE">
        <w:rPr>
          <w:rStyle w:val="Emphasis"/>
          <w:highlight w:val="cyan"/>
        </w:rPr>
        <w:t>war</w:t>
      </w:r>
      <w:r w:rsidRPr="00BA29C5">
        <w:rPr>
          <w:sz w:val="10"/>
        </w:rPr>
        <w:t xml:space="preserve">. Third, </w:t>
      </w:r>
      <w:r w:rsidRPr="004E576C">
        <w:rPr>
          <w:rStyle w:val="StyleUnderline"/>
          <w:highlight w:val="cyan"/>
        </w:rPr>
        <w:t>democratic leaders</w:t>
      </w:r>
      <w:r w:rsidRPr="00BA29C5">
        <w:rPr>
          <w:sz w:val="10"/>
        </w:rPr>
        <w:t xml:space="preserve"> can often </w:t>
      </w:r>
      <w:r w:rsidRPr="004E576C">
        <w:rPr>
          <w:rStyle w:val="Emphasis"/>
          <w:highlight w:val="cyan"/>
        </w:rPr>
        <w:t>lead the public</w:t>
      </w:r>
      <w:r w:rsidRPr="00BA29C5">
        <w:rPr>
          <w:sz w:val="10"/>
        </w:rPr>
        <w:t xml:space="preserve"> </w:t>
      </w:r>
      <w:r w:rsidRPr="00DA7264">
        <w:rPr>
          <w:rStyle w:val="StyleUnderline"/>
        </w:rPr>
        <w:t>rather than follow it</w:t>
      </w:r>
      <w:r w:rsidRPr="00BA29C5">
        <w:rPr>
          <w:sz w:val="10"/>
        </w:rPr>
        <w:t xml:space="preserve">. </w:t>
      </w:r>
      <w:r w:rsidRPr="004E576C">
        <w:rPr>
          <w:rStyle w:val="StyleUnderline"/>
        </w:rPr>
        <w:t xml:space="preserve">Their </w:t>
      </w:r>
      <w:r w:rsidRPr="004E576C">
        <w:rPr>
          <w:rStyle w:val="Emphasis"/>
          <w:highlight w:val="cyan"/>
        </w:rPr>
        <w:t>reputation</w:t>
      </w:r>
      <w:r w:rsidRPr="004E576C">
        <w:rPr>
          <w:sz w:val="10"/>
          <w:highlight w:val="cyan"/>
        </w:rPr>
        <w:t xml:space="preserve"> </w:t>
      </w:r>
      <w:r w:rsidRPr="004E576C">
        <w:rPr>
          <w:rStyle w:val="StyleUnderline"/>
          <w:highlight w:val="cyan"/>
        </w:rPr>
        <w:t>as</w:t>
      </w:r>
      <w:r w:rsidRPr="00FF4CE6">
        <w:rPr>
          <w:rStyle w:val="StyleUnderline"/>
        </w:rPr>
        <w:t xml:space="preserve"> foreign policy </w:t>
      </w:r>
      <w:r w:rsidRPr="004E576C">
        <w:rPr>
          <w:rStyle w:val="StyleUnderline"/>
          <w:highlight w:val="cyan"/>
        </w:rPr>
        <w:t>experts and</w:t>
      </w:r>
      <w:r w:rsidRPr="00BA29C5">
        <w:rPr>
          <w:sz w:val="10"/>
        </w:rPr>
        <w:t xml:space="preserve"> their privileged </w:t>
      </w:r>
      <w:r w:rsidRPr="004E576C">
        <w:rPr>
          <w:rStyle w:val="StyleUnderline"/>
          <w:highlight w:val="cyan"/>
        </w:rPr>
        <w:t>access to</w:t>
      </w:r>
      <w:r w:rsidRPr="00FF4CE6">
        <w:rPr>
          <w:rStyle w:val="StyleUnderline"/>
        </w:rPr>
        <w:t xml:space="preserve"> relevant </w:t>
      </w:r>
      <w:r w:rsidRPr="004E576C">
        <w:rPr>
          <w:rStyle w:val="StyleUnderline"/>
          <w:highlight w:val="cyan"/>
        </w:rPr>
        <w:t>info</w:t>
      </w:r>
      <w:r w:rsidRPr="004E576C">
        <w:rPr>
          <w:sz w:val="10"/>
        </w:rPr>
        <w:t>rmation</w:t>
      </w:r>
      <w:r w:rsidRPr="00BA29C5">
        <w:rPr>
          <w:sz w:val="10"/>
        </w:rPr>
        <w:t xml:space="preserve"> </w:t>
      </w:r>
      <w:r w:rsidRPr="004E576C">
        <w:rPr>
          <w:rStyle w:val="StyleUnderline"/>
          <w:highlight w:val="cyan"/>
        </w:rPr>
        <w:t>give them</w:t>
      </w:r>
      <w:r w:rsidRPr="00FF4CE6">
        <w:rPr>
          <w:rStyle w:val="StyleUnderline"/>
        </w:rPr>
        <w:t xml:space="preserve"> ample </w:t>
      </w:r>
      <w:r w:rsidRPr="004E576C">
        <w:rPr>
          <w:rStyle w:val="StyleUnderline"/>
          <w:highlight w:val="cyan"/>
        </w:rPr>
        <w:t xml:space="preserve">opportunity to </w:t>
      </w:r>
      <w:r w:rsidRPr="004E576C">
        <w:rPr>
          <w:rStyle w:val="Emphasis"/>
          <w:highlight w:val="cyan"/>
        </w:rPr>
        <w:t>stoke nationalistic fervor</w:t>
      </w:r>
      <w:r w:rsidRPr="00BA29C5">
        <w:rPr>
          <w:sz w:val="10"/>
        </w:rPr>
        <w:t xml:space="preserve">, shape public opinion </w:t>
      </w:r>
      <w:r w:rsidRPr="00FF4CE6">
        <w:rPr>
          <w:rStyle w:val="StyleUnderline"/>
        </w:rPr>
        <w:t xml:space="preserve">and </w:t>
      </w:r>
      <w:r w:rsidRPr="00FF4CE6">
        <w:rPr>
          <w:rStyle w:val="Emphasis"/>
        </w:rPr>
        <w:t>suppress dissent</w:t>
      </w:r>
      <w:r w:rsidRPr="00BA29C5">
        <w:rPr>
          <w:sz w:val="10"/>
        </w:rPr>
        <w:t xml:space="preserve"> despite the obligation to allow free and open discussion.22 </w:t>
      </w:r>
      <w:r w:rsidRPr="00BA0BB3">
        <w:rPr>
          <w:rStyle w:val="StyleUnderline"/>
        </w:rPr>
        <w:t xml:space="preserve">There is good evidence that </w:t>
      </w:r>
      <w:r w:rsidRPr="004E576C">
        <w:rPr>
          <w:rStyle w:val="StyleUnderline"/>
          <w:highlight w:val="cyan"/>
        </w:rPr>
        <w:t>cost considerations are</w:t>
      </w:r>
      <w:r w:rsidRPr="00BA29C5">
        <w:rPr>
          <w:sz w:val="10"/>
        </w:rPr>
        <w:t xml:space="preserve"> often </w:t>
      </w:r>
      <w:r w:rsidRPr="004E576C">
        <w:rPr>
          <w:rStyle w:val="StyleUnderline"/>
          <w:highlight w:val="cyan"/>
        </w:rPr>
        <w:t>trumped by nationalism</w:t>
      </w:r>
      <w:r w:rsidRPr="00BA29C5">
        <w:rPr>
          <w:sz w:val="10"/>
        </w:rPr>
        <w:t xml:space="preserve"> or elite entrepreneurship. Between 1815 and 1991, </w:t>
      </w:r>
      <w:r w:rsidRPr="00AF37CC">
        <w:rPr>
          <w:rStyle w:val="StyleUnderline"/>
          <w:highlight w:val="cyan"/>
        </w:rPr>
        <w:t>the</w:t>
      </w:r>
      <w:r w:rsidRPr="00BA0BB3">
        <w:rPr>
          <w:rStyle w:val="StyleUnderline"/>
        </w:rPr>
        <w:t xml:space="preserve"> world’s </w:t>
      </w:r>
      <w:r w:rsidRPr="00AF37CC">
        <w:rPr>
          <w:rStyle w:val="StyleUnderline"/>
          <w:highlight w:val="cyan"/>
        </w:rPr>
        <w:t>five most</w:t>
      </w:r>
      <w:r w:rsidRPr="00BA0BB3">
        <w:rPr>
          <w:rStyle w:val="StyleUnderline"/>
        </w:rPr>
        <w:t xml:space="preserve"> militarily </w:t>
      </w:r>
      <w:r w:rsidRPr="00AF37CC">
        <w:rPr>
          <w:rStyle w:val="StyleUnderline"/>
          <w:highlight w:val="cyan"/>
        </w:rPr>
        <w:t>active democracies</w:t>
      </w:r>
      <w:r w:rsidRPr="00BA29C5">
        <w:rPr>
          <w:sz w:val="10"/>
        </w:rPr>
        <w:t xml:space="preserve"> – the United States, Britain, France, </w:t>
      </w:r>
      <w:proofErr w:type="gramStart"/>
      <w:r w:rsidRPr="00BA29C5">
        <w:rPr>
          <w:sz w:val="10"/>
        </w:rPr>
        <w:t>India</w:t>
      </w:r>
      <w:proofErr w:type="gramEnd"/>
      <w:r w:rsidRPr="00BA29C5">
        <w:rPr>
          <w:sz w:val="10"/>
        </w:rPr>
        <w:t xml:space="preserve"> and Israel – </w:t>
      </w:r>
      <w:r w:rsidRPr="00AF37CC">
        <w:rPr>
          <w:rStyle w:val="StyleUnderline"/>
          <w:highlight w:val="cyan"/>
        </w:rPr>
        <w:t>went to war</w:t>
      </w:r>
      <w:r w:rsidRPr="00BA0BB3">
        <w:rPr>
          <w:rStyle w:val="StyleUnderline"/>
        </w:rPr>
        <w:t xml:space="preserve"> 30 times</w:t>
      </w:r>
      <w:r w:rsidRPr="00BA29C5">
        <w:rPr>
          <w:sz w:val="10"/>
        </w:rPr>
        <w:t xml:space="preserve">. </w:t>
      </w:r>
      <w:r w:rsidRPr="00AF37CC">
        <w:rPr>
          <w:rStyle w:val="StyleUnderline"/>
          <w:highlight w:val="cyan"/>
        </w:rPr>
        <w:t>In half of</w:t>
      </w:r>
      <w:r w:rsidRPr="00B73784">
        <w:rPr>
          <w:rStyle w:val="StyleUnderline"/>
        </w:rPr>
        <w:t xml:space="preserve"> those </w:t>
      </w:r>
      <w:r w:rsidRPr="00AF37CC">
        <w:rPr>
          <w:rStyle w:val="StyleUnderline"/>
          <w:highlight w:val="cyan"/>
        </w:rPr>
        <w:t>cases</w:t>
      </w:r>
      <w:r w:rsidRPr="00BA29C5">
        <w:rPr>
          <w:sz w:val="10"/>
        </w:rPr>
        <w:t xml:space="preserve">, they </w:t>
      </w:r>
      <w:r w:rsidRPr="00AF37CC">
        <w:rPr>
          <w:sz w:val="10"/>
        </w:rPr>
        <w:t>were</w:t>
      </w:r>
      <w:r w:rsidRPr="00BA29C5">
        <w:rPr>
          <w:sz w:val="10"/>
        </w:rPr>
        <w:t xml:space="preserve"> the victims of aggression and therefore we should not be surprised that their publics reacted in a nationalistic fashion or were persuaded to support decisions for war. In the other fifteen cases, however, </w:t>
      </w:r>
      <w:r w:rsidRPr="00AF37CC">
        <w:rPr>
          <w:rStyle w:val="Emphasis"/>
          <w:highlight w:val="cyan"/>
        </w:rPr>
        <w:t>there was no</w:t>
      </w:r>
      <w:r w:rsidRPr="00BA29C5">
        <w:rPr>
          <w:sz w:val="10"/>
        </w:rPr>
        <w:t xml:space="preserve"> obvious </w:t>
      </w:r>
      <w:r w:rsidRPr="00AF37CC">
        <w:rPr>
          <w:rStyle w:val="Emphasis"/>
          <w:highlight w:val="cyan"/>
        </w:rPr>
        <w:t>threat</w:t>
      </w:r>
      <w:r w:rsidRPr="00B73784">
        <w:rPr>
          <w:rStyle w:val="Emphasis"/>
        </w:rPr>
        <w:t xml:space="preserve"> to the homeland</w:t>
      </w:r>
      <w:r w:rsidRPr="00BA29C5">
        <w:rPr>
          <w:sz w:val="10"/>
        </w:rPr>
        <w:t xml:space="preserve"> or vital national interests. Nevertheless, </w:t>
      </w:r>
      <w:r w:rsidRPr="00CD6DD0">
        <w:rPr>
          <w:rStyle w:val="StyleUnderline"/>
          <w:highlight w:val="cyan"/>
        </w:rPr>
        <w:t>on</w:t>
      </w:r>
      <w:r w:rsidRPr="00B73784">
        <w:rPr>
          <w:rStyle w:val="StyleUnderline"/>
        </w:rPr>
        <w:t xml:space="preserve"> 12 of these occasions</w:t>
      </w:r>
      <w:r w:rsidRPr="00BA29C5">
        <w:rPr>
          <w:sz w:val="10"/>
        </w:rPr>
        <w:t xml:space="preserve"> (</w:t>
      </w:r>
      <w:r w:rsidRPr="00AF37CC">
        <w:rPr>
          <w:rStyle w:val="Emphasis"/>
          <w:highlight w:val="cyan"/>
        </w:rPr>
        <w:t>80 percent</w:t>
      </w:r>
      <w:r w:rsidRPr="00BA29C5">
        <w:rPr>
          <w:sz w:val="10"/>
        </w:rPr>
        <w:t xml:space="preserve">) </w:t>
      </w:r>
      <w:r w:rsidRPr="00B73784">
        <w:rPr>
          <w:rStyle w:val="StyleUnderline"/>
        </w:rPr>
        <w:t xml:space="preserve">the </w:t>
      </w:r>
      <w:r w:rsidRPr="00CD6DD0">
        <w:rPr>
          <w:rStyle w:val="StyleUnderline"/>
          <w:highlight w:val="cyan"/>
        </w:rPr>
        <w:t>outbreak</w:t>
      </w:r>
      <w:r w:rsidRPr="00BA29C5">
        <w:rPr>
          <w:sz w:val="10"/>
        </w:rPr>
        <w:t xml:space="preserve"> of war </w:t>
      </w:r>
      <w:r w:rsidRPr="00CD6DD0">
        <w:rPr>
          <w:rStyle w:val="StyleUnderline"/>
          <w:highlight w:val="cyan"/>
        </w:rPr>
        <w:t>was</w:t>
      </w:r>
      <w:r w:rsidRPr="00B73784">
        <w:rPr>
          <w:rStyle w:val="StyleUnderline"/>
        </w:rPr>
        <w:t xml:space="preserve"> </w:t>
      </w:r>
      <w:r w:rsidRPr="00CD6DD0">
        <w:rPr>
          <w:rStyle w:val="StyleUnderline"/>
          <w:highlight w:val="cyan"/>
        </w:rPr>
        <w:t>greeted by</w:t>
      </w:r>
      <w:r w:rsidRPr="00B73784">
        <w:rPr>
          <w:rStyle w:val="StyleUnderline"/>
        </w:rPr>
        <w:t xml:space="preserve"> a </w:t>
      </w:r>
      <w:r w:rsidRPr="00B73784">
        <w:rPr>
          <w:rStyle w:val="Emphasis"/>
        </w:rPr>
        <w:t>spontaneous</w:t>
      </w:r>
      <w:r w:rsidRPr="00B73784">
        <w:rPr>
          <w:rStyle w:val="StyleUnderline"/>
        </w:rPr>
        <w:t xml:space="preserve"> and </w:t>
      </w:r>
      <w:r w:rsidRPr="00B73784">
        <w:rPr>
          <w:rStyle w:val="Emphasis"/>
        </w:rPr>
        <w:t>powerful</w:t>
      </w:r>
      <w:r w:rsidRPr="00B73784">
        <w:rPr>
          <w:rStyle w:val="StyleUnderline"/>
        </w:rPr>
        <w:t xml:space="preserve"> </w:t>
      </w:r>
      <w:r w:rsidRPr="00CD6DD0">
        <w:rPr>
          <w:rStyle w:val="StyleUnderline"/>
          <w:highlight w:val="cyan"/>
        </w:rPr>
        <w:t>nationalistic response</w:t>
      </w:r>
      <w:r w:rsidRPr="00BA29C5">
        <w:rPr>
          <w:sz w:val="10"/>
        </w:rPr>
        <w:t xml:space="preserve">, or in the absence of such a response, leaders persuaded the public to support the use of force. This kind of reaction has been common even in clashes between democracies. The available evidence reveals that </w:t>
      </w:r>
      <w:r w:rsidRPr="00B73784">
        <w:rPr>
          <w:rStyle w:val="StyleUnderline"/>
        </w:rPr>
        <w:t xml:space="preserve">public opinion was </w:t>
      </w:r>
      <w:r w:rsidRPr="00B73784">
        <w:rPr>
          <w:rStyle w:val="Emphasis"/>
        </w:rPr>
        <w:t>highly bellicose</w:t>
      </w:r>
      <w:r w:rsidRPr="00BA29C5">
        <w:rPr>
          <w:sz w:val="10"/>
        </w:rPr>
        <w:t xml:space="preserve"> </w:t>
      </w:r>
      <w:r w:rsidRPr="00B73784">
        <w:rPr>
          <w:rStyle w:val="StyleUnderline"/>
        </w:rPr>
        <w:t>and</w:t>
      </w:r>
      <w:r w:rsidRPr="00BA29C5">
        <w:rPr>
          <w:sz w:val="10"/>
        </w:rPr>
        <w:t xml:space="preserve"> </w:t>
      </w:r>
      <w:r w:rsidRPr="00B73784">
        <w:rPr>
          <w:rStyle w:val="Emphasis"/>
        </w:rPr>
        <w:t>nationalistic</w:t>
      </w:r>
      <w:r w:rsidRPr="00BA29C5">
        <w:rPr>
          <w:sz w:val="10"/>
        </w:rPr>
        <w:t xml:space="preserve"> </w:t>
      </w:r>
      <w:r w:rsidRPr="00B73784">
        <w:rPr>
          <w:rStyle w:val="StyleUnderline"/>
        </w:rPr>
        <w:t xml:space="preserve">on at least </w:t>
      </w:r>
      <w:r w:rsidRPr="00B73784">
        <w:rPr>
          <w:rStyle w:val="Emphasis"/>
        </w:rPr>
        <w:t>a dozen occasions</w:t>
      </w:r>
      <w:r w:rsidRPr="00BA29C5">
        <w:rPr>
          <w:sz w:val="10"/>
        </w:rPr>
        <w:t xml:space="preserve"> </w:t>
      </w:r>
      <w:r w:rsidRPr="00B73784">
        <w:rPr>
          <w:rStyle w:val="StyleUnderline"/>
        </w:rPr>
        <w:t>where democracies came to the brink of war</w:t>
      </w:r>
      <w:r w:rsidRPr="00BA29C5">
        <w:rPr>
          <w:sz w:val="10"/>
        </w:rPr>
        <w:t xml:space="preserve"> with one another.</w:t>
      </w:r>
    </w:p>
    <w:p w14:paraId="36C529ED" w14:textId="77777777" w:rsidR="00933621" w:rsidRPr="00BA29C5" w:rsidRDefault="00933621" w:rsidP="00933621">
      <w:pPr>
        <w:rPr>
          <w:sz w:val="10"/>
        </w:rPr>
      </w:pPr>
    </w:p>
    <w:p w14:paraId="44E64A48" w14:textId="77777777" w:rsidR="00933621" w:rsidRDefault="00933621" w:rsidP="00933621">
      <w:pPr>
        <w:pStyle w:val="Heading4"/>
      </w:pPr>
      <w:r>
        <w:t xml:space="preserve">Democracies independent media spurs conflict </w:t>
      </w:r>
    </w:p>
    <w:p w14:paraId="51BC762F" w14:textId="77777777" w:rsidR="00933621" w:rsidRPr="00052D05" w:rsidRDefault="00933621" w:rsidP="00933621">
      <w:r>
        <w:t>*</w:t>
      </w:r>
      <w:proofErr w:type="gramStart"/>
      <w:r>
        <w:t>the</w:t>
      </w:r>
      <w:proofErr w:type="gramEnd"/>
      <w:r>
        <w:t xml:space="preserve"> media will focus on nationalist statements, not conciliatory ones. This forces leaders to escalate conflicts – media support signals public support, and leaders want to stay in office. Tubes negotiations and encourages escalation </w:t>
      </w:r>
    </w:p>
    <w:p w14:paraId="460ED499" w14:textId="77777777" w:rsidR="00933621" w:rsidRPr="003B0297" w:rsidRDefault="00933621" w:rsidP="00933621">
      <w:proofErr w:type="spellStart"/>
      <w:r w:rsidRPr="003B0297">
        <w:rPr>
          <w:b/>
        </w:rPr>
        <w:t>Doorenspleet</w:t>
      </w:r>
      <w:proofErr w:type="spellEnd"/>
      <w:r w:rsidRPr="003B0297">
        <w:rPr>
          <w:b/>
        </w:rPr>
        <w:t xml:space="preserve"> 19</w:t>
      </w:r>
      <w:r w:rsidRPr="003B0297">
        <w:t xml:space="preserve">. (Renske </w:t>
      </w:r>
      <w:proofErr w:type="spellStart"/>
      <w:r w:rsidRPr="003B0297">
        <w:t>Doorenspleet</w:t>
      </w:r>
      <w:proofErr w:type="spellEnd"/>
      <w:r w:rsidRPr="003B0297">
        <w:t xml:space="preserve"> – Assistant Professor of Politics and International Studies @ The University of Warwick. Ph.D. in political science from Leiden University. &lt;KEN&gt; “Rethinking the Value of Democracy </w:t>
      </w:r>
      <w:proofErr w:type="gramStart"/>
      <w:r w:rsidRPr="003B0297">
        <w:t>A</w:t>
      </w:r>
      <w:proofErr w:type="gramEnd"/>
      <w:r w:rsidRPr="003B0297">
        <w:t xml:space="preserve"> Comparative Perspective,” Palgrave Macmillan. DOA: 3/7/19. https://link.springer.com/book/10.1007/978-3-319-91656-9)</w:t>
      </w:r>
    </w:p>
    <w:p w14:paraId="41FEBE29" w14:textId="77777777" w:rsidR="00933621" w:rsidRPr="00352B0B" w:rsidRDefault="00933621" w:rsidP="00933621">
      <w:pPr>
        <w:tabs>
          <w:tab w:val="left" w:pos="5850"/>
        </w:tabs>
        <w:rPr>
          <w:sz w:val="8"/>
        </w:rPr>
      </w:pPr>
      <w:r w:rsidRPr="00352B0B">
        <w:rPr>
          <w:sz w:val="8"/>
        </w:rPr>
        <w:t>In addition, there is no clear statistical evidence for the idea of electoral punishment: leaders who lose crises do not have shorter post-crisis tenure, and the costs of failure are not higher for democratic leaders compared to their authoritarian colleagues (</w:t>
      </w:r>
      <w:proofErr w:type="spellStart"/>
      <w:r w:rsidRPr="00352B0B">
        <w:rPr>
          <w:sz w:val="8"/>
        </w:rPr>
        <w:t>Gelpi</w:t>
      </w:r>
      <w:proofErr w:type="spellEnd"/>
      <w:r w:rsidRPr="00352B0B">
        <w:rPr>
          <w:sz w:val="8"/>
        </w:rPr>
        <w:t xml:space="preserve"> and </w:t>
      </w:r>
      <w:proofErr w:type="spellStart"/>
      <w:r w:rsidRPr="00352B0B">
        <w:rPr>
          <w:sz w:val="8"/>
        </w:rPr>
        <w:t>Grieco</w:t>
      </w:r>
      <w:proofErr w:type="spellEnd"/>
      <w:r w:rsidRPr="00352B0B">
        <w:rPr>
          <w:sz w:val="8"/>
        </w:rPr>
        <w:t xml:space="preserve"> 2000; see also Smith 1996; Chiozza and </w:t>
      </w:r>
      <w:proofErr w:type="spellStart"/>
      <w:r w:rsidRPr="00352B0B">
        <w:rPr>
          <w:sz w:val="8"/>
        </w:rPr>
        <w:t>Goemans</w:t>
      </w:r>
      <w:proofErr w:type="spellEnd"/>
      <w:r w:rsidRPr="00352B0B">
        <w:rPr>
          <w:sz w:val="8"/>
        </w:rPr>
        <w:t xml:space="preserve"> 2004; Bueno de Mesquita et al. 1999; </w:t>
      </w:r>
      <w:proofErr w:type="spellStart"/>
      <w:r w:rsidRPr="00352B0B">
        <w:rPr>
          <w:sz w:val="8"/>
        </w:rPr>
        <w:t>Mansfeld</w:t>
      </w:r>
      <w:proofErr w:type="spellEnd"/>
      <w:r w:rsidRPr="00352B0B">
        <w:rPr>
          <w:sz w:val="8"/>
        </w:rPr>
        <w:t xml:space="preserve"> et al. 2002; Arena and Nicoletti 2014; Zeigler et al. 2014; </w:t>
      </w:r>
      <w:proofErr w:type="spellStart"/>
      <w:r w:rsidRPr="00352B0B">
        <w:rPr>
          <w:sz w:val="8"/>
        </w:rPr>
        <w:t>Conconi</w:t>
      </w:r>
      <w:proofErr w:type="spellEnd"/>
      <w:r w:rsidRPr="00352B0B">
        <w:rPr>
          <w:sz w:val="8"/>
        </w:rPr>
        <w:t xml:space="preserve"> et al. 2014). There is also no clear evidence to support the ‘transparency costs argument’. Based on case studies, it can be concluded that ‘</w:t>
      </w:r>
      <w:r w:rsidRPr="003B0297">
        <w:rPr>
          <w:rStyle w:val="StyleUnderline"/>
          <w:highlight w:val="cyan"/>
        </w:rPr>
        <w:t>transparency</w:t>
      </w:r>
      <w:r w:rsidRPr="00352B0B">
        <w:rPr>
          <w:sz w:val="8"/>
        </w:rPr>
        <w:t xml:space="preserve"> often </w:t>
      </w:r>
      <w:r w:rsidRPr="003B0297">
        <w:rPr>
          <w:rStyle w:val="Emphasis"/>
          <w:highlight w:val="cyan"/>
        </w:rPr>
        <w:t>exacerbates crises’</w:t>
      </w:r>
      <w:r w:rsidRPr="00352B0B">
        <w:rPr>
          <w:sz w:val="8"/>
        </w:rPr>
        <w:t xml:space="preserve">, so it certainly does not always prevent </w:t>
      </w:r>
      <w:proofErr w:type="spellStart"/>
      <w:r w:rsidRPr="00352B0B">
        <w:rPr>
          <w:sz w:val="8"/>
        </w:rPr>
        <w:t>confict</w:t>
      </w:r>
      <w:proofErr w:type="spellEnd"/>
      <w:r w:rsidRPr="00352B0B">
        <w:rPr>
          <w:sz w:val="8"/>
        </w:rPr>
        <w:t xml:space="preserve"> (see, e.g., </w:t>
      </w:r>
      <w:proofErr w:type="spellStart"/>
      <w:r w:rsidRPr="00352B0B">
        <w:rPr>
          <w:sz w:val="8"/>
        </w:rPr>
        <w:t>Finel</w:t>
      </w:r>
      <w:proofErr w:type="spellEnd"/>
      <w:r w:rsidRPr="00352B0B">
        <w:rPr>
          <w:sz w:val="8"/>
        </w:rPr>
        <w:t xml:space="preserve"> and Lord 2000). While the media is the key actor to spread the news in order to ensure transparency, </w:t>
      </w:r>
      <w:r w:rsidRPr="003B0297">
        <w:rPr>
          <w:rStyle w:val="StyleUnderline"/>
        </w:rPr>
        <w:t xml:space="preserve">the </w:t>
      </w:r>
      <w:r w:rsidRPr="003B0297">
        <w:rPr>
          <w:rStyle w:val="StyleUnderline"/>
          <w:highlight w:val="cyan"/>
        </w:rPr>
        <w:t>media</w:t>
      </w:r>
      <w:r w:rsidRPr="00352B0B">
        <w:rPr>
          <w:sz w:val="8"/>
        </w:rPr>
        <w:t xml:space="preserve"> ‘may have an incentive to </w:t>
      </w:r>
      <w:r w:rsidRPr="00352B0B">
        <w:rPr>
          <w:rStyle w:val="StyleUnderline"/>
          <w:highlight w:val="cyan"/>
        </w:rPr>
        <w:t xml:space="preserve">pay more attention </w:t>
      </w:r>
      <w:r w:rsidRPr="003B0297">
        <w:rPr>
          <w:rStyle w:val="StyleUnderline"/>
          <w:highlight w:val="cyan"/>
        </w:rPr>
        <w:t xml:space="preserve">to </w:t>
      </w:r>
      <w:r w:rsidRPr="003B0297">
        <w:rPr>
          <w:rStyle w:val="Emphasis"/>
          <w:highlight w:val="cyan"/>
        </w:rPr>
        <w:t xml:space="preserve">belligerent </w:t>
      </w:r>
      <w:r w:rsidRPr="00352B0B">
        <w:rPr>
          <w:rStyle w:val="Emphasis"/>
          <w:highlight w:val="cyan"/>
        </w:rPr>
        <w:t>statements</w:t>
      </w:r>
      <w:r w:rsidRPr="00352B0B">
        <w:rPr>
          <w:sz w:val="8"/>
          <w:highlight w:val="cyan"/>
        </w:rPr>
        <w:t xml:space="preserve"> </w:t>
      </w:r>
      <w:r w:rsidRPr="00352B0B">
        <w:rPr>
          <w:rStyle w:val="StyleUnderline"/>
          <w:highlight w:val="cyan"/>
        </w:rPr>
        <w:t>than</w:t>
      </w:r>
      <w:r w:rsidRPr="00352B0B">
        <w:rPr>
          <w:sz w:val="8"/>
        </w:rPr>
        <w:t xml:space="preserve"> more subtle, </w:t>
      </w:r>
      <w:r w:rsidRPr="00352B0B">
        <w:rPr>
          <w:rStyle w:val="StyleUnderline"/>
          <w:highlight w:val="cyan"/>
        </w:rPr>
        <w:t xml:space="preserve">conciliatory </w:t>
      </w:r>
      <w:proofErr w:type="gramStart"/>
      <w:r w:rsidRPr="00352B0B">
        <w:rPr>
          <w:rStyle w:val="StyleUnderline"/>
          <w:highlight w:val="cyan"/>
        </w:rPr>
        <w:t>signals</w:t>
      </w:r>
      <w:r w:rsidRPr="00352B0B">
        <w:rPr>
          <w:sz w:val="8"/>
          <w:highlight w:val="cyan"/>
        </w:rPr>
        <w:t>’</w:t>
      </w:r>
      <w:proofErr w:type="gramEnd"/>
      <w:r w:rsidRPr="00352B0B">
        <w:rPr>
          <w:sz w:val="8"/>
        </w:rPr>
        <w:t xml:space="preserve">. In this way, </w:t>
      </w:r>
      <w:r w:rsidRPr="00352B0B">
        <w:rPr>
          <w:rStyle w:val="StyleUnderline"/>
          <w:highlight w:val="cyan"/>
        </w:rPr>
        <w:t>transparency</w:t>
      </w:r>
      <w:r w:rsidRPr="00352B0B">
        <w:rPr>
          <w:sz w:val="8"/>
        </w:rPr>
        <w:t xml:space="preserve"> may actually ‘</w:t>
      </w:r>
      <w:r w:rsidRPr="003B0297">
        <w:rPr>
          <w:rStyle w:val="Emphasis"/>
          <w:highlight w:val="cyan"/>
        </w:rPr>
        <w:t>undermine</w:t>
      </w:r>
      <w:r w:rsidRPr="00352B0B">
        <w:rPr>
          <w:sz w:val="8"/>
        </w:rPr>
        <w:t xml:space="preserve"> </w:t>
      </w:r>
      <w:r w:rsidRPr="003B0297">
        <w:rPr>
          <w:rStyle w:val="StyleUnderline"/>
        </w:rPr>
        <w:t xml:space="preserve">behind-the-scenes efforts at </w:t>
      </w:r>
      <w:r w:rsidRPr="003B0297">
        <w:rPr>
          <w:rStyle w:val="StyleUnderline"/>
          <w:highlight w:val="cyan"/>
        </w:rPr>
        <w:t>negotiated settlements’</w:t>
      </w:r>
      <w:r w:rsidRPr="00352B0B">
        <w:rPr>
          <w:sz w:val="8"/>
          <w:highlight w:val="cyan"/>
        </w:rPr>
        <w:t xml:space="preserve"> </w:t>
      </w:r>
      <w:r w:rsidRPr="003B0297">
        <w:rPr>
          <w:rStyle w:val="StyleUnderline"/>
          <w:highlight w:val="cyan"/>
        </w:rPr>
        <w:t>and</w:t>
      </w:r>
      <w:r w:rsidRPr="00352B0B">
        <w:rPr>
          <w:sz w:val="8"/>
        </w:rPr>
        <w:t xml:space="preserve"> ‘</w:t>
      </w:r>
      <w:r w:rsidRPr="003B0297">
        <w:rPr>
          <w:rStyle w:val="StyleUnderline"/>
        </w:rPr>
        <w:t xml:space="preserve">transparent </w:t>
      </w:r>
      <w:r w:rsidRPr="00352B0B">
        <w:rPr>
          <w:rStyle w:val="StyleUnderline"/>
          <w:highlight w:val="cyan"/>
        </w:rPr>
        <w:t>states engaged in belligerent rhetoric</w:t>
      </w:r>
      <w:r w:rsidRPr="00352B0B">
        <w:rPr>
          <w:sz w:val="8"/>
        </w:rPr>
        <w:t xml:space="preserve"> are more likely to </w:t>
      </w:r>
      <w:r w:rsidRPr="003B0297">
        <w:rPr>
          <w:rStyle w:val="StyleUnderline"/>
          <w:highlight w:val="cyan"/>
        </w:rPr>
        <w:t>have</w:t>
      </w:r>
      <w:r w:rsidRPr="003B0297">
        <w:rPr>
          <w:rStyle w:val="StyleUnderline"/>
        </w:rPr>
        <w:t xml:space="preserve"> their </w:t>
      </w:r>
      <w:r w:rsidRPr="003B0297">
        <w:rPr>
          <w:rStyle w:val="StyleUnderline"/>
          <w:highlight w:val="cyan"/>
        </w:rPr>
        <w:t xml:space="preserve">crises </w:t>
      </w:r>
      <w:r w:rsidRPr="003B0297">
        <w:rPr>
          <w:rStyle w:val="Emphasis"/>
          <w:highlight w:val="cyan"/>
        </w:rPr>
        <w:t>spiral out of control’</w:t>
      </w:r>
      <w:r w:rsidRPr="00352B0B">
        <w:rPr>
          <w:sz w:val="8"/>
        </w:rPr>
        <w:t xml:space="preserve">. Finally, transparency may make it more </w:t>
      </w:r>
      <w:proofErr w:type="spellStart"/>
      <w:r w:rsidRPr="00352B0B">
        <w:rPr>
          <w:sz w:val="8"/>
        </w:rPr>
        <w:t>diffcult</w:t>
      </w:r>
      <w:proofErr w:type="spellEnd"/>
      <w:r w:rsidRPr="00352B0B">
        <w:rPr>
          <w:sz w:val="8"/>
        </w:rPr>
        <w:t xml:space="preserve"> for observers ‘to determine which groups will control a given policy decision’ (</w:t>
      </w:r>
      <w:proofErr w:type="spellStart"/>
      <w:r w:rsidRPr="00352B0B">
        <w:rPr>
          <w:sz w:val="8"/>
        </w:rPr>
        <w:t>Finel</w:t>
      </w:r>
      <w:proofErr w:type="spellEnd"/>
      <w:r w:rsidRPr="00352B0B">
        <w:rPr>
          <w:sz w:val="8"/>
        </w:rPr>
        <w:t xml:space="preserve"> and Lord 2000: 166–167), which is not a positive situation when trying to prevent a </w:t>
      </w:r>
      <w:proofErr w:type="spellStart"/>
      <w:r w:rsidRPr="00352B0B">
        <w:rPr>
          <w:sz w:val="8"/>
        </w:rPr>
        <w:t>confict</w:t>
      </w:r>
      <w:proofErr w:type="spellEnd"/>
      <w:r w:rsidRPr="00352B0B">
        <w:rPr>
          <w:sz w:val="8"/>
        </w:rPr>
        <w:t>.</w:t>
      </w:r>
    </w:p>
    <w:p w14:paraId="64D1F6CC" w14:textId="77777777" w:rsidR="00933621" w:rsidRPr="003B0297" w:rsidRDefault="00933621" w:rsidP="00933621">
      <w:pPr>
        <w:tabs>
          <w:tab w:val="left" w:pos="5850"/>
        </w:tabs>
        <w:rPr>
          <w:sz w:val="12"/>
        </w:rPr>
      </w:pPr>
    </w:p>
    <w:p w14:paraId="65F5CA05" w14:textId="77777777" w:rsidR="00933621" w:rsidRPr="003B0297" w:rsidRDefault="00933621" w:rsidP="00933621">
      <w:pPr>
        <w:pStyle w:val="Heading4"/>
        <w:rPr>
          <w:rFonts w:cs="Calibri"/>
        </w:rPr>
      </w:pPr>
      <w:r>
        <w:rPr>
          <w:rFonts w:cs="Calibri"/>
        </w:rPr>
        <w:t>a</w:t>
      </w:r>
      <w:r w:rsidRPr="003B0297">
        <w:rPr>
          <w:rFonts w:cs="Calibri"/>
        </w:rPr>
        <w:t xml:space="preserve">utocracy solves </w:t>
      </w:r>
      <w:r>
        <w:rPr>
          <w:rFonts w:cs="Calibri"/>
        </w:rPr>
        <w:t>war</w:t>
      </w:r>
    </w:p>
    <w:p w14:paraId="215420D2" w14:textId="77777777" w:rsidR="00933621" w:rsidRPr="003B0297" w:rsidRDefault="00933621" w:rsidP="00933621">
      <w:proofErr w:type="spellStart"/>
      <w:r w:rsidRPr="003B0297">
        <w:rPr>
          <w:b/>
        </w:rPr>
        <w:t>Rosato</w:t>
      </w:r>
      <w:proofErr w:type="spellEnd"/>
      <w:r w:rsidRPr="003B0297">
        <w:rPr>
          <w:b/>
        </w:rPr>
        <w:t xml:space="preserve"> 11</w:t>
      </w:r>
      <w:r w:rsidRPr="003B0297">
        <w:t xml:space="preserve">. (Sebastian </w:t>
      </w:r>
      <w:proofErr w:type="spellStart"/>
      <w:r w:rsidRPr="003B0297">
        <w:t>Rosato</w:t>
      </w:r>
      <w:proofErr w:type="spellEnd"/>
      <w:r w:rsidRPr="003B0297">
        <w:t xml:space="preserve"> – Associate Professor of Political Science at the University of Notre Dame. &lt;KEN&gt; “On the Democratic Peace,” Edward Elgar. DOA: 3/14/19. https://ideas.repec.org/h/elg/eechap/13385_15.html) </w:t>
      </w:r>
    </w:p>
    <w:p w14:paraId="337BED8F" w14:textId="77777777" w:rsidR="00933621" w:rsidRDefault="00933621" w:rsidP="00933621">
      <w:pPr>
        <w:rPr>
          <w:sz w:val="8"/>
        </w:rPr>
      </w:pPr>
      <w:r w:rsidRPr="00376798">
        <w:rPr>
          <w:sz w:val="8"/>
        </w:rPr>
        <w:t xml:space="preserve">There is also little evidence for the other implication of the group constraint claim, namely that group constraints must be weaker in autocracies than in democracies. If the mechanism is to explain why democracies remain at peace but autocracies do not, then there must be good evidence that democratic leaders face greater group constraints. The evidence suggests, however, that </w:t>
      </w:r>
      <w:r w:rsidRPr="00F5162D">
        <w:rPr>
          <w:rStyle w:val="StyleUnderline"/>
          <w:highlight w:val="cyan"/>
        </w:rPr>
        <w:t>autocrat</w:t>
      </w:r>
      <w:r w:rsidRPr="00376798">
        <w:rPr>
          <w:sz w:val="8"/>
        </w:rPr>
        <w:t>ic leader</w:t>
      </w:r>
      <w:r w:rsidRPr="00F5162D">
        <w:rPr>
          <w:rStyle w:val="StyleUnderline"/>
          <w:highlight w:val="cyan"/>
        </w:rPr>
        <w:t>s</w:t>
      </w:r>
      <w:r w:rsidRPr="00376798">
        <w:rPr>
          <w:sz w:val="8"/>
        </w:rPr>
        <w:t xml:space="preserve"> often </w:t>
      </w:r>
      <w:r w:rsidRPr="00F71588">
        <w:rPr>
          <w:rStyle w:val="StyleUnderline"/>
        </w:rPr>
        <w:t>respond to</w:t>
      </w:r>
      <w:r w:rsidRPr="00376798">
        <w:rPr>
          <w:sz w:val="8"/>
        </w:rPr>
        <w:t xml:space="preserve"> groups </w:t>
      </w:r>
      <w:proofErr w:type="gramStart"/>
      <w:r w:rsidRPr="00376798">
        <w:rPr>
          <w:sz w:val="8"/>
        </w:rPr>
        <w:t>–  themselves</w:t>
      </w:r>
      <w:proofErr w:type="gramEnd"/>
      <w:r w:rsidRPr="00376798">
        <w:rPr>
          <w:sz w:val="8"/>
        </w:rPr>
        <w:t xml:space="preserve"> or </w:t>
      </w:r>
      <w:r w:rsidRPr="00F71588">
        <w:rPr>
          <w:rStyle w:val="StyleUnderline"/>
        </w:rPr>
        <w:t>their supporters</w:t>
      </w:r>
      <w:r w:rsidRPr="00376798">
        <w:rPr>
          <w:sz w:val="8"/>
        </w:rPr>
        <w:t xml:space="preserve"> – </w:t>
      </w:r>
      <w:r w:rsidRPr="00F71588">
        <w:rPr>
          <w:rStyle w:val="StyleUnderline"/>
        </w:rPr>
        <w:t xml:space="preserve">that have </w:t>
      </w:r>
      <w:r w:rsidRPr="00F71588">
        <w:rPr>
          <w:rStyle w:val="Emphasis"/>
        </w:rPr>
        <w:t xml:space="preserve">powerful incentives to </w:t>
      </w:r>
      <w:r w:rsidRPr="00F5162D">
        <w:rPr>
          <w:rStyle w:val="Emphasis"/>
          <w:highlight w:val="cyan"/>
        </w:rPr>
        <w:t>avoid war</w:t>
      </w:r>
      <w:r w:rsidRPr="00376798">
        <w:rPr>
          <w:sz w:val="8"/>
        </w:rPr>
        <w:t xml:space="preserve">. One reason for autocrats to shy away from conflict is that </w:t>
      </w:r>
      <w:r w:rsidRPr="00F5162D">
        <w:rPr>
          <w:rStyle w:val="StyleUnderline"/>
          <w:highlight w:val="cyan"/>
        </w:rPr>
        <w:t>wars are expensive</w:t>
      </w:r>
      <w:r w:rsidRPr="00913616">
        <w:rPr>
          <w:rStyle w:val="StyleUnderline"/>
        </w:rPr>
        <w:t xml:space="preserve"> and </w:t>
      </w:r>
      <w:r w:rsidRPr="00F5162D">
        <w:rPr>
          <w:rStyle w:val="StyleUnderline"/>
          <w:highlight w:val="cyan"/>
        </w:rPr>
        <w:t>the</w:t>
      </w:r>
      <w:r w:rsidRPr="00913616">
        <w:rPr>
          <w:rStyle w:val="StyleUnderline"/>
        </w:rPr>
        <w:t xml:space="preserve"> best </w:t>
      </w:r>
      <w:r w:rsidRPr="00F5162D">
        <w:rPr>
          <w:rStyle w:val="StyleUnderline"/>
          <w:highlight w:val="cyan"/>
        </w:rPr>
        <w:t>way to pay</w:t>
      </w:r>
      <w:r w:rsidRPr="00913616">
        <w:rPr>
          <w:rStyle w:val="StyleUnderline"/>
        </w:rPr>
        <w:t xml:space="preserve"> for them </w:t>
      </w:r>
      <w:r w:rsidRPr="00F5162D">
        <w:rPr>
          <w:rStyle w:val="StyleUnderline"/>
          <w:highlight w:val="cyan"/>
        </w:rPr>
        <w:t>is</w:t>
      </w:r>
      <w:r w:rsidRPr="00376798">
        <w:rPr>
          <w:sz w:val="8"/>
        </w:rPr>
        <w:t xml:space="preserve"> to move to a system of consensual </w:t>
      </w:r>
      <w:r w:rsidRPr="00376798">
        <w:rPr>
          <w:rStyle w:val="StyleUnderline"/>
          <w:highlight w:val="cyan"/>
        </w:rPr>
        <w:t>taxation</w:t>
      </w:r>
      <w:r w:rsidRPr="00376798">
        <w:rPr>
          <w:sz w:val="8"/>
        </w:rPr>
        <w:t xml:space="preserve">, </w:t>
      </w:r>
      <w:r w:rsidRPr="00376798">
        <w:rPr>
          <w:rStyle w:val="StyleUnderline"/>
          <w:highlight w:val="cyan"/>
        </w:rPr>
        <w:t>which</w:t>
      </w:r>
      <w:r w:rsidRPr="00376798">
        <w:rPr>
          <w:sz w:val="8"/>
        </w:rPr>
        <w:t xml:space="preserve"> in turn requires the expansion of the franchise. In other words, </w:t>
      </w:r>
      <w:r w:rsidRPr="00913616">
        <w:rPr>
          <w:rStyle w:val="StyleUnderline"/>
        </w:rPr>
        <w:t>autocratic leaders</w:t>
      </w:r>
      <w:r w:rsidRPr="00376798">
        <w:rPr>
          <w:sz w:val="8"/>
        </w:rPr>
        <w:t xml:space="preserve"> have a powerful incentive to </w:t>
      </w:r>
      <w:r w:rsidRPr="00913616">
        <w:rPr>
          <w:rStyle w:val="StyleUnderline"/>
        </w:rPr>
        <w:t xml:space="preserve">avoid wars lest they </w:t>
      </w:r>
      <w:r w:rsidRPr="00376798">
        <w:rPr>
          <w:rStyle w:val="Emphasis"/>
          <w:highlight w:val="cyan"/>
        </w:rPr>
        <w:t>trigger</w:t>
      </w:r>
      <w:r w:rsidRPr="00913616">
        <w:rPr>
          <w:rStyle w:val="Emphasis"/>
        </w:rPr>
        <w:t xml:space="preserve"> political </w:t>
      </w:r>
      <w:r w:rsidRPr="00376798">
        <w:rPr>
          <w:rStyle w:val="Emphasis"/>
          <w:highlight w:val="cyan"/>
        </w:rPr>
        <w:t>changes that</w:t>
      </w:r>
      <w:r w:rsidRPr="00376798">
        <w:rPr>
          <w:sz w:val="8"/>
        </w:rPr>
        <w:t xml:space="preserve"> may </w:t>
      </w:r>
      <w:r w:rsidRPr="00376798">
        <w:rPr>
          <w:rStyle w:val="Emphasis"/>
          <w:highlight w:val="cyan"/>
        </w:rPr>
        <w:t>destroy their</w:t>
      </w:r>
      <w:r w:rsidRPr="00913616">
        <w:rPr>
          <w:rStyle w:val="Emphasis"/>
        </w:rPr>
        <w:t xml:space="preserve"> hold on </w:t>
      </w:r>
      <w:r w:rsidRPr="00376798">
        <w:rPr>
          <w:rStyle w:val="Emphasis"/>
          <w:highlight w:val="cyan"/>
        </w:rPr>
        <w:t>power</w:t>
      </w:r>
      <w:r w:rsidRPr="00376798">
        <w:rPr>
          <w:sz w:val="8"/>
        </w:rPr>
        <w:t xml:space="preserve">. </w:t>
      </w:r>
      <w:r w:rsidRPr="00913616">
        <w:rPr>
          <w:rStyle w:val="StyleUnderline"/>
        </w:rPr>
        <w:t xml:space="preserve">Another reason </w:t>
      </w:r>
      <w:r w:rsidRPr="00376798">
        <w:rPr>
          <w:rStyle w:val="StyleUnderline"/>
          <w:highlight w:val="cyan"/>
        </w:rPr>
        <w:t>to avoid war</w:t>
      </w:r>
      <w:r w:rsidRPr="00913616">
        <w:rPr>
          <w:rStyle w:val="StyleUnderline"/>
        </w:rPr>
        <w:t xml:space="preserve"> is that it </w:t>
      </w:r>
      <w:r w:rsidRPr="00376798">
        <w:rPr>
          <w:rStyle w:val="StyleUnderline"/>
          <w:highlight w:val="cyan"/>
        </w:rPr>
        <w:t>allows</w:t>
      </w:r>
      <w:r w:rsidRPr="00913616">
        <w:rPr>
          <w:rStyle w:val="StyleUnderline"/>
        </w:rPr>
        <w:t xml:space="preserve"> civilian autocrats to </w:t>
      </w:r>
      <w:r w:rsidRPr="00913616">
        <w:rPr>
          <w:rStyle w:val="Emphasis"/>
        </w:rPr>
        <w:t xml:space="preserve">maintain </w:t>
      </w:r>
      <w:r w:rsidRPr="00376798">
        <w:rPr>
          <w:rStyle w:val="Emphasis"/>
          <w:highlight w:val="cyan"/>
        </w:rPr>
        <w:t>weak military</w:t>
      </w:r>
      <w:r w:rsidRPr="00376798">
        <w:rPr>
          <w:sz w:val="8"/>
        </w:rPr>
        <w:t xml:space="preserve"> establishment</w:t>
      </w:r>
      <w:r w:rsidRPr="00376798">
        <w:rPr>
          <w:rStyle w:val="Emphasis"/>
          <w:highlight w:val="cyan"/>
        </w:rPr>
        <w:t>s</w:t>
      </w:r>
      <w:r w:rsidRPr="00376798">
        <w:rPr>
          <w:sz w:val="8"/>
        </w:rPr>
        <w:t xml:space="preserve">, thereby </w:t>
      </w:r>
      <w:r w:rsidRPr="00376798">
        <w:rPr>
          <w:rStyle w:val="StyleUnderline"/>
          <w:highlight w:val="cyan"/>
        </w:rPr>
        <w:t>reducing</w:t>
      </w:r>
      <w:r w:rsidRPr="00913616">
        <w:rPr>
          <w:rStyle w:val="StyleUnderline"/>
        </w:rPr>
        <w:t xml:space="preserve"> the </w:t>
      </w:r>
      <w:r w:rsidRPr="00376798">
        <w:rPr>
          <w:rStyle w:val="StyleUnderline"/>
          <w:highlight w:val="cyan"/>
        </w:rPr>
        <w:t>chances</w:t>
      </w:r>
      <w:r w:rsidRPr="00913616">
        <w:rPr>
          <w:rStyle w:val="StyleUnderline"/>
        </w:rPr>
        <w:t xml:space="preserve"> that </w:t>
      </w:r>
      <w:r w:rsidRPr="00376798">
        <w:rPr>
          <w:rStyle w:val="StyleUnderline"/>
          <w:highlight w:val="cyan"/>
        </w:rPr>
        <w:t xml:space="preserve">they will be </w:t>
      </w:r>
      <w:r w:rsidRPr="00376798">
        <w:rPr>
          <w:rStyle w:val="Emphasis"/>
          <w:highlight w:val="cyan"/>
        </w:rPr>
        <w:t>overthrown</w:t>
      </w:r>
      <w:r w:rsidRPr="00376798">
        <w:rPr>
          <w:sz w:val="8"/>
        </w:rPr>
        <w:t xml:space="preserve">. Different considerations inhibit the war proneness of </w:t>
      </w:r>
      <w:r w:rsidRPr="00407BE0">
        <w:rPr>
          <w:rStyle w:val="StyleUnderline"/>
        </w:rPr>
        <w:t xml:space="preserve">military </w:t>
      </w:r>
      <w:r w:rsidRPr="00A93C0C">
        <w:rPr>
          <w:rStyle w:val="StyleUnderline"/>
          <w:highlight w:val="cyan"/>
        </w:rPr>
        <w:t>dictators</w:t>
      </w:r>
      <w:r w:rsidRPr="00376798">
        <w:rPr>
          <w:sz w:val="8"/>
        </w:rPr>
        <w:t xml:space="preserve">. First, because they </w:t>
      </w:r>
      <w:r w:rsidRPr="00A93C0C">
        <w:rPr>
          <w:rStyle w:val="StyleUnderline"/>
          <w:highlight w:val="cyan"/>
        </w:rPr>
        <w:t>must</w:t>
      </w:r>
      <w:r w:rsidRPr="00376798">
        <w:rPr>
          <w:sz w:val="8"/>
        </w:rPr>
        <w:t xml:space="preserve"> often </w:t>
      </w:r>
      <w:r w:rsidRPr="00A93C0C">
        <w:rPr>
          <w:rStyle w:val="StyleUnderline"/>
          <w:highlight w:val="cyan"/>
        </w:rPr>
        <w:t>devote</w:t>
      </w:r>
      <w:r w:rsidRPr="00407BE0">
        <w:rPr>
          <w:rStyle w:val="StyleUnderline"/>
        </w:rPr>
        <w:t xml:space="preserve"> considerable </w:t>
      </w:r>
      <w:r w:rsidRPr="00A93C0C">
        <w:rPr>
          <w:rStyle w:val="StyleUnderline"/>
          <w:highlight w:val="cyan"/>
        </w:rPr>
        <w:t>effort to domestic repression</w:t>
      </w:r>
      <w:r w:rsidRPr="00376798">
        <w:rPr>
          <w:sz w:val="8"/>
        </w:rPr>
        <w:t xml:space="preserve">, </w:t>
      </w:r>
      <w:r w:rsidRPr="00A93C0C">
        <w:rPr>
          <w:rStyle w:val="StyleUnderline"/>
          <w:highlight w:val="cyan"/>
        </w:rPr>
        <w:t>they have fewer</w:t>
      </w:r>
      <w:r w:rsidRPr="00407BE0">
        <w:rPr>
          <w:rStyle w:val="StyleUnderline"/>
        </w:rPr>
        <w:t xml:space="preserve"> </w:t>
      </w:r>
      <w:r w:rsidRPr="00A93C0C">
        <w:rPr>
          <w:rStyle w:val="StyleUnderline"/>
          <w:highlight w:val="cyan"/>
        </w:rPr>
        <w:t>resources</w:t>
      </w:r>
      <w:r w:rsidRPr="00376798">
        <w:rPr>
          <w:sz w:val="8"/>
        </w:rPr>
        <w:t xml:space="preserve"> available </w:t>
      </w:r>
      <w:r w:rsidRPr="00A93C0C">
        <w:rPr>
          <w:rStyle w:val="StyleUnderline"/>
          <w:highlight w:val="cyan"/>
        </w:rPr>
        <w:t>for</w:t>
      </w:r>
      <w:r w:rsidRPr="00376798">
        <w:rPr>
          <w:sz w:val="8"/>
        </w:rPr>
        <w:t xml:space="preserve"> prosecuting </w:t>
      </w:r>
      <w:r w:rsidRPr="00407BE0">
        <w:rPr>
          <w:rStyle w:val="StyleUnderline"/>
        </w:rPr>
        <w:t xml:space="preserve">foreign </w:t>
      </w:r>
      <w:r w:rsidRPr="00A93C0C">
        <w:rPr>
          <w:rStyle w:val="StyleUnderline"/>
          <w:highlight w:val="cyan"/>
        </w:rPr>
        <w:t>wars</w:t>
      </w:r>
      <w:r w:rsidRPr="00376798">
        <w:rPr>
          <w:sz w:val="8"/>
        </w:rPr>
        <w:t xml:space="preserve">. Second, </w:t>
      </w:r>
      <w:r w:rsidRPr="00A93C0C">
        <w:rPr>
          <w:rStyle w:val="StyleUnderline"/>
        </w:rPr>
        <w:t>because they are</w:t>
      </w:r>
      <w:r w:rsidRPr="00407BE0">
        <w:rPr>
          <w:rStyle w:val="StyleUnderline"/>
        </w:rPr>
        <w:t xml:space="preserve"> used </w:t>
      </w:r>
      <w:r w:rsidRPr="00A93C0C">
        <w:rPr>
          <w:rStyle w:val="StyleUnderline"/>
        </w:rPr>
        <w:t xml:space="preserve">for </w:t>
      </w:r>
      <w:r w:rsidRPr="00A93C0C">
        <w:rPr>
          <w:rStyle w:val="StyleUnderline"/>
          <w:highlight w:val="cyan"/>
        </w:rPr>
        <w:t>repression</w:t>
      </w:r>
      <w:r w:rsidRPr="00376798">
        <w:rPr>
          <w:sz w:val="8"/>
        </w:rPr>
        <w:t xml:space="preserve"> </w:t>
      </w:r>
      <w:r w:rsidRPr="00407BE0">
        <w:rPr>
          <w:rStyle w:val="StyleUnderline"/>
        </w:rPr>
        <w:t xml:space="preserve">their </w:t>
      </w:r>
      <w:r w:rsidRPr="00A93C0C">
        <w:rPr>
          <w:rStyle w:val="StyleUnderline"/>
          <w:highlight w:val="cyan"/>
        </w:rPr>
        <w:t>militaries</w:t>
      </w:r>
      <w:r w:rsidRPr="00376798">
        <w:rPr>
          <w:sz w:val="8"/>
        </w:rPr>
        <w:t xml:space="preserve"> often </w:t>
      </w:r>
      <w:r w:rsidRPr="00A93C0C">
        <w:rPr>
          <w:rStyle w:val="StyleUnderline"/>
          <w:highlight w:val="cyan"/>
        </w:rPr>
        <w:t xml:space="preserve">have </w:t>
      </w:r>
      <w:r w:rsidRPr="00A93C0C">
        <w:rPr>
          <w:rStyle w:val="Emphasis"/>
          <w:highlight w:val="cyan"/>
        </w:rPr>
        <w:t>little</w:t>
      </w:r>
      <w:r w:rsidRPr="00407BE0">
        <w:rPr>
          <w:rStyle w:val="Emphasis"/>
        </w:rPr>
        <w:t xml:space="preserve"> societal </w:t>
      </w:r>
      <w:r w:rsidRPr="00A93C0C">
        <w:rPr>
          <w:rStyle w:val="Emphasis"/>
          <w:highlight w:val="cyan"/>
        </w:rPr>
        <w:t>support</w:t>
      </w:r>
      <w:r w:rsidRPr="00376798">
        <w:rPr>
          <w:sz w:val="8"/>
        </w:rPr>
        <w:t xml:space="preserve">, </w:t>
      </w:r>
      <w:r w:rsidRPr="00A93C0C">
        <w:rPr>
          <w:rStyle w:val="StyleUnderline"/>
          <w:highlight w:val="cyan"/>
        </w:rPr>
        <w:t xml:space="preserve">which makes them </w:t>
      </w:r>
      <w:r w:rsidRPr="00A93C0C">
        <w:rPr>
          <w:rStyle w:val="Emphasis"/>
          <w:highlight w:val="cyan"/>
        </w:rPr>
        <w:t>ill equipped</w:t>
      </w:r>
      <w:r w:rsidRPr="00A93C0C">
        <w:rPr>
          <w:rStyle w:val="StyleUnderline"/>
          <w:highlight w:val="cyan"/>
        </w:rPr>
        <w:t xml:space="preserve"> to fight</w:t>
      </w:r>
      <w:r w:rsidRPr="00407BE0">
        <w:rPr>
          <w:rStyle w:val="StyleUnderline"/>
        </w:rPr>
        <w:t xml:space="preserve"> external</w:t>
      </w:r>
      <w:r w:rsidRPr="00376798">
        <w:rPr>
          <w:sz w:val="8"/>
        </w:rPr>
        <w:t xml:space="preserve"> </w:t>
      </w:r>
      <w:r w:rsidRPr="007B25E4">
        <w:rPr>
          <w:rStyle w:val="StyleUnderline"/>
        </w:rPr>
        <w:t>wars</w:t>
      </w:r>
      <w:r w:rsidRPr="00376798">
        <w:rPr>
          <w:sz w:val="8"/>
        </w:rPr>
        <w:t xml:space="preserve">. Third, </w:t>
      </w:r>
      <w:r w:rsidRPr="007B25E4">
        <w:rPr>
          <w:rStyle w:val="StyleUnderline"/>
        </w:rPr>
        <w:t xml:space="preserve">military </w:t>
      </w:r>
      <w:r w:rsidRPr="00A93C0C">
        <w:rPr>
          <w:rStyle w:val="StyleUnderline"/>
          <w:highlight w:val="cyan"/>
        </w:rPr>
        <w:t>dictators</w:t>
      </w:r>
      <w:r w:rsidRPr="00F35918">
        <w:rPr>
          <w:rStyle w:val="StyleUnderline"/>
        </w:rPr>
        <w:t xml:space="preserve"> are</w:t>
      </w:r>
      <w:r w:rsidRPr="007B25E4">
        <w:rPr>
          <w:rStyle w:val="StyleUnderline"/>
        </w:rPr>
        <w:t xml:space="preserve"> closely </w:t>
      </w:r>
      <w:r w:rsidRPr="00A93C0C">
        <w:rPr>
          <w:rStyle w:val="StyleUnderline"/>
          <w:highlight w:val="cyan"/>
        </w:rPr>
        <w:t>identified with the military</w:t>
      </w:r>
      <w:r w:rsidRPr="00F35918">
        <w:rPr>
          <w:rStyle w:val="StyleUnderline"/>
        </w:rPr>
        <w:t xml:space="preserve"> and </w:t>
      </w:r>
      <w:r w:rsidRPr="00A93C0C">
        <w:rPr>
          <w:rStyle w:val="StyleUnderline"/>
          <w:highlight w:val="cyan"/>
        </w:rPr>
        <w:t>will</w:t>
      </w:r>
      <w:r w:rsidRPr="007B25E4">
        <w:rPr>
          <w:rStyle w:val="StyleUnderline"/>
        </w:rPr>
        <w:t xml:space="preserve"> therefore </w:t>
      </w:r>
      <w:r w:rsidRPr="00A93C0C">
        <w:rPr>
          <w:rStyle w:val="StyleUnderline"/>
          <w:highlight w:val="cyan"/>
        </w:rPr>
        <w:t>be cautious about</w:t>
      </w:r>
      <w:r w:rsidRPr="007B25E4">
        <w:rPr>
          <w:rStyle w:val="StyleUnderline"/>
        </w:rPr>
        <w:t xml:space="preserve"> waging </w:t>
      </w:r>
      <w:r w:rsidRPr="00A93C0C">
        <w:rPr>
          <w:rStyle w:val="StyleUnderline"/>
          <w:highlight w:val="cyan"/>
        </w:rPr>
        <w:t>war for fear</w:t>
      </w:r>
      <w:r w:rsidRPr="00376798">
        <w:rPr>
          <w:sz w:val="8"/>
        </w:rPr>
        <w:t xml:space="preserve"> that </w:t>
      </w:r>
      <w:r w:rsidRPr="00A93C0C">
        <w:rPr>
          <w:rStyle w:val="Emphasis"/>
          <w:highlight w:val="cyan"/>
        </w:rPr>
        <w:t>they will be</w:t>
      </w:r>
      <w:r w:rsidRPr="007B25E4">
        <w:rPr>
          <w:rStyle w:val="Emphasis"/>
        </w:rPr>
        <w:t xml:space="preserve"> </w:t>
      </w:r>
      <w:r w:rsidRPr="00F35918">
        <w:rPr>
          <w:rStyle w:val="Emphasis"/>
          <w:highlight w:val="cyan"/>
        </w:rPr>
        <w:t>blamed</w:t>
      </w:r>
      <w:r w:rsidRPr="00F35918">
        <w:rPr>
          <w:sz w:val="8"/>
          <w:highlight w:val="cyan"/>
        </w:rPr>
        <w:t xml:space="preserve"> </w:t>
      </w:r>
      <w:r w:rsidRPr="00F35918">
        <w:rPr>
          <w:rStyle w:val="StyleUnderline"/>
          <w:highlight w:val="cyan"/>
        </w:rPr>
        <w:t>for</w:t>
      </w:r>
      <w:r w:rsidRPr="00376798">
        <w:rPr>
          <w:sz w:val="8"/>
        </w:rPr>
        <w:t xml:space="preserve"> any subsequent </w:t>
      </w:r>
      <w:r w:rsidRPr="00A93C0C">
        <w:rPr>
          <w:rStyle w:val="StyleUnderline"/>
          <w:highlight w:val="cyan"/>
        </w:rPr>
        <w:t>defeat</w:t>
      </w:r>
      <w:r w:rsidRPr="00376798">
        <w:rPr>
          <w:sz w:val="8"/>
        </w:rPr>
        <w:t>. Finally, time spent fighting abroad is time away from other tasks on which a dictator’s domestic tenure also depends. Thus there may be fewer groups with access to the foreign policy process in autocracies – in extreme cases only the autocrat himself has a say – but these often have a vested interest in avoiding war. This being the case, it is not clear that group constraints are weaker in autocracies than they are in democracies.</w:t>
      </w:r>
    </w:p>
    <w:p w14:paraId="3455558D" w14:textId="77777777" w:rsidR="00933621" w:rsidRPr="00C25875" w:rsidRDefault="00933621" w:rsidP="00933621">
      <w:pPr>
        <w:rPr>
          <w:sz w:val="8"/>
        </w:rPr>
      </w:pPr>
    </w:p>
    <w:p w14:paraId="48BFCA74" w14:textId="77777777" w:rsidR="00933621" w:rsidRDefault="00933621" w:rsidP="00933621">
      <w:pPr>
        <w:pStyle w:val="Heading4"/>
        <w:tabs>
          <w:tab w:val="left" w:pos="7650"/>
        </w:tabs>
        <w:rPr>
          <w:rFonts w:cs="Calibri"/>
        </w:rPr>
      </w:pPr>
      <w:r>
        <w:rPr>
          <w:rFonts w:cs="Calibri"/>
        </w:rPr>
        <w:t xml:space="preserve">Democratic wars are worse than autocratic wars – pluralism destabilizes deterrence </w:t>
      </w:r>
    </w:p>
    <w:p w14:paraId="00C6A1E1" w14:textId="77777777" w:rsidR="00933621" w:rsidRDefault="00933621" w:rsidP="00933621">
      <w:r>
        <w:t>*</w:t>
      </w:r>
      <w:proofErr w:type="gramStart"/>
      <w:r>
        <w:t>the</w:t>
      </w:r>
      <w:proofErr w:type="gramEnd"/>
      <w:r>
        <w:t xml:space="preserve"> media, interest groups, public opinion, opposing political parties all provide opposing narratives for how they’ll respond to conflict. Consequently, democracies cannot signal resolve. Opposing states will miscalculate via confusion about US military response, destabilizing deterrence. </w:t>
      </w:r>
    </w:p>
    <w:p w14:paraId="5F3CF121" w14:textId="77777777" w:rsidR="00933621" w:rsidRPr="009063BE" w:rsidRDefault="00933621" w:rsidP="00933621">
      <w:pPr>
        <w:rPr>
          <w:rStyle w:val="Style13ptBold"/>
        </w:rPr>
      </w:pPr>
      <w:proofErr w:type="spellStart"/>
      <w:r w:rsidRPr="003B0297">
        <w:rPr>
          <w:b/>
        </w:rPr>
        <w:t>Rosato</w:t>
      </w:r>
      <w:proofErr w:type="spellEnd"/>
      <w:r w:rsidRPr="003B0297">
        <w:rPr>
          <w:b/>
        </w:rPr>
        <w:t xml:space="preserve"> 11</w:t>
      </w:r>
      <w:r w:rsidRPr="003B0297">
        <w:t xml:space="preserve">. (Sebastian </w:t>
      </w:r>
      <w:proofErr w:type="spellStart"/>
      <w:r w:rsidRPr="003B0297">
        <w:t>Rosato</w:t>
      </w:r>
      <w:proofErr w:type="spellEnd"/>
      <w:r w:rsidRPr="003B0297">
        <w:t xml:space="preserve"> – Associate Professor of Political Science at the University of Notre Dame. &lt;KEN&gt; “On the Democratic Peace,” Edward Elgar. DOA: 3/14/19. https://ideas.repec.org/h/elg/eechap/13385_15.html) </w:t>
      </w:r>
    </w:p>
    <w:p w14:paraId="3FFB6844" w14:textId="77777777" w:rsidR="00933621" w:rsidRPr="009063BE" w:rsidRDefault="00933621" w:rsidP="00933621">
      <w:pPr>
        <w:rPr>
          <w:sz w:val="10"/>
        </w:rPr>
      </w:pPr>
      <w:r w:rsidRPr="009063BE">
        <w:rPr>
          <w:rStyle w:val="StyleUnderline"/>
          <w:highlight w:val="cyan"/>
        </w:rPr>
        <w:t>Democracies do not</w:t>
      </w:r>
      <w:r w:rsidRPr="00561C4E">
        <w:rPr>
          <w:rStyle w:val="StyleUnderline"/>
        </w:rPr>
        <w:t xml:space="preserve"> appear</w:t>
      </w:r>
      <w:r w:rsidRPr="009063BE">
        <w:rPr>
          <w:sz w:val="10"/>
        </w:rPr>
        <w:t xml:space="preserve"> to be especially </w:t>
      </w:r>
      <w:r w:rsidRPr="00561C4E">
        <w:rPr>
          <w:rStyle w:val="StyleUnderline"/>
        </w:rPr>
        <w:t xml:space="preserve">good at </w:t>
      </w:r>
      <w:r w:rsidRPr="009063BE">
        <w:rPr>
          <w:rStyle w:val="StyleUnderline"/>
          <w:highlight w:val="cyan"/>
        </w:rPr>
        <w:t>reveal</w:t>
      </w:r>
      <w:r w:rsidRPr="00561C4E">
        <w:rPr>
          <w:rStyle w:val="StyleUnderline"/>
        </w:rPr>
        <w:t>ing</w:t>
      </w:r>
      <w:r w:rsidRPr="009063BE">
        <w:rPr>
          <w:sz w:val="10"/>
        </w:rPr>
        <w:t xml:space="preserve"> their level of </w:t>
      </w:r>
      <w:r w:rsidRPr="009063BE">
        <w:rPr>
          <w:rStyle w:val="StyleUnderline"/>
          <w:highlight w:val="cyan"/>
        </w:rPr>
        <w:t>resolve in</w:t>
      </w:r>
      <w:r w:rsidRPr="00561C4E">
        <w:rPr>
          <w:rStyle w:val="StyleUnderline"/>
        </w:rPr>
        <w:t xml:space="preserve"> a </w:t>
      </w:r>
      <w:r w:rsidRPr="009063BE">
        <w:rPr>
          <w:rStyle w:val="StyleUnderline"/>
          <w:highlight w:val="cyan"/>
        </w:rPr>
        <w:t>crisis</w:t>
      </w:r>
      <w:r w:rsidRPr="009063BE">
        <w:rPr>
          <w:sz w:val="10"/>
        </w:rPr>
        <w:t xml:space="preserve">. The fi </w:t>
      </w:r>
      <w:proofErr w:type="spellStart"/>
      <w:r w:rsidRPr="009063BE">
        <w:rPr>
          <w:sz w:val="10"/>
        </w:rPr>
        <w:t>rst</w:t>
      </w:r>
      <w:proofErr w:type="spellEnd"/>
      <w:r w:rsidRPr="009063BE">
        <w:rPr>
          <w:sz w:val="10"/>
        </w:rPr>
        <w:t xml:space="preserve"> reason is that </w:t>
      </w:r>
      <w:r w:rsidRPr="00561C4E">
        <w:rPr>
          <w:rStyle w:val="StyleUnderline"/>
        </w:rPr>
        <w:t>although</w:t>
      </w:r>
      <w:r w:rsidRPr="009063BE">
        <w:rPr>
          <w:sz w:val="10"/>
        </w:rPr>
        <w:t xml:space="preserve"> their </w:t>
      </w:r>
      <w:r w:rsidRPr="009063BE">
        <w:rPr>
          <w:rStyle w:val="StyleUnderline"/>
        </w:rPr>
        <w:t>open</w:t>
      </w:r>
      <w:r w:rsidRPr="00561C4E">
        <w:rPr>
          <w:rStyle w:val="StyleUnderline"/>
        </w:rPr>
        <w:t xml:space="preserve"> </w:t>
      </w:r>
      <w:r w:rsidRPr="009063BE">
        <w:rPr>
          <w:rStyle w:val="StyleUnderline"/>
        </w:rPr>
        <w:t>political systems</w:t>
      </w:r>
      <w:r w:rsidRPr="009063BE">
        <w:rPr>
          <w:sz w:val="10"/>
        </w:rPr>
        <w:t xml:space="preserve"> can </w:t>
      </w:r>
      <w:r w:rsidRPr="009063BE">
        <w:rPr>
          <w:rStyle w:val="StyleUnderline"/>
        </w:rPr>
        <w:t>provide</w:t>
      </w:r>
      <w:r w:rsidRPr="00561C4E">
        <w:rPr>
          <w:rStyle w:val="StyleUnderline"/>
        </w:rPr>
        <w:t xml:space="preserve"> a great deal of information, this is </w:t>
      </w:r>
      <w:r w:rsidRPr="00561C4E">
        <w:rPr>
          <w:rStyle w:val="Emphasis"/>
        </w:rPr>
        <w:t>not the same as providing good information</w:t>
      </w:r>
      <w:r w:rsidRPr="009063BE">
        <w:rPr>
          <w:sz w:val="10"/>
        </w:rPr>
        <w:t xml:space="preserve">. In a standoff </w:t>
      </w:r>
      <w:r w:rsidRPr="00E97976">
        <w:rPr>
          <w:rStyle w:val="StyleUnderline"/>
        </w:rPr>
        <w:t>against a democracy</w:t>
      </w:r>
      <w:r w:rsidRPr="009063BE">
        <w:rPr>
          <w:sz w:val="10"/>
        </w:rPr>
        <w:t xml:space="preserve">, </w:t>
      </w:r>
      <w:r w:rsidRPr="009063BE">
        <w:rPr>
          <w:rStyle w:val="StyleUnderline"/>
          <w:highlight w:val="cyan"/>
        </w:rPr>
        <w:t>the other state</w:t>
      </w:r>
      <w:r w:rsidRPr="009063BE">
        <w:rPr>
          <w:sz w:val="10"/>
        </w:rPr>
        <w:t xml:space="preserve"> will </w:t>
      </w:r>
      <w:r w:rsidRPr="009063BE">
        <w:rPr>
          <w:rStyle w:val="StyleUnderline"/>
          <w:highlight w:val="cyan"/>
        </w:rPr>
        <w:t xml:space="preserve">receive signals from </w:t>
      </w:r>
      <w:r w:rsidRPr="009063BE">
        <w:rPr>
          <w:rStyle w:val="Emphasis"/>
          <w:highlight w:val="cyan"/>
        </w:rPr>
        <w:t>numerous sources</w:t>
      </w:r>
      <w:r w:rsidRPr="009063BE">
        <w:rPr>
          <w:sz w:val="10"/>
        </w:rPr>
        <w:t xml:space="preserve">, </w:t>
      </w:r>
      <w:r w:rsidRPr="00561C4E">
        <w:rPr>
          <w:rStyle w:val="StyleUnderline"/>
        </w:rPr>
        <w:t>including the government</w:t>
      </w:r>
      <w:r w:rsidRPr="009063BE">
        <w:rPr>
          <w:sz w:val="10"/>
        </w:rPr>
        <w:t xml:space="preserve">, the </w:t>
      </w:r>
      <w:r w:rsidRPr="002C020D">
        <w:rPr>
          <w:rStyle w:val="Emphasis"/>
          <w:highlight w:val="cyan"/>
        </w:rPr>
        <w:t>opposition</w:t>
      </w:r>
      <w:r w:rsidRPr="009063BE">
        <w:rPr>
          <w:sz w:val="10"/>
        </w:rPr>
        <w:t xml:space="preserve">, </w:t>
      </w:r>
      <w:r w:rsidRPr="002C020D">
        <w:rPr>
          <w:rStyle w:val="Emphasis"/>
          <w:highlight w:val="cyan"/>
        </w:rPr>
        <w:t>interest groups</w:t>
      </w:r>
      <w:r w:rsidRPr="009063BE">
        <w:rPr>
          <w:sz w:val="10"/>
        </w:rPr>
        <w:t xml:space="preserve">, </w:t>
      </w:r>
      <w:r w:rsidRPr="002C020D">
        <w:rPr>
          <w:rStyle w:val="Emphasis"/>
          <w:highlight w:val="cyan"/>
        </w:rPr>
        <w:t xml:space="preserve">public </w:t>
      </w:r>
      <w:proofErr w:type="gramStart"/>
      <w:r w:rsidRPr="002C020D">
        <w:rPr>
          <w:rStyle w:val="Emphasis"/>
          <w:highlight w:val="cyan"/>
        </w:rPr>
        <w:t>opinion</w:t>
      </w:r>
      <w:proofErr w:type="gramEnd"/>
      <w:r w:rsidRPr="002C020D">
        <w:rPr>
          <w:sz w:val="10"/>
          <w:highlight w:val="cyan"/>
        </w:rPr>
        <w:t xml:space="preserve"> </w:t>
      </w:r>
      <w:r w:rsidRPr="002C020D">
        <w:rPr>
          <w:rStyle w:val="StyleUnderline"/>
          <w:highlight w:val="cyan"/>
        </w:rPr>
        <w:t>and</w:t>
      </w:r>
      <w:r w:rsidRPr="009063BE">
        <w:rPr>
          <w:sz w:val="10"/>
        </w:rPr>
        <w:t xml:space="preserve"> the </w:t>
      </w:r>
      <w:r w:rsidRPr="002C020D">
        <w:rPr>
          <w:rStyle w:val="Emphasis"/>
          <w:highlight w:val="cyan"/>
        </w:rPr>
        <w:t>media</w:t>
      </w:r>
      <w:r w:rsidRPr="009063BE">
        <w:rPr>
          <w:sz w:val="10"/>
        </w:rPr>
        <w:t xml:space="preserve">. </w:t>
      </w:r>
      <w:r w:rsidRPr="002C020D">
        <w:rPr>
          <w:rStyle w:val="StyleUnderline"/>
        </w:rPr>
        <w:t>Discerning which</w:t>
      </w:r>
      <w:r w:rsidRPr="00561C4E">
        <w:rPr>
          <w:rStyle w:val="StyleUnderline"/>
        </w:rPr>
        <w:t xml:space="preserve"> signal </w:t>
      </w:r>
      <w:r w:rsidRPr="002C020D">
        <w:rPr>
          <w:rStyle w:val="StyleUnderline"/>
        </w:rPr>
        <w:t>is</w:t>
      </w:r>
      <w:r w:rsidRPr="00561C4E">
        <w:rPr>
          <w:rStyle w:val="StyleUnderline"/>
        </w:rPr>
        <w:t xml:space="preserve"> </w:t>
      </w:r>
      <w:r w:rsidRPr="002C020D">
        <w:rPr>
          <w:rStyle w:val="StyleUnderline"/>
        </w:rPr>
        <w:t>representative</w:t>
      </w:r>
      <w:r w:rsidRPr="009063BE">
        <w:rPr>
          <w:sz w:val="10"/>
        </w:rPr>
        <w:t xml:space="preserve"> of the democracy’s true position </w:t>
      </w:r>
      <w:r w:rsidRPr="002C020D">
        <w:rPr>
          <w:rStyle w:val="StyleUnderline"/>
        </w:rPr>
        <w:t>is</w:t>
      </w:r>
      <w:r w:rsidRPr="009063BE">
        <w:rPr>
          <w:sz w:val="10"/>
        </w:rPr>
        <w:t xml:space="preserve"> </w:t>
      </w:r>
      <w:r w:rsidRPr="002C020D">
        <w:rPr>
          <w:sz w:val="10"/>
        </w:rPr>
        <w:t>likely</w:t>
      </w:r>
      <w:r w:rsidRPr="009063BE">
        <w:rPr>
          <w:sz w:val="10"/>
        </w:rPr>
        <w:t xml:space="preserve"> to be a </w:t>
      </w:r>
      <w:r w:rsidRPr="002C020D">
        <w:rPr>
          <w:rStyle w:val="Emphasis"/>
        </w:rPr>
        <w:t>difficult</w:t>
      </w:r>
      <w:r w:rsidRPr="009063BE">
        <w:rPr>
          <w:sz w:val="10"/>
        </w:rPr>
        <w:t xml:space="preserve"> task. There is good evidence for this claim. </w:t>
      </w:r>
      <w:r w:rsidRPr="00561C4E">
        <w:rPr>
          <w:rStyle w:val="StyleUnderline"/>
        </w:rPr>
        <w:t>In their analysis of seven interstate crises between 1812 and 1969</w:t>
      </w:r>
      <w:r w:rsidRPr="009063BE">
        <w:rPr>
          <w:sz w:val="10"/>
        </w:rPr>
        <w:t xml:space="preserve">, for example, Bernard </w:t>
      </w:r>
      <w:proofErr w:type="spellStart"/>
      <w:r w:rsidRPr="00561C4E">
        <w:rPr>
          <w:rStyle w:val="StyleUnderline"/>
        </w:rPr>
        <w:t>Finel</w:t>
      </w:r>
      <w:proofErr w:type="spellEnd"/>
      <w:r w:rsidRPr="00561C4E">
        <w:rPr>
          <w:rStyle w:val="StyleUnderline"/>
        </w:rPr>
        <w:t xml:space="preserve"> and</w:t>
      </w:r>
      <w:r w:rsidRPr="009063BE">
        <w:rPr>
          <w:sz w:val="10"/>
        </w:rPr>
        <w:t xml:space="preserve"> Kristin </w:t>
      </w:r>
      <w:r w:rsidRPr="00561C4E">
        <w:rPr>
          <w:rStyle w:val="StyleUnderline"/>
        </w:rPr>
        <w:t>Lord</w:t>
      </w:r>
      <w:r w:rsidRPr="009063BE">
        <w:rPr>
          <w:sz w:val="10"/>
        </w:rPr>
        <w:t xml:space="preserve"> (1999) </w:t>
      </w:r>
      <w:r w:rsidRPr="00561C4E">
        <w:rPr>
          <w:rStyle w:val="StyleUnderline"/>
        </w:rPr>
        <w:t>find</w:t>
      </w:r>
      <w:r w:rsidRPr="009063BE">
        <w:rPr>
          <w:sz w:val="10"/>
        </w:rPr>
        <w:t xml:space="preserve"> that </w:t>
      </w:r>
      <w:r w:rsidRPr="002C020D">
        <w:rPr>
          <w:rStyle w:val="StyleUnderline"/>
          <w:highlight w:val="cyan"/>
        </w:rPr>
        <w:t>democracies</w:t>
      </w:r>
      <w:r w:rsidRPr="009063BE">
        <w:rPr>
          <w:sz w:val="10"/>
        </w:rPr>
        <w:t xml:space="preserve"> do indeed </w:t>
      </w:r>
      <w:r w:rsidRPr="002C020D">
        <w:rPr>
          <w:rStyle w:val="StyleUnderline"/>
          <w:highlight w:val="cyan"/>
        </w:rPr>
        <w:t>provide a great deal of information, but</w:t>
      </w:r>
      <w:r w:rsidRPr="009063BE">
        <w:rPr>
          <w:sz w:val="10"/>
        </w:rPr>
        <w:t xml:space="preserve"> also </w:t>
      </w:r>
      <w:r w:rsidRPr="00561C4E">
        <w:rPr>
          <w:rStyle w:val="StyleUnderline"/>
        </w:rPr>
        <w:t xml:space="preserve">that </w:t>
      </w:r>
      <w:r w:rsidRPr="002C020D">
        <w:rPr>
          <w:rStyle w:val="StyleUnderline"/>
          <w:highlight w:val="cyan"/>
        </w:rPr>
        <w:t xml:space="preserve">its </w:t>
      </w:r>
      <w:r w:rsidRPr="002C020D">
        <w:rPr>
          <w:rStyle w:val="Emphasis"/>
          <w:highlight w:val="cyan"/>
        </w:rPr>
        <w:t>sheer volume</w:t>
      </w:r>
      <w:r w:rsidRPr="009063BE">
        <w:rPr>
          <w:sz w:val="10"/>
        </w:rPr>
        <w:t xml:space="preserve"> has either </w:t>
      </w:r>
      <w:r w:rsidRPr="002C020D">
        <w:rPr>
          <w:rStyle w:val="Emphasis"/>
          <w:highlight w:val="cyan"/>
        </w:rPr>
        <w:t>confused observers</w:t>
      </w:r>
      <w:r w:rsidRPr="002C020D">
        <w:rPr>
          <w:sz w:val="10"/>
          <w:highlight w:val="cyan"/>
        </w:rPr>
        <w:t xml:space="preserve"> </w:t>
      </w:r>
      <w:r w:rsidRPr="002C020D">
        <w:rPr>
          <w:rStyle w:val="StyleUnderline"/>
          <w:highlight w:val="cyan"/>
        </w:rPr>
        <w:t>or</w:t>
      </w:r>
      <w:r w:rsidRPr="009063BE">
        <w:rPr>
          <w:sz w:val="10"/>
        </w:rPr>
        <w:t xml:space="preserve"> served to </w:t>
      </w:r>
      <w:r w:rsidRPr="002C020D">
        <w:rPr>
          <w:rStyle w:val="Emphasis"/>
          <w:highlight w:val="cyan"/>
        </w:rPr>
        <w:t>reinforce</w:t>
      </w:r>
      <w:r w:rsidRPr="009063BE">
        <w:rPr>
          <w:sz w:val="10"/>
        </w:rPr>
        <w:t xml:space="preserve"> prior </w:t>
      </w:r>
      <w:r w:rsidRPr="002C020D">
        <w:rPr>
          <w:rStyle w:val="Emphasis"/>
          <w:highlight w:val="cyan"/>
        </w:rPr>
        <w:t>misconceptions</w:t>
      </w:r>
      <w:r w:rsidRPr="009063BE">
        <w:rPr>
          <w:sz w:val="10"/>
        </w:rPr>
        <w:t xml:space="preserve">. </w:t>
      </w:r>
    </w:p>
    <w:p w14:paraId="0BA61C37" w14:textId="77777777" w:rsidR="00933621" w:rsidRPr="00933621" w:rsidRDefault="00933621" w:rsidP="00933621"/>
    <w:sectPr w:rsidR="00933621" w:rsidRPr="009336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933621"/>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33621"/>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3F579B"/>
  <w15:chartTrackingRefBased/>
  <w15:docId w15:val="{C5F95A61-5AA5-493F-8D03-B304F1485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933621"/>
    <w:rPr>
      <w:rFonts w:ascii="Calibri" w:hAnsi="Calibri"/>
    </w:rPr>
  </w:style>
  <w:style w:type="paragraph" w:styleId="Heading1">
    <w:name w:val="heading 1"/>
    <w:aliases w:val="Pocket"/>
    <w:basedOn w:val="Normal"/>
    <w:next w:val="Normal"/>
    <w:link w:val="Heading1Char"/>
    <w:qFormat/>
    <w:rsid w:val="00933621"/>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933621"/>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933621"/>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 Ch,no read,No Spacing211,No Spacing12,No Spacing2111,No Spacing4,No Spacing11111,No Spacing5,No Spacing21,tags,No Spacing1111,TAG,small space,ta,Ch"/>
    <w:basedOn w:val="Normal"/>
    <w:next w:val="Normal"/>
    <w:link w:val="Heading4Char"/>
    <w:uiPriority w:val="3"/>
    <w:unhideWhenUsed/>
    <w:qFormat/>
    <w:rsid w:val="00933621"/>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93362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33621"/>
  </w:style>
  <w:style w:type="character" w:customStyle="1" w:styleId="Heading1Char">
    <w:name w:val="Heading 1 Char"/>
    <w:aliases w:val="Pocket Char"/>
    <w:basedOn w:val="DefaultParagraphFont"/>
    <w:link w:val="Heading1"/>
    <w:rsid w:val="00933621"/>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933621"/>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933621"/>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 Ch Char,no read Char,No Spacing211 Char,No Spacing12 Char,No Spacing2111 Char,No Spacing4 Char,Ch Char"/>
    <w:basedOn w:val="DefaultParagraphFont"/>
    <w:link w:val="Heading4"/>
    <w:uiPriority w:val="3"/>
    <w:rsid w:val="00933621"/>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small,Qualifications,bold underline,normal card text,Shrunk,qualifications in card,qualifications,Bold Underline,Box,Style1,s"/>
    <w:basedOn w:val="DefaultParagraphFont"/>
    <w:link w:val="textbold"/>
    <w:uiPriority w:val="7"/>
    <w:qFormat/>
    <w:rsid w:val="00933621"/>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933621"/>
    <w:rPr>
      <w:b/>
      <w:bCs/>
      <w:sz w:val="26"/>
      <w:u w:val="none"/>
    </w:rPr>
  </w:style>
  <w:style w:type="character" w:customStyle="1" w:styleId="StyleUnderline">
    <w:name w:val="Style Underline"/>
    <w:aliases w:val="Underline,Style Bold Underline,apple-style-span + 6 pt,Bold,Kern at 16 pt,Intense Emphasis1,Intense Emphasis2,HHeading 3 + 12 pt,Minimized Char,Heading 3 Char Char Char Char Char,c,Citation Char Char Char,Style,ci,Intense Emphasis3,B,Bo,8."/>
    <w:basedOn w:val="DefaultParagraphFont"/>
    <w:link w:val="card"/>
    <w:uiPriority w:val="6"/>
    <w:qFormat/>
    <w:rsid w:val="00933621"/>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Read"/>
    <w:basedOn w:val="DefaultParagraphFont"/>
    <w:link w:val="NoSpacing"/>
    <w:uiPriority w:val="99"/>
    <w:unhideWhenUsed/>
    <w:rsid w:val="00933621"/>
    <w:rPr>
      <w:color w:val="auto"/>
      <w:u w:val="none"/>
    </w:rPr>
  </w:style>
  <w:style w:type="character" w:styleId="FollowedHyperlink">
    <w:name w:val="FollowedHyperlink"/>
    <w:basedOn w:val="DefaultParagraphFont"/>
    <w:uiPriority w:val="99"/>
    <w:semiHidden/>
    <w:unhideWhenUsed/>
    <w:rsid w:val="00933621"/>
    <w:rPr>
      <w:color w:val="auto"/>
      <w:u w:val="none"/>
    </w:rPr>
  </w:style>
  <w:style w:type="paragraph" w:customStyle="1" w:styleId="textbold">
    <w:name w:val="text bold"/>
    <w:basedOn w:val="Normal"/>
    <w:link w:val="Emphasis"/>
    <w:uiPriority w:val="7"/>
    <w:qFormat/>
    <w:rsid w:val="00933621"/>
    <w:pPr>
      <w:pBdr>
        <w:top w:val="single" w:sz="8" w:space="0" w:color="auto"/>
        <w:left w:val="single" w:sz="8" w:space="0" w:color="auto"/>
        <w:bottom w:val="single" w:sz="8" w:space="0" w:color="auto"/>
        <w:right w:val="single" w:sz="8" w:space="0" w:color="auto"/>
      </w:pBdr>
      <w:spacing w:line="256" w:lineRule="auto"/>
      <w:ind w:left="720"/>
    </w:pPr>
    <w:rPr>
      <w:b/>
      <w:iCs/>
      <w:u w:val="single"/>
    </w:rPr>
  </w:style>
  <w:style w:type="paragraph" w:customStyle="1" w:styleId="card">
    <w:name w:val="card"/>
    <w:aliases w:val="Medium Grid 21,Tags,Debate Text,No Spacing11,No Spacing111111,No Spacing31,No Spacing22,No Spacing111,No Spacing3,No Spacing2,Read stuff,Very Small Text,Card,No Spacing1121,No Spacing41,No Spacing111112,No Spacing112,Tag and Cite,nonunderlined,tag"/>
    <w:basedOn w:val="Normal"/>
    <w:next w:val="Normal"/>
    <w:link w:val="StyleUnderline"/>
    <w:uiPriority w:val="99"/>
    <w:qFormat/>
    <w:rsid w:val="00933621"/>
    <w:pPr>
      <w:ind w:left="288" w:right="288"/>
    </w:pPr>
    <w:rPr>
      <w:rFonts w:asciiTheme="minorHAnsi" w:hAnsiTheme="minorHAnsi"/>
      <w:u w:val="single"/>
    </w:rPr>
  </w:style>
  <w:style w:type="paragraph" w:customStyle="1" w:styleId="UnderlinePara">
    <w:name w:val="Underline Para"/>
    <w:basedOn w:val="Normal"/>
    <w:uiPriority w:val="6"/>
    <w:qFormat/>
    <w:rsid w:val="00933621"/>
    <w:pPr>
      <w:widowControl w:val="0"/>
      <w:suppressAutoHyphens/>
      <w:spacing w:after="200" w:line="256" w:lineRule="auto"/>
      <w:contextualSpacing/>
    </w:pPr>
    <w:rPr>
      <w:rFonts w:asciiTheme="minorHAnsi" w:hAnsiTheme="minorHAnsi"/>
      <w:u w:val="single"/>
    </w:rPr>
  </w:style>
  <w:style w:type="paragraph" w:styleId="NoSpacing">
    <w:name w:val="No Spacing"/>
    <w:aliases w:val="Note Level 2,Small Text,Card Format,Dont use,Note Level 21,ClearFormatting,Clear,DDI Tag,Tag Title,No Spacing51,No Spacing6,No Spacing7"/>
    <w:basedOn w:val="Heading1"/>
    <w:link w:val="Hyperlink"/>
    <w:autoRedefine/>
    <w:uiPriority w:val="99"/>
    <w:qFormat/>
    <w:rsid w:val="00933621"/>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forgenews.org/2018/08/24/against-electoralism-for-dual-power/" TargetMode="External"/><Relationship Id="rId3" Type="http://schemas.openxmlformats.org/officeDocument/2006/relationships/styles" Target="styles.xml"/><Relationship Id="rId7" Type="http://schemas.openxmlformats.org/officeDocument/2006/relationships/hyperlink" Target="https://scholar.law.colorado.edu/articles/1261/"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versobooks.com/blogs/3948-the-neolithic-capitalism-and-communism"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implicityinstitute.org/wp-content/uploads/2011/04/CrashOnDemandSimplicityInstitute13c.pdf" TargetMode="External"/><Relationship Id="rId4" Type="http://schemas.openxmlformats.org/officeDocument/2006/relationships/settings" Target="settings.xml"/><Relationship Id="rId9" Type="http://schemas.openxmlformats.org/officeDocument/2006/relationships/hyperlink" Target="http://www.opensciencepublications.com/wp-content/uploads/ESS-2454-5953-3-125.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4</TotalTime>
  <Pages>1</Pages>
  <Words>11951</Words>
  <Characters>68125</Characters>
  <Application>Microsoft Office Word</Application>
  <DocSecurity>0</DocSecurity>
  <Lines>567</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2021-12-04T00:16:00Z</dcterms:created>
  <dcterms:modified xsi:type="dcterms:W3CDTF">2021-12-04T00:25:00Z</dcterms:modified>
</cp:coreProperties>
</file>