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2559B" w14:textId="1086254E" w:rsidR="00291D6E" w:rsidRDefault="008240C1" w:rsidP="008240C1">
      <w:pPr>
        <w:pStyle w:val="Heading3"/>
      </w:pPr>
      <w:r>
        <w:t>1AC -- Mining</w:t>
      </w:r>
    </w:p>
    <w:p w14:paraId="36FB0662" w14:textId="77777777" w:rsidR="00291D6E" w:rsidRPr="00C22237" w:rsidRDefault="00291D6E" w:rsidP="00291D6E">
      <w:pPr>
        <w:pStyle w:val="Heading4"/>
      </w:pPr>
      <w:r>
        <w:t xml:space="preserve">Space mining coming </w:t>
      </w:r>
      <w:proofErr w:type="gramStart"/>
      <w:r>
        <w:t>now</w:t>
      </w:r>
      <w:proofErr w:type="gramEnd"/>
      <w:r>
        <w:t xml:space="preserve"> and a lack of regulations makes conflicts </w:t>
      </w:r>
      <w:r w:rsidRPr="00C05335">
        <w:rPr>
          <w:u w:val="single"/>
        </w:rPr>
        <w:t>likely</w:t>
      </w:r>
      <w:r>
        <w:t>.</w:t>
      </w:r>
    </w:p>
    <w:p w14:paraId="5730A6BB" w14:textId="77777777" w:rsidR="00291D6E" w:rsidRDefault="00291D6E" w:rsidP="00291D6E">
      <w:proofErr w:type="spellStart"/>
      <w:r w:rsidRPr="00C22237">
        <w:rPr>
          <w:rStyle w:val="Style13ptBold"/>
        </w:rPr>
        <w:t>Zeisl</w:t>
      </w:r>
      <w:proofErr w:type="spellEnd"/>
      <w:r w:rsidRPr="00C22237">
        <w:rPr>
          <w:rStyle w:val="Style13ptBold"/>
        </w:rPr>
        <w:t xml:space="preserve"> 19</w:t>
      </w:r>
      <w:r>
        <w:t xml:space="preserve"> [</w:t>
      </w:r>
      <w:r w:rsidRPr="00C22237">
        <w:t xml:space="preserve">Yasemin </w:t>
      </w:r>
      <w:proofErr w:type="spellStart"/>
      <w:r w:rsidRPr="00C22237">
        <w:t>Zeisl</w:t>
      </w:r>
      <w:proofErr w:type="spellEnd"/>
      <w:r>
        <w:t>,</w:t>
      </w:r>
      <w:r w:rsidRPr="00C22237">
        <w:t xml:space="preserve"> MSc in International Relations and Affairs from the London School of Economics and Political Science (LSE)</w:t>
      </w:r>
      <w:r>
        <w:t>, “</w:t>
      </w:r>
      <w:r w:rsidRPr="00C22237">
        <w:t>Three Salient Risks of Mining in Space</w:t>
      </w:r>
      <w:r>
        <w:t xml:space="preserve">,” 05/03/19, </w:t>
      </w:r>
      <w:proofErr w:type="spellStart"/>
      <w:r w:rsidRPr="00C22237">
        <w:rPr>
          <w:i/>
          <w:iCs/>
        </w:rPr>
        <w:t>GlobalRiskIntel</w:t>
      </w:r>
      <w:proofErr w:type="spellEnd"/>
      <w:r>
        <w:t xml:space="preserve">, </w:t>
      </w:r>
      <w:r w:rsidRPr="00C22237">
        <w:t>https://www.globalriskintel.com/insights/three-salient-risks-mining-space</w:t>
      </w:r>
      <w:r>
        <w:t>, EA]</w:t>
      </w:r>
    </w:p>
    <w:p w14:paraId="00793891" w14:textId="77777777" w:rsidR="00291D6E" w:rsidRPr="00213324" w:rsidRDefault="00291D6E" w:rsidP="00291D6E">
      <w:pPr>
        <w:rPr>
          <w:sz w:val="16"/>
        </w:rPr>
      </w:pPr>
      <w:r w:rsidRPr="00213324">
        <w:rPr>
          <w:sz w:val="16"/>
        </w:rPr>
        <w:t xml:space="preserve">The </w:t>
      </w:r>
      <w:r w:rsidRPr="00C05335">
        <w:rPr>
          <w:rStyle w:val="StyleUnderline"/>
        </w:rPr>
        <w:t>harvesting</w:t>
      </w:r>
      <w:r w:rsidRPr="00C05335">
        <w:rPr>
          <w:sz w:val="16"/>
        </w:rPr>
        <w:t xml:space="preserve"> of </w:t>
      </w:r>
      <w:r w:rsidRPr="00C05335">
        <w:rPr>
          <w:rStyle w:val="StyleUnderline"/>
        </w:rPr>
        <w:t xml:space="preserve">natural resources from space objects is the goal of </w:t>
      </w:r>
      <w:r w:rsidRPr="00C05335">
        <w:rPr>
          <w:rStyle w:val="StyleUnderline"/>
          <w:highlight w:val="green"/>
        </w:rPr>
        <w:t>numerous companies</w:t>
      </w:r>
      <w:r w:rsidRPr="00213324">
        <w:rPr>
          <w:rStyle w:val="StyleUnderline"/>
        </w:rPr>
        <w:t xml:space="preserve"> such as Planetary Resources</w:t>
      </w:r>
      <w:r w:rsidRPr="00213324">
        <w:rPr>
          <w:sz w:val="16"/>
        </w:rPr>
        <w:t xml:space="preserve"> or </w:t>
      </w:r>
      <w:r w:rsidRPr="00213324">
        <w:rPr>
          <w:rStyle w:val="StyleUnderline"/>
        </w:rPr>
        <w:t>Deep Space Industries</w:t>
      </w:r>
      <w:r w:rsidRPr="00213324">
        <w:rPr>
          <w:sz w:val="16"/>
        </w:rPr>
        <w:t xml:space="preserve"> in the United States, </w:t>
      </w:r>
      <w:r w:rsidRPr="00213324">
        <w:rPr>
          <w:rStyle w:val="StyleUnderline"/>
        </w:rPr>
        <w:t>Asteroid Mining Corporation</w:t>
      </w:r>
      <w:r w:rsidRPr="00213324">
        <w:rPr>
          <w:sz w:val="16"/>
        </w:rPr>
        <w:t xml:space="preserve"> in Scotland, </w:t>
      </w:r>
      <w:r w:rsidRPr="00213324">
        <w:rPr>
          <w:rStyle w:val="StyleUnderline"/>
        </w:rPr>
        <w:t>or iSpace</w:t>
      </w:r>
      <w:r w:rsidRPr="00213324">
        <w:rPr>
          <w:sz w:val="16"/>
        </w:rPr>
        <w:t xml:space="preserve"> in Japan. While some </w:t>
      </w:r>
      <w:r w:rsidRPr="00213324">
        <w:rPr>
          <w:rStyle w:val="StyleUnderline"/>
        </w:rPr>
        <w:t>companies</w:t>
      </w:r>
      <w:r w:rsidRPr="00213324">
        <w:rPr>
          <w:sz w:val="16"/>
        </w:rPr>
        <w:t xml:space="preserve"> such as iSpace are focusing on resources inside the Moon, others </w:t>
      </w:r>
      <w:r w:rsidRPr="00C05335">
        <w:rPr>
          <w:rStyle w:val="StyleUnderline"/>
          <w:highlight w:val="green"/>
        </w:rPr>
        <w:t xml:space="preserve">are developing strategies to </w:t>
      </w:r>
      <w:r w:rsidRPr="00C05335">
        <w:rPr>
          <w:rStyle w:val="Emphasis"/>
          <w:highlight w:val="green"/>
        </w:rPr>
        <w:t>identify</w:t>
      </w:r>
      <w:r w:rsidRPr="00C05335">
        <w:rPr>
          <w:rStyle w:val="StyleUnderline"/>
          <w:highlight w:val="green"/>
        </w:rPr>
        <w:t xml:space="preserve"> and </w:t>
      </w:r>
      <w:r w:rsidRPr="00C05335">
        <w:rPr>
          <w:rStyle w:val="Emphasis"/>
          <w:highlight w:val="green"/>
        </w:rPr>
        <w:t>extract resources from asteroids</w:t>
      </w:r>
      <w:r w:rsidRPr="00213324">
        <w:rPr>
          <w:sz w:val="16"/>
        </w:rPr>
        <w:t xml:space="preserve"> and extinct comets. Given that calculations evaluate space mining as a highly lucrative business with potential profits amounting to trillions in U.S.-dollars, it is unsurprising that investment into space mining rose from 534 million USD in 2014 to 3.1 billion USD in 2018.</w:t>
      </w:r>
    </w:p>
    <w:p w14:paraId="457BC3FB" w14:textId="77777777" w:rsidR="00291D6E" w:rsidRPr="006C1B5A" w:rsidRDefault="00291D6E" w:rsidP="00291D6E">
      <w:pPr>
        <w:rPr>
          <w:sz w:val="16"/>
          <w:szCs w:val="16"/>
        </w:rPr>
      </w:pPr>
      <w:r w:rsidRPr="006C1B5A">
        <w:rPr>
          <w:sz w:val="16"/>
          <w:szCs w:val="16"/>
        </w:rPr>
        <w:t>Research institutions such as the Center for Near-Earth Object Studies (CNEOS) — which cooperates with the National Aeronautics and Space Administration (NASA) — detects, traces, and assesses risks of objects moving close to the Earth. Such calculations are relevant for future ventures into space mining, which will focus on metals such as platinum, gold, iron, rhodium, zinc, cobalt, and nickel, as well as water and carbon found in asteroids and extinct comets. Celestial ice would be particularly useful for generating rocket fuel by splitting it into hydrogen and oxygen. This may facilitate long space travel to destinations such as Mars. The usage of extinct comets as gas stations may bring engineers and scientists one step closer to the goal of colonizing Mars. While rocket fuel extraction may be a relatively feasible project for the near future, it is expected that harvesting metals from space may require several more decades to realize.</w:t>
      </w:r>
    </w:p>
    <w:p w14:paraId="381A3B98" w14:textId="77777777" w:rsidR="00291D6E" w:rsidRPr="006C1B5A" w:rsidRDefault="00291D6E" w:rsidP="00291D6E">
      <w:pPr>
        <w:rPr>
          <w:sz w:val="16"/>
        </w:rPr>
      </w:pPr>
      <w:r w:rsidRPr="006C1B5A">
        <w:rPr>
          <w:rStyle w:val="StyleUnderline"/>
        </w:rPr>
        <w:t>Spotting the potential profitability of space mining, the U</w:t>
      </w:r>
      <w:r w:rsidRPr="006C1B5A">
        <w:rPr>
          <w:sz w:val="16"/>
        </w:rPr>
        <w:t xml:space="preserve">nited </w:t>
      </w:r>
      <w:r w:rsidRPr="006C1B5A">
        <w:rPr>
          <w:rStyle w:val="StyleUnderline"/>
        </w:rPr>
        <w:t>S</w:t>
      </w:r>
      <w:r w:rsidRPr="006C1B5A">
        <w:rPr>
          <w:sz w:val="16"/>
        </w:rPr>
        <w:t xml:space="preserve">tates </w:t>
      </w:r>
      <w:r w:rsidRPr="006C1B5A">
        <w:rPr>
          <w:rStyle w:val="StyleUnderline"/>
        </w:rPr>
        <w:t>passed the Commercial Space Launch Competitiveness Act in 2015 to grant U.S. citizens the right to harvest natural resources from celestial bodies</w:t>
      </w:r>
      <w:r w:rsidRPr="006C1B5A">
        <w:rPr>
          <w:sz w:val="16"/>
        </w:rPr>
        <w:t xml:space="preserve">. Similarly, </w:t>
      </w:r>
      <w:r w:rsidRPr="006C1B5A">
        <w:rPr>
          <w:rStyle w:val="StyleUnderline"/>
        </w:rPr>
        <w:t>Luxembourg established a space mining law and provided investment opportunities in August 2017.</w:t>
      </w:r>
      <w:r w:rsidRPr="006C1B5A">
        <w:rPr>
          <w:sz w:val="16"/>
        </w:rPr>
        <w:t xml:space="preserve"> In January 2019, </w:t>
      </w:r>
      <w:r w:rsidRPr="006C1B5A">
        <w:rPr>
          <w:rStyle w:val="StyleUnderline"/>
        </w:rPr>
        <w:t>Russia started negotiating a bilateral cooperation arrangement with Luxembourg.</w:t>
      </w:r>
    </w:p>
    <w:p w14:paraId="616CF921" w14:textId="77777777" w:rsidR="00291D6E" w:rsidRPr="006C1B5A" w:rsidRDefault="00291D6E" w:rsidP="00291D6E">
      <w:pPr>
        <w:rPr>
          <w:u w:val="single"/>
        </w:rPr>
      </w:pPr>
      <w:r w:rsidRPr="000B3A7A">
        <w:rPr>
          <w:sz w:val="16"/>
        </w:rPr>
        <w:t xml:space="preserve">The fact </w:t>
      </w:r>
      <w:r w:rsidRPr="000D63AE">
        <w:rPr>
          <w:rStyle w:val="StyleUnderline"/>
        </w:rPr>
        <w:t>that</w:t>
      </w:r>
      <w:r w:rsidRPr="000B3A7A">
        <w:rPr>
          <w:rStyle w:val="StyleUnderline"/>
        </w:rPr>
        <w:t xml:space="preserve"> </w:t>
      </w:r>
      <w:r w:rsidRPr="00C05335">
        <w:rPr>
          <w:rStyle w:val="StyleUnderline"/>
          <w:highlight w:val="green"/>
        </w:rPr>
        <w:t xml:space="preserve">there is </w:t>
      </w:r>
      <w:r w:rsidRPr="00C05335">
        <w:rPr>
          <w:rStyle w:val="Emphasis"/>
          <w:highlight w:val="green"/>
        </w:rPr>
        <w:t>no</w:t>
      </w:r>
      <w:r w:rsidRPr="000B3A7A">
        <w:rPr>
          <w:sz w:val="16"/>
        </w:rPr>
        <w:t xml:space="preserve"> clearly defined </w:t>
      </w:r>
      <w:r w:rsidRPr="000B3A7A">
        <w:rPr>
          <w:rStyle w:val="Emphasis"/>
        </w:rPr>
        <w:t xml:space="preserve">international </w:t>
      </w:r>
      <w:r w:rsidRPr="00C05335">
        <w:rPr>
          <w:rStyle w:val="Emphasis"/>
          <w:highlight w:val="green"/>
        </w:rPr>
        <w:t>treaty</w:t>
      </w:r>
      <w:r w:rsidRPr="000B3A7A">
        <w:rPr>
          <w:rStyle w:val="Emphasis"/>
        </w:rPr>
        <w:t xml:space="preserve"> on space mining</w:t>
      </w:r>
      <w:r w:rsidRPr="000B3A7A">
        <w:rPr>
          <w:rStyle w:val="StyleUnderline"/>
        </w:rPr>
        <w:t xml:space="preserve"> poses a major risk. Although the Agreement Governing the Activities of States on the Moon and Other Celestial Bodies of 1984 may provide some detail</w:t>
      </w:r>
      <w:r w:rsidRPr="000B3A7A">
        <w:rPr>
          <w:sz w:val="16"/>
        </w:rPr>
        <w:t xml:space="preserve"> on the issue </w:t>
      </w:r>
      <w:r w:rsidRPr="000B3A7A">
        <w:rPr>
          <w:rStyle w:val="StyleUnderline"/>
        </w:rPr>
        <w:t>by asserting that no</w:t>
      </w:r>
      <w:r w:rsidRPr="000B3A7A">
        <w:rPr>
          <w:sz w:val="16"/>
        </w:rPr>
        <w:t xml:space="preserve"> state, </w:t>
      </w:r>
      <w:r w:rsidRPr="000B3A7A">
        <w:rPr>
          <w:rStyle w:val="StyleUnderline"/>
        </w:rPr>
        <w:t>organization</w:t>
      </w:r>
      <w:r w:rsidRPr="000B3A7A">
        <w:rPr>
          <w:sz w:val="16"/>
        </w:rPr>
        <w:t xml:space="preserve">, or natural person </w:t>
      </w:r>
      <w:r w:rsidRPr="000B3A7A">
        <w:rPr>
          <w:rStyle w:val="StyleUnderline"/>
        </w:rPr>
        <w:t>can lay claim to any object in space</w:t>
      </w:r>
      <w:r w:rsidRPr="000B3A7A">
        <w:rPr>
          <w:sz w:val="16"/>
        </w:rPr>
        <w:t xml:space="preserve">, the fact </w:t>
      </w:r>
      <w:r w:rsidRPr="000B3A7A">
        <w:rPr>
          <w:rStyle w:val="StyleUnderline"/>
        </w:rPr>
        <w:t>that only 18 countries</w:t>
      </w:r>
      <w:r w:rsidRPr="000B3A7A">
        <w:rPr>
          <w:sz w:val="16"/>
        </w:rPr>
        <w:t xml:space="preserve"> have </w:t>
      </w:r>
      <w:r w:rsidRPr="000B3A7A">
        <w:rPr>
          <w:rStyle w:val="StyleUnderline"/>
        </w:rPr>
        <w:t>committed to this multilateral treaty leaves the majority of states unbound by this regulation. An inconsistent legal landscape in regard to resource extraction of celestial bodies could lead to</w:t>
      </w:r>
      <w:r w:rsidRPr="000B3A7A">
        <w:rPr>
          <w:sz w:val="16"/>
        </w:rPr>
        <w:t xml:space="preserve"> legal </w:t>
      </w:r>
      <w:r w:rsidRPr="000B3A7A">
        <w:rPr>
          <w:rStyle w:val="StyleUnderline"/>
        </w:rPr>
        <w:t>clashes between</w:t>
      </w:r>
      <w:r w:rsidRPr="000B3A7A">
        <w:rPr>
          <w:sz w:val="16"/>
        </w:rPr>
        <w:t xml:space="preserve"> different countries and potential disadvantages for </w:t>
      </w:r>
      <w:r w:rsidRPr="000B3A7A">
        <w:rPr>
          <w:rStyle w:val="StyleUnderline"/>
        </w:rPr>
        <w:t>companies</w:t>
      </w:r>
      <w:r w:rsidRPr="000B3A7A">
        <w:rPr>
          <w:sz w:val="16"/>
        </w:rPr>
        <w:t xml:space="preserve"> or organizations from certain countries. </w:t>
      </w:r>
      <w:r w:rsidRPr="00C05335">
        <w:rPr>
          <w:rStyle w:val="StyleUnderline"/>
          <w:highlight w:val="green"/>
        </w:rPr>
        <w:t>Mining</w:t>
      </w:r>
      <w:r w:rsidRPr="000B3A7A">
        <w:rPr>
          <w:rStyle w:val="StyleUnderline"/>
        </w:rPr>
        <w:t xml:space="preserve"> in space </w:t>
      </w:r>
      <w:r w:rsidRPr="00C05335">
        <w:rPr>
          <w:rStyle w:val="StyleUnderline"/>
          <w:highlight w:val="green"/>
        </w:rPr>
        <w:t>could turn into</w:t>
      </w:r>
      <w:r w:rsidRPr="000B3A7A">
        <w:rPr>
          <w:sz w:val="16"/>
        </w:rPr>
        <w:t xml:space="preserve"> a </w:t>
      </w:r>
      <w:r w:rsidRPr="00C05335">
        <w:rPr>
          <w:rStyle w:val="Emphasis"/>
          <w:highlight w:val="green"/>
        </w:rPr>
        <w:t>fierce</w:t>
      </w:r>
      <w:r w:rsidRPr="00C05335">
        <w:rPr>
          <w:rStyle w:val="StyleUnderline"/>
          <w:highlight w:val="green"/>
        </w:rPr>
        <w:t xml:space="preserve"> </w:t>
      </w:r>
      <w:r w:rsidRPr="00C05335">
        <w:rPr>
          <w:rStyle w:val="Emphasis"/>
          <w:highlight w:val="green"/>
        </w:rPr>
        <w:t>competition</w:t>
      </w:r>
      <w:r w:rsidRPr="00C05335">
        <w:rPr>
          <w:rStyle w:val="StyleUnderline"/>
          <w:highlight w:val="green"/>
        </w:rPr>
        <w:t xml:space="preserve"> among</w:t>
      </w:r>
      <w:r w:rsidRPr="000B3A7A">
        <w:rPr>
          <w:sz w:val="16"/>
        </w:rPr>
        <w:t xml:space="preserve"> various </w:t>
      </w:r>
      <w:r w:rsidRPr="00C05335">
        <w:rPr>
          <w:rStyle w:val="Emphasis"/>
          <w:highlight w:val="green"/>
        </w:rPr>
        <w:t>private businesses</w:t>
      </w:r>
      <w:r w:rsidRPr="000B3A7A">
        <w:rPr>
          <w:sz w:val="16"/>
        </w:rPr>
        <w:t xml:space="preserve"> and states. Therefore, </w:t>
      </w:r>
      <w:r w:rsidRPr="00C05335">
        <w:rPr>
          <w:rStyle w:val="Emphasis"/>
          <w:highlight w:val="green"/>
        </w:rPr>
        <w:t>licensing</w:t>
      </w:r>
      <w:r w:rsidRPr="006C1B5A">
        <w:rPr>
          <w:rStyle w:val="StyleUnderline"/>
        </w:rPr>
        <w:t xml:space="preserve"> </w:t>
      </w:r>
      <w:r w:rsidRPr="006C1B5A">
        <w:rPr>
          <w:rStyle w:val="Emphasis"/>
        </w:rPr>
        <w:t>regulations</w:t>
      </w:r>
      <w:r w:rsidRPr="006C1B5A">
        <w:rPr>
          <w:rStyle w:val="StyleUnderline"/>
        </w:rPr>
        <w:t xml:space="preserve"> </w:t>
      </w:r>
      <w:r w:rsidRPr="00C05335">
        <w:rPr>
          <w:rStyle w:val="StyleUnderline"/>
          <w:highlight w:val="green"/>
        </w:rPr>
        <w:t>will</w:t>
      </w:r>
      <w:r w:rsidRPr="000B3A7A">
        <w:rPr>
          <w:sz w:val="16"/>
        </w:rPr>
        <w:t xml:space="preserve"> also </w:t>
      </w:r>
      <w:r w:rsidRPr="00C05335">
        <w:rPr>
          <w:rStyle w:val="StyleUnderline"/>
          <w:highlight w:val="green"/>
        </w:rPr>
        <w:t xml:space="preserve">have to be </w:t>
      </w:r>
      <w:r w:rsidRPr="00C05335">
        <w:rPr>
          <w:rStyle w:val="Emphasis"/>
          <w:highlight w:val="green"/>
        </w:rPr>
        <w:t>clearly</w:t>
      </w:r>
      <w:r w:rsidRPr="00C05335">
        <w:rPr>
          <w:rStyle w:val="StyleUnderline"/>
          <w:highlight w:val="green"/>
        </w:rPr>
        <w:t xml:space="preserve"> </w:t>
      </w:r>
      <w:r w:rsidRPr="00C05335">
        <w:rPr>
          <w:rStyle w:val="Emphasis"/>
          <w:highlight w:val="green"/>
        </w:rPr>
        <w:t>defined</w:t>
      </w:r>
      <w:r w:rsidRPr="006C1B5A">
        <w:rPr>
          <w:rStyle w:val="StyleUnderline"/>
        </w:rPr>
        <w:t>. Licenses</w:t>
      </w:r>
      <w:r w:rsidRPr="000B3A7A">
        <w:rPr>
          <w:sz w:val="16"/>
        </w:rPr>
        <w:t xml:space="preserve"> </w:t>
      </w:r>
      <w:r w:rsidRPr="00885193">
        <w:rPr>
          <w:sz w:val="16"/>
        </w:rPr>
        <w:t xml:space="preserve">will help to </w:t>
      </w:r>
      <w:r w:rsidRPr="00885193">
        <w:rPr>
          <w:rStyle w:val="Emphasis"/>
        </w:rPr>
        <w:t>clarify</w:t>
      </w:r>
      <w:r w:rsidRPr="00885193">
        <w:rPr>
          <w:sz w:val="16"/>
        </w:rPr>
        <w:t xml:space="preserve"> both </w:t>
      </w:r>
      <w:r w:rsidRPr="00885193">
        <w:rPr>
          <w:rStyle w:val="Emphasis"/>
        </w:rPr>
        <w:t>ownership</w:t>
      </w:r>
      <w:r w:rsidRPr="00885193">
        <w:rPr>
          <w:rStyle w:val="StyleUnderline"/>
        </w:rPr>
        <w:t xml:space="preserve"> of yields and</w:t>
      </w:r>
      <w:r w:rsidRPr="00885193">
        <w:rPr>
          <w:sz w:val="16"/>
        </w:rPr>
        <w:t xml:space="preserve"> the </w:t>
      </w:r>
      <w:r w:rsidRPr="00885193">
        <w:rPr>
          <w:rStyle w:val="Emphasis"/>
        </w:rPr>
        <w:t>relationships</w:t>
      </w:r>
      <w:r w:rsidRPr="00885193">
        <w:rPr>
          <w:rStyle w:val="StyleUnderline"/>
        </w:rPr>
        <w:t xml:space="preserve"> among miners</w:t>
      </w:r>
      <w:r w:rsidRPr="00885193">
        <w:rPr>
          <w:sz w:val="16"/>
        </w:rPr>
        <w:t xml:space="preserve">, investors, </w:t>
      </w:r>
      <w:r w:rsidRPr="00885193">
        <w:rPr>
          <w:rStyle w:val="StyleUnderline"/>
        </w:rPr>
        <w:t>and governments</w:t>
      </w:r>
      <w:r w:rsidRPr="000B3A7A">
        <w:rPr>
          <w:sz w:val="16"/>
        </w:rPr>
        <w:t xml:space="preserve"> in order </w:t>
      </w:r>
      <w:r w:rsidRPr="00C05335">
        <w:rPr>
          <w:rStyle w:val="StyleUnderline"/>
          <w:highlight w:val="green"/>
        </w:rPr>
        <w:t xml:space="preserve">to </w:t>
      </w:r>
      <w:r w:rsidRPr="00C05335">
        <w:rPr>
          <w:rStyle w:val="Emphasis"/>
          <w:highlight w:val="green"/>
        </w:rPr>
        <w:t>avoid</w:t>
      </w:r>
      <w:r w:rsidRPr="00C05335">
        <w:rPr>
          <w:rStyle w:val="StyleUnderline"/>
          <w:highlight w:val="green"/>
        </w:rPr>
        <w:t xml:space="preserve"> </w:t>
      </w:r>
      <w:r w:rsidRPr="00C05335">
        <w:rPr>
          <w:rStyle w:val="Emphasis"/>
          <w:highlight w:val="green"/>
        </w:rPr>
        <w:t>conflict</w:t>
      </w:r>
      <w:r w:rsidRPr="006C1B5A">
        <w:rPr>
          <w:rStyle w:val="StyleUnderline"/>
        </w:rPr>
        <w:t xml:space="preserve"> in the future.</w:t>
      </w:r>
    </w:p>
    <w:p w14:paraId="2C9E48B2" w14:textId="08E2A0B5" w:rsidR="00291D6E" w:rsidRDefault="00291D6E" w:rsidP="00291D6E">
      <w:pPr>
        <w:pStyle w:val="Heading4"/>
      </w:pPr>
      <w:r>
        <w:t xml:space="preserve">Two </w:t>
      </w:r>
      <w:r w:rsidR="00885193">
        <w:t>Impacts</w:t>
      </w:r>
      <w:r>
        <w:t>:</w:t>
      </w:r>
    </w:p>
    <w:p w14:paraId="4F57A91C" w14:textId="73DDAF19" w:rsidR="00291D6E" w:rsidRDefault="00291D6E" w:rsidP="00291D6E">
      <w:pPr>
        <w:pStyle w:val="Heading4"/>
      </w:pPr>
      <w:r>
        <w:t xml:space="preserve">1 – </w:t>
      </w:r>
      <w:r w:rsidR="00885193">
        <w:t>Resource Wars</w:t>
      </w:r>
      <w:r>
        <w:t xml:space="preserve"> – empirics prove.</w:t>
      </w:r>
    </w:p>
    <w:p w14:paraId="70FF65D8" w14:textId="77777777" w:rsidR="00291D6E" w:rsidRDefault="00291D6E" w:rsidP="00291D6E">
      <w:proofErr w:type="spellStart"/>
      <w:r w:rsidRPr="00CC6370">
        <w:rPr>
          <w:rStyle w:val="Style13ptBold"/>
        </w:rPr>
        <w:t>Kelvey</w:t>
      </w:r>
      <w:proofErr w:type="spellEnd"/>
      <w:r w:rsidRPr="00CC6370">
        <w:rPr>
          <w:rStyle w:val="Style13ptBold"/>
        </w:rPr>
        <w:t xml:space="preserve"> 14</w:t>
      </w:r>
      <w:r w:rsidRPr="00CC6370">
        <w:t xml:space="preserve"> [Jon </w:t>
      </w:r>
      <w:proofErr w:type="spellStart"/>
      <w:r w:rsidRPr="00CC6370">
        <w:t>Kelvey</w:t>
      </w:r>
      <w:proofErr w:type="spellEnd"/>
      <w:r>
        <w:t>,</w:t>
      </w:r>
      <w:r w:rsidRPr="00CC6370">
        <w:t xml:space="preserve"> writer and journalist based in central Maryland. Is It Legal to Mine </w:t>
      </w:r>
      <w:proofErr w:type="gramStart"/>
      <w:r w:rsidRPr="00CC6370">
        <w:t>Asteroids?</w:t>
      </w:r>
      <w:r>
        <w:t>,</w:t>
      </w:r>
      <w:proofErr w:type="gramEnd"/>
      <w:r>
        <w:t>”</w:t>
      </w:r>
      <w:r w:rsidRPr="00CC6370">
        <w:t xml:space="preserve"> </w:t>
      </w:r>
      <w:r>
        <w:t>10/13/14,</w:t>
      </w:r>
      <w:r w:rsidRPr="00CC6370">
        <w:t xml:space="preserve"> </w:t>
      </w:r>
      <w:r w:rsidRPr="00CC6370">
        <w:rPr>
          <w:i/>
          <w:iCs/>
        </w:rPr>
        <w:t>Slate</w:t>
      </w:r>
      <w:r>
        <w:t xml:space="preserve">, </w:t>
      </w:r>
      <w:r w:rsidRPr="00CC6370">
        <w:t>https://slate.com/technology/2014/10/asteroid-mining-and-space-law-who-gets-to-profit-from-outer-space-platinum.html]</w:t>
      </w:r>
    </w:p>
    <w:p w14:paraId="10F30509" w14:textId="77777777" w:rsidR="00291D6E" w:rsidRPr="00CC6370" w:rsidRDefault="00291D6E" w:rsidP="00291D6E">
      <w:pPr>
        <w:rPr>
          <w:rStyle w:val="Emphasis"/>
        </w:rPr>
      </w:pPr>
      <w:r w:rsidRPr="00CC6370">
        <w:rPr>
          <w:rStyle w:val="StyleUnderline"/>
          <w:highlight w:val="green"/>
        </w:rPr>
        <w:t>If</w:t>
      </w:r>
      <w:r w:rsidRPr="00CC6370">
        <w:rPr>
          <w:sz w:val="16"/>
        </w:rPr>
        <w:t xml:space="preserve"> these </w:t>
      </w:r>
      <w:r w:rsidRPr="00CC6370">
        <w:rPr>
          <w:rStyle w:val="StyleUnderline"/>
          <w:highlight w:val="green"/>
        </w:rPr>
        <w:t>mining ventures are successful</w:t>
      </w:r>
      <w:r w:rsidRPr="00CC6370">
        <w:rPr>
          <w:rStyle w:val="StyleUnderline"/>
        </w:rPr>
        <w:t xml:space="preserve">, the world could see </w:t>
      </w:r>
      <w:r w:rsidRPr="00CC6370">
        <w:rPr>
          <w:rStyle w:val="StyleUnderline"/>
          <w:highlight w:val="green"/>
        </w:rPr>
        <w:t>billions</w:t>
      </w:r>
      <w:r w:rsidRPr="00CC6370">
        <w:rPr>
          <w:sz w:val="16"/>
        </w:rPr>
        <w:t xml:space="preserve"> of dollars </w:t>
      </w:r>
      <w:r w:rsidRPr="00CC6370">
        <w:rPr>
          <w:rStyle w:val="StyleUnderline"/>
          <w:highlight w:val="green"/>
        </w:rPr>
        <w:t>flow</w:t>
      </w:r>
      <w:r w:rsidRPr="00CC6370">
        <w:rPr>
          <w:rStyle w:val="StyleUnderline"/>
        </w:rPr>
        <w:t xml:space="preserve">ing down from space </w:t>
      </w:r>
      <w:r w:rsidRPr="00CC6370">
        <w:rPr>
          <w:rStyle w:val="StyleUnderline"/>
          <w:highlight w:val="green"/>
        </w:rPr>
        <w:t>to</w:t>
      </w:r>
      <w:r w:rsidRPr="00CC6370">
        <w:rPr>
          <w:sz w:val="16"/>
        </w:rPr>
        <w:t xml:space="preserve"> American </w:t>
      </w:r>
      <w:r w:rsidRPr="00CC6370">
        <w:rPr>
          <w:rStyle w:val="StyleUnderline"/>
          <w:highlight w:val="green"/>
        </w:rPr>
        <w:t>companies</w:t>
      </w:r>
      <w:r w:rsidRPr="00CC6370">
        <w:rPr>
          <w:rStyle w:val="StyleUnderline"/>
        </w:rPr>
        <w:t>. Is there a system for dealing with</w:t>
      </w:r>
      <w:r w:rsidRPr="00CC6370">
        <w:rPr>
          <w:sz w:val="16"/>
        </w:rPr>
        <w:t xml:space="preserve"> any </w:t>
      </w:r>
      <w:r w:rsidRPr="00CC6370">
        <w:rPr>
          <w:rStyle w:val="StyleUnderline"/>
        </w:rPr>
        <w:t>conflicts</w:t>
      </w:r>
      <w:r w:rsidRPr="00CC6370">
        <w:rPr>
          <w:sz w:val="16"/>
        </w:rPr>
        <w:t xml:space="preserve"> that </w:t>
      </w:r>
      <w:r w:rsidRPr="00CC6370">
        <w:rPr>
          <w:rStyle w:val="StyleUnderline"/>
        </w:rPr>
        <w:t xml:space="preserve">asteroid mining will likely arouse? </w:t>
      </w:r>
      <w:r w:rsidRPr="00CC6370">
        <w:rPr>
          <w:rStyle w:val="StyleUnderline"/>
          <w:highlight w:val="green"/>
        </w:rPr>
        <w:t xml:space="preserve">The </w:t>
      </w:r>
      <w:r w:rsidRPr="00CC6370">
        <w:rPr>
          <w:rStyle w:val="Emphasis"/>
          <w:highlight w:val="green"/>
        </w:rPr>
        <w:t>historical</w:t>
      </w:r>
      <w:r w:rsidRPr="00CC6370">
        <w:rPr>
          <w:rStyle w:val="StyleUnderline"/>
          <w:highlight w:val="green"/>
        </w:rPr>
        <w:t xml:space="preserve"> </w:t>
      </w:r>
      <w:r w:rsidRPr="00CC6370">
        <w:rPr>
          <w:rStyle w:val="Emphasis"/>
          <w:highlight w:val="green"/>
        </w:rPr>
        <w:t>record</w:t>
      </w:r>
      <w:r w:rsidRPr="00CC6370">
        <w:rPr>
          <w:sz w:val="16"/>
        </w:rPr>
        <w:t xml:space="preserve"> certainly </w:t>
      </w:r>
      <w:r w:rsidRPr="00CC6370">
        <w:rPr>
          <w:rStyle w:val="StyleUnderline"/>
          <w:highlight w:val="green"/>
        </w:rPr>
        <w:t>suggests</w:t>
      </w:r>
      <w:r w:rsidRPr="00CC6370">
        <w:rPr>
          <w:rStyle w:val="StyleUnderline"/>
        </w:rPr>
        <w:t xml:space="preserve"> the possibility of</w:t>
      </w:r>
      <w:r w:rsidRPr="00CC6370">
        <w:rPr>
          <w:rStyle w:val="Emphasis"/>
        </w:rPr>
        <w:t xml:space="preserve"> bitter</w:t>
      </w:r>
      <w:r w:rsidRPr="00CC6370">
        <w:rPr>
          <w:sz w:val="16"/>
        </w:rPr>
        <w:t xml:space="preserve">, even </w:t>
      </w:r>
      <w:r w:rsidRPr="00CC6370">
        <w:rPr>
          <w:rStyle w:val="Emphasis"/>
          <w:highlight w:val="green"/>
        </w:rPr>
        <w:t>violent disputes</w:t>
      </w:r>
      <w:r w:rsidRPr="00CC6370">
        <w:rPr>
          <w:rStyle w:val="Emphasis"/>
        </w:rPr>
        <w:t>.</w:t>
      </w:r>
    </w:p>
    <w:p w14:paraId="5614DD98" w14:textId="77777777" w:rsidR="00291D6E" w:rsidRPr="00CC6370" w:rsidRDefault="00291D6E" w:rsidP="00291D6E">
      <w:pPr>
        <w:rPr>
          <w:sz w:val="16"/>
        </w:rPr>
      </w:pPr>
      <w:r w:rsidRPr="00CC6370">
        <w:rPr>
          <w:sz w:val="16"/>
        </w:rPr>
        <w:t xml:space="preserve">Just </w:t>
      </w:r>
      <w:r w:rsidRPr="00CC6370">
        <w:rPr>
          <w:rStyle w:val="StyleUnderline"/>
          <w:highlight w:val="green"/>
        </w:rPr>
        <w:t xml:space="preserve">consider the </w:t>
      </w:r>
      <w:r w:rsidRPr="00CC6370">
        <w:rPr>
          <w:rStyle w:val="Emphasis"/>
          <w:highlight w:val="green"/>
        </w:rPr>
        <w:t>Arctic</w:t>
      </w:r>
      <w:r w:rsidRPr="00CC6370">
        <w:rPr>
          <w:sz w:val="16"/>
        </w:rPr>
        <w:t xml:space="preserve">. Impenetrable ice was once the foil for those who dreamed of a Northwest Passage, but </w:t>
      </w:r>
      <w:r w:rsidRPr="00CC6370">
        <w:rPr>
          <w:rStyle w:val="StyleUnderline"/>
        </w:rPr>
        <w:t>global warming</w:t>
      </w:r>
      <w:r w:rsidRPr="00CC6370">
        <w:rPr>
          <w:sz w:val="16"/>
        </w:rPr>
        <w:t xml:space="preserve"> has </w:t>
      </w:r>
      <w:r w:rsidRPr="00CC6370">
        <w:rPr>
          <w:rStyle w:val="StyleUnderline"/>
        </w:rPr>
        <w:t>made the oil- and natural-gas-rich Arctic seabed accessible</w:t>
      </w:r>
      <w:r w:rsidRPr="00CC6370">
        <w:rPr>
          <w:sz w:val="16"/>
        </w:rPr>
        <w:t xml:space="preserve"> for the first time, </w:t>
      </w:r>
      <w:r w:rsidRPr="00CC6370">
        <w:rPr>
          <w:rStyle w:val="StyleUnderline"/>
        </w:rPr>
        <w:t xml:space="preserve">and </w:t>
      </w:r>
      <w:r w:rsidRPr="00CC6370">
        <w:rPr>
          <w:rStyle w:val="StyleUnderline"/>
          <w:highlight w:val="green"/>
        </w:rPr>
        <w:t>there has been a rush to lay claims</w:t>
      </w:r>
      <w:r w:rsidRPr="00CC6370">
        <w:rPr>
          <w:rStyle w:val="StyleUnderline"/>
        </w:rPr>
        <w:t xml:space="preserve"> to territory. The United States and Canada have been making</w:t>
      </w:r>
      <w:r w:rsidRPr="00CC6370">
        <w:rPr>
          <w:sz w:val="16"/>
        </w:rPr>
        <w:t xml:space="preserve"> careful </w:t>
      </w:r>
      <w:r w:rsidRPr="00CC6370">
        <w:rPr>
          <w:rStyle w:val="StyleUnderline"/>
        </w:rPr>
        <w:t>geological measurements</w:t>
      </w:r>
      <w:r w:rsidRPr="00CC6370">
        <w:rPr>
          <w:sz w:val="16"/>
        </w:rPr>
        <w:t xml:space="preserve"> in order </w:t>
      </w:r>
      <w:r w:rsidRPr="00CC6370">
        <w:rPr>
          <w:rStyle w:val="StyleUnderline"/>
        </w:rPr>
        <w:t>to determine territorial boundaries. Russia</w:t>
      </w:r>
      <w:r w:rsidRPr="00CC6370">
        <w:rPr>
          <w:sz w:val="16"/>
        </w:rPr>
        <w:t xml:space="preserve"> has pursued a different path: In 2007, the country </w:t>
      </w:r>
      <w:r w:rsidRPr="00CC6370">
        <w:rPr>
          <w:rStyle w:val="StyleUnderline"/>
        </w:rPr>
        <w:t>used a submersible to plant its flag on the seabed at the North Pole.</w:t>
      </w:r>
      <w:r w:rsidRPr="00CC6370">
        <w:rPr>
          <w:sz w:val="16"/>
        </w:rPr>
        <w:t xml:space="preserve"> It’s an example of how contested things can get even when there is a system of rules in place, according to Joanne </w:t>
      </w:r>
      <w:proofErr w:type="spellStart"/>
      <w:r w:rsidRPr="00CC6370">
        <w:rPr>
          <w:sz w:val="16"/>
        </w:rPr>
        <w:t>Gabrynowicz</w:t>
      </w:r>
      <w:proofErr w:type="spellEnd"/>
      <w:r w:rsidRPr="00CC6370">
        <w:rPr>
          <w:sz w:val="16"/>
        </w:rPr>
        <w:t>, a space lawyer and editor emeritus of the Journal of Space Law at the University of Mississippi School of Law. There is a system of international governance in place for the Arctic, but she says it is being strained by the recent thaw because, “it’s so much easier to govern something when you can’t get to it.”</w:t>
      </w:r>
    </w:p>
    <w:p w14:paraId="7985FA50" w14:textId="77777777" w:rsidR="00291D6E" w:rsidRPr="00CC6370" w:rsidRDefault="00291D6E" w:rsidP="00291D6E">
      <w:pPr>
        <w:rPr>
          <w:rStyle w:val="Emphasis"/>
        </w:rPr>
      </w:pPr>
      <w:r w:rsidRPr="00CC6370">
        <w:rPr>
          <w:rStyle w:val="StyleUnderline"/>
        </w:rPr>
        <w:t xml:space="preserve">If emerging space technologies can be thought of as melting Arctic ice, </w:t>
      </w:r>
      <w:r w:rsidRPr="00CC6370">
        <w:rPr>
          <w:rStyle w:val="StyleUnderline"/>
          <w:highlight w:val="green"/>
        </w:rPr>
        <w:t xml:space="preserve">it might be time to start </w:t>
      </w:r>
      <w:r w:rsidRPr="00CC6370">
        <w:rPr>
          <w:rStyle w:val="Emphasis"/>
          <w:highlight w:val="green"/>
        </w:rPr>
        <w:t>discussing</w:t>
      </w:r>
      <w:r w:rsidRPr="00CC6370">
        <w:rPr>
          <w:sz w:val="16"/>
        </w:rPr>
        <w:t xml:space="preserve"> some </w:t>
      </w:r>
      <w:r w:rsidRPr="00CC6370">
        <w:rPr>
          <w:rStyle w:val="Emphasis"/>
        </w:rPr>
        <w:t xml:space="preserve">basic </w:t>
      </w:r>
      <w:r w:rsidRPr="00CC6370">
        <w:rPr>
          <w:rStyle w:val="Emphasis"/>
          <w:highlight w:val="green"/>
        </w:rPr>
        <w:t>rules before everything thaws</w:t>
      </w:r>
      <w:r w:rsidRPr="00CC6370">
        <w:rPr>
          <w:rStyle w:val="Emphasis"/>
        </w:rPr>
        <w:t>.</w:t>
      </w:r>
    </w:p>
    <w:p w14:paraId="23E0D70F" w14:textId="3C1E565F" w:rsidR="00291D6E" w:rsidRDefault="00885193" w:rsidP="00291D6E">
      <w:pPr>
        <w:pStyle w:val="Heading4"/>
      </w:pPr>
      <w:r>
        <w:t>Its not just asteroids but cascades into warfare over celestial territory</w:t>
      </w:r>
    </w:p>
    <w:p w14:paraId="03A72801" w14:textId="77777777" w:rsidR="00291D6E" w:rsidRDefault="00291D6E" w:rsidP="00291D6E">
      <w:proofErr w:type="spellStart"/>
      <w:r w:rsidRPr="00642BDE">
        <w:rPr>
          <w:rStyle w:val="Style13ptBold"/>
        </w:rPr>
        <w:t>Renstrom</w:t>
      </w:r>
      <w:proofErr w:type="spellEnd"/>
      <w:r w:rsidRPr="00642BDE">
        <w:rPr>
          <w:rStyle w:val="Style13ptBold"/>
        </w:rPr>
        <w:t xml:space="preserve"> 15</w:t>
      </w:r>
      <w:r>
        <w:t xml:space="preserve"> [</w:t>
      </w:r>
      <w:r w:rsidRPr="008A46DF">
        <w:t xml:space="preserve">Joelle </w:t>
      </w:r>
      <w:proofErr w:type="spellStart"/>
      <w:r w:rsidRPr="008A46DF">
        <w:t>Renstrom</w:t>
      </w:r>
      <w:proofErr w:type="spellEnd"/>
      <w:r>
        <w:t xml:space="preserve">, </w:t>
      </w:r>
      <w:r w:rsidRPr="008A46DF">
        <w:t xml:space="preserve">Lecturer of Rhetoric at </w:t>
      </w:r>
      <w:r>
        <w:t>Boston University, “</w:t>
      </w:r>
      <w:r w:rsidRPr="008A46DF">
        <w:t xml:space="preserve">Will Mining Celestial Bodies Ruin </w:t>
      </w:r>
      <w:proofErr w:type="gramStart"/>
      <w:r w:rsidRPr="008A46DF">
        <w:t>Space?</w:t>
      </w:r>
      <w:r>
        <w:t>,</w:t>
      </w:r>
      <w:proofErr w:type="gramEnd"/>
      <w:r>
        <w:t xml:space="preserve">” 12/09/15, WBUR, </w:t>
      </w:r>
      <w:r w:rsidRPr="00642BDE">
        <w:t>https://www.wbur.org/cognoscenti/2015/12/09/asteroid-mining-joelle-renstrom</w:t>
      </w:r>
      <w:r>
        <w:t>, EA]</w:t>
      </w:r>
    </w:p>
    <w:p w14:paraId="3EB661C4" w14:textId="77777777" w:rsidR="00291D6E" w:rsidRPr="005016FF" w:rsidRDefault="00291D6E" w:rsidP="00291D6E">
      <w:pPr>
        <w:rPr>
          <w:rStyle w:val="StyleUnderline"/>
        </w:rPr>
      </w:pPr>
      <w:r w:rsidRPr="0000466E">
        <w:rPr>
          <w:sz w:val="16"/>
        </w:rPr>
        <w:t xml:space="preserve">We could certainly use these resources on Earth — especially </w:t>
      </w:r>
      <w:proofErr w:type="gramStart"/>
      <w:r w:rsidRPr="0000466E">
        <w:rPr>
          <w:sz w:val="16"/>
        </w:rPr>
        <w:t>water, if</w:t>
      </w:r>
      <w:proofErr w:type="gramEnd"/>
      <w:r w:rsidRPr="0000466E">
        <w:rPr>
          <w:sz w:val="16"/>
        </w:rPr>
        <w:t xml:space="preserve"> catastrophic drought predictions are accurate. Of course, asteroid mining companies that sell water to the rest of the world would need to be regulated, but that’s not really a new proposition. As with oil and gas companies, extracting, </w:t>
      </w:r>
      <w:proofErr w:type="gramStart"/>
      <w:r w:rsidRPr="0000466E">
        <w:rPr>
          <w:sz w:val="16"/>
        </w:rPr>
        <w:t>processing</w:t>
      </w:r>
      <w:proofErr w:type="gramEnd"/>
      <w:r w:rsidRPr="0000466E">
        <w:rPr>
          <w:sz w:val="16"/>
        </w:rPr>
        <w:t xml:space="preserve"> and selling water could promote worldwide competition and boost the economy. But </w:t>
      </w:r>
      <w:r w:rsidRPr="005016FF">
        <w:rPr>
          <w:rStyle w:val="StyleUnderline"/>
        </w:rPr>
        <w:t>how</w:t>
      </w:r>
      <w:r w:rsidRPr="0000466E">
        <w:rPr>
          <w:sz w:val="16"/>
        </w:rPr>
        <w:t xml:space="preserve">, </w:t>
      </w:r>
      <w:r w:rsidRPr="005016FF">
        <w:rPr>
          <w:rStyle w:val="StyleUnderline"/>
        </w:rPr>
        <w:t>exactly</w:t>
      </w:r>
      <w:r w:rsidRPr="0000466E">
        <w:rPr>
          <w:sz w:val="16"/>
        </w:rPr>
        <w:t xml:space="preserve">, </w:t>
      </w:r>
      <w:r w:rsidRPr="005016FF">
        <w:rPr>
          <w:rStyle w:val="StyleUnderline"/>
        </w:rPr>
        <w:t>would</w:t>
      </w:r>
      <w:r w:rsidRPr="0000466E">
        <w:rPr>
          <w:sz w:val="16"/>
        </w:rPr>
        <w:t xml:space="preserve"> that </w:t>
      </w:r>
      <w:r w:rsidRPr="005016FF">
        <w:rPr>
          <w:rStyle w:val="StyleUnderline"/>
        </w:rPr>
        <w:t>competition work?</w:t>
      </w:r>
    </w:p>
    <w:p w14:paraId="75D166E7" w14:textId="77777777" w:rsidR="00291D6E" w:rsidRPr="0000466E" w:rsidRDefault="00291D6E" w:rsidP="00291D6E">
      <w:pPr>
        <w:rPr>
          <w:rStyle w:val="StyleUnderline"/>
        </w:rPr>
      </w:pPr>
      <w:r w:rsidRPr="0000466E">
        <w:rPr>
          <w:sz w:val="16"/>
        </w:rPr>
        <w:t xml:space="preserve">Planetary Resources might be the first asteroid mining company, but it won’t be the last. </w:t>
      </w:r>
      <w:r w:rsidRPr="0000466E">
        <w:rPr>
          <w:rStyle w:val="StyleUnderline"/>
          <w:highlight w:val="green"/>
        </w:rPr>
        <w:t xml:space="preserve">Once the </w:t>
      </w:r>
      <w:r w:rsidRPr="00885193">
        <w:rPr>
          <w:rStyle w:val="StyleUnderline"/>
        </w:rPr>
        <w:t xml:space="preserve">technology and </w:t>
      </w:r>
      <w:r w:rsidRPr="0000466E">
        <w:rPr>
          <w:rStyle w:val="StyleUnderline"/>
          <w:highlight w:val="green"/>
        </w:rPr>
        <w:t>resources are in place</w:t>
      </w:r>
      <w:r w:rsidRPr="0000466E">
        <w:rPr>
          <w:sz w:val="16"/>
        </w:rPr>
        <w:t xml:space="preserve">, other </w:t>
      </w:r>
      <w:r w:rsidRPr="0000466E">
        <w:rPr>
          <w:rStyle w:val="StyleUnderline"/>
          <w:highlight w:val="green"/>
        </w:rPr>
        <w:t>companies</w:t>
      </w:r>
      <w:r w:rsidRPr="0000466E">
        <w:rPr>
          <w:sz w:val="16"/>
        </w:rPr>
        <w:t xml:space="preserve"> from the U.S. and elsewhere </w:t>
      </w:r>
      <w:r w:rsidRPr="0000466E">
        <w:rPr>
          <w:rStyle w:val="StyleUnderline"/>
          <w:highlight w:val="green"/>
        </w:rPr>
        <w:t>will join</w:t>
      </w:r>
      <w:r w:rsidRPr="0000466E">
        <w:rPr>
          <w:sz w:val="16"/>
        </w:rPr>
        <w:t xml:space="preserve"> them in </w:t>
      </w:r>
      <w:r w:rsidRPr="0000466E">
        <w:rPr>
          <w:rStyle w:val="StyleUnderline"/>
          <w:highlight w:val="green"/>
        </w:rPr>
        <w:t xml:space="preserve">the hunt </w:t>
      </w:r>
      <w:r w:rsidRPr="00885193">
        <w:rPr>
          <w:rStyle w:val="StyleUnderline"/>
        </w:rPr>
        <w:t>for viable, resource-rich asteroids. And then</w:t>
      </w:r>
      <w:r w:rsidRPr="0000466E">
        <w:rPr>
          <w:rStyle w:val="StyleUnderline"/>
        </w:rPr>
        <w:t xml:space="preserve"> what?</w:t>
      </w:r>
    </w:p>
    <w:p w14:paraId="7D65AFCA" w14:textId="77777777" w:rsidR="00291D6E" w:rsidRPr="00885193" w:rsidRDefault="00291D6E" w:rsidP="00291D6E">
      <w:pPr>
        <w:rPr>
          <w:rStyle w:val="Emphasis"/>
        </w:rPr>
      </w:pPr>
      <w:r w:rsidRPr="0000466E">
        <w:rPr>
          <w:rStyle w:val="StyleUnderline"/>
          <w:highlight w:val="green"/>
        </w:rPr>
        <w:t>Earth has a history of</w:t>
      </w:r>
      <w:r w:rsidRPr="005016FF">
        <w:rPr>
          <w:rStyle w:val="Emphasis"/>
        </w:rPr>
        <w:t xml:space="preserve"> oil crises, </w:t>
      </w:r>
      <w:proofErr w:type="gramStart"/>
      <w:r w:rsidRPr="005016FF">
        <w:rPr>
          <w:rStyle w:val="Emphasis"/>
        </w:rPr>
        <w:t>embargoes</w:t>
      </w:r>
      <w:proofErr w:type="gramEnd"/>
      <w:r w:rsidRPr="005016FF">
        <w:rPr>
          <w:rStyle w:val="Emphasis"/>
        </w:rPr>
        <w:t xml:space="preserve"> and </w:t>
      </w:r>
      <w:r w:rsidRPr="0000466E">
        <w:rPr>
          <w:rStyle w:val="Emphasis"/>
          <w:highlight w:val="green"/>
        </w:rPr>
        <w:t xml:space="preserve">conflicts. </w:t>
      </w:r>
      <w:r w:rsidRPr="00885193">
        <w:rPr>
          <w:rStyle w:val="Emphasis"/>
        </w:rPr>
        <w:t>What’s to prevent similar clashes from arising in space?</w:t>
      </w:r>
    </w:p>
    <w:p w14:paraId="4115CC99" w14:textId="77777777" w:rsidR="00291D6E" w:rsidRPr="005016FF" w:rsidRDefault="00291D6E" w:rsidP="00291D6E">
      <w:pPr>
        <w:rPr>
          <w:sz w:val="16"/>
        </w:rPr>
      </w:pPr>
      <w:r w:rsidRPr="00885193">
        <w:rPr>
          <w:sz w:val="16"/>
        </w:rPr>
        <w:t>Perhaps enough asteroids exist to keep companies from various countries out of e</w:t>
      </w:r>
      <w:r w:rsidRPr="005016FF">
        <w:rPr>
          <w:sz w:val="16"/>
        </w:rPr>
        <w:t xml:space="preserve">ach other’s way if they can’t share. But </w:t>
      </w:r>
      <w:r w:rsidRPr="005016FF">
        <w:rPr>
          <w:rStyle w:val="StyleUnderline"/>
        </w:rPr>
        <w:t>the situation could get tricky</w:t>
      </w:r>
      <w:r w:rsidRPr="005016FF">
        <w:rPr>
          <w:sz w:val="16"/>
        </w:rPr>
        <w:t xml:space="preserve">, especially </w:t>
      </w:r>
      <w:r w:rsidRPr="005016FF">
        <w:rPr>
          <w:rStyle w:val="StyleUnderline"/>
        </w:rPr>
        <w:t>because</w:t>
      </w:r>
      <w:r w:rsidRPr="005016FF">
        <w:rPr>
          <w:sz w:val="16"/>
        </w:rPr>
        <w:t xml:space="preserve"> the </w:t>
      </w:r>
      <w:r w:rsidRPr="0000466E">
        <w:rPr>
          <w:rStyle w:val="StyleUnderline"/>
          <w:highlight w:val="green"/>
        </w:rPr>
        <w:t>asteroids</w:t>
      </w:r>
      <w:r w:rsidRPr="005016FF">
        <w:rPr>
          <w:sz w:val="16"/>
        </w:rPr>
        <w:t xml:space="preserve"> themselves </w:t>
      </w:r>
      <w:r w:rsidRPr="0000466E">
        <w:rPr>
          <w:rStyle w:val="StyleUnderline"/>
          <w:highlight w:val="green"/>
        </w:rPr>
        <w:t>would remain sovereign territory</w:t>
      </w:r>
      <w:r w:rsidRPr="005016FF">
        <w:rPr>
          <w:sz w:val="16"/>
        </w:rPr>
        <w:t>, as dictated by the 1967 Outer Space Treaty. The new law makes clear its consistency with this Treaty: “the United States does not thereby assert sovereignty or sovereign or exclusive rights or jurisdiction over, or the ownership of, any celestial body.”</w:t>
      </w:r>
    </w:p>
    <w:p w14:paraId="7C56D8EE" w14:textId="77777777" w:rsidR="00291D6E" w:rsidRPr="006C1B5A" w:rsidRDefault="00291D6E" w:rsidP="00291D6E">
      <w:pPr>
        <w:rPr>
          <w:rStyle w:val="StyleUnderline"/>
        </w:rPr>
      </w:pPr>
      <w:r w:rsidRPr="005016FF">
        <w:rPr>
          <w:rStyle w:val="StyleUnderline"/>
        </w:rPr>
        <w:t xml:space="preserve">So </w:t>
      </w:r>
      <w:r w:rsidRPr="0000466E">
        <w:rPr>
          <w:rStyle w:val="Emphasis"/>
          <w:highlight w:val="green"/>
        </w:rPr>
        <w:t>no one would own the asteroids</w:t>
      </w:r>
      <w:r w:rsidRPr="0000466E">
        <w:rPr>
          <w:rStyle w:val="StyleUnderline"/>
          <w:highlight w:val="green"/>
        </w:rPr>
        <w:t xml:space="preserve">, but </w:t>
      </w:r>
      <w:r w:rsidRPr="0000466E">
        <w:rPr>
          <w:rStyle w:val="Emphasis"/>
          <w:highlight w:val="green"/>
        </w:rPr>
        <w:t>people would own the spoils</w:t>
      </w:r>
      <w:r w:rsidRPr="005016FF">
        <w:rPr>
          <w:rStyle w:val="Emphasis"/>
        </w:rPr>
        <w:t>.</w:t>
      </w:r>
      <w:r w:rsidRPr="006C1B5A">
        <w:rPr>
          <w:rStyle w:val="StyleUnderline"/>
        </w:rPr>
        <w:t xml:space="preserve"> Would other countries recognize that?</w:t>
      </w:r>
      <w:r w:rsidRPr="0000466E">
        <w:rPr>
          <w:sz w:val="16"/>
        </w:rPr>
        <w:t xml:space="preserve"> Would we recognize it if a Chinese or Russian company found a stockpile of platinum on an asteroid? </w:t>
      </w:r>
      <w:r w:rsidRPr="006C1B5A">
        <w:rPr>
          <w:rStyle w:val="StyleUnderline"/>
        </w:rPr>
        <w:t>Would asteroid mining become a first-come, first-served proposition?</w:t>
      </w:r>
    </w:p>
    <w:p w14:paraId="2ACD0A03" w14:textId="77777777" w:rsidR="00291D6E" w:rsidRPr="006C1B5A" w:rsidRDefault="00291D6E" w:rsidP="00291D6E">
      <w:pPr>
        <w:rPr>
          <w:rStyle w:val="StyleUnderline"/>
        </w:rPr>
      </w:pPr>
      <w:r w:rsidRPr="006C1B5A">
        <w:rPr>
          <w:sz w:val="16"/>
        </w:rPr>
        <w:t xml:space="preserve">The </w:t>
      </w:r>
      <w:r w:rsidRPr="0000466E">
        <w:rPr>
          <w:rStyle w:val="StyleUnderline"/>
          <w:highlight w:val="green"/>
        </w:rPr>
        <w:t>Asteroid</w:t>
      </w:r>
      <w:r w:rsidRPr="006C1B5A">
        <w:rPr>
          <w:sz w:val="16"/>
        </w:rPr>
        <w:t xml:space="preserve"> Resources </w:t>
      </w:r>
      <w:r w:rsidRPr="0000466E">
        <w:rPr>
          <w:rStyle w:val="StyleUnderline"/>
          <w:highlight w:val="green"/>
        </w:rPr>
        <w:t>Property</w:t>
      </w:r>
      <w:r w:rsidRPr="006C1B5A">
        <w:rPr>
          <w:sz w:val="16"/>
        </w:rPr>
        <w:t xml:space="preserve"> Act also </w:t>
      </w:r>
      <w:r w:rsidRPr="0000466E">
        <w:rPr>
          <w:rStyle w:val="StyleUnderline"/>
          <w:highlight w:val="green"/>
        </w:rPr>
        <w:t>paves the way for</w:t>
      </w:r>
      <w:r w:rsidRPr="006C1B5A">
        <w:rPr>
          <w:rStyle w:val="StyleUnderline"/>
        </w:rPr>
        <w:t xml:space="preserve"> </w:t>
      </w:r>
      <w:r w:rsidRPr="006C1B5A">
        <w:rPr>
          <w:rStyle w:val="Emphasis"/>
        </w:rPr>
        <w:t xml:space="preserve">resource </w:t>
      </w:r>
      <w:r w:rsidRPr="0000466E">
        <w:rPr>
          <w:rStyle w:val="Emphasis"/>
          <w:highlight w:val="green"/>
        </w:rPr>
        <w:t>exploitation on planets</w:t>
      </w:r>
      <w:r w:rsidRPr="006C1B5A">
        <w:rPr>
          <w:sz w:val="16"/>
        </w:rPr>
        <w:t xml:space="preserve">, such as Mars. One of the primary arguments made for colonizing the Red Planet is its resources. Mars Society founder and colonization advocate Robert Zubrin argues that Mars “is endowed with all the resources needed to support not only life but the actual development of a technological civilization.” These resources include water, carbon, nitrogen, hydrogen, </w:t>
      </w:r>
      <w:proofErr w:type="gramStart"/>
      <w:r w:rsidRPr="006C1B5A">
        <w:rPr>
          <w:sz w:val="16"/>
        </w:rPr>
        <w:t>oxygen</w:t>
      </w:r>
      <w:proofErr w:type="gramEnd"/>
      <w:r w:rsidRPr="006C1B5A">
        <w:rPr>
          <w:sz w:val="16"/>
        </w:rPr>
        <w:t xml:space="preserve"> and deuterium, a rare (on Earth) and valuable hydrogen isotope used to make rocket fuel. As such endeavors become more feasible, their </w:t>
      </w:r>
      <w:r w:rsidRPr="006C1B5A">
        <w:rPr>
          <w:rStyle w:val="StyleUnderline"/>
        </w:rPr>
        <w:t>implications raise</w:t>
      </w:r>
      <w:r w:rsidRPr="006C1B5A">
        <w:rPr>
          <w:sz w:val="16"/>
        </w:rPr>
        <w:t xml:space="preserve"> some slippery-slope </w:t>
      </w:r>
      <w:r w:rsidRPr="006C1B5A">
        <w:rPr>
          <w:rStyle w:val="StyleUnderline"/>
        </w:rPr>
        <w:t>fears</w:t>
      </w:r>
      <w:r w:rsidRPr="006C1B5A">
        <w:rPr>
          <w:sz w:val="16"/>
        </w:rPr>
        <w:t xml:space="preserve"> -- namely, </w:t>
      </w:r>
      <w:r w:rsidRPr="006C1B5A">
        <w:rPr>
          <w:rStyle w:val="StyleUnderline"/>
        </w:rPr>
        <w:t>that in addition to</w:t>
      </w:r>
      <w:r w:rsidRPr="006C1B5A">
        <w:rPr>
          <w:sz w:val="16"/>
        </w:rPr>
        <w:t xml:space="preserve"> lifeless </w:t>
      </w:r>
      <w:r w:rsidRPr="006C1B5A">
        <w:rPr>
          <w:rStyle w:val="StyleUnderline"/>
        </w:rPr>
        <w:t xml:space="preserve">asteroids, </w:t>
      </w:r>
      <w:r w:rsidRPr="0000466E">
        <w:rPr>
          <w:rStyle w:val="StyleUnderline"/>
          <w:highlight w:val="green"/>
        </w:rPr>
        <w:t>planets</w:t>
      </w:r>
      <w:r w:rsidRPr="006C1B5A">
        <w:rPr>
          <w:sz w:val="16"/>
        </w:rPr>
        <w:t xml:space="preserve"> with the potential for microbial life such as Mars </w:t>
      </w:r>
      <w:r w:rsidRPr="0000466E">
        <w:rPr>
          <w:rStyle w:val="StyleUnderline"/>
          <w:highlight w:val="green"/>
        </w:rPr>
        <w:t xml:space="preserve">may </w:t>
      </w:r>
      <w:r w:rsidRPr="0000466E">
        <w:rPr>
          <w:rStyle w:val="Emphasis"/>
          <w:highlight w:val="green"/>
        </w:rPr>
        <w:t>become competitive mining stations</w:t>
      </w:r>
      <w:r w:rsidRPr="006C1B5A">
        <w:rPr>
          <w:rStyle w:val="StyleUnderline"/>
        </w:rPr>
        <w:t>.</w:t>
      </w:r>
    </w:p>
    <w:p w14:paraId="63791DD7" w14:textId="77777777" w:rsidR="00291D6E" w:rsidRDefault="00291D6E" w:rsidP="00291D6E">
      <w:pPr>
        <w:pStyle w:val="Heading4"/>
      </w:pPr>
      <w:r>
        <w:t xml:space="preserve">2 – </w:t>
      </w:r>
      <w:r w:rsidRPr="00C05335">
        <w:rPr>
          <w:u w:val="single"/>
        </w:rPr>
        <w:t>Redirection</w:t>
      </w:r>
      <w:r>
        <w:t xml:space="preserve"> – private asteroid mining causes </w:t>
      </w:r>
      <w:r w:rsidRPr="00B334ED">
        <w:rPr>
          <w:u w:val="single"/>
        </w:rPr>
        <w:t>proliferation</w:t>
      </w:r>
      <w:r>
        <w:t xml:space="preserve"> of </w:t>
      </w:r>
      <w:r w:rsidRPr="00B334ED">
        <w:rPr>
          <w:u w:val="single"/>
        </w:rPr>
        <w:t>NEO redirection capabilities</w:t>
      </w:r>
      <w:r>
        <w:t xml:space="preserve"> – </w:t>
      </w:r>
      <w:r w:rsidRPr="00B334ED">
        <w:rPr>
          <w:u w:val="single"/>
        </w:rPr>
        <w:t>accidents</w:t>
      </w:r>
      <w:r>
        <w:t xml:space="preserve"> and </w:t>
      </w:r>
      <w:r w:rsidRPr="00B334ED">
        <w:rPr>
          <w:u w:val="single"/>
        </w:rPr>
        <w:t>terrorism</w:t>
      </w:r>
      <w:r>
        <w:t xml:space="preserve"> cause </w:t>
      </w:r>
      <w:r w:rsidRPr="00B334ED">
        <w:rPr>
          <w:u w:val="single"/>
        </w:rPr>
        <w:t>extinction</w:t>
      </w:r>
      <w:r>
        <w:t>.</w:t>
      </w:r>
    </w:p>
    <w:p w14:paraId="387ABFF6" w14:textId="77777777" w:rsidR="00291D6E" w:rsidRPr="00A20538" w:rsidRDefault="00291D6E" w:rsidP="00291D6E">
      <w:proofErr w:type="spellStart"/>
      <w:r w:rsidRPr="00A20538">
        <w:rPr>
          <w:rStyle w:val="Style13ptBold"/>
        </w:rPr>
        <w:t>Drmola</w:t>
      </w:r>
      <w:proofErr w:type="spellEnd"/>
      <w:r w:rsidRPr="00A20538">
        <w:rPr>
          <w:rStyle w:val="Style13ptBold"/>
        </w:rPr>
        <w:t xml:space="preserve"> 15</w:t>
      </w:r>
      <w:r>
        <w:t xml:space="preserve"> [</w:t>
      </w:r>
      <w:r w:rsidRPr="00A20538">
        <w:t xml:space="preserve">Jakub </w:t>
      </w:r>
      <w:proofErr w:type="spellStart"/>
      <w:r w:rsidRPr="00A20538">
        <w:t>Drmola</w:t>
      </w:r>
      <w:proofErr w:type="spellEnd"/>
      <w:r>
        <w:t xml:space="preserve"> and</w:t>
      </w:r>
      <w:r w:rsidRPr="00A20538">
        <w:t xml:space="preserve"> Miroslav </w:t>
      </w:r>
      <w:proofErr w:type="spellStart"/>
      <w:r w:rsidRPr="00A20538">
        <w:t>Mareš</w:t>
      </w:r>
      <w:proofErr w:type="spellEnd"/>
      <w:r>
        <w:t xml:space="preserve">, * PhD </w:t>
      </w:r>
      <w:r w:rsidRPr="00A20538">
        <w:t>Security Studies, International Relations and Political Science at Masaryk University</w:t>
      </w:r>
      <w:r>
        <w:t xml:space="preserve">, ** </w:t>
      </w:r>
      <w:r w:rsidRPr="00A20538">
        <w:t>Professor, at the Division of Security and Strategic Studies, Masaryk University</w:t>
      </w:r>
      <w:r>
        <w:t>,</w:t>
      </w:r>
      <w:r w:rsidRPr="00A20538">
        <w:t xml:space="preserve"> </w:t>
      </w:r>
      <w:r>
        <w:t>“</w:t>
      </w:r>
      <w:r w:rsidRPr="00A20538">
        <w:t>Revisiting the deflection dilemma</w:t>
      </w:r>
      <w:r>
        <w:t xml:space="preserve">,” 2015, </w:t>
      </w:r>
      <w:r w:rsidRPr="00A20538">
        <w:rPr>
          <w:i/>
          <w:iCs/>
        </w:rPr>
        <w:t>Astronomy &amp; Geophysics</w:t>
      </w:r>
      <w:r w:rsidRPr="00A20538">
        <w:t>, Vol</w:t>
      </w:r>
      <w:r>
        <w:t>.</w:t>
      </w:r>
      <w:r w:rsidRPr="00A20538">
        <w:t xml:space="preserve"> 56, Issue 5, </w:t>
      </w:r>
      <w:r>
        <w:t>pp.</w:t>
      </w:r>
      <w:r w:rsidRPr="00A20538">
        <w:t xml:space="preserve"> 5.15</w:t>
      </w:r>
      <w:r>
        <w:t>-</w:t>
      </w:r>
      <w:r w:rsidRPr="00A20538">
        <w:t>5.18</w:t>
      </w:r>
      <w:r>
        <w:t xml:space="preserve">, </w:t>
      </w:r>
      <w:r w:rsidRPr="00A20538">
        <w:t>https://academic.oup.com/astrogeo/article/56/5/5.15/235650</w:t>
      </w:r>
      <w:r>
        <w:t>, EA]</w:t>
      </w:r>
    </w:p>
    <w:p w14:paraId="582307B3" w14:textId="77777777" w:rsidR="00291D6E" w:rsidRPr="00642BDE" w:rsidRDefault="00291D6E" w:rsidP="00291D6E">
      <w:pPr>
        <w:rPr>
          <w:sz w:val="16"/>
        </w:rPr>
      </w:pPr>
      <w:r w:rsidRPr="00642BDE">
        <w:rPr>
          <w:sz w:val="16"/>
        </w:rPr>
        <w:t xml:space="preserve">These authors presented a stark dilemma. We now know that the planet Earth orbits our Sun among thousands of other objects of varying sizes and trajectories. So far, well over 12 000 </w:t>
      </w:r>
      <w:r w:rsidRPr="00642BDE">
        <w:rPr>
          <w:rStyle w:val="StyleUnderline"/>
        </w:rPr>
        <w:t xml:space="preserve">near-Earth objects </w:t>
      </w:r>
      <w:r w:rsidRPr="00D81895">
        <w:rPr>
          <w:rStyle w:val="StyleUnderline"/>
        </w:rPr>
        <w:t>(NEOs)</w:t>
      </w:r>
      <w:r w:rsidRPr="00D81895">
        <w:rPr>
          <w:sz w:val="16"/>
        </w:rPr>
        <w:t xml:space="preserve"> have been discovered. Such objects are known to have </w:t>
      </w:r>
      <w:r w:rsidRPr="00D81895">
        <w:rPr>
          <w:rStyle w:val="StyleUnderline"/>
        </w:rPr>
        <w:t>collided with the Earth in the past and are certain to hit it in the future</w:t>
      </w:r>
      <w:r w:rsidRPr="00642BDE">
        <w:rPr>
          <w:rStyle w:val="StyleUnderline"/>
        </w:rPr>
        <w:t>, with potentially catastrophic results.</w:t>
      </w:r>
      <w:r w:rsidRPr="00642BDE">
        <w:rPr>
          <w:sz w:val="16"/>
        </w:rPr>
        <w:t xml:space="preserve"> All the known rocky planets and moons are dotted with impact craters (with the notable exception of Jupiter's geologically hyperactive moon Io). Even the surface of the Earth, despite all its weathering, erosion, volcanic </w:t>
      </w:r>
      <w:proofErr w:type="gramStart"/>
      <w:r w:rsidRPr="00642BDE">
        <w:rPr>
          <w:sz w:val="16"/>
        </w:rPr>
        <w:t>activity</w:t>
      </w:r>
      <w:proofErr w:type="gramEnd"/>
      <w:r w:rsidRPr="00642BDE">
        <w:rPr>
          <w:sz w:val="16"/>
        </w:rPr>
        <w:t xml:space="preserve"> and cover of the biosphere, bears clear marks of past impacts, with dozens of craters of more than 10 km in diameter still discernible today. It is a dangerous </w:t>
      </w:r>
      <w:proofErr w:type="spellStart"/>
      <w:r w:rsidRPr="00642BDE">
        <w:rPr>
          <w:sz w:val="16"/>
        </w:rPr>
        <w:t>neighbourhood</w:t>
      </w:r>
      <w:proofErr w:type="spellEnd"/>
      <w:r w:rsidRPr="00642BDE">
        <w:rPr>
          <w:sz w:val="16"/>
        </w:rPr>
        <w:t xml:space="preserve"> that we live in – sometimes described as a shooting gallery.</w:t>
      </w:r>
    </w:p>
    <w:p w14:paraId="52EB34DE" w14:textId="77777777" w:rsidR="00291D6E" w:rsidRPr="00642BDE" w:rsidRDefault="00291D6E" w:rsidP="00291D6E">
      <w:pPr>
        <w:rPr>
          <w:sz w:val="16"/>
          <w:szCs w:val="16"/>
        </w:rPr>
      </w:pPr>
      <w:r w:rsidRPr="00642BDE">
        <w:rPr>
          <w:sz w:val="16"/>
          <w:szCs w:val="16"/>
        </w:rPr>
        <w:t xml:space="preserve">The role of the Chicxulub impactor in the Cretaceous–Paleogene mass extinction event some 65 million years ago helps to make the severity of this point fairly apparent. Direct observations of events such as the </w:t>
      </w:r>
      <w:proofErr w:type="spellStart"/>
      <w:r w:rsidRPr="00642BDE">
        <w:rPr>
          <w:sz w:val="16"/>
          <w:szCs w:val="16"/>
        </w:rPr>
        <w:t>jovian</w:t>
      </w:r>
      <w:proofErr w:type="spellEnd"/>
      <w:r w:rsidRPr="00642BDE">
        <w:rPr>
          <w:sz w:val="16"/>
          <w:szCs w:val="16"/>
        </w:rPr>
        <w:t xml:space="preserve"> impact of the Shoemaker-Levy 9 comet in July 1994 further emphasized that we live in an active solar system and large collisions are not a thing of the past. The recent Chelyabinsk bolide (or the less recent but somewhat larger Tunguska airburst) remind us that Jupiter is not the only planet that can be hit by sizable objects (Chapman 2004).</w:t>
      </w:r>
    </w:p>
    <w:p w14:paraId="2458167F" w14:textId="77777777" w:rsidR="00291D6E" w:rsidRPr="00642BDE" w:rsidRDefault="00291D6E" w:rsidP="00291D6E">
      <w:pPr>
        <w:rPr>
          <w:sz w:val="16"/>
          <w:szCs w:val="16"/>
        </w:rPr>
      </w:pPr>
      <w:r w:rsidRPr="00642BDE">
        <w:rPr>
          <w:sz w:val="16"/>
          <w:szCs w:val="16"/>
        </w:rPr>
        <w:t xml:space="preserve">The Shoemaker-Levy 9 collision made its mark not only in Jupiter's upper atmosphere, where it left blotches the size of our entire planet, but it also shook our perceptions and served as an inspiration for Hollywood films as well as for “planetary </w:t>
      </w:r>
      <w:proofErr w:type="spellStart"/>
      <w:r w:rsidRPr="00642BDE">
        <w:rPr>
          <w:sz w:val="16"/>
          <w:szCs w:val="16"/>
        </w:rPr>
        <w:t>defence</w:t>
      </w:r>
      <w:proofErr w:type="spellEnd"/>
      <w:r w:rsidRPr="00642BDE">
        <w:rPr>
          <w:sz w:val="16"/>
          <w:szCs w:val="16"/>
        </w:rPr>
        <w:t xml:space="preserve">” concepts – often calling on nuclear weapons to break up the object or deflect it away from the Earth. The 2013 deluge of videos, </w:t>
      </w:r>
      <w:proofErr w:type="gramStart"/>
      <w:r w:rsidRPr="00642BDE">
        <w:rPr>
          <w:sz w:val="16"/>
          <w:szCs w:val="16"/>
        </w:rPr>
        <w:t>injuries</w:t>
      </w:r>
      <w:proofErr w:type="gramEnd"/>
      <w:r w:rsidRPr="00642BDE">
        <w:rPr>
          <w:sz w:val="16"/>
          <w:szCs w:val="16"/>
        </w:rPr>
        <w:t xml:space="preserve"> and damage reports from Chelyabinsk reinvigorated interest.</w:t>
      </w:r>
    </w:p>
    <w:p w14:paraId="6263C48D" w14:textId="77777777" w:rsidR="00291D6E" w:rsidRPr="00642BDE" w:rsidRDefault="00291D6E" w:rsidP="00291D6E">
      <w:pPr>
        <w:rPr>
          <w:rStyle w:val="StyleUnderline"/>
        </w:rPr>
      </w:pPr>
      <w:r w:rsidRPr="00885193">
        <w:rPr>
          <w:sz w:val="16"/>
        </w:rPr>
        <w:t xml:space="preserve">Sooner or later, in order </w:t>
      </w:r>
      <w:r w:rsidRPr="00885193">
        <w:rPr>
          <w:rStyle w:val="StyleUnderline"/>
        </w:rPr>
        <w:t>to avoid the fate of the dinosaurs, humanity needs to develop</w:t>
      </w:r>
      <w:r w:rsidRPr="00885193">
        <w:rPr>
          <w:sz w:val="16"/>
        </w:rPr>
        <w:t xml:space="preserve"> scientific and technological </w:t>
      </w:r>
      <w:r w:rsidRPr="00885193">
        <w:rPr>
          <w:rStyle w:val="Emphasis"/>
        </w:rPr>
        <w:t>capabilities</w:t>
      </w:r>
      <w:r w:rsidRPr="00885193">
        <w:rPr>
          <w:rStyle w:val="StyleUnderline"/>
        </w:rPr>
        <w:t xml:space="preserve"> to </w:t>
      </w:r>
      <w:r w:rsidRPr="00885193">
        <w:rPr>
          <w:rStyle w:val="Emphasis"/>
        </w:rPr>
        <w:t>prevent</w:t>
      </w:r>
      <w:r w:rsidRPr="00885193">
        <w:rPr>
          <w:rStyle w:val="StyleUnderline"/>
        </w:rPr>
        <w:t xml:space="preserve"> </w:t>
      </w:r>
      <w:r w:rsidRPr="00885193">
        <w:rPr>
          <w:rStyle w:val="Emphasis"/>
        </w:rPr>
        <w:t>extinction-level impact events.</w:t>
      </w:r>
      <w:r w:rsidRPr="00885193">
        <w:rPr>
          <w:sz w:val="16"/>
        </w:rPr>
        <w:t xml:space="preserve"> But most </w:t>
      </w:r>
      <w:r w:rsidRPr="00885193">
        <w:rPr>
          <w:rStyle w:val="StyleUnderline"/>
        </w:rPr>
        <w:t xml:space="preserve">solutions bring about new </w:t>
      </w:r>
      <w:proofErr w:type="gramStart"/>
      <w:r w:rsidRPr="00885193">
        <w:rPr>
          <w:rStyle w:val="StyleUnderline"/>
        </w:rPr>
        <w:t>challenges</w:t>
      </w:r>
      <w:r w:rsidRPr="00885193">
        <w:rPr>
          <w:sz w:val="16"/>
        </w:rPr>
        <w:t>, because</w:t>
      </w:r>
      <w:proofErr w:type="gramEnd"/>
      <w:r w:rsidRPr="00885193">
        <w:rPr>
          <w:sz w:val="16"/>
        </w:rPr>
        <w:t xml:space="preserve"> </w:t>
      </w:r>
      <w:r w:rsidRPr="00885193">
        <w:rPr>
          <w:rStyle w:val="StyleUnderline"/>
        </w:rPr>
        <w:t>new technologies rarely have only one application.</w:t>
      </w:r>
      <w:r w:rsidRPr="00885193">
        <w:rPr>
          <w:sz w:val="16"/>
        </w:rPr>
        <w:t xml:space="preserve"> Here lies</w:t>
      </w:r>
      <w:r w:rsidRPr="00642BDE">
        <w:rPr>
          <w:sz w:val="16"/>
        </w:rPr>
        <w:t xml:space="preserve"> the dilemma: </w:t>
      </w:r>
      <w:r w:rsidRPr="00D81895">
        <w:rPr>
          <w:rStyle w:val="StyleUnderline"/>
          <w:highlight w:val="green"/>
        </w:rPr>
        <w:t>any tech</w:t>
      </w:r>
      <w:r w:rsidRPr="00642BDE">
        <w:rPr>
          <w:rStyle w:val="StyleUnderline"/>
        </w:rPr>
        <w:t xml:space="preserve">nology allowing us </w:t>
      </w:r>
      <w:r w:rsidRPr="00D81895">
        <w:rPr>
          <w:rStyle w:val="StyleUnderline"/>
          <w:highlight w:val="green"/>
        </w:rPr>
        <w:t xml:space="preserve">to </w:t>
      </w:r>
      <w:r w:rsidRPr="00D81895">
        <w:rPr>
          <w:rStyle w:val="Emphasis"/>
          <w:highlight w:val="green"/>
        </w:rPr>
        <w:t>deflect</w:t>
      </w:r>
      <w:r w:rsidRPr="00642BDE">
        <w:rPr>
          <w:rStyle w:val="StyleUnderline"/>
        </w:rPr>
        <w:t xml:space="preserve"> </w:t>
      </w:r>
      <w:r w:rsidRPr="00885193">
        <w:rPr>
          <w:rStyle w:val="StyleUnderline"/>
          <w:highlight w:val="green"/>
        </w:rPr>
        <w:t>asteroids</w:t>
      </w:r>
      <w:r w:rsidRPr="00642BDE">
        <w:rPr>
          <w:rStyle w:val="StyleUnderline"/>
        </w:rPr>
        <w:t xml:space="preserve"> from a collision</w:t>
      </w:r>
      <w:r w:rsidRPr="00642BDE">
        <w:rPr>
          <w:sz w:val="16"/>
        </w:rPr>
        <w:t xml:space="preserve"> trajectory </w:t>
      </w:r>
      <w:r w:rsidRPr="00642BDE">
        <w:rPr>
          <w:rStyle w:val="StyleUnderline"/>
        </w:rPr>
        <w:t>with</w:t>
      </w:r>
      <w:r w:rsidRPr="00642BDE">
        <w:rPr>
          <w:sz w:val="16"/>
        </w:rPr>
        <w:t xml:space="preserve"> the </w:t>
      </w:r>
      <w:r w:rsidRPr="00642BDE">
        <w:rPr>
          <w:rStyle w:val="StyleUnderline"/>
        </w:rPr>
        <w:t xml:space="preserve">Earth </w:t>
      </w:r>
      <w:r w:rsidRPr="00D81895">
        <w:rPr>
          <w:rStyle w:val="StyleUnderline"/>
          <w:highlight w:val="green"/>
        </w:rPr>
        <w:t>could</w:t>
      </w:r>
      <w:r w:rsidRPr="00642BDE">
        <w:rPr>
          <w:sz w:val="16"/>
        </w:rPr>
        <w:t xml:space="preserve"> also </w:t>
      </w:r>
      <w:r w:rsidRPr="00D81895">
        <w:rPr>
          <w:rStyle w:val="StyleUnderline"/>
          <w:highlight w:val="green"/>
        </w:rPr>
        <w:t xml:space="preserve">be used to </w:t>
      </w:r>
      <w:r w:rsidRPr="00885193">
        <w:rPr>
          <w:rStyle w:val="Emphasis"/>
          <w:highlight w:val="green"/>
        </w:rPr>
        <w:t>direct</w:t>
      </w:r>
      <w:r w:rsidRPr="00885193">
        <w:rPr>
          <w:rStyle w:val="StyleUnderline"/>
          <w:highlight w:val="green"/>
        </w:rPr>
        <w:t xml:space="preserve"> them</w:t>
      </w:r>
      <w:r w:rsidRPr="00642BDE">
        <w:rPr>
          <w:rStyle w:val="StyleUnderline"/>
        </w:rPr>
        <w:t xml:space="preserve"> towards</w:t>
      </w:r>
      <w:r w:rsidRPr="00642BDE">
        <w:rPr>
          <w:sz w:val="16"/>
        </w:rPr>
        <w:t xml:space="preserve"> the </w:t>
      </w:r>
      <w:r w:rsidRPr="00642BDE">
        <w:rPr>
          <w:rStyle w:val="StyleUnderline"/>
        </w:rPr>
        <w:t>Earth</w:t>
      </w:r>
      <w:r w:rsidRPr="00642BDE">
        <w:rPr>
          <w:sz w:val="16"/>
        </w:rPr>
        <w:t xml:space="preserve">. This </w:t>
      </w:r>
      <w:r w:rsidRPr="00885193">
        <w:rPr>
          <w:sz w:val="16"/>
        </w:rPr>
        <w:t xml:space="preserve">means </w:t>
      </w:r>
      <w:r w:rsidRPr="00885193">
        <w:rPr>
          <w:rStyle w:val="StyleUnderline"/>
        </w:rPr>
        <w:t>we could</w:t>
      </w:r>
      <w:r w:rsidRPr="00885193">
        <w:rPr>
          <w:sz w:val="16"/>
        </w:rPr>
        <w:t xml:space="preserve"> potentially </w:t>
      </w:r>
      <w:r w:rsidRPr="00885193">
        <w:rPr>
          <w:rStyle w:val="Emphasis"/>
        </w:rPr>
        <w:t>turn</w:t>
      </w:r>
      <w:r w:rsidRPr="00885193">
        <w:rPr>
          <w:rStyle w:val="StyleUnderline"/>
        </w:rPr>
        <w:t xml:space="preserve"> </w:t>
      </w:r>
      <w:r w:rsidRPr="00885193">
        <w:rPr>
          <w:rStyle w:val="Emphasis"/>
        </w:rPr>
        <w:t>any future near-miss into an impact</w:t>
      </w:r>
      <w:r w:rsidRPr="00885193">
        <w:rPr>
          <w:rStyle w:val="StyleUnderline"/>
        </w:rPr>
        <w:t>, with all its devastating consequences.</w:t>
      </w:r>
    </w:p>
    <w:p w14:paraId="28783AD4" w14:textId="77777777" w:rsidR="00291D6E" w:rsidRPr="00642BDE" w:rsidRDefault="00291D6E" w:rsidP="00291D6E">
      <w:pPr>
        <w:rPr>
          <w:sz w:val="16"/>
          <w:szCs w:val="16"/>
        </w:rPr>
      </w:pPr>
      <w:r w:rsidRPr="00642BDE">
        <w:rPr>
          <w:sz w:val="16"/>
          <w:szCs w:val="16"/>
        </w:rPr>
        <w:t xml:space="preserve">Sagan &amp; </w:t>
      </w:r>
      <w:proofErr w:type="spellStart"/>
      <w:r w:rsidRPr="00642BDE">
        <w:rPr>
          <w:sz w:val="16"/>
          <w:szCs w:val="16"/>
        </w:rPr>
        <w:t>Ostro</w:t>
      </w:r>
      <w:proofErr w:type="spellEnd"/>
      <w:r w:rsidRPr="00642BDE">
        <w:rPr>
          <w:sz w:val="16"/>
          <w:szCs w:val="16"/>
        </w:rPr>
        <w:t xml:space="preserve"> (1994b) concluded that this is a risk not worth taking. Considering the very low probabilities of impacts with objects larger than 1 km (generally less than 1 in 5000 for a given century), they were more worried about the misuse of such trajectory-altering technology than the </w:t>
      </w:r>
      <w:proofErr w:type="spellStart"/>
      <w:r w:rsidRPr="00642BDE">
        <w:rPr>
          <w:sz w:val="16"/>
          <w:szCs w:val="16"/>
        </w:rPr>
        <w:t>undiverted</w:t>
      </w:r>
      <w:proofErr w:type="spellEnd"/>
      <w:r w:rsidRPr="00642BDE">
        <w:rPr>
          <w:sz w:val="16"/>
          <w:szCs w:val="16"/>
        </w:rPr>
        <w:t xml:space="preserve"> asteroids themselves. Humans visited a great deal of violence upon each other during the 20th century; war has been prevalent and increasingly technological. The beginning of the 21st century does not seem overly promising either. The risk that one of humanity's irrational totalitarian powers decides to have some nearby asteroid steered towards Earth might simply be too high. Many people still see the default cosmic odds as preferable to the lessons of recent history.</w:t>
      </w:r>
    </w:p>
    <w:p w14:paraId="2775962F" w14:textId="77777777" w:rsidR="00291D6E" w:rsidRPr="00642BDE" w:rsidRDefault="00291D6E" w:rsidP="00291D6E">
      <w:pPr>
        <w:rPr>
          <w:sz w:val="16"/>
          <w:szCs w:val="16"/>
        </w:rPr>
      </w:pPr>
      <w:r w:rsidRPr="00642BDE">
        <w:rPr>
          <w:sz w:val="16"/>
          <w:szCs w:val="16"/>
        </w:rPr>
        <w:t>Later on, a modification of sorts to the deflection dilemma appeared, positing that the “real” dilemma (</w:t>
      </w:r>
      <w:proofErr w:type="spellStart"/>
      <w:r w:rsidRPr="00642BDE">
        <w:rPr>
          <w:sz w:val="16"/>
          <w:szCs w:val="16"/>
        </w:rPr>
        <w:t>Schweickart</w:t>
      </w:r>
      <w:proofErr w:type="spellEnd"/>
      <w:r w:rsidRPr="00642BDE">
        <w:rPr>
          <w:sz w:val="16"/>
          <w:szCs w:val="16"/>
        </w:rPr>
        <w:t xml:space="preserve"> 2004, Morrison 2010) lies in putting various parts of the Earth and its population in harm's way during a deflection attempt. Inevitably, any mission to deflect an object that is on a collision course with the Earth will involve moving its supposed point of impact across the surface until it misses the planet entirely. Should such a deflection attempt fail to modify the trajectory sufficiently, the impact would still occur, albeit in a different area. This could expose to risk countries that were not originally threatened by the asteroid (depending on its size and path), while diminishing the risk to those living near the original point of impact. The damage and casualties around this new and modified point of impact would then, to some extent, be caused by those who tried but failed to deflect the asteroid. The repercussions of such an event would certainly be grave.</w:t>
      </w:r>
    </w:p>
    <w:p w14:paraId="650F4145" w14:textId="77777777" w:rsidR="00291D6E" w:rsidRPr="00642BDE" w:rsidRDefault="00291D6E" w:rsidP="00291D6E">
      <w:pPr>
        <w:rPr>
          <w:sz w:val="16"/>
          <w:szCs w:val="16"/>
        </w:rPr>
      </w:pPr>
      <w:r w:rsidRPr="00642BDE">
        <w:rPr>
          <w:sz w:val="16"/>
          <w:szCs w:val="16"/>
        </w:rPr>
        <w:t>Privatization and industry</w:t>
      </w:r>
    </w:p>
    <w:p w14:paraId="1547D6C0" w14:textId="77777777" w:rsidR="00291D6E" w:rsidRPr="008E2A44" w:rsidRDefault="00291D6E" w:rsidP="00291D6E">
      <w:pPr>
        <w:rPr>
          <w:sz w:val="16"/>
        </w:rPr>
      </w:pPr>
      <w:r w:rsidRPr="008E2A44">
        <w:rPr>
          <w:sz w:val="16"/>
        </w:rPr>
        <w:t xml:space="preserve">Both of these versions of the deflection dilemma are essentially state-centric and neither presumes that </w:t>
      </w:r>
      <w:r w:rsidRPr="00D81895">
        <w:rPr>
          <w:sz w:val="16"/>
          <w:szCs w:val="16"/>
        </w:rPr>
        <w:t>this</w:t>
      </w:r>
      <w:r w:rsidRPr="008E2A44">
        <w:rPr>
          <w:sz w:val="16"/>
        </w:rPr>
        <w:t xml:space="preserve"> technology might be wielded by private companies and non-state actors. But </w:t>
      </w:r>
      <w:r w:rsidRPr="00642BDE">
        <w:rPr>
          <w:rStyle w:val="StyleUnderline"/>
        </w:rPr>
        <w:t xml:space="preserve">the current trend of greater involvement of </w:t>
      </w:r>
      <w:r w:rsidRPr="00D81895">
        <w:rPr>
          <w:rStyle w:val="StyleUnderline"/>
          <w:highlight w:val="green"/>
        </w:rPr>
        <w:t>private companies</w:t>
      </w:r>
      <w:r w:rsidRPr="00642BDE">
        <w:rPr>
          <w:rStyle w:val="StyleUnderline"/>
        </w:rPr>
        <w:t xml:space="preserve"> in space </w:t>
      </w:r>
      <w:r w:rsidRPr="00D81895">
        <w:rPr>
          <w:rStyle w:val="StyleUnderline"/>
          <w:highlight w:val="green"/>
        </w:rPr>
        <w:t>suggests</w:t>
      </w:r>
      <w:r w:rsidRPr="008E2A44">
        <w:rPr>
          <w:sz w:val="16"/>
        </w:rPr>
        <w:t xml:space="preserve"> that </w:t>
      </w:r>
      <w:r w:rsidRPr="00D81895">
        <w:rPr>
          <w:rStyle w:val="StyleUnderline"/>
          <w:highlight w:val="green"/>
        </w:rPr>
        <w:t>states might be unable</w:t>
      </w:r>
      <w:r w:rsidRPr="008E2A44">
        <w:rPr>
          <w:sz w:val="16"/>
        </w:rPr>
        <w:t xml:space="preserve"> (or unwilling) </w:t>
      </w:r>
      <w:r w:rsidRPr="00D81895">
        <w:rPr>
          <w:rStyle w:val="StyleUnderline"/>
          <w:highlight w:val="green"/>
        </w:rPr>
        <w:t>to maintain their</w:t>
      </w:r>
      <w:r w:rsidRPr="00D81895">
        <w:rPr>
          <w:rStyle w:val="StyleUnderline"/>
        </w:rPr>
        <w:t xml:space="preserve"> exc</w:t>
      </w:r>
      <w:r w:rsidRPr="008E2A44">
        <w:rPr>
          <w:rStyle w:val="StyleUnderline"/>
        </w:rPr>
        <w:t xml:space="preserve">lusive </w:t>
      </w:r>
      <w:r w:rsidRPr="00D81895">
        <w:rPr>
          <w:rStyle w:val="StyleUnderline"/>
          <w:highlight w:val="green"/>
        </w:rPr>
        <w:t>hold on</w:t>
      </w:r>
      <w:r w:rsidRPr="008E2A44">
        <w:rPr>
          <w:sz w:val="16"/>
        </w:rPr>
        <w:t xml:space="preserve"> the </w:t>
      </w:r>
      <w:r w:rsidRPr="00D81895">
        <w:rPr>
          <w:rStyle w:val="StyleUnderline"/>
          <w:highlight w:val="green"/>
        </w:rPr>
        <w:t>advanced space tech</w:t>
      </w:r>
      <w:r w:rsidRPr="008E2A44">
        <w:rPr>
          <w:rStyle w:val="StyleUnderline"/>
        </w:rPr>
        <w:t>nologies. The private sector is</w:t>
      </w:r>
      <w:r w:rsidRPr="008E2A44">
        <w:rPr>
          <w:sz w:val="16"/>
        </w:rPr>
        <w:t xml:space="preserve"> currently </w:t>
      </w:r>
      <w:r w:rsidRPr="008E2A44">
        <w:rPr>
          <w:rStyle w:val="StyleUnderline"/>
        </w:rPr>
        <w:t>hot on the heels of national</w:t>
      </w:r>
      <w:r w:rsidRPr="008E2A44">
        <w:rPr>
          <w:sz w:val="16"/>
        </w:rPr>
        <w:t xml:space="preserve"> and international </w:t>
      </w:r>
      <w:r w:rsidRPr="008E2A44">
        <w:rPr>
          <w:rStyle w:val="StyleUnderline"/>
        </w:rPr>
        <w:t>space agencies in exploring feasible and economically viable options.</w:t>
      </w:r>
      <w:r w:rsidRPr="008E2A44">
        <w:rPr>
          <w:sz w:val="16"/>
        </w:rPr>
        <w:t xml:space="preserve"> At the moment, private companies are already in the business (or at least in the process of making it a profitable business) of resupplying the International Space Station, taking tourists to the edge of space and operating communication satellites. And, recently, a new area of potential commercialization of space, </w:t>
      </w:r>
      <w:r w:rsidRPr="00D81895">
        <w:rPr>
          <w:rStyle w:val="StyleUnderline"/>
          <w:highlight w:val="green"/>
        </w:rPr>
        <w:t>asteroid mining</w:t>
      </w:r>
      <w:r w:rsidRPr="008E2A44">
        <w:rPr>
          <w:sz w:val="16"/>
        </w:rPr>
        <w:t xml:space="preserve">, has </w:t>
      </w:r>
      <w:r w:rsidRPr="00D81895">
        <w:rPr>
          <w:rStyle w:val="StyleUnderline"/>
          <w:highlight w:val="green"/>
        </w:rPr>
        <w:t>received increased</w:t>
      </w:r>
      <w:r w:rsidRPr="008E2A44">
        <w:rPr>
          <w:rStyle w:val="StyleUnderline"/>
        </w:rPr>
        <w:t xml:space="preserve"> attention and </w:t>
      </w:r>
      <w:r w:rsidRPr="00D81895">
        <w:rPr>
          <w:rStyle w:val="StyleUnderline"/>
          <w:highlight w:val="green"/>
        </w:rPr>
        <w:t>investment</w:t>
      </w:r>
      <w:r w:rsidRPr="008E2A44">
        <w:rPr>
          <w:rStyle w:val="StyleUnderline"/>
        </w:rPr>
        <w:t>. It</w:t>
      </w:r>
      <w:r w:rsidRPr="008E2A44">
        <w:rPr>
          <w:sz w:val="16"/>
        </w:rPr>
        <w:t xml:space="preserve"> has </w:t>
      </w:r>
      <w:r w:rsidRPr="008E2A44">
        <w:rPr>
          <w:rStyle w:val="StyleUnderline"/>
        </w:rPr>
        <w:t>already spawned private companies</w:t>
      </w:r>
      <w:r w:rsidRPr="008E2A44">
        <w:rPr>
          <w:sz w:val="16"/>
        </w:rPr>
        <w:t xml:space="preserve"> (</w:t>
      </w:r>
      <w:r w:rsidRPr="008E2A44">
        <w:rPr>
          <w:rStyle w:val="StyleUnderline"/>
        </w:rPr>
        <w:t>such as Deep Space Industries and Planetary Resources, Inc.</w:t>
      </w:r>
      <w:r w:rsidRPr="008E2A44">
        <w:rPr>
          <w:sz w:val="16"/>
        </w:rPr>
        <w:t>); this industry is highly relevant to the deflection dilemma (</w:t>
      </w:r>
      <w:proofErr w:type="spellStart"/>
      <w:r w:rsidRPr="008E2A44">
        <w:rPr>
          <w:sz w:val="16"/>
        </w:rPr>
        <w:t>Ostro</w:t>
      </w:r>
      <w:proofErr w:type="spellEnd"/>
      <w:r w:rsidRPr="008E2A44">
        <w:rPr>
          <w:sz w:val="16"/>
        </w:rPr>
        <w:t xml:space="preserve"> 1999).</w:t>
      </w:r>
    </w:p>
    <w:p w14:paraId="00063FB2" w14:textId="77777777" w:rsidR="00291D6E" w:rsidRPr="008E2A44" w:rsidRDefault="00291D6E" w:rsidP="00291D6E">
      <w:pPr>
        <w:rPr>
          <w:sz w:val="16"/>
          <w:szCs w:val="16"/>
        </w:rPr>
      </w:pPr>
      <w:r w:rsidRPr="008E2A44">
        <w:rPr>
          <w:sz w:val="16"/>
          <w:szCs w:val="16"/>
        </w:rPr>
        <w:t xml:space="preserve">While the idea of mining asteroids carries with it an air of science fiction (as all space-based </w:t>
      </w:r>
      <w:proofErr w:type="spellStart"/>
      <w:r w:rsidRPr="008E2A44">
        <w:rPr>
          <w:sz w:val="16"/>
          <w:szCs w:val="16"/>
        </w:rPr>
        <w:t>endeavours</w:t>
      </w:r>
      <w:proofErr w:type="spellEnd"/>
      <w:r w:rsidRPr="008E2A44">
        <w:rPr>
          <w:sz w:val="16"/>
          <w:szCs w:val="16"/>
        </w:rPr>
        <w:t xml:space="preserve"> do, at some stage), it is based on science fact. One of the most significant facts on which to base a space mining industry is the apparent abundance of highly valued raw materials in asteroids. Platinum, rhodium and other precious metals are extremely useful because of their catalytic and electrical </w:t>
      </w:r>
      <w:proofErr w:type="gramStart"/>
      <w:r w:rsidRPr="008E2A44">
        <w:rPr>
          <w:sz w:val="16"/>
          <w:szCs w:val="16"/>
        </w:rPr>
        <w:t>properties, but</w:t>
      </w:r>
      <w:proofErr w:type="gramEnd"/>
      <w:r w:rsidRPr="008E2A44">
        <w:rPr>
          <w:sz w:val="16"/>
          <w:szCs w:val="16"/>
        </w:rPr>
        <w:t xml:space="preserve"> are also exceedingly rare in the Earth's crust. While such metals sank deep into the planet during core formation, asteroids retained their original composition and even delivered much of the accessible reserves to our planet in the form of meteorite bombardment (</w:t>
      </w:r>
      <w:proofErr w:type="spellStart"/>
      <w:r w:rsidRPr="008E2A44">
        <w:rPr>
          <w:sz w:val="16"/>
          <w:szCs w:val="16"/>
        </w:rPr>
        <w:t>Willbold</w:t>
      </w:r>
      <w:proofErr w:type="spellEnd"/>
      <w:r w:rsidRPr="008E2A44">
        <w:rPr>
          <w:sz w:val="16"/>
          <w:szCs w:val="16"/>
        </w:rPr>
        <w:t xml:space="preserve"> et al. 2011). Some of the largest known deposits of these metals on Earth are found within ancient impact craters.</w:t>
      </w:r>
    </w:p>
    <w:p w14:paraId="0AC64F22" w14:textId="77777777" w:rsidR="00291D6E" w:rsidRPr="008E2A44" w:rsidRDefault="00291D6E" w:rsidP="00291D6E">
      <w:pPr>
        <w:rPr>
          <w:sz w:val="16"/>
          <w:szCs w:val="16"/>
        </w:rPr>
      </w:pPr>
      <w:r w:rsidRPr="008E2A44">
        <w:rPr>
          <w:sz w:val="16"/>
          <w:szCs w:val="16"/>
        </w:rPr>
        <w:t>Platinum-group metals are deemed critical to our modern technology-based civilization, without substitutes in many applications, and their supply is at risk of “geopolitical machinations” (</w:t>
      </w:r>
      <w:proofErr w:type="spellStart"/>
      <w:r w:rsidRPr="008E2A44">
        <w:rPr>
          <w:sz w:val="16"/>
          <w:szCs w:val="16"/>
        </w:rPr>
        <w:t>Graedel</w:t>
      </w:r>
      <w:proofErr w:type="spellEnd"/>
      <w:r w:rsidRPr="008E2A44">
        <w:rPr>
          <w:sz w:val="16"/>
          <w:szCs w:val="16"/>
        </w:rPr>
        <w:t xml:space="preserve"> 2013). The combination of natural scarcity and industrial demand leads to their high price, which easily rivals that of gold. Because space missions are inherently expensive, these precious metals are prime high-value candidates for economically viable asteroid mining. Since the projected market value of these metals within an asteroid is in the order of billions or even hundreds of billions of US dollars (depending on the size of the asteroid), </w:t>
      </w:r>
      <w:r w:rsidRPr="008E2A44">
        <w:rPr>
          <w:rStyle w:val="StyleUnderline"/>
        </w:rPr>
        <w:t xml:space="preserve">the </w:t>
      </w:r>
      <w:r w:rsidRPr="00D81895">
        <w:rPr>
          <w:rStyle w:val="StyleUnderline"/>
          <w:highlight w:val="green"/>
        </w:rPr>
        <w:t>success</w:t>
      </w:r>
      <w:r w:rsidRPr="008E2A44">
        <w:rPr>
          <w:rStyle w:val="StyleUnderline"/>
        </w:rPr>
        <w:t xml:space="preserve"> of the industry </w:t>
      </w:r>
      <w:r w:rsidRPr="00D81895">
        <w:rPr>
          <w:rStyle w:val="StyleUnderline"/>
          <w:highlight w:val="green"/>
        </w:rPr>
        <w:t>comes down to</w:t>
      </w:r>
      <w:r w:rsidRPr="008E2A44">
        <w:rPr>
          <w:rStyle w:val="StyleUnderline"/>
        </w:rPr>
        <w:t xml:space="preserve"> developing technically feasible and cost-effective </w:t>
      </w:r>
      <w:r w:rsidRPr="00D81895">
        <w:rPr>
          <w:rStyle w:val="StyleUnderline"/>
          <w:highlight w:val="green"/>
        </w:rPr>
        <w:t>methods of</w:t>
      </w:r>
      <w:r w:rsidRPr="008E2A44">
        <w:rPr>
          <w:rStyle w:val="StyleUnderline"/>
        </w:rPr>
        <w:t xml:space="preserve"> mining them and </w:t>
      </w:r>
      <w:r w:rsidRPr="00D81895">
        <w:rPr>
          <w:rStyle w:val="StyleUnderline"/>
          <w:highlight w:val="green"/>
        </w:rPr>
        <w:t>retrieving</w:t>
      </w:r>
      <w:r w:rsidRPr="008E2A44">
        <w:rPr>
          <w:rStyle w:val="StyleUnderline"/>
        </w:rPr>
        <w:t xml:space="preserve"> them</w:t>
      </w:r>
      <w:r w:rsidRPr="008E2A44">
        <w:rPr>
          <w:sz w:val="16"/>
          <w:szCs w:val="16"/>
        </w:rPr>
        <w:t xml:space="preserve"> (Blair 2000, Gerlach 2005).</w:t>
      </w:r>
    </w:p>
    <w:p w14:paraId="74D6790E" w14:textId="77777777" w:rsidR="00291D6E" w:rsidRPr="008E2A44" w:rsidRDefault="00291D6E" w:rsidP="00291D6E">
      <w:pPr>
        <w:rPr>
          <w:sz w:val="16"/>
          <w:szCs w:val="16"/>
        </w:rPr>
      </w:pPr>
      <w:r w:rsidRPr="008E2A44">
        <w:rPr>
          <w:sz w:val="16"/>
          <w:szCs w:val="16"/>
        </w:rPr>
        <w:t xml:space="preserve">The other interesting and potentially worthwhile resource we could harvest from asteroids is water. Not only is liquid water required by astronauts to survive, but it can also be broken down into oxygen and hydrogen to be used as fuel. And, while water is abundant and cheap here on Earth, it is very expensive to transport it to orbit. It costs $3000–$10 000 per </w:t>
      </w:r>
      <w:proofErr w:type="spellStart"/>
      <w:r w:rsidRPr="008E2A44">
        <w:rPr>
          <w:sz w:val="16"/>
          <w:szCs w:val="16"/>
        </w:rPr>
        <w:t>kilogramme</w:t>
      </w:r>
      <w:proofErr w:type="spellEnd"/>
      <w:r w:rsidRPr="008E2A44">
        <w:rPr>
          <w:sz w:val="16"/>
          <w:szCs w:val="16"/>
        </w:rPr>
        <w:t xml:space="preserve"> to launch water (or anything else) to low Earth orbit and about two or three times more for geostationary transfer orbit (Jain &amp; </w:t>
      </w:r>
      <w:proofErr w:type="spellStart"/>
      <w:r w:rsidRPr="008E2A44">
        <w:rPr>
          <w:sz w:val="16"/>
          <w:szCs w:val="16"/>
        </w:rPr>
        <w:t>Trost</w:t>
      </w:r>
      <w:proofErr w:type="spellEnd"/>
      <w:r w:rsidRPr="008E2A44">
        <w:rPr>
          <w:sz w:val="16"/>
          <w:szCs w:val="16"/>
        </w:rPr>
        <w:t xml:space="preserve"> 2013). It is not the prospect of procuring something we covet here on the surface of the Earth that makes this venture attractive, but rather the idea of not having to wage an expensive battle with Earth's gravity each time we want to make use of something as mundane as water in space.</w:t>
      </w:r>
    </w:p>
    <w:p w14:paraId="62EF144D" w14:textId="77777777" w:rsidR="00291D6E" w:rsidRPr="008E2A44" w:rsidRDefault="00291D6E" w:rsidP="00291D6E">
      <w:pPr>
        <w:rPr>
          <w:sz w:val="16"/>
          <w:szCs w:val="16"/>
        </w:rPr>
      </w:pPr>
      <w:r w:rsidRPr="008E2A44">
        <w:rPr>
          <w:sz w:val="16"/>
          <w:szCs w:val="16"/>
        </w:rPr>
        <w:t xml:space="preserve">If the costs associated with mining water from asteroids can be brought below the cost of launching water from Earth, this seemingly counter-intuitive industry might take off and become profitable. Additionally, through the use of some form of </w:t>
      </w:r>
      <w:proofErr w:type="spellStart"/>
      <w:r w:rsidRPr="008E2A44">
        <w:rPr>
          <w:sz w:val="16"/>
          <w:szCs w:val="16"/>
        </w:rPr>
        <w:t>refuelling</w:t>
      </w:r>
      <w:proofErr w:type="spellEnd"/>
      <w:r w:rsidRPr="008E2A44">
        <w:rPr>
          <w:sz w:val="16"/>
          <w:szCs w:val="16"/>
        </w:rPr>
        <w:t xml:space="preserve"> depots, it would probably in turn make space </w:t>
      </w:r>
      <w:proofErr w:type="spellStart"/>
      <w:r w:rsidRPr="008E2A44">
        <w:rPr>
          <w:sz w:val="16"/>
          <w:szCs w:val="16"/>
        </w:rPr>
        <w:t>endeavours</w:t>
      </w:r>
      <w:proofErr w:type="spellEnd"/>
      <w:r w:rsidRPr="008E2A44">
        <w:rPr>
          <w:sz w:val="16"/>
          <w:szCs w:val="16"/>
        </w:rPr>
        <w:t xml:space="preserve"> more affordable and sustainable. The same would apply if some of the more common metals found in asteroids (such as iron or nickel) were used to build structures directly in orbit instead of launching them from the Earth.</w:t>
      </w:r>
    </w:p>
    <w:p w14:paraId="08EAAC50" w14:textId="77777777" w:rsidR="00291D6E" w:rsidRPr="008E2A44" w:rsidRDefault="00291D6E" w:rsidP="00291D6E">
      <w:pPr>
        <w:rPr>
          <w:sz w:val="16"/>
          <w:szCs w:val="16"/>
        </w:rPr>
      </w:pPr>
      <w:r w:rsidRPr="008E2A44">
        <w:rPr>
          <w:sz w:val="16"/>
          <w:szCs w:val="16"/>
        </w:rPr>
        <w:t>The risks of mining asteroids</w:t>
      </w:r>
    </w:p>
    <w:p w14:paraId="2DE1207A" w14:textId="77777777" w:rsidR="00291D6E" w:rsidRPr="008E2A44" w:rsidRDefault="00291D6E" w:rsidP="00291D6E">
      <w:pPr>
        <w:rPr>
          <w:sz w:val="16"/>
        </w:rPr>
      </w:pPr>
      <w:r w:rsidRPr="008E2A44">
        <w:rPr>
          <w:sz w:val="16"/>
        </w:rPr>
        <w:t xml:space="preserve">There are two basic ways to go about moving the </w:t>
      </w:r>
      <w:r w:rsidRPr="00D81895">
        <w:rPr>
          <w:rStyle w:val="StyleUnderline"/>
        </w:rPr>
        <w:t>resources</w:t>
      </w:r>
      <w:r w:rsidRPr="008E2A44">
        <w:rPr>
          <w:rStyle w:val="StyleUnderline"/>
        </w:rPr>
        <w:t xml:space="preserve"> contained within a given asteroid to</w:t>
      </w:r>
      <w:r w:rsidRPr="008E2A44">
        <w:rPr>
          <w:sz w:val="16"/>
        </w:rPr>
        <w:t xml:space="preserve"> the </w:t>
      </w:r>
      <w:r w:rsidRPr="008E2A44">
        <w:rPr>
          <w:rStyle w:val="StyleUnderline"/>
        </w:rPr>
        <w:t>Earth</w:t>
      </w:r>
      <w:r w:rsidRPr="008E2A44">
        <w:rPr>
          <w:sz w:val="16"/>
        </w:rPr>
        <w:t xml:space="preserve">. They </w:t>
      </w:r>
      <w:r w:rsidRPr="00D81895">
        <w:rPr>
          <w:rStyle w:val="StyleUnderline"/>
        </w:rPr>
        <w:t>can</w:t>
      </w:r>
      <w:r w:rsidRPr="008E2A44">
        <w:rPr>
          <w:rStyle w:val="StyleUnderline"/>
        </w:rPr>
        <w:t xml:space="preserve"> be extracted from the asteroid during its natural orbit and</w:t>
      </w:r>
      <w:r w:rsidRPr="008E2A44">
        <w:rPr>
          <w:sz w:val="16"/>
        </w:rPr>
        <w:t xml:space="preserve"> then </w:t>
      </w:r>
      <w:r w:rsidRPr="008E2A44">
        <w:rPr>
          <w:rStyle w:val="StyleUnderline"/>
        </w:rPr>
        <w:t xml:space="preserve">transported to the Earth, or </w:t>
      </w:r>
      <w:r w:rsidRPr="00D81895">
        <w:rPr>
          <w:rStyle w:val="StyleUnderline"/>
          <w:highlight w:val="green"/>
        </w:rPr>
        <w:t>the entire asteroid might be moved closer to a more convenient location before</w:t>
      </w:r>
      <w:r w:rsidRPr="008E2A44">
        <w:rPr>
          <w:rStyle w:val="StyleUnderline"/>
        </w:rPr>
        <w:t xml:space="preserve"> starting </w:t>
      </w:r>
      <w:r w:rsidRPr="00D81895">
        <w:rPr>
          <w:rStyle w:val="StyleUnderline"/>
          <w:highlight w:val="green"/>
        </w:rPr>
        <w:t>mining</w:t>
      </w:r>
      <w:r w:rsidRPr="008E2A44">
        <w:rPr>
          <w:rStyle w:val="StyleUnderline"/>
        </w:rPr>
        <w:t>.</w:t>
      </w:r>
      <w:r w:rsidRPr="008E2A44">
        <w:rPr>
          <w:sz w:val="16"/>
        </w:rPr>
        <w:t xml:space="preserve"> Thus repositioned, it might even be used as a shielded habitat, once hollowed out (</w:t>
      </w:r>
      <w:proofErr w:type="spellStart"/>
      <w:r w:rsidRPr="008E2A44">
        <w:rPr>
          <w:sz w:val="16"/>
        </w:rPr>
        <w:t>Ostro</w:t>
      </w:r>
      <w:proofErr w:type="spellEnd"/>
      <w:r w:rsidRPr="008E2A44">
        <w:rPr>
          <w:sz w:val="16"/>
        </w:rPr>
        <w:t xml:space="preserve"> 1999). There are different speculative costs and benefits associated with either option, which would vary with the size, </w:t>
      </w:r>
      <w:proofErr w:type="gramStart"/>
      <w:r w:rsidRPr="008E2A44">
        <w:rPr>
          <w:sz w:val="16"/>
        </w:rPr>
        <w:t>orbit</w:t>
      </w:r>
      <w:proofErr w:type="gramEnd"/>
      <w:r w:rsidRPr="008E2A44">
        <w:rPr>
          <w:sz w:val="16"/>
        </w:rPr>
        <w:t xml:space="preserve"> and composition of the asteroid. But, crucially, </w:t>
      </w:r>
      <w:r w:rsidRPr="008E2A44">
        <w:rPr>
          <w:rStyle w:val="StyleUnderline"/>
        </w:rPr>
        <w:t xml:space="preserve">the second option would entail </w:t>
      </w:r>
      <w:r w:rsidRPr="00D81895">
        <w:rPr>
          <w:rStyle w:val="Emphasis"/>
          <w:highlight w:val="green"/>
        </w:rPr>
        <w:t>putting asteroids into orbit around</w:t>
      </w:r>
      <w:r w:rsidRPr="008E2A44">
        <w:rPr>
          <w:rStyle w:val="Emphasis"/>
        </w:rPr>
        <w:t xml:space="preserve"> the </w:t>
      </w:r>
      <w:r w:rsidRPr="00D81895">
        <w:rPr>
          <w:rStyle w:val="Emphasis"/>
          <w:highlight w:val="green"/>
        </w:rPr>
        <w:t>Earth</w:t>
      </w:r>
      <w:r w:rsidRPr="008E2A44">
        <w:rPr>
          <w:sz w:val="16"/>
        </w:rPr>
        <w:t xml:space="preserve">, the Moon or possibly at one of the Earth's </w:t>
      </w:r>
      <w:proofErr w:type="spellStart"/>
      <w:r w:rsidRPr="008E2A44">
        <w:rPr>
          <w:sz w:val="16"/>
        </w:rPr>
        <w:t>Lagrangian</w:t>
      </w:r>
      <w:proofErr w:type="spellEnd"/>
      <w:r w:rsidRPr="008E2A44">
        <w:rPr>
          <w:sz w:val="16"/>
        </w:rPr>
        <w:t xml:space="preserve"> points. Indeed, </w:t>
      </w:r>
      <w:r w:rsidRPr="008E2A44">
        <w:rPr>
          <w:rStyle w:val="StyleUnderline"/>
        </w:rPr>
        <w:t>NASA</w:t>
      </w:r>
      <w:r w:rsidRPr="008E2A44">
        <w:rPr>
          <w:sz w:val="16"/>
        </w:rPr>
        <w:t xml:space="preserve"> has </w:t>
      </w:r>
      <w:r w:rsidRPr="008E2A44">
        <w:rPr>
          <w:rStyle w:val="StyleUnderline"/>
        </w:rPr>
        <w:t>already planned a mission to capture a small asteroid and place it in a high cislunar orbit</w:t>
      </w:r>
      <w:r w:rsidRPr="008E2A44">
        <w:rPr>
          <w:sz w:val="16"/>
        </w:rPr>
        <w:t xml:space="preserve">, where it would serve as a destination for future manned missions and experiments. This “Asteroid Redirect Mission” is to take place in the next decade and is being pitched mainly as a </w:t>
      </w:r>
      <w:proofErr w:type="gramStart"/>
      <w:r w:rsidRPr="008E2A44">
        <w:rPr>
          <w:sz w:val="16"/>
        </w:rPr>
        <w:t>stepping stone</w:t>
      </w:r>
      <w:proofErr w:type="gramEnd"/>
      <w:r w:rsidRPr="008E2A44">
        <w:rPr>
          <w:sz w:val="16"/>
        </w:rPr>
        <w:t xml:space="preserve"> towards a future mission to Mars (see box “NASA's Asteroid Redirect Mission”; Brophy et al. 2012, Burchell 2014, Gates et al. 2015).</w:t>
      </w:r>
    </w:p>
    <w:p w14:paraId="30A7B0A1" w14:textId="77777777" w:rsidR="00291D6E" w:rsidRPr="00642BDE" w:rsidRDefault="00291D6E" w:rsidP="00291D6E">
      <w:pPr>
        <w:rPr>
          <w:rStyle w:val="Emphasis"/>
        </w:rPr>
      </w:pPr>
      <w:proofErr w:type="spellStart"/>
      <w:r w:rsidRPr="00642BDE">
        <w:rPr>
          <w:sz w:val="16"/>
        </w:rPr>
        <w:t>Programmes</w:t>
      </w:r>
      <w:proofErr w:type="spellEnd"/>
      <w:r w:rsidRPr="00642BDE">
        <w:rPr>
          <w:sz w:val="16"/>
        </w:rPr>
        <w:t xml:space="preserve"> to redirect asteroids and, especially, </w:t>
      </w:r>
      <w:r w:rsidRPr="008E2A44">
        <w:rPr>
          <w:rStyle w:val="StyleUnderline"/>
        </w:rPr>
        <w:t>plans to mine asteroids on an industrial scale</w:t>
      </w:r>
      <w:r w:rsidRPr="008E2A44">
        <w:rPr>
          <w:sz w:val="16"/>
          <w:szCs w:val="16"/>
        </w:rPr>
        <w:t xml:space="preserve"> essentially </w:t>
      </w:r>
      <w:r w:rsidRPr="008E2A44">
        <w:rPr>
          <w:rStyle w:val="Emphasis"/>
        </w:rPr>
        <w:t>resurrect the deflection dilemma.</w:t>
      </w:r>
      <w:r w:rsidRPr="00642BDE">
        <w:rPr>
          <w:sz w:val="16"/>
        </w:rPr>
        <w:t xml:space="preserve"> But it is no longer a matter of superpowers intentionally misusing technology designed to prevent dangerous impacts. </w:t>
      </w:r>
      <w:r w:rsidRPr="008E2A44">
        <w:rPr>
          <w:rStyle w:val="StyleUnderline"/>
        </w:rPr>
        <w:t xml:space="preserve">It becomes an issue of proliferation among private entities. </w:t>
      </w:r>
      <w:r w:rsidRPr="008E2A44">
        <w:rPr>
          <w:rStyle w:val="StyleUnderline"/>
          <w:highlight w:val="green"/>
        </w:rPr>
        <w:t>Once private</w:t>
      </w:r>
      <w:r w:rsidRPr="00642BDE">
        <w:rPr>
          <w:rStyle w:val="StyleUnderline"/>
        </w:rPr>
        <w:t xml:space="preserve"> mining </w:t>
      </w:r>
      <w:r w:rsidRPr="008E2A44">
        <w:rPr>
          <w:rStyle w:val="StyleUnderline"/>
          <w:highlight w:val="green"/>
        </w:rPr>
        <w:t>companies acquire the</w:t>
      </w:r>
      <w:r w:rsidRPr="00642BDE">
        <w:rPr>
          <w:rStyle w:val="StyleUnderline"/>
        </w:rPr>
        <w:t xml:space="preserve"> technical </w:t>
      </w:r>
      <w:r w:rsidRPr="008E2A44">
        <w:rPr>
          <w:rStyle w:val="StyleUnderline"/>
          <w:highlight w:val="green"/>
        </w:rPr>
        <w:t>ability to redirect</w:t>
      </w:r>
      <w:r w:rsidRPr="00642BDE">
        <w:rPr>
          <w:sz w:val="16"/>
        </w:rPr>
        <w:t xml:space="preserve"> suitable </w:t>
      </w:r>
      <w:r w:rsidRPr="008E2A44">
        <w:rPr>
          <w:rStyle w:val="StyleUnderline"/>
          <w:highlight w:val="green"/>
        </w:rPr>
        <w:t>NEOs</w:t>
      </w:r>
      <w:r w:rsidRPr="00642BDE">
        <w:rPr>
          <w:sz w:val="16"/>
        </w:rPr>
        <w:t xml:space="preserve"> (</w:t>
      </w:r>
      <w:proofErr w:type="spellStart"/>
      <w:r w:rsidRPr="00642BDE">
        <w:rPr>
          <w:sz w:val="16"/>
        </w:rPr>
        <w:t>Baoyin</w:t>
      </w:r>
      <w:proofErr w:type="spellEnd"/>
      <w:r w:rsidRPr="00642BDE">
        <w:rPr>
          <w:sz w:val="16"/>
        </w:rPr>
        <w:t xml:space="preserve"> et al. 2011) in order </w:t>
      </w:r>
      <w:r w:rsidRPr="00642BDE">
        <w:rPr>
          <w:rStyle w:val="StyleUnderline"/>
        </w:rPr>
        <w:t>to extract platinum or water</w:t>
      </w:r>
      <w:r w:rsidRPr="00642BDE">
        <w:rPr>
          <w:sz w:val="16"/>
        </w:rPr>
        <w:t xml:space="preserve"> from them, </w:t>
      </w:r>
      <w:r w:rsidRPr="008E2A44">
        <w:rPr>
          <w:rStyle w:val="Emphasis"/>
          <w:highlight w:val="green"/>
        </w:rPr>
        <w:t>perilous inflections become more likely</w:t>
      </w:r>
      <w:r w:rsidRPr="00642BDE">
        <w:rPr>
          <w:rStyle w:val="Emphasis"/>
        </w:rPr>
        <w:t>.</w:t>
      </w:r>
    </w:p>
    <w:p w14:paraId="2C2FCED5" w14:textId="77777777" w:rsidR="00291D6E" w:rsidRPr="004D1670" w:rsidRDefault="00291D6E" w:rsidP="00291D6E">
      <w:pPr>
        <w:rPr>
          <w:sz w:val="16"/>
        </w:rPr>
      </w:pPr>
      <w:r w:rsidRPr="00A20538">
        <w:rPr>
          <w:rStyle w:val="StyleUnderline"/>
        </w:rPr>
        <w:t xml:space="preserve">The probability of </w:t>
      </w:r>
      <w:r w:rsidRPr="008E2A44">
        <w:rPr>
          <w:rStyle w:val="Emphasis"/>
          <w:highlight w:val="green"/>
        </w:rPr>
        <w:t>accidents</w:t>
      </w:r>
      <w:r w:rsidRPr="00A20538">
        <w:rPr>
          <w:rStyle w:val="StyleUnderline"/>
        </w:rPr>
        <w:t xml:space="preserve"> will </w:t>
      </w:r>
      <w:r w:rsidRPr="008E2A44">
        <w:rPr>
          <w:rStyle w:val="StyleUnderline"/>
          <w:highlight w:val="green"/>
        </w:rPr>
        <w:t>rise</w:t>
      </w:r>
      <w:r w:rsidRPr="00A20538">
        <w:rPr>
          <w:rStyle w:val="StyleUnderline"/>
        </w:rPr>
        <w:t xml:space="preserve"> with the number of asteroids whose trajectories we decide to manipulate.</w:t>
      </w:r>
      <w:r w:rsidRPr="004D1670">
        <w:rPr>
          <w:sz w:val="16"/>
        </w:rPr>
        <w:t xml:space="preserve"> Such accidents might be very unlikely, but </w:t>
      </w:r>
      <w:r w:rsidRPr="008E2A44">
        <w:rPr>
          <w:rStyle w:val="Emphasis"/>
          <w:highlight w:val="green"/>
        </w:rPr>
        <w:t>even a tiny</w:t>
      </w:r>
      <w:r w:rsidRPr="004D1670">
        <w:rPr>
          <w:rStyle w:val="StyleUnderline"/>
        </w:rPr>
        <w:t xml:space="preserve"> technical or human </w:t>
      </w:r>
      <w:r w:rsidRPr="008E2A44">
        <w:rPr>
          <w:rStyle w:val="Emphasis"/>
          <w:highlight w:val="green"/>
        </w:rPr>
        <w:t>error</w:t>
      </w:r>
      <w:r w:rsidRPr="004D1670">
        <w:rPr>
          <w:rStyle w:val="StyleUnderline"/>
        </w:rPr>
        <w:t xml:space="preserve"> in the execution of an inflection meant to place an asteroid into</w:t>
      </w:r>
      <w:r w:rsidRPr="004D1670">
        <w:rPr>
          <w:sz w:val="16"/>
        </w:rPr>
        <w:t xml:space="preserve"> the lunar or geocentric </w:t>
      </w:r>
      <w:r w:rsidRPr="004D1670">
        <w:rPr>
          <w:rStyle w:val="StyleUnderline"/>
        </w:rPr>
        <w:t xml:space="preserve">orbit </w:t>
      </w:r>
      <w:r w:rsidRPr="008E2A44">
        <w:rPr>
          <w:rStyle w:val="StyleUnderline"/>
          <w:highlight w:val="green"/>
        </w:rPr>
        <w:t>might send it</w:t>
      </w:r>
      <w:r w:rsidRPr="004D1670">
        <w:rPr>
          <w:rStyle w:val="StyleUnderline"/>
        </w:rPr>
        <w:t xml:space="preserve"> crashing </w:t>
      </w:r>
      <w:r w:rsidRPr="008E2A44">
        <w:rPr>
          <w:rStyle w:val="StyleUnderline"/>
          <w:highlight w:val="green"/>
        </w:rPr>
        <w:t>into the Earth</w:t>
      </w:r>
      <w:r w:rsidRPr="004D1670">
        <w:rPr>
          <w:rStyle w:val="StyleUnderline"/>
        </w:rPr>
        <w:t xml:space="preserve"> with</w:t>
      </w:r>
      <w:r w:rsidRPr="004D1670">
        <w:rPr>
          <w:sz w:val="16"/>
        </w:rPr>
        <w:t xml:space="preserve"> potentially </w:t>
      </w:r>
      <w:r w:rsidRPr="004D1670">
        <w:rPr>
          <w:rStyle w:val="StyleUnderline"/>
        </w:rPr>
        <w:t>devastating consequences.</w:t>
      </w:r>
      <w:r w:rsidRPr="004D1670">
        <w:rPr>
          <w:sz w:val="16"/>
        </w:rPr>
        <w:t xml:space="preserve"> And while we might find solace in the low probabilities associated with such an accident, </w:t>
      </w:r>
      <w:r w:rsidRPr="008E2A44">
        <w:rPr>
          <w:rStyle w:val="Emphasis"/>
        </w:rPr>
        <w:t xml:space="preserve">even </w:t>
      </w:r>
      <w:r w:rsidRPr="008E2A44">
        <w:rPr>
          <w:rStyle w:val="Emphasis"/>
          <w:highlight w:val="green"/>
        </w:rPr>
        <w:t>contemporary industries</w:t>
      </w:r>
      <w:r w:rsidRPr="004D1670">
        <w:rPr>
          <w:sz w:val="16"/>
        </w:rPr>
        <w:t xml:space="preserve"> which are </w:t>
      </w:r>
      <w:r w:rsidRPr="008E2A44">
        <w:rPr>
          <w:rStyle w:val="Emphasis"/>
        </w:rPr>
        <w:t xml:space="preserve">considered very safe </w:t>
      </w:r>
      <w:r w:rsidRPr="008E2A44">
        <w:rPr>
          <w:rStyle w:val="Emphasis"/>
          <w:highlight w:val="green"/>
        </w:rPr>
        <w:t>suffer from</w:t>
      </w:r>
      <w:r w:rsidRPr="008E2A44">
        <w:rPr>
          <w:rStyle w:val="Emphasis"/>
        </w:rPr>
        <w:t xml:space="preserve"> unlikely </w:t>
      </w:r>
      <w:r w:rsidRPr="008E2A44">
        <w:rPr>
          <w:rStyle w:val="Emphasis"/>
          <w:highlight w:val="green"/>
        </w:rPr>
        <w:t>tragedies</w:t>
      </w:r>
      <w:r w:rsidRPr="008E2A44">
        <w:rPr>
          <w:rStyle w:val="Emphasis"/>
        </w:rPr>
        <w:t>.</w:t>
      </w:r>
      <w:r w:rsidRPr="004D1670">
        <w:rPr>
          <w:sz w:val="16"/>
        </w:rPr>
        <w:t xml:space="preserve"> Despite being dependable </w:t>
      </w:r>
      <w:r w:rsidRPr="00885193">
        <w:rPr>
          <w:sz w:val="16"/>
        </w:rPr>
        <w:t xml:space="preserve">and reliable, </w:t>
      </w:r>
      <w:r w:rsidRPr="00885193">
        <w:rPr>
          <w:rStyle w:val="Emphasis"/>
        </w:rPr>
        <w:t>airliners</w:t>
      </w:r>
      <w:r w:rsidRPr="00885193">
        <w:rPr>
          <w:sz w:val="16"/>
        </w:rPr>
        <w:t xml:space="preserve"> do </w:t>
      </w:r>
      <w:r w:rsidRPr="00885193">
        <w:rPr>
          <w:rStyle w:val="Emphasis"/>
        </w:rPr>
        <w:t>crash</w:t>
      </w:r>
      <w:r w:rsidRPr="00885193">
        <w:rPr>
          <w:sz w:val="16"/>
        </w:rPr>
        <w:t>; there are a lot of them flying and very improbable accidents do happen if the dice are rolled often enough. Undoubtedly, we will not be steering as many asteroids as we steer planes any time</w:t>
      </w:r>
      <w:r w:rsidRPr="004D1670">
        <w:rPr>
          <w:sz w:val="16"/>
        </w:rPr>
        <w:t xml:space="preserve"> soon, but </w:t>
      </w:r>
      <w:r w:rsidRPr="008E2A44">
        <w:rPr>
          <w:rStyle w:val="StyleUnderline"/>
          <w:highlight w:val="green"/>
        </w:rPr>
        <w:t>industries t</w:t>
      </w:r>
      <w:r w:rsidRPr="008E2A44">
        <w:rPr>
          <w:rStyle w:val="Emphasis"/>
          <w:highlight w:val="green"/>
        </w:rPr>
        <w:t>end to be</w:t>
      </w:r>
      <w:r w:rsidRPr="008E2A44">
        <w:rPr>
          <w:rStyle w:val="Emphasis"/>
        </w:rPr>
        <w:t xml:space="preserve"> more </w:t>
      </w:r>
      <w:r w:rsidRPr="008E2A44">
        <w:rPr>
          <w:rStyle w:val="Emphasis"/>
          <w:highlight w:val="green"/>
        </w:rPr>
        <w:t>accident-prone during their infancy</w:t>
      </w:r>
      <w:r w:rsidRPr="008E2A44">
        <w:rPr>
          <w:rStyle w:val="Emphasis"/>
        </w:rPr>
        <w:t>.</w:t>
      </w:r>
      <w:r w:rsidRPr="004D1670">
        <w:rPr>
          <w:sz w:val="16"/>
        </w:rPr>
        <w:t xml:space="preserve"> Furthermore, a single asteroid can do a lot more damage than a single plane. And who is to say how much metal or water we are going to need in space over the course of the 21st century, or the next?</w:t>
      </w:r>
    </w:p>
    <w:p w14:paraId="411E79A6" w14:textId="41728E40" w:rsidR="00291D6E" w:rsidRDefault="00291D6E" w:rsidP="00291D6E">
      <w:pPr>
        <w:rPr>
          <w:rStyle w:val="Emphasis"/>
        </w:rPr>
      </w:pPr>
      <w:r w:rsidRPr="004D1670">
        <w:rPr>
          <w:rStyle w:val="StyleUnderline"/>
        </w:rPr>
        <w:t>The second</w:t>
      </w:r>
      <w:r w:rsidRPr="004D1670">
        <w:rPr>
          <w:sz w:val="16"/>
        </w:rPr>
        <w:t xml:space="preserve"> source of risk </w:t>
      </w:r>
      <w:r w:rsidRPr="004D1670">
        <w:rPr>
          <w:rStyle w:val="StyleUnderline"/>
        </w:rPr>
        <w:t>is</w:t>
      </w:r>
      <w:r w:rsidRPr="004D1670">
        <w:rPr>
          <w:sz w:val="16"/>
        </w:rPr>
        <w:t xml:space="preserve"> the </w:t>
      </w:r>
      <w:r w:rsidRPr="004D1670">
        <w:rPr>
          <w:rStyle w:val="Emphasis"/>
        </w:rPr>
        <w:t>intentional misuse</w:t>
      </w:r>
      <w:r w:rsidRPr="004D1670">
        <w:rPr>
          <w:sz w:val="16"/>
        </w:rPr>
        <w:t xml:space="preserve">, similar to the original deflection dilemma. But </w:t>
      </w:r>
      <w:r w:rsidRPr="008E2A44">
        <w:rPr>
          <w:rStyle w:val="StyleUnderline"/>
          <w:highlight w:val="green"/>
        </w:rPr>
        <w:t xml:space="preserve">the </w:t>
      </w:r>
      <w:r w:rsidRPr="008E2A44">
        <w:rPr>
          <w:rStyle w:val="Emphasis"/>
          <w:highlight w:val="green"/>
        </w:rPr>
        <w:t>entry</w:t>
      </w:r>
      <w:r w:rsidRPr="008E2A44">
        <w:rPr>
          <w:rStyle w:val="StyleUnderline"/>
          <w:highlight w:val="green"/>
        </w:rPr>
        <w:t xml:space="preserve"> </w:t>
      </w:r>
      <w:r w:rsidRPr="008E2A44">
        <w:rPr>
          <w:rStyle w:val="Emphasis"/>
          <w:highlight w:val="green"/>
        </w:rPr>
        <w:t>barrier</w:t>
      </w:r>
      <w:r w:rsidRPr="008E2A44">
        <w:rPr>
          <w:rStyle w:val="StyleUnderline"/>
          <w:highlight w:val="green"/>
        </w:rPr>
        <w:t xml:space="preserve"> for</w:t>
      </w:r>
      <w:r w:rsidRPr="004D1670">
        <w:rPr>
          <w:rStyle w:val="StyleUnderline"/>
        </w:rPr>
        <w:t xml:space="preserve"> asteroid </w:t>
      </w:r>
      <w:r w:rsidRPr="008E2A44">
        <w:rPr>
          <w:rStyle w:val="StyleUnderline"/>
          <w:highlight w:val="green"/>
        </w:rPr>
        <w:t xml:space="preserve">weaponization gets </w:t>
      </w:r>
      <w:r w:rsidRPr="008E2A44">
        <w:rPr>
          <w:rStyle w:val="Emphasis"/>
          <w:highlight w:val="green"/>
        </w:rPr>
        <w:t>much lower</w:t>
      </w:r>
      <w:r w:rsidRPr="008E2A44">
        <w:rPr>
          <w:rStyle w:val="StyleUnderline"/>
          <w:highlight w:val="green"/>
        </w:rPr>
        <w:t xml:space="preserve"> if mining them</w:t>
      </w:r>
      <w:r w:rsidRPr="004D1670">
        <w:rPr>
          <w:rStyle w:val="StyleUnderline"/>
        </w:rPr>
        <w:t xml:space="preserve"> and moving them around </w:t>
      </w:r>
      <w:r w:rsidRPr="008E2A44">
        <w:rPr>
          <w:rStyle w:val="StyleUnderline"/>
          <w:highlight w:val="green"/>
        </w:rPr>
        <w:t>becomes</w:t>
      </w:r>
      <w:r w:rsidRPr="004D1670">
        <w:rPr>
          <w:rStyle w:val="StyleUnderline"/>
        </w:rPr>
        <w:t xml:space="preserve"> a</w:t>
      </w:r>
      <w:r w:rsidRPr="004D1670">
        <w:rPr>
          <w:rStyle w:val="Emphasis"/>
        </w:rPr>
        <w:t xml:space="preserve"> </w:t>
      </w:r>
      <w:r w:rsidRPr="008E2A44">
        <w:rPr>
          <w:rStyle w:val="Emphasis"/>
          <w:highlight w:val="green"/>
        </w:rPr>
        <w:t>common</w:t>
      </w:r>
      <w:r w:rsidRPr="004D1670">
        <w:rPr>
          <w:rStyle w:val="Emphasis"/>
        </w:rPr>
        <w:t xml:space="preserve"> industrial activity</w:t>
      </w:r>
      <w:r w:rsidRPr="004D1670">
        <w:rPr>
          <w:rStyle w:val="StyleUnderline"/>
        </w:rPr>
        <w:t xml:space="preserve">. This </w:t>
      </w:r>
      <w:r w:rsidRPr="00885193">
        <w:rPr>
          <w:rStyle w:val="StyleUnderline"/>
        </w:rPr>
        <w:t>is in stark contrast to</w:t>
      </w:r>
      <w:r w:rsidRPr="00885193">
        <w:rPr>
          <w:sz w:val="16"/>
        </w:rPr>
        <w:t xml:space="preserve"> the original scenario which envisioned this </w:t>
      </w:r>
      <w:r w:rsidRPr="00885193">
        <w:rPr>
          <w:rStyle w:val="StyleUnderline"/>
        </w:rPr>
        <w:t>technology</w:t>
      </w:r>
      <w:r w:rsidRPr="00885193">
        <w:rPr>
          <w:sz w:val="16"/>
        </w:rPr>
        <w:t xml:space="preserve"> to be </w:t>
      </w:r>
      <w:r w:rsidRPr="00885193">
        <w:rPr>
          <w:rStyle w:val="StyleUnderline"/>
        </w:rPr>
        <w:t xml:space="preserve">used </w:t>
      </w:r>
      <w:r w:rsidRPr="00885193">
        <w:rPr>
          <w:rStyle w:val="Emphasis"/>
        </w:rPr>
        <w:t xml:space="preserve">solely for planetary </w:t>
      </w:r>
      <w:proofErr w:type="spellStart"/>
      <w:r w:rsidRPr="00885193">
        <w:rPr>
          <w:rStyle w:val="Emphasis"/>
        </w:rPr>
        <w:t>defence</w:t>
      </w:r>
      <w:proofErr w:type="spellEnd"/>
      <w:r w:rsidRPr="00885193">
        <w:rPr>
          <w:rStyle w:val="StyleUnderline"/>
        </w:rPr>
        <w:t xml:space="preserve"> and under control of a very small number of</w:t>
      </w:r>
      <w:r w:rsidRPr="00885193">
        <w:rPr>
          <w:sz w:val="16"/>
        </w:rPr>
        <w:t xml:space="preserve"> the most </w:t>
      </w:r>
      <w:r w:rsidRPr="00885193">
        <w:rPr>
          <w:rStyle w:val="StyleUnderline"/>
        </w:rPr>
        <w:t>powerful countries</w:t>
      </w:r>
      <w:r w:rsidRPr="00885193">
        <w:rPr>
          <w:sz w:val="16"/>
        </w:rPr>
        <w:t xml:space="preserve"> (Morrison 2010). </w:t>
      </w:r>
      <w:r w:rsidRPr="00885193">
        <w:rPr>
          <w:rStyle w:val="StyleUnderline"/>
        </w:rPr>
        <w:t>If such a powerful technology becomes widely and commercially available,</w:t>
      </w:r>
      <w:r w:rsidRPr="00885193">
        <w:rPr>
          <w:rStyle w:val="Emphasis"/>
        </w:rPr>
        <w:t xml:space="preserve"> even</w:t>
      </w:r>
      <w:r w:rsidRPr="004D1670">
        <w:rPr>
          <w:rStyle w:val="Emphasis"/>
        </w:rPr>
        <w:t xml:space="preserve"> </w:t>
      </w:r>
      <w:r w:rsidRPr="008E2A44">
        <w:rPr>
          <w:rStyle w:val="Emphasis"/>
          <w:highlight w:val="green"/>
        </w:rPr>
        <w:t xml:space="preserve">rogue states </w:t>
      </w:r>
      <w:r w:rsidRPr="008E2A44">
        <w:rPr>
          <w:rStyle w:val="StyleUnderline"/>
          <w:highlight w:val="green"/>
        </w:rPr>
        <w:t>and</w:t>
      </w:r>
      <w:r w:rsidRPr="004D1670">
        <w:rPr>
          <w:rStyle w:val="StyleUnderline"/>
        </w:rPr>
        <w:t xml:space="preserve"> </w:t>
      </w:r>
      <w:r w:rsidRPr="004D1670">
        <w:rPr>
          <w:rStyle w:val="Emphasis"/>
        </w:rPr>
        <w:t xml:space="preserve">well-funded </w:t>
      </w:r>
      <w:r w:rsidRPr="008E2A44">
        <w:rPr>
          <w:rStyle w:val="Emphasis"/>
          <w:highlight w:val="green"/>
        </w:rPr>
        <w:t>terrorist groups</w:t>
      </w:r>
      <w:r w:rsidRPr="004D1670">
        <w:rPr>
          <w:rStyle w:val="StyleUnderline"/>
        </w:rPr>
        <w:t xml:space="preserve"> might be tempted to </w:t>
      </w:r>
      <w:r w:rsidRPr="008E2A44">
        <w:rPr>
          <w:rStyle w:val="StyleUnderline"/>
          <w:highlight w:val="green"/>
        </w:rPr>
        <w:t>use it for a</w:t>
      </w:r>
      <w:r w:rsidRPr="004D1670">
        <w:rPr>
          <w:rStyle w:val="StyleUnderline"/>
        </w:rPr>
        <w:t xml:space="preserve">n </w:t>
      </w:r>
      <w:r w:rsidRPr="004D1670">
        <w:rPr>
          <w:rStyle w:val="Emphasis"/>
        </w:rPr>
        <w:t>unexpected</w:t>
      </w:r>
      <w:r w:rsidRPr="004D1670">
        <w:rPr>
          <w:rStyle w:val="StyleUnderline"/>
        </w:rPr>
        <w:t xml:space="preserve"> and </w:t>
      </w:r>
      <w:r w:rsidRPr="008E2A44">
        <w:rPr>
          <w:rStyle w:val="Emphasis"/>
          <w:highlight w:val="green"/>
        </w:rPr>
        <w:t>devastating</w:t>
      </w:r>
      <w:r w:rsidRPr="008E2A44">
        <w:rPr>
          <w:rStyle w:val="StyleUnderline"/>
          <w:highlight w:val="green"/>
        </w:rPr>
        <w:t xml:space="preserve"> </w:t>
      </w:r>
      <w:r w:rsidRPr="008E2A44">
        <w:rPr>
          <w:rStyle w:val="Emphasis"/>
          <w:highlight w:val="green"/>
        </w:rPr>
        <w:t>attack</w:t>
      </w:r>
      <w:r w:rsidRPr="004D1670">
        <w:rPr>
          <w:sz w:val="16"/>
        </w:rPr>
        <w:t xml:space="preserve">. In addition, </w:t>
      </w:r>
      <w:r w:rsidRPr="004D1670">
        <w:rPr>
          <w:rStyle w:val="StyleUnderline"/>
        </w:rPr>
        <w:t xml:space="preserve">an </w:t>
      </w:r>
      <w:r w:rsidRPr="008E2A44">
        <w:rPr>
          <w:rStyle w:val="Emphasis"/>
          <w:highlight w:val="green"/>
        </w:rPr>
        <w:t>active</w:t>
      </w:r>
      <w:r w:rsidRPr="004D1670">
        <w:rPr>
          <w:rStyle w:val="Emphasis"/>
        </w:rPr>
        <w:t xml:space="preserve"> asteroid mining </w:t>
      </w:r>
      <w:r w:rsidRPr="008E2A44">
        <w:rPr>
          <w:rStyle w:val="Emphasis"/>
          <w:highlight w:val="green"/>
        </w:rPr>
        <w:t>industry</w:t>
      </w:r>
      <w:r w:rsidRPr="004D1670">
        <w:rPr>
          <w:rStyle w:val="StyleUnderline"/>
        </w:rPr>
        <w:t xml:space="preserve"> would </w:t>
      </w:r>
      <w:r w:rsidRPr="008E2A44">
        <w:rPr>
          <w:rStyle w:val="StyleUnderline"/>
          <w:highlight w:val="green"/>
        </w:rPr>
        <w:t>make it</w:t>
      </w:r>
      <w:r w:rsidRPr="004D1670">
        <w:rPr>
          <w:rStyle w:val="StyleUnderline"/>
        </w:rPr>
        <w:t xml:space="preserve"> </w:t>
      </w:r>
      <w:r w:rsidRPr="004D1670">
        <w:rPr>
          <w:rStyle w:val="Emphasis"/>
        </w:rPr>
        <w:t xml:space="preserve">more </w:t>
      </w:r>
      <w:r w:rsidRPr="008E2A44">
        <w:rPr>
          <w:rStyle w:val="Emphasis"/>
          <w:highlight w:val="green"/>
        </w:rPr>
        <w:t>difficult to detect</w:t>
      </w:r>
      <w:r w:rsidRPr="004D1670">
        <w:rPr>
          <w:sz w:val="16"/>
        </w:rPr>
        <w:t xml:space="preserve"> any </w:t>
      </w:r>
      <w:r w:rsidRPr="008E2A44">
        <w:rPr>
          <w:rStyle w:val="Emphasis"/>
          <w:highlight w:val="green"/>
        </w:rPr>
        <w:t>hostile inflection attempts</w:t>
      </w:r>
      <w:r w:rsidRPr="008E2A44">
        <w:rPr>
          <w:rStyle w:val="StyleUnderline"/>
          <w:highlight w:val="green"/>
        </w:rPr>
        <w:t xml:space="preserve"> </w:t>
      </w:r>
      <w:r w:rsidRPr="008E2A44">
        <w:rPr>
          <w:rStyle w:val="Emphasis"/>
          <w:highlight w:val="green"/>
        </w:rPr>
        <w:t>among</w:t>
      </w:r>
      <w:r w:rsidRPr="004D1670">
        <w:rPr>
          <w:rStyle w:val="StyleUnderline"/>
        </w:rPr>
        <w:t xml:space="preserve"> the number of </w:t>
      </w:r>
      <w:r w:rsidRPr="008E2A44">
        <w:rPr>
          <w:rStyle w:val="Emphasis"/>
          <w:highlight w:val="green"/>
        </w:rPr>
        <w:t>legitimate</w:t>
      </w:r>
      <w:r w:rsidRPr="004D1670">
        <w:rPr>
          <w:rStyle w:val="Emphasis"/>
        </w:rPr>
        <w:t xml:space="preserve"> and benign </w:t>
      </w:r>
      <w:r w:rsidRPr="008E2A44">
        <w:rPr>
          <w:rStyle w:val="Emphasis"/>
          <w:highlight w:val="green"/>
        </w:rPr>
        <w:t>ones</w:t>
      </w:r>
      <w:r w:rsidRPr="004D1670">
        <w:rPr>
          <w:rStyle w:val="Emphasis"/>
        </w:rPr>
        <w:t>.</w:t>
      </w:r>
    </w:p>
    <w:p w14:paraId="62C7FDCC" w14:textId="3A2C0728" w:rsidR="008240C1" w:rsidRPr="008240C1" w:rsidRDefault="008240C1" w:rsidP="008240C1">
      <w:pPr>
        <w:pStyle w:val="Heading3"/>
        <w:rPr>
          <w:rStyle w:val="Emphasis"/>
          <w:b/>
          <w:iCs w:val="0"/>
          <w:sz w:val="32"/>
        </w:rPr>
      </w:pPr>
      <w:r w:rsidRPr="008240C1">
        <w:rPr>
          <w:rStyle w:val="Emphasis"/>
          <w:b/>
          <w:iCs w:val="0"/>
          <w:sz w:val="32"/>
        </w:rPr>
        <w:t>1AC -- Congestion</w:t>
      </w:r>
    </w:p>
    <w:p w14:paraId="682466F4" w14:textId="77777777" w:rsidR="008240C1" w:rsidRPr="009C412A" w:rsidRDefault="008240C1" w:rsidP="008240C1">
      <w:pPr>
        <w:pStyle w:val="Heading4"/>
      </w:pPr>
      <w:r>
        <w:t xml:space="preserve">Congestion creates </w:t>
      </w:r>
      <w:r>
        <w:rPr>
          <w:u w:val="single"/>
        </w:rPr>
        <w:t>rivalrous</w:t>
      </w:r>
      <w:r>
        <w:t xml:space="preserve"> orbits. </w:t>
      </w:r>
    </w:p>
    <w:p w14:paraId="578E9301" w14:textId="77777777" w:rsidR="008240C1" w:rsidRPr="006A7B40" w:rsidRDefault="008240C1" w:rsidP="008240C1">
      <w:r>
        <w:rPr>
          <w:rStyle w:val="Style13ptBold"/>
        </w:rPr>
        <w:t xml:space="preserve">Fabian 19 </w:t>
      </w:r>
      <w:r>
        <w:t>(</w:t>
      </w:r>
      <w:r w:rsidRPr="00485B38">
        <w:t xml:space="preserve">Christopher; January 2019; B.S. from the United States Air Force Academy, thesis submitted in partial fulfillment of the requirements for a M.S. from the University of North Dakota, approved by the Faculty Advisory Committee and in coordination with Dr. Michael Dodge, David Kugler, and Brian Urlacher; University of North Dakota Scholarly Commons, “A Neoclassical Realist’s Analysis Of Sino-U.S. Space Policy,” </w:t>
      </w:r>
      <w:hyperlink r:id="rId6" w:history="1">
        <w:r w:rsidRPr="00485B38">
          <w:rPr>
            <w:rStyle w:val="Hyperlink"/>
          </w:rPr>
          <w:t>https://commons.und.edu/theses/2455/</w:t>
        </w:r>
      </w:hyperlink>
      <w:r>
        <w:t>)</w:t>
      </w:r>
    </w:p>
    <w:p w14:paraId="13AA6A94" w14:textId="77777777" w:rsidR="008240C1" w:rsidRPr="00561197" w:rsidRDefault="008240C1" w:rsidP="008240C1">
      <w:pPr>
        <w:rPr>
          <w:sz w:val="16"/>
        </w:rPr>
      </w:pPr>
      <w:r w:rsidRPr="00561197">
        <w:rPr>
          <w:sz w:val="16"/>
        </w:rPr>
        <w:t xml:space="preserve">b. Defect/Defect </w:t>
      </w:r>
      <w:r w:rsidRPr="00561197">
        <w:rPr>
          <w:rStyle w:val="StyleUnderline"/>
        </w:rPr>
        <w:t xml:space="preserve">The </w:t>
      </w:r>
      <w:r w:rsidRPr="000F1281">
        <w:rPr>
          <w:rStyle w:val="Emphasis"/>
          <w:highlight w:val="green"/>
        </w:rPr>
        <w:t>ubiquity</w:t>
      </w:r>
      <w:r w:rsidRPr="000F1281">
        <w:rPr>
          <w:rStyle w:val="StyleUnderline"/>
          <w:highlight w:val="green"/>
        </w:rPr>
        <w:t xml:space="preserve"> of</w:t>
      </w:r>
      <w:r w:rsidRPr="00561197">
        <w:rPr>
          <w:rStyle w:val="StyleUnderline"/>
        </w:rPr>
        <w:t xml:space="preserve"> space </w:t>
      </w:r>
      <w:r w:rsidRPr="000F1281">
        <w:rPr>
          <w:rStyle w:val="StyleUnderline"/>
          <w:highlight w:val="green"/>
        </w:rPr>
        <w:t>tech</w:t>
      </w:r>
      <w:r w:rsidRPr="00561197">
        <w:rPr>
          <w:rStyle w:val="StyleUnderline"/>
        </w:rPr>
        <w:t>nology</w:t>
      </w:r>
      <w:r w:rsidRPr="00561197">
        <w:rPr>
          <w:sz w:val="16"/>
        </w:rPr>
        <w:t xml:space="preserve"> has also </w:t>
      </w:r>
      <w:r w:rsidRPr="000F1281">
        <w:rPr>
          <w:rStyle w:val="StyleUnderline"/>
          <w:highlight w:val="green"/>
        </w:rPr>
        <w:t>yielded</w:t>
      </w:r>
      <w:r w:rsidRPr="00561197">
        <w:rPr>
          <w:rStyle w:val="StyleUnderline"/>
        </w:rPr>
        <w:t xml:space="preserve"> the </w:t>
      </w:r>
      <w:r w:rsidRPr="00561197">
        <w:rPr>
          <w:rStyle w:val="Emphasis"/>
        </w:rPr>
        <w:t>negative externality</w:t>
      </w:r>
      <w:r w:rsidRPr="00561197">
        <w:rPr>
          <w:rStyle w:val="StyleUnderline"/>
        </w:rPr>
        <w:t xml:space="preserve"> of </w:t>
      </w:r>
      <w:r w:rsidRPr="000F1281">
        <w:rPr>
          <w:rStyle w:val="Emphasis"/>
          <w:highlight w:val="green"/>
        </w:rPr>
        <w:t>overcrowding</w:t>
      </w:r>
      <w:r w:rsidRPr="00561197">
        <w:rPr>
          <w:rStyle w:val="StyleUnderline"/>
        </w:rPr>
        <w:t xml:space="preserve"> the space domain. Despite its</w:t>
      </w:r>
      <w:r w:rsidRPr="00561197">
        <w:rPr>
          <w:sz w:val="16"/>
        </w:rPr>
        <w:t xml:space="preserve"> seemingly unlimit</w:t>
      </w:r>
      <w:r w:rsidRPr="00704237">
        <w:rPr>
          <w:sz w:val="16"/>
        </w:rPr>
        <w:t xml:space="preserve">ed </w:t>
      </w:r>
      <w:r w:rsidRPr="00704237">
        <w:rPr>
          <w:rStyle w:val="StyleUnderline"/>
        </w:rPr>
        <w:t xml:space="preserve">size, there are a </w:t>
      </w:r>
      <w:r w:rsidRPr="00704237">
        <w:rPr>
          <w:rStyle w:val="Emphasis"/>
        </w:rPr>
        <w:t>limited number</w:t>
      </w:r>
      <w:r w:rsidRPr="00704237">
        <w:rPr>
          <w:rStyle w:val="StyleUnderline"/>
        </w:rPr>
        <w:t xml:space="preserve"> of useful </w:t>
      </w:r>
      <w:r w:rsidRPr="00704237">
        <w:rPr>
          <w:rStyle w:val="Emphasis"/>
        </w:rPr>
        <w:t>earth-centric orbits</w:t>
      </w:r>
      <w:r w:rsidRPr="00704237">
        <w:rPr>
          <w:rStyle w:val="StyleUnderline"/>
        </w:rPr>
        <w:t xml:space="preserve"> to</w:t>
      </w:r>
      <w:r w:rsidRPr="00561197">
        <w:rPr>
          <w:rStyle w:val="StyleUnderline"/>
        </w:rPr>
        <w:t xml:space="preserve"> optimize terrestrial coverage</w:t>
      </w:r>
      <w:r w:rsidRPr="00561197">
        <w:rPr>
          <w:sz w:val="16"/>
        </w:rPr>
        <w:t xml:space="preserve">. It is projected that </w:t>
      </w:r>
      <w:r w:rsidRPr="000F1281">
        <w:rPr>
          <w:rStyle w:val="StyleUnderline"/>
          <w:highlight w:val="green"/>
        </w:rPr>
        <w:t>there are</w:t>
      </w:r>
      <w:r w:rsidRPr="00561197">
        <w:rPr>
          <w:rStyle w:val="StyleUnderline"/>
        </w:rPr>
        <w:t xml:space="preserve"> over </w:t>
      </w:r>
      <w:r w:rsidRPr="000F1281">
        <w:rPr>
          <w:rStyle w:val="Emphasis"/>
          <w:highlight w:val="green"/>
        </w:rPr>
        <w:t>300,000</w:t>
      </w:r>
      <w:r w:rsidRPr="00561197">
        <w:rPr>
          <w:rStyle w:val="StyleUnderline"/>
        </w:rPr>
        <w:t xml:space="preserve"> medium</w:t>
      </w:r>
      <w:r w:rsidRPr="00561197">
        <w:rPr>
          <w:sz w:val="16"/>
        </w:rPr>
        <w:t xml:space="preserve"> sized </w:t>
      </w:r>
      <w:r w:rsidRPr="000F1281">
        <w:rPr>
          <w:rStyle w:val="StyleUnderline"/>
          <w:highlight w:val="green"/>
        </w:rPr>
        <w:t>objects capable of</w:t>
      </w:r>
      <w:r w:rsidRPr="00561197">
        <w:rPr>
          <w:rStyle w:val="StyleUnderline"/>
        </w:rPr>
        <w:t xml:space="preserve"> causing </w:t>
      </w:r>
      <w:r w:rsidRPr="00561197">
        <w:rPr>
          <w:rStyle w:val="Emphasis"/>
        </w:rPr>
        <w:t xml:space="preserve">catastrophic </w:t>
      </w:r>
      <w:r w:rsidRPr="000F1281">
        <w:rPr>
          <w:rStyle w:val="Emphasis"/>
          <w:highlight w:val="green"/>
        </w:rPr>
        <w:t>failure</w:t>
      </w:r>
      <w:r w:rsidRPr="00561197">
        <w:rPr>
          <w:rStyle w:val="StyleUnderline"/>
        </w:rPr>
        <w:t xml:space="preserve"> of a satellite upon collision</w:t>
      </w:r>
      <w:r w:rsidRPr="00561197">
        <w:rPr>
          <w:sz w:val="16"/>
        </w:rPr>
        <w:t xml:space="preserve"> currently </w:t>
      </w:r>
      <w:r w:rsidRPr="00561197">
        <w:rPr>
          <w:rStyle w:val="StyleUnderline"/>
        </w:rPr>
        <w:t>in</w:t>
      </w:r>
      <w:r w:rsidRPr="00561197">
        <w:rPr>
          <w:sz w:val="16"/>
        </w:rPr>
        <w:t xml:space="preserve"> earth’s </w:t>
      </w:r>
      <w:r w:rsidRPr="00561197">
        <w:rPr>
          <w:rStyle w:val="StyleUnderline"/>
        </w:rPr>
        <w:t>orbit</w:t>
      </w:r>
      <w:r w:rsidRPr="00561197">
        <w:rPr>
          <w:sz w:val="16"/>
        </w:rPr>
        <w:t xml:space="preserve">.159 Of these objects, </w:t>
      </w:r>
      <w:r w:rsidRPr="00561197">
        <w:rPr>
          <w:rStyle w:val="StyleUnderline"/>
        </w:rPr>
        <w:t xml:space="preserve">20,000 are actively tracked by the </w:t>
      </w:r>
      <w:r w:rsidRPr="00561197">
        <w:rPr>
          <w:rStyle w:val="Emphasis"/>
        </w:rPr>
        <w:t>comparatively robust</w:t>
      </w:r>
      <w:r w:rsidRPr="00561197">
        <w:rPr>
          <w:rStyle w:val="StyleUnderline"/>
        </w:rPr>
        <w:t xml:space="preserve"> space </w:t>
      </w:r>
      <w:r w:rsidRPr="00561197">
        <w:rPr>
          <w:rStyle w:val="Emphasis"/>
        </w:rPr>
        <w:t>surveillance network</w:t>
      </w:r>
      <w:r w:rsidRPr="00561197">
        <w:rPr>
          <w:sz w:val="16"/>
        </w:rPr>
        <w:t xml:space="preserve"> (SSN) </w:t>
      </w:r>
      <w:r w:rsidRPr="00561197">
        <w:rPr>
          <w:rStyle w:val="StyleUnderline"/>
        </w:rPr>
        <w:t>of the</w:t>
      </w:r>
      <w:r w:rsidRPr="00561197">
        <w:rPr>
          <w:sz w:val="16"/>
        </w:rPr>
        <w:t xml:space="preserve"> United States </w:t>
      </w:r>
      <w:r w:rsidRPr="00561197">
        <w:rPr>
          <w:rStyle w:val="StyleUnderline"/>
        </w:rPr>
        <w:t>Air Force, only 1,000 are active</w:t>
      </w:r>
      <w:r w:rsidRPr="00561197">
        <w:rPr>
          <w:sz w:val="16"/>
        </w:rPr>
        <w:t xml:space="preserve"> payloads, </w:t>
      </w:r>
      <w:r w:rsidRPr="00561197">
        <w:rPr>
          <w:rStyle w:val="StyleUnderline"/>
        </w:rPr>
        <w:t>and even fewer have maneuver capability</w:t>
      </w:r>
      <w:r w:rsidRPr="00561197">
        <w:rPr>
          <w:sz w:val="16"/>
        </w:rPr>
        <w:t xml:space="preserve">.160 </w:t>
      </w:r>
      <w:r w:rsidRPr="00561197">
        <w:rPr>
          <w:rStyle w:val="Emphasis"/>
        </w:rPr>
        <w:t>Re</w:t>
      </w:r>
      <w:r w:rsidRPr="00704237">
        <w:rPr>
          <w:rStyle w:val="Emphasis"/>
        </w:rPr>
        <w:t>cent trends</w:t>
      </w:r>
      <w:r w:rsidRPr="00704237">
        <w:rPr>
          <w:rStyle w:val="StyleUnderline"/>
        </w:rPr>
        <w:t xml:space="preserve"> indicate that</w:t>
      </w:r>
      <w:r w:rsidRPr="00704237">
        <w:rPr>
          <w:sz w:val="16"/>
        </w:rPr>
        <w:t xml:space="preserve"> the proble</w:t>
      </w:r>
      <w:r w:rsidRPr="00561197">
        <w:rPr>
          <w:sz w:val="16"/>
        </w:rPr>
        <w:t xml:space="preserve">m of </w:t>
      </w:r>
      <w:r w:rsidRPr="00561197">
        <w:rPr>
          <w:rStyle w:val="StyleUnderline"/>
        </w:rPr>
        <w:t xml:space="preserve">orbital </w:t>
      </w:r>
      <w:r w:rsidRPr="000F1281">
        <w:rPr>
          <w:rStyle w:val="Emphasis"/>
          <w:highlight w:val="green"/>
        </w:rPr>
        <w:t>congestion</w:t>
      </w:r>
      <w:r w:rsidRPr="000F1281">
        <w:rPr>
          <w:rStyle w:val="StyleUnderline"/>
          <w:highlight w:val="green"/>
        </w:rPr>
        <w:t xml:space="preserve"> will</w:t>
      </w:r>
      <w:r w:rsidRPr="00561197">
        <w:rPr>
          <w:rStyle w:val="StyleUnderline"/>
        </w:rPr>
        <w:t xml:space="preserve"> only </w:t>
      </w:r>
      <w:r w:rsidRPr="000F1281">
        <w:rPr>
          <w:rStyle w:val="StyleUnderline"/>
          <w:highlight w:val="green"/>
        </w:rPr>
        <w:t>worsen</w:t>
      </w:r>
      <w:r w:rsidRPr="00561197">
        <w:rPr>
          <w:rStyle w:val="StyleUnderline"/>
        </w:rPr>
        <w:t xml:space="preserve"> in</w:t>
      </w:r>
      <w:r w:rsidRPr="00561197">
        <w:rPr>
          <w:sz w:val="16"/>
        </w:rPr>
        <w:t xml:space="preserve"> the coming </w:t>
      </w:r>
      <w:r w:rsidRPr="00561197">
        <w:rPr>
          <w:rStyle w:val="StyleUnderline"/>
        </w:rPr>
        <w:t>decades as</w:t>
      </w:r>
      <w:r w:rsidRPr="00561197">
        <w:rPr>
          <w:sz w:val="16"/>
        </w:rPr>
        <w:t xml:space="preserve"> the </w:t>
      </w:r>
      <w:r w:rsidRPr="00561197">
        <w:rPr>
          <w:rStyle w:val="StyleUnderline"/>
        </w:rPr>
        <w:t>barriers to entry are reduced. Launch</w:t>
      </w:r>
      <w:r w:rsidRPr="00561197">
        <w:rPr>
          <w:sz w:val="16"/>
        </w:rPr>
        <w:t xml:space="preserve"> service </w:t>
      </w:r>
      <w:r w:rsidRPr="00561197">
        <w:rPr>
          <w:rStyle w:val="StyleUnderline"/>
        </w:rPr>
        <w:t>cost is rapidly decreasing due to</w:t>
      </w:r>
      <w:r w:rsidRPr="00561197">
        <w:rPr>
          <w:sz w:val="16"/>
        </w:rPr>
        <w:t xml:space="preserve"> an increased number of </w:t>
      </w:r>
      <w:r w:rsidRPr="00561197">
        <w:rPr>
          <w:rStyle w:val="StyleUnderline"/>
        </w:rPr>
        <w:t>service providers and technology revolutions</w:t>
      </w:r>
      <w:r w:rsidRPr="00561197">
        <w:rPr>
          <w:sz w:val="16"/>
        </w:rPr>
        <w:t xml:space="preserve"> such as reusable rockets. Also, </w:t>
      </w:r>
      <w:r w:rsidRPr="00561197">
        <w:rPr>
          <w:rStyle w:val="StyleUnderline"/>
        </w:rPr>
        <w:t>the miniaturization and simplification of</w:t>
      </w:r>
      <w:r w:rsidRPr="00561197">
        <w:rPr>
          <w:sz w:val="16"/>
        </w:rPr>
        <w:t xml:space="preserve"> satellite </w:t>
      </w:r>
      <w:r w:rsidRPr="00561197">
        <w:rPr>
          <w:rStyle w:val="StyleUnderline"/>
        </w:rPr>
        <w:t>payloads</w:t>
      </w:r>
      <w:r w:rsidRPr="00561197">
        <w:rPr>
          <w:sz w:val="16"/>
        </w:rPr>
        <w:t xml:space="preserve"> further </w:t>
      </w:r>
      <w:r w:rsidRPr="00561197">
        <w:rPr>
          <w:rStyle w:val="StyleUnderline"/>
        </w:rPr>
        <w:t>reduces the cost and infrastructure</w:t>
      </w:r>
      <w:r w:rsidRPr="00561197">
        <w:rPr>
          <w:sz w:val="16"/>
        </w:rPr>
        <w:t xml:space="preserve"> needed to be a </w:t>
      </w:r>
      <w:proofErr w:type="spellStart"/>
      <w:r w:rsidRPr="00561197">
        <w:rPr>
          <w:sz w:val="16"/>
        </w:rPr>
        <w:t>spacefairing</w:t>
      </w:r>
      <w:proofErr w:type="spellEnd"/>
      <w:r w:rsidRPr="00561197">
        <w:rPr>
          <w:sz w:val="16"/>
        </w:rPr>
        <w:t xml:space="preserve"> nation.161 </w:t>
      </w:r>
      <w:r w:rsidRPr="00561197">
        <w:rPr>
          <w:rStyle w:val="StyleUnderline"/>
        </w:rPr>
        <w:t xml:space="preserve">This is </w:t>
      </w:r>
      <w:r w:rsidRPr="000F1281">
        <w:rPr>
          <w:rStyle w:val="StyleUnderline"/>
          <w:highlight w:val="green"/>
        </w:rPr>
        <w:t>evidenced by</w:t>
      </w:r>
      <w:r w:rsidRPr="00561197">
        <w:rPr>
          <w:sz w:val="16"/>
        </w:rPr>
        <w:t xml:space="preserve"> the </w:t>
      </w:r>
      <w:r w:rsidRPr="00561197">
        <w:rPr>
          <w:rStyle w:val="Emphasis"/>
        </w:rPr>
        <w:t xml:space="preserve">near </w:t>
      </w:r>
      <w:r w:rsidRPr="000F1281">
        <w:rPr>
          <w:rStyle w:val="Emphasis"/>
          <w:highlight w:val="green"/>
        </w:rPr>
        <w:t>doubling</w:t>
      </w:r>
      <w:r w:rsidRPr="000F1281">
        <w:rPr>
          <w:rStyle w:val="StyleUnderline"/>
          <w:highlight w:val="green"/>
        </w:rPr>
        <w:t xml:space="preserve"> of</w:t>
      </w:r>
      <w:r w:rsidRPr="00561197">
        <w:rPr>
          <w:rStyle w:val="StyleUnderline"/>
        </w:rPr>
        <w:t xml:space="preserve"> state</w:t>
      </w:r>
      <w:r w:rsidRPr="00561197">
        <w:rPr>
          <w:sz w:val="16"/>
        </w:rPr>
        <w:t xml:space="preserve"> operated </w:t>
      </w:r>
      <w:r w:rsidRPr="000F1281">
        <w:rPr>
          <w:rStyle w:val="StyleUnderline"/>
          <w:highlight w:val="green"/>
        </w:rPr>
        <w:t>sat</w:t>
      </w:r>
      <w:r w:rsidRPr="00704237">
        <w:rPr>
          <w:rStyle w:val="StyleUnderline"/>
        </w:rPr>
        <w:t>ellite</w:t>
      </w:r>
      <w:r w:rsidRPr="000F1281">
        <w:rPr>
          <w:rStyle w:val="StyleUnderline"/>
          <w:highlight w:val="green"/>
        </w:rPr>
        <w:t>s</w:t>
      </w:r>
      <w:r w:rsidRPr="00561197">
        <w:rPr>
          <w:sz w:val="16"/>
        </w:rPr>
        <w:t xml:space="preserve"> from 27 in 2000 to over 50 in 2012, </w:t>
      </w:r>
      <w:r w:rsidRPr="00561197">
        <w:rPr>
          <w:rStyle w:val="StyleUnderline"/>
        </w:rPr>
        <w:t>coupled with</w:t>
      </w:r>
      <w:r w:rsidRPr="00561197">
        <w:rPr>
          <w:sz w:val="16"/>
        </w:rPr>
        <w:t xml:space="preserve"> a near doubling in </w:t>
      </w:r>
      <w:r w:rsidRPr="00561197">
        <w:rPr>
          <w:rStyle w:val="Emphasis"/>
        </w:rPr>
        <w:t>total space objects</w:t>
      </w:r>
      <w:r w:rsidRPr="00561197">
        <w:rPr>
          <w:sz w:val="16"/>
        </w:rPr>
        <w:t xml:space="preserve"> from 1997 to 2007.162 The </w:t>
      </w:r>
      <w:r w:rsidRPr="00561197">
        <w:rPr>
          <w:rStyle w:val="StyleUnderline"/>
        </w:rPr>
        <w:t xml:space="preserve">accumulation of space </w:t>
      </w:r>
      <w:r w:rsidRPr="00561197">
        <w:rPr>
          <w:rStyle w:val="Emphasis"/>
        </w:rPr>
        <w:t>debris</w:t>
      </w:r>
      <w:r w:rsidRPr="00561197">
        <w:rPr>
          <w:rStyle w:val="StyleUnderline"/>
        </w:rPr>
        <w:t xml:space="preserve"> is a </w:t>
      </w:r>
      <w:r w:rsidRPr="00561197">
        <w:rPr>
          <w:rStyle w:val="Emphasis"/>
        </w:rPr>
        <w:t>vital concern</w:t>
      </w:r>
      <w:r w:rsidRPr="00561197">
        <w:rPr>
          <w:rStyle w:val="StyleUnderline"/>
        </w:rPr>
        <w:t xml:space="preserve"> to</w:t>
      </w:r>
      <w:r w:rsidRPr="00561197">
        <w:rPr>
          <w:sz w:val="16"/>
        </w:rPr>
        <w:t xml:space="preserve"> the </w:t>
      </w:r>
      <w:r w:rsidRPr="00561197">
        <w:rPr>
          <w:rStyle w:val="StyleUnderline"/>
        </w:rPr>
        <w:t>sustainable development of</w:t>
      </w:r>
      <w:r w:rsidRPr="00561197">
        <w:rPr>
          <w:sz w:val="16"/>
        </w:rPr>
        <w:t xml:space="preserve"> the </w:t>
      </w:r>
      <w:r w:rsidRPr="00561197">
        <w:rPr>
          <w:rStyle w:val="StyleUnderline"/>
        </w:rPr>
        <w:t>space</w:t>
      </w:r>
      <w:r w:rsidRPr="00561197">
        <w:rPr>
          <w:sz w:val="16"/>
        </w:rPr>
        <w:t xml:space="preserve"> environment </w:t>
      </w:r>
      <w:r w:rsidRPr="00561197">
        <w:rPr>
          <w:rStyle w:val="StyleUnderline"/>
        </w:rPr>
        <w:t xml:space="preserve">due to the </w:t>
      </w:r>
      <w:r w:rsidRPr="00561197">
        <w:rPr>
          <w:rStyle w:val="Emphasis"/>
        </w:rPr>
        <w:t>increased probability</w:t>
      </w:r>
      <w:r w:rsidRPr="00561197">
        <w:rPr>
          <w:rStyle w:val="StyleUnderline"/>
        </w:rPr>
        <w:t xml:space="preserve"> of conjunction between active payloads and</w:t>
      </w:r>
      <w:r w:rsidRPr="00561197">
        <w:rPr>
          <w:sz w:val="16"/>
        </w:rPr>
        <w:t xml:space="preserve"> all </w:t>
      </w:r>
      <w:r w:rsidRPr="00561197">
        <w:rPr>
          <w:rStyle w:val="StyleUnderline"/>
        </w:rPr>
        <w:t>other objects</w:t>
      </w:r>
      <w:r w:rsidRPr="00561197">
        <w:rPr>
          <w:sz w:val="16"/>
        </w:rPr>
        <w:t xml:space="preserve"> that results </w:t>
      </w:r>
      <w:r w:rsidRPr="00561197">
        <w:rPr>
          <w:rStyle w:val="StyleUnderline"/>
        </w:rPr>
        <w:t>from crowded orbits</w:t>
      </w:r>
      <w:r w:rsidRPr="00561197">
        <w:rPr>
          <w:sz w:val="16"/>
        </w:rPr>
        <w:t xml:space="preserve">. This </w:t>
      </w:r>
      <w:r w:rsidRPr="000F1281">
        <w:rPr>
          <w:rStyle w:val="StyleUnderline"/>
          <w:highlight w:val="green"/>
        </w:rPr>
        <w:t xml:space="preserve">increase in </w:t>
      </w:r>
      <w:r w:rsidRPr="000F1281">
        <w:rPr>
          <w:rStyle w:val="Emphasis"/>
          <w:highlight w:val="green"/>
        </w:rPr>
        <w:t>collision</w:t>
      </w:r>
      <w:r w:rsidRPr="00561197">
        <w:rPr>
          <w:sz w:val="16"/>
        </w:rPr>
        <w:t xml:space="preserve"> probability </w:t>
      </w:r>
      <w:r w:rsidRPr="000F1281">
        <w:rPr>
          <w:rStyle w:val="StyleUnderline"/>
          <w:highlight w:val="green"/>
        </w:rPr>
        <w:t xml:space="preserve">occurs </w:t>
      </w:r>
      <w:r w:rsidRPr="000F1281">
        <w:rPr>
          <w:rStyle w:val="Emphasis"/>
          <w:highlight w:val="green"/>
        </w:rPr>
        <w:t>proportionally</w:t>
      </w:r>
      <w:r w:rsidRPr="00561197">
        <w:rPr>
          <w:rStyle w:val="StyleUnderline"/>
        </w:rPr>
        <w:t xml:space="preserve"> to the number of objects in</w:t>
      </w:r>
      <w:r w:rsidRPr="00561197">
        <w:rPr>
          <w:sz w:val="16"/>
        </w:rPr>
        <w:t xml:space="preserve"> a given </w:t>
      </w:r>
      <w:r w:rsidRPr="00561197">
        <w:rPr>
          <w:rStyle w:val="StyleUnderline"/>
        </w:rPr>
        <w:t xml:space="preserve">orbital domain. The </w:t>
      </w:r>
      <w:r w:rsidRPr="000F1281">
        <w:rPr>
          <w:rStyle w:val="Emphasis"/>
          <w:highlight w:val="green"/>
        </w:rPr>
        <w:t>tripling</w:t>
      </w:r>
      <w:r w:rsidRPr="000F1281">
        <w:rPr>
          <w:rStyle w:val="StyleUnderline"/>
          <w:highlight w:val="green"/>
        </w:rPr>
        <w:t xml:space="preserve"> of</w:t>
      </w:r>
      <w:r w:rsidRPr="00561197">
        <w:rPr>
          <w:sz w:val="16"/>
        </w:rPr>
        <w:t xml:space="preserve"> orbital </w:t>
      </w:r>
      <w:r w:rsidRPr="000F1281">
        <w:rPr>
          <w:rStyle w:val="Emphasis"/>
          <w:highlight w:val="green"/>
        </w:rPr>
        <w:t>debris</w:t>
      </w:r>
      <w:r w:rsidRPr="00561197">
        <w:rPr>
          <w:rStyle w:val="StyleUnderline"/>
        </w:rPr>
        <w:t xml:space="preserve"> projected to occur in the</w:t>
      </w:r>
      <w:r w:rsidRPr="00561197">
        <w:rPr>
          <w:sz w:val="16"/>
        </w:rPr>
        <w:t xml:space="preserve"> next </w:t>
      </w:r>
      <w:r w:rsidRPr="00561197">
        <w:rPr>
          <w:rStyle w:val="StyleUnderline"/>
        </w:rPr>
        <w:t xml:space="preserve">century, due to routine use and </w:t>
      </w:r>
      <w:r w:rsidRPr="00561197">
        <w:rPr>
          <w:rStyle w:val="Emphasis"/>
        </w:rPr>
        <w:t>accumulation alone</w:t>
      </w:r>
      <w:r w:rsidRPr="00561197">
        <w:rPr>
          <w:rStyle w:val="StyleUnderline"/>
        </w:rPr>
        <w:t xml:space="preserve">, </w:t>
      </w:r>
      <w:r w:rsidRPr="000F1281">
        <w:rPr>
          <w:rStyle w:val="StyleUnderline"/>
          <w:highlight w:val="green"/>
        </w:rPr>
        <w:t>would</w:t>
      </w:r>
      <w:r w:rsidRPr="00704237">
        <w:rPr>
          <w:rStyle w:val="StyleUnderline"/>
        </w:rPr>
        <w:t xml:space="preserve"> cause a </w:t>
      </w:r>
      <w:r w:rsidRPr="000F1281">
        <w:rPr>
          <w:rStyle w:val="Emphasis"/>
          <w:highlight w:val="green"/>
        </w:rPr>
        <w:t>tenfold increase</w:t>
      </w:r>
      <w:r w:rsidRPr="00561197">
        <w:rPr>
          <w:rStyle w:val="StyleUnderline"/>
        </w:rPr>
        <w:t xml:space="preserve"> in</w:t>
      </w:r>
      <w:r w:rsidRPr="00561197">
        <w:rPr>
          <w:sz w:val="16"/>
        </w:rPr>
        <w:t xml:space="preserve"> the probability of </w:t>
      </w:r>
      <w:r w:rsidRPr="00561197">
        <w:rPr>
          <w:rStyle w:val="StyleUnderline"/>
        </w:rPr>
        <w:t>collision. In the event of</w:t>
      </w:r>
      <w:r w:rsidRPr="00561197">
        <w:rPr>
          <w:sz w:val="16"/>
        </w:rPr>
        <w:t xml:space="preserve"> a catastrophic </w:t>
      </w:r>
      <w:r w:rsidRPr="00561197">
        <w:rPr>
          <w:rStyle w:val="StyleUnderline"/>
        </w:rPr>
        <w:t>collision between</w:t>
      </w:r>
      <w:r w:rsidRPr="00561197">
        <w:rPr>
          <w:sz w:val="16"/>
        </w:rPr>
        <w:t xml:space="preserve"> two </w:t>
      </w:r>
      <w:r w:rsidRPr="00561197">
        <w:rPr>
          <w:rStyle w:val="StyleUnderline"/>
        </w:rPr>
        <w:t xml:space="preserve">objects, </w:t>
      </w:r>
      <w:r w:rsidRPr="000F1281">
        <w:rPr>
          <w:rStyle w:val="StyleUnderline"/>
          <w:highlight w:val="green"/>
        </w:rPr>
        <w:t>the</w:t>
      </w:r>
      <w:r w:rsidRPr="00561197">
        <w:rPr>
          <w:rStyle w:val="StyleUnderline"/>
        </w:rPr>
        <w:t xml:space="preserve"> resulting </w:t>
      </w:r>
      <w:r w:rsidRPr="00561197">
        <w:rPr>
          <w:rStyle w:val="Emphasis"/>
        </w:rPr>
        <w:t xml:space="preserve">debris </w:t>
      </w:r>
      <w:r w:rsidRPr="000F1281">
        <w:rPr>
          <w:rStyle w:val="Emphasis"/>
          <w:highlight w:val="green"/>
        </w:rPr>
        <w:t>cloud</w:t>
      </w:r>
      <w:r w:rsidRPr="000F1281">
        <w:rPr>
          <w:rStyle w:val="StyleUnderline"/>
          <w:highlight w:val="green"/>
        </w:rPr>
        <w:t xml:space="preserve"> could</w:t>
      </w:r>
      <w:r w:rsidRPr="00561197">
        <w:rPr>
          <w:rStyle w:val="StyleUnderline"/>
        </w:rPr>
        <w:t xml:space="preserve"> cause a </w:t>
      </w:r>
      <w:r w:rsidRPr="000F1281">
        <w:rPr>
          <w:rStyle w:val="Emphasis"/>
          <w:highlight w:val="green"/>
        </w:rPr>
        <w:t>cascad</w:t>
      </w:r>
      <w:r w:rsidRPr="00561197">
        <w:rPr>
          <w:rStyle w:val="Emphasis"/>
        </w:rPr>
        <w:t>ing effect</w:t>
      </w:r>
      <w:r w:rsidRPr="00561197">
        <w:rPr>
          <w:rStyle w:val="StyleUnderline"/>
        </w:rPr>
        <w:t xml:space="preserve">. Each </w:t>
      </w:r>
      <w:r w:rsidRPr="00561197">
        <w:rPr>
          <w:rStyle w:val="Emphasis"/>
        </w:rPr>
        <w:t>successive collision</w:t>
      </w:r>
      <w:r w:rsidRPr="00561197">
        <w:rPr>
          <w:rStyle w:val="StyleUnderline"/>
        </w:rPr>
        <w:t xml:space="preserve"> increases</w:t>
      </w:r>
      <w:r w:rsidRPr="00561197">
        <w:rPr>
          <w:sz w:val="16"/>
        </w:rPr>
        <w:t xml:space="preserve"> the </w:t>
      </w:r>
      <w:r w:rsidRPr="00561197">
        <w:rPr>
          <w:rStyle w:val="StyleUnderline"/>
        </w:rPr>
        <w:t>probability of another</w:t>
      </w:r>
      <w:r w:rsidRPr="00561197">
        <w:rPr>
          <w:sz w:val="16"/>
        </w:rPr>
        <w:t xml:space="preserve"> occurrence in </w:t>
      </w:r>
      <w:r w:rsidRPr="00561197">
        <w:rPr>
          <w:rStyle w:val="StyleUnderline"/>
        </w:rPr>
        <w:t xml:space="preserve">a given orbit </w:t>
      </w:r>
      <w:r w:rsidRPr="000F1281">
        <w:rPr>
          <w:rStyle w:val="StyleUnderline"/>
          <w:highlight w:val="green"/>
        </w:rPr>
        <w:t>until a</w:t>
      </w:r>
      <w:r w:rsidRPr="00561197">
        <w:rPr>
          <w:rStyle w:val="StyleUnderline"/>
        </w:rPr>
        <w:t xml:space="preserve">n </w:t>
      </w:r>
      <w:r w:rsidRPr="00561197">
        <w:rPr>
          <w:rStyle w:val="Emphasis"/>
        </w:rPr>
        <w:t xml:space="preserve">instability </w:t>
      </w:r>
      <w:r w:rsidRPr="000F1281">
        <w:rPr>
          <w:rStyle w:val="Emphasis"/>
          <w:highlight w:val="green"/>
        </w:rPr>
        <w:t>threshold</w:t>
      </w:r>
      <w:r w:rsidRPr="000F1281">
        <w:rPr>
          <w:rStyle w:val="StyleUnderline"/>
          <w:highlight w:val="green"/>
        </w:rPr>
        <w:t xml:space="preserve"> is reached</w:t>
      </w:r>
      <w:r w:rsidRPr="00561197">
        <w:rPr>
          <w:sz w:val="16"/>
        </w:rPr>
        <w:t xml:space="preserve">. At this threshold, </w:t>
      </w:r>
      <w:r w:rsidRPr="00561197">
        <w:rPr>
          <w:rStyle w:val="StyleUnderline"/>
        </w:rPr>
        <w:t xml:space="preserve">debris removal due to decay would be </w:t>
      </w:r>
      <w:r w:rsidRPr="00561197">
        <w:rPr>
          <w:rStyle w:val="Emphasis"/>
        </w:rPr>
        <w:t>negligible</w:t>
      </w:r>
      <w:r w:rsidRPr="00561197">
        <w:rPr>
          <w:rStyle w:val="StyleUnderline"/>
        </w:rPr>
        <w:t xml:space="preserve"> compared to debris created by</w:t>
      </w:r>
      <w:r w:rsidRPr="00561197">
        <w:rPr>
          <w:sz w:val="16"/>
        </w:rPr>
        <w:t xml:space="preserve"> subsequent </w:t>
      </w:r>
      <w:r w:rsidRPr="00561197">
        <w:rPr>
          <w:rStyle w:val="StyleUnderline"/>
        </w:rPr>
        <w:t>collisions. As</w:t>
      </w:r>
      <w:r w:rsidRPr="00561197">
        <w:rPr>
          <w:sz w:val="16"/>
        </w:rPr>
        <w:t xml:space="preserve"> the </w:t>
      </w:r>
      <w:r w:rsidRPr="00561197">
        <w:rPr>
          <w:rStyle w:val="StyleUnderline"/>
        </w:rPr>
        <w:t>propagation</w:t>
      </w:r>
      <w:r w:rsidRPr="00561197">
        <w:rPr>
          <w:sz w:val="16"/>
        </w:rPr>
        <w:t xml:space="preserve"> of </w:t>
      </w:r>
      <w:r w:rsidRPr="00885193">
        <w:rPr>
          <w:sz w:val="16"/>
        </w:rPr>
        <w:t xml:space="preserve">debris </w:t>
      </w:r>
      <w:r w:rsidRPr="00885193">
        <w:rPr>
          <w:rStyle w:val="StyleUnderline"/>
        </w:rPr>
        <w:t>continues, the cost of</w:t>
      </w:r>
      <w:r w:rsidRPr="00885193">
        <w:rPr>
          <w:sz w:val="16"/>
        </w:rPr>
        <w:t xml:space="preserve"> launching </w:t>
      </w:r>
      <w:r w:rsidRPr="00885193">
        <w:rPr>
          <w:rStyle w:val="StyleUnderline"/>
        </w:rPr>
        <w:t>a satellite would</w:t>
      </w:r>
      <w:r w:rsidRPr="00885193">
        <w:rPr>
          <w:sz w:val="16"/>
        </w:rPr>
        <w:t xml:space="preserve"> eventually </w:t>
      </w:r>
      <w:r w:rsidRPr="00885193">
        <w:rPr>
          <w:rStyle w:val="Emphasis"/>
        </w:rPr>
        <w:t>outweigh the benefits</w:t>
      </w:r>
      <w:r w:rsidRPr="00885193">
        <w:rPr>
          <w:sz w:val="16"/>
        </w:rPr>
        <w:t xml:space="preserve"> received </w:t>
      </w:r>
      <w:r w:rsidRPr="00885193">
        <w:rPr>
          <w:rStyle w:val="StyleUnderline"/>
        </w:rPr>
        <w:t xml:space="preserve">due to the probability of that asset being </w:t>
      </w:r>
      <w:r w:rsidRPr="00885193">
        <w:rPr>
          <w:rStyle w:val="Emphasis"/>
        </w:rPr>
        <w:t>destroyed</w:t>
      </w:r>
      <w:r w:rsidRPr="00885193">
        <w:rPr>
          <w:rStyle w:val="StyleUnderline"/>
        </w:rPr>
        <w:t xml:space="preserve"> by </w:t>
      </w:r>
      <w:r w:rsidRPr="00885193">
        <w:rPr>
          <w:rStyle w:val="Emphasis"/>
        </w:rPr>
        <w:t>errant debris</w:t>
      </w:r>
      <w:r w:rsidRPr="00885193">
        <w:rPr>
          <w:sz w:val="16"/>
        </w:rPr>
        <w:t>,</w:t>
      </w:r>
      <w:r w:rsidRPr="00561197">
        <w:rPr>
          <w:sz w:val="16"/>
        </w:rPr>
        <w:t xml:space="preserve"> effectively </w:t>
      </w:r>
      <w:r w:rsidRPr="00561197">
        <w:rPr>
          <w:rStyle w:val="StyleUnderline"/>
        </w:rPr>
        <w:t>rendering the</w:t>
      </w:r>
      <w:r w:rsidRPr="00561197">
        <w:rPr>
          <w:sz w:val="16"/>
        </w:rPr>
        <w:t xml:space="preserve"> given </w:t>
      </w:r>
      <w:r w:rsidRPr="00561197">
        <w:rPr>
          <w:rStyle w:val="StyleUnderline"/>
        </w:rPr>
        <w:t xml:space="preserve">orbit </w:t>
      </w:r>
      <w:r w:rsidRPr="00561197">
        <w:rPr>
          <w:rStyle w:val="Emphasis"/>
        </w:rPr>
        <w:t>unusable</w:t>
      </w:r>
      <w:r w:rsidRPr="00561197">
        <w:rPr>
          <w:sz w:val="16"/>
        </w:rPr>
        <w:t xml:space="preserve">. This debris propagation model and the dangers associated with it are colloquially referred to as the Kessler Syndrome. </w:t>
      </w:r>
      <w:r w:rsidRPr="00561197">
        <w:rPr>
          <w:rStyle w:val="StyleUnderline"/>
        </w:rPr>
        <w:t xml:space="preserve">Kessler asserts </w:t>
      </w:r>
      <w:r w:rsidRPr="00561197">
        <w:rPr>
          <w:rStyle w:val="Emphasis"/>
        </w:rPr>
        <w:t>unstable regions</w:t>
      </w:r>
      <w:r w:rsidRPr="00561197">
        <w:rPr>
          <w:rStyle w:val="StyleUnderline"/>
        </w:rPr>
        <w:t xml:space="preserve"> of low</w:t>
      </w:r>
      <w:r w:rsidRPr="00561197">
        <w:rPr>
          <w:sz w:val="16"/>
        </w:rPr>
        <w:t xml:space="preserve"> earth </w:t>
      </w:r>
      <w:r w:rsidRPr="00561197">
        <w:rPr>
          <w:rStyle w:val="StyleUnderline"/>
        </w:rPr>
        <w:t>orbit</w:t>
      </w:r>
      <w:r w:rsidRPr="00561197">
        <w:rPr>
          <w:sz w:val="16"/>
        </w:rPr>
        <w:t xml:space="preserve"> (LEO) currently </w:t>
      </w:r>
      <w:r w:rsidRPr="00561197">
        <w:rPr>
          <w:rStyle w:val="StyleUnderline"/>
        </w:rPr>
        <w:t>exist and</w:t>
      </w:r>
      <w:r w:rsidRPr="00561197">
        <w:rPr>
          <w:sz w:val="16"/>
        </w:rPr>
        <w:t xml:space="preserve"> that, </w:t>
      </w:r>
      <w:r w:rsidRPr="00561197">
        <w:rPr>
          <w:rStyle w:val="StyleUnderline"/>
        </w:rPr>
        <w:t>barring</w:t>
      </w:r>
      <w:r w:rsidRPr="00561197">
        <w:rPr>
          <w:sz w:val="16"/>
        </w:rPr>
        <w:t xml:space="preserve"> the </w:t>
      </w:r>
      <w:r w:rsidRPr="00561197">
        <w:rPr>
          <w:rStyle w:val="StyleUnderline"/>
        </w:rPr>
        <w:t>addition of</w:t>
      </w:r>
      <w:r w:rsidRPr="00561197">
        <w:rPr>
          <w:sz w:val="16"/>
        </w:rPr>
        <w:t xml:space="preserve"> more </w:t>
      </w:r>
      <w:r w:rsidRPr="00561197">
        <w:rPr>
          <w:rStyle w:val="StyleUnderline"/>
        </w:rPr>
        <w:t>debris</w:t>
      </w:r>
      <w:r w:rsidRPr="00561197">
        <w:rPr>
          <w:sz w:val="16"/>
        </w:rPr>
        <w:t xml:space="preserve">, a major </w:t>
      </w:r>
      <w:r w:rsidRPr="00561197">
        <w:rPr>
          <w:rStyle w:val="StyleUnderline"/>
        </w:rPr>
        <w:t>collision would occur</w:t>
      </w:r>
      <w:r w:rsidRPr="00561197">
        <w:rPr>
          <w:sz w:val="16"/>
        </w:rPr>
        <w:t xml:space="preserve"> once </w:t>
      </w:r>
      <w:r w:rsidRPr="00561197">
        <w:rPr>
          <w:rStyle w:val="StyleUnderline"/>
        </w:rPr>
        <w:t>every 10-20 years</w:t>
      </w:r>
      <w:r w:rsidRPr="00561197">
        <w:rPr>
          <w:sz w:val="16"/>
        </w:rPr>
        <w:t xml:space="preserve">. If debris doubles, as it has in the last decade, the collision rate would increase to 2.5 years. Although most models’ time scales </w:t>
      </w:r>
      <w:r w:rsidRPr="00561197">
        <w:rPr>
          <w:rStyle w:val="StyleUnderline"/>
        </w:rPr>
        <w:t xml:space="preserve">are on the order of </w:t>
      </w:r>
      <w:r w:rsidRPr="00704237">
        <w:rPr>
          <w:rStyle w:val="StyleUnderline"/>
        </w:rPr>
        <w:t xml:space="preserve">centuries, it is </w:t>
      </w:r>
      <w:r w:rsidRPr="00704237">
        <w:rPr>
          <w:rStyle w:val="Emphasis"/>
        </w:rPr>
        <w:t>widely accepted</w:t>
      </w:r>
      <w:r w:rsidRPr="00704237">
        <w:rPr>
          <w:sz w:val="16"/>
        </w:rPr>
        <w:t xml:space="preserve"> that</w:t>
      </w:r>
      <w:r w:rsidRPr="00561197">
        <w:rPr>
          <w:sz w:val="16"/>
        </w:rPr>
        <w:t xml:space="preserve"> </w:t>
      </w:r>
      <w:r w:rsidRPr="00561197">
        <w:rPr>
          <w:rStyle w:val="StyleUnderline"/>
        </w:rPr>
        <w:t xml:space="preserve">the </w:t>
      </w:r>
      <w:r w:rsidRPr="00704237">
        <w:rPr>
          <w:rStyle w:val="StyleUnderline"/>
        </w:rPr>
        <w:t>current</w:t>
      </w:r>
      <w:r w:rsidRPr="00561197">
        <w:rPr>
          <w:rStyle w:val="StyleUnderline"/>
        </w:rPr>
        <w:t xml:space="preserve"> rate of</w:t>
      </w:r>
      <w:r w:rsidRPr="00561197">
        <w:rPr>
          <w:sz w:val="16"/>
        </w:rPr>
        <w:t xml:space="preserve"> debris </w:t>
      </w:r>
      <w:r w:rsidRPr="000F1281">
        <w:rPr>
          <w:rStyle w:val="StyleUnderline"/>
          <w:highlight w:val="green"/>
        </w:rPr>
        <w:t>accumulation will render</w:t>
      </w:r>
      <w:r w:rsidRPr="00561197">
        <w:rPr>
          <w:rStyle w:val="StyleUnderline"/>
        </w:rPr>
        <w:t xml:space="preserve"> critical </w:t>
      </w:r>
      <w:r w:rsidRPr="000F1281">
        <w:rPr>
          <w:rStyle w:val="StyleUnderline"/>
          <w:highlight w:val="green"/>
        </w:rPr>
        <w:t xml:space="preserve">orbits </w:t>
      </w:r>
      <w:r w:rsidRPr="000F1281">
        <w:rPr>
          <w:rStyle w:val="Emphasis"/>
          <w:highlight w:val="green"/>
        </w:rPr>
        <w:t>unusable</w:t>
      </w:r>
      <w:r w:rsidRPr="00561197">
        <w:rPr>
          <w:rStyle w:val="StyleUnderline"/>
        </w:rPr>
        <w:t xml:space="preserve"> unless </w:t>
      </w:r>
      <w:r w:rsidRPr="00561197">
        <w:rPr>
          <w:rStyle w:val="Emphasis"/>
        </w:rPr>
        <w:t>immediate measures</w:t>
      </w:r>
      <w:r w:rsidRPr="00561197">
        <w:rPr>
          <w:rStyle w:val="StyleUnderline"/>
        </w:rPr>
        <w:t xml:space="preserve"> are taken to return stability</w:t>
      </w:r>
      <w:r w:rsidRPr="00561197">
        <w:rPr>
          <w:sz w:val="16"/>
        </w:rPr>
        <w:t xml:space="preserve">.163 </w:t>
      </w:r>
      <w:r w:rsidRPr="00561197">
        <w:rPr>
          <w:rStyle w:val="StyleUnderline"/>
        </w:rPr>
        <w:t>There is</w:t>
      </w:r>
      <w:r w:rsidRPr="00561197">
        <w:rPr>
          <w:sz w:val="16"/>
        </w:rPr>
        <w:t xml:space="preserve"> near </w:t>
      </w:r>
      <w:r w:rsidRPr="00561197">
        <w:rPr>
          <w:rStyle w:val="Emphasis"/>
        </w:rPr>
        <w:t>universal acceptance</w:t>
      </w:r>
      <w:r w:rsidRPr="00561197">
        <w:rPr>
          <w:rStyle w:val="StyleUnderline"/>
        </w:rPr>
        <w:t xml:space="preserve"> of the danger</w:t>
      </w:r>
      <w:r w:rsidRPr="00561197">
        <w:rPr>
          <w:sz w:val="16"/>
        </w:rPr>
        <w:t xml:space="preserve"> space </w:t>
      </w:r>
      <w:r w:rsidRPr="00561197">
        <w:rPr>
          <w:rStyle w:val="StyleUnderline"/>
        </w:rPr>
        <w:t>debris presents, yet little</w:t>
      </w:r>
      <w:r w:rsidRPr="00561197">
        <w:rPr>
          <w:sz w:val="16"/>
        </w:rPr>
        <w:t xml:space="preserve"> substantive </w:t>
      </w:r>
      <w:r w:rsidRPr="00561197">
        <w:rPr>
          <w:rStyle w:val="StyleUnderline"/>
        </w:rPr>
        <w:t>action has been taken</w:t>
      </w:r>
      <w:r w:rsidRPr="00561197">
        <w:rPr>
          <w:sz w:val="16"/>
        </w:rPr>
        <w:t xml:space="preserve"> to solve the problem. </w:t>
      </w:r>
      <w:r w:rsidRPr="00561197">
        <w:rPr>
          <w:rStyle w:val="StyleUnderline"/>
        </w:rPr>
        <w:t>Current debris</w:t>
      </w:r>
      <w:r w:rsidRPr="00561197">
        <w:rPr>
          <w:sz w:val="16"/>
        </w:rPr>
        <w:t xml:space="preserve"> accumulation and propagation </w:t>
      </w:r>
      <w:r w:rsidRPr="00561197">
        <w:rPr>
          <w:rStyle w:val="StyleUnderline"/>
        </w:rPr>
        <w:t xml:space="preserve">models show that earth orbiting domains are </w:t>
      </w:r>
      <w:r w:rsidRPr="00561197">
        <w:rPr>
          <w:rStyle w:val="Emphasis"/>
        </w:rPr>
        <w:t>finite</w:t>
      </w:r>
      <w:r w:rsidRPr="00561197">
        <w:rPr>
          <w:sz w:val="16"/>
        </w:rPr>
        <w:t xml:space="preserve"> resources. </w:t>
      </w:r>
      <w:r w:rsidRPr="00561197">
        <w:rPr>
          <w:rStyle w:val="StyleUnderline"/>
        </w:rPr>
        <w:t>Continued</w:t>
      </w:r>
      <w:r w:rsidRPr="00561197">
        <w:rPr>
          <w:sz w:val="16"/>
        </w:rPr>
        <w:t xml:space="preserve"> unsustainable </w:t>
      </w:r>
      <w:r w:rsidRPr="00561197">
        <w:rPr>
          <w:rStyle w:val="StyleUnderline"/>
        </w:rPr>
        <w:t>development</w:t>
      </w:r>
      <w:r w:rsidRPr="00561197">
        <w:rPr>
          <w:sz w:val="16"/>
        </w:rPr>
        <w:t xml:space="preserve"> moving forward </w:t>
      </w:r>
      <w:r w:rsidRPr="00561197">
        <w:rPr>
          <w:rStyle w:val="StyleUnderline"/>
        </w:rPr>
        <w:t>may preclude future usa</w:t>
      </w:r>
      <w:r w:rsidRPr="00704237">
        <w:rPr>
          <w:rStyle w:val="StyleUnderline"/>
        </w:rPr>
        <w:t xml:space="preserve">ge, </w:t>
      </w:r>
      <w:r w:rsidRPr="00885193">
        <w:rPr>
          <w:rStyle w:val="StyleUnderline"/>
        </w:rPr>
        <w:t>making</w:t>
      </w:r>
      <w:r w:rsidRPr="00885193">
        <w:rPr>
          <w:sz w:val="16"/>
        </w:rPr>
        <w:t xml:space="preserve"> earth </w:t>
      </w:r>
      <w:r w:rsidRPr="00885193">
        <w:rPr>
          <w:rStyle w:val="StyleUnderline"/>
        </w:rPr>
        <w:t xml:space="preserve">orbits </w:t>
      </w:r>
      <w:r w:rsidRPr="00885193">
        <w:rPr>
          <w:rStyle w:val="Emphasis"/>
        </w:rPr>
        <w:t>rivalrous goods</w:t>
      </w:r>
      <w:r w:rsidRPr="00885193">
        <w:rPr>
          <w:sz w:val="16"/>
        </w:rPr>
        <w:t xml:space="preserve">.164 Furthermore, orbital </w:t>
      </w:r>
      <w:r w:rsidRPr="00885193">
        <w:rPr>
          <w:rStyle w:val="StyleUnderline"/>
        </w:rPr>
        <w:t>domains are made</w:t>
      </w:r>
      <w:r w:rsidRPr="00885193">
        <w:rPr>
          <w:sz w:val="16"/>
        </w:rPr>
        <w:t xml:space="preserve"> a </w:t>
      </w:r>
      <w:r w:rsidRPr="00885193">
        <w:rPr>
          <w:rStyle w:val="StyleUnderline"/>
        </w:rPr>
        <w:t>non-excludable</w:t>
      </w:r>
      <w:r w:rsidRPr="00885193">
        <w:rPr>
          <w:sz w:val="16"/>
        </w:rPr>
        <w:t xml:space="preserve"> good </w:t>
      </w:r>
      <w:r w:rsidRPr="00885193">
        <w:rPr>
          <w:rStyle w:val="StyleUnderline"/>
        </w:rPr>
        <w:t>by the OST</w:t>
      </w:r>
      <w:r w:rsidRPr="00885193">
        <w:rPr>
          <w:sz w:val="16"/>
        </w:rPr>
        <w:t xml:space="preserve"> which states, “Outer space… shall be free for exploration and use by all States without discrimination of</w:t>
      </w:r>
      <w:r w:rsidRPr="00561197">
        <w:rPr>
          <w:sz w:val="16"/>
        </w:rPr>
        <w:t xml:space="preserve"> any kind.”165 As a non-excludable public good, </w:t>
      </w:r>
      <w:r w:rsidRPr="00561197">
        <w:rPr>
          <w:rStyle w:val="StyleUnderline"/>
        </w:rPr>
        <w:t xml:space="preserve">space succumbs to the </w:t>
      </w:r>
      <w:r w:rsidRPr="00561197">
        <w:rPr>
          <w:rStyle w:val="Emphasis"/>
        </w:rPr>
        <w:t>tragedy of the commons</w:t>
      </w:r>
      <w:r w:rsidRPr="00561197">
        <w:rPr>
          <w:rStyle w:val="StyleUnderline"/>
        </w:rPr>
        <w:t xml:space="preserve"> where the</w:t>
      </w:r>
      <w:r w:rsidRPr="00561197">
        <w:rPr>
          <w:sz w:val="16"/>
        </w:rPr>
        <w:t xml:space="preserve"> privately </w:t>
      </w:r>
      <w:r w:rsidRPr="00561197">
        <w:rPr>
          <w:rStyle w:val="StyleUnderline"/>
        </w:rPr>
        <w:t>beneficial strategy of space utilization differs significantly from the</w:t>
      </w:r>
      <w:r w:rsidRPr="00561197">
        <w:rPr>
          <w:sz w:val="16"/>
        </w:rPr>
        <w:t xml:space="preserve"> socially </w:t>
      </w:r>
      <w:r w:rsidRPr="00561197">
        <w:rPr>
          <w:rStyle w:val="StyleUnderline"/>
        </w:rPr>
        <w:t>optimal strategy promoting</w:t>
      </w:r>
      <w:r w:rsidRPr="00561197">
        <w:rPr>
          <w:sz w:val="16"/>
        </w:rPr>
        <w:t xml:space="preserve"> orbital </w:t>
      </w:r>
      <w:r w:rsidRPr="00561197">
        <w:rPr>
          <w:rStyle w:val="StyleUnderline"/>
        </w:rPr>
        <w:t>stability</w:t>
      </w:r>
      <w:r w:rsidRPr="00561197">
        <w:rPr>
          <w:sz w:val="16"/>
        </w:rPr>
        <w:t xml:space="preserve">.166 </w:t>
      </w:r>
      <w:r w:rsidRPr="00704237">
        <w:rPr>
          <w:sz w:val="16"/>
        </w:rPr>
        <w:t xml:space="preserve">Understandably, </w:t>
      </w:r>
      <w:r w:rsidRPr="00704237">
        <w:rPr>
          <w:rStyle w:val="StyleUnderline"/>
        </w:rPr>
        <w:t>most analysis</w:t>
      </w:r>
      <w:r w:rsidRPr="00704237">
        <w:rPr>
          <w:sz w:val="16"/>
        </w:rPr>
        <w:t xml:space="preserve"> has </w:t>
      </w:r>
      <w:r w:rsidRPr="00704237">
        <w:rPr>
          <w:rStyle w:val="StyleUnderline"/>
        </w:rPr>
        <w:t>focused on solving</w:t>
      </w:r>
      <w:r w:rsidRPr="00704237">
        <w:rPr>
          <w:sz w:val="16"/>
        </w:rPr>
        <w:t xml:space="preserve"> the problem of </w:t>
      </w:r>
      <w:r w:rsidRPr="00704237">
        <w:rPr>
          <w:rStyle w:val="StyleUnderline"/>
        </w:rPr>
        <w:t xml:space="preserve">orbital instability by addressing the </w:t>
      </w:r>
      <w:r w:rsidRPr="00704237">
        <w:rPr>
          <w:rStyle w:val="Emphasis"/>
        </w:rPr>
        <w:t>market failure</w:t>
      </w:r>
      <w:r w:rsidRPr="00704237">
        <w:rPr>
          <w:sz w:val="16"/>
        </w:rPr>
        <w:t xml:space="preserve"> responsible for debris creation. The current reasoning suggests that </w:t>
      </w:r>
      <w:r w:rsidRPr="00704237">
        <w:rPr>
          <w:rStyle w:val="StyleUnderline"/>
        </w:rPr>
        <w:t>if actors creating</w:t>
      </w:r>
      <w:r w:rsidRPr="00704237">
        <w:rPr>
          <w:sz w:val="16"/>
        </w:rPr>
        <w:t xml:space="preserve"> space </w:t>
      </w:r>
      <w:r w:rsidRPr="00704237">
        <w:rPr>
          <w:rStyle w:val="StyleUnderline"/>
        </w:rPr>
        <w:t xml:space="preserve">debris </w:t>
      </w:r>
      <w:r w:rsidRPr="00704237">
        <w:rPr>
          <w:rStyle w:val="Emphasis"/>
        </w:rPr>
        <w:t>internalize the cost</w:t>
      </w:r>
      <w:r w:rsidRPr="00704237">
        <w:rPr>
          <w:rStyle w:val="StyleUnderline"/>
        </w:rPr>
        <w:t xml:space="preserve"> of their actions, a solution can arise</w:t>
      </w:r>
      <w:r w:rsidRPr="00704237">
        <w:rPr>
          <w:sz w:val="16"/>
        </w:rPr>
        <w:t xml:space="preserve">. Proposed solutions run the gamut of ideologies from free market tax incentives, to command and control legislation, to restructuring orbital property rights. Scientific solutions have also been proposed, but technological feasibility and cost remain major problems. Furthermore, analogous environments susceptible to the tragedy of the commons have been examined in hopes that they may prove applicable to the problem of orbit instability.167 </w:t>
      </w:r>
      <w:r w:rsidRPr="00704237">
        <w:rPr>
          <w:rStyle w:val="StyleUnderline"/>
        </w:rPr>
        <w:t>This analysis</w:t>
      </w:r>
      <w:r w:rsidRPr="00561197">
        <w:rPr>
          <w:rStyle w:val="StyleUnderline"/>
        </w:rPr>
        <w:t xml:space="preserve"> is</w:t>
      </w:r>
      <w:r w:rsidRPr="00561197">
        <w:rPr>
          <w:sz w:val="16"/>
        </w:rPr>
        <w:t xml:space="preserve"> ultimately </w:t>
      </w:r>
      <w:r w:rsidRPr="00561197">
        <w:rPr>
          <w:rStyle w:val="StyleUnderline"/>
        </w:rPr>
        <w:t>useful</w:t>
      </w:r>
      <w:r w:rsidRPr="00561197">
        <w:rPr>
          <w:sz w:val="16"/>
        </w:rPr>
        <w:t xml:space="preserve"> if the problem is to be solved </w:t>
      </w:r>
      <w:r w:rsidRPr="00561197">
        <w:rPr>
          <w:rStyle w:val="StyleUnderline"/>
        </w:rPr>
        <w:t xml:space="preserve">under nominal conditions, but there is an </w:t>
      </w:r>
      <w:r w:rsidRPr="00561197">
        <w:rPr>
          <w:rStyle w:val="Emphasis"/>
        </w:rPr>
        <w:t>underlying problem</w:t>
      </w:r>
      <w:r w:rsidRPr="00561197">
        <w:rPr>
          <w:rStyle w:val="StyleUnderline"/>
        </w:rPr>
        <w:t xml:space="preserve"> that needs to be addressed </w:t>
      </w:r>
      <w:r w:rsidRPr="00561197">
        <w:rPr>
          <w:rStyle w:val="Emphasis"/>
        </w:rPr>
        <w:t>before</w:t>
      </w:r>
      <w:r w:rsidRPr="00561197">
        <w:rPr>
          <w:rStyle w:val="StyleUnderline"/>
        </w:rPr>
        <w:t xml:space="preserve"> any</w:t>
      </w:r>
      <w:r w:rsidRPr="00561197">
        <w:rPr>
          <w:sz w:val="16"/>
        </w:rPr>
        <w:t xml:space="preserve"> of these proposed </w:t>
      </w:r>
      <w:r w:rsidRPr="00561197">
        <w:rPr>
          <w:rStyle w:val="StyleUnderline"/>
        </w:rPr>
        <w:t>solutions can</w:t>
      </w:r>
      <w:r w:rsidRPr="00561197">
        <w:rPr>
          <w:sz w:val="16"/>
        </w:rPr>
        <w:t xml:space="preserve"> realistically </w:t>
      </w:r>
      <w:r w:rsidRPr="00561197">
        <w:rPr>
          <w:rStyle w:val="StyleUnderline"/>
        </w:rPr>
        <w:t>be enacted</w:t>
      </w:r>
      <w:r w:rsidRPr="00561197">
        <w:rPr>
          <w:sz w:val="16"/>
        </w:rPr>
        <w:t>.</w:t>
      </w:r>
    </w:p>
    <w:p w14:paraId="0BC761BF" w14:textId="77777777" w:rsidR="008240C1" w:rsidRPr="009C412A" w:rsidRDefault="008240C1" w:rsidP="008240C1">
      <w:pPr>
        <w:pStyle w:val="Heading4"/>
      </w:pPr>
      <w:r>
        <w:t xml:space="preserve">That triggers </w:t>
      </w:r>
      <w:r>
        <w:rPr>
          <w:u w:val="single"/>
        </w:rPr>
        <w:t>missile radars</w:t>
      </w:r>
      <w:r>
        <w:t xml:space="preserve">. </w:t>
      </w:r>
    </w:p>
    <w:p w14:paraId="7AFD95C7" w14:textId="77777777" w:rsidR="008240C1" w:rsidRPr="001A09D0" w:rsidRDefault="008240C1" w:rsidP="008240C1">
      <w:pPr>
        <w:rPr>
          <w:rStyle w:val="Style13ptBold"/>
        </w:rPr>
      </w:pPr>
      <w:r>
        <w:rPr>
          <w:rStyle w:val="Style13ptBold"/>
        </w:rPr>
        <w:t xml:space="preserve">Hoots 15 </w:t>
      </w:r>
      <w:r>
        <w:t>(</w:t>
      </w:r>
      <w:r w:rsidRPr="001A09D0">
        <w:t xml:space="preserve">Felix; Fall 2015; Distinguished Engineer in the System Analysis and Simulation Subdivision, Ph.D. in Mathematics from Auburn University, M.S. in Mathematics from Tennessee Tech University; Crosslink, “Keeping Track: Space Surveillance for Operational Support,” </w:t>
      </w:r>
      <w:hyperlink r:id="rId7" w:history="1">
        <w:r w:rsidRPr="001A09D0">
          <w:rPr>
            <w:rStyle w:val="Hyperlink"/>
          </w:rPr>
          <w:t>https://aerospace.org/sites/default/files/2019-04/Crosslink%20Fall%202015%20V16N1%20.pdf</w:t>
        </w:r>
      </w:hyperlink>
      <w:r>
        <w:t>)</w:t>
      </w:r>
    </w:p>
    <w:p w14:paraId="6D67F8BD" w14:textId="77777777" w:rsidR="008240C1" w:rsidRDefault="008240C1" w:rsidP="008240C1">
      <w:pPr>
        <w:rPr>
          <w:sz w:val="16"/>
        </w:rPr>
      </w:pPr>
      <w:proofErr w:type="gramStart"/>
      <w:r w:rsidRPr="00561197">
        <w:rPr>
          <w:sz w:val="16"/>
        </w:rPr>
        <w:t>The launch of Sputnik on October 4, 1957,</w:t>
      </w:r>
      <w:proofErr w:type="gramEnd"/>
      <w:r w:rsidRPr="00561197">
        <w:rPr>
          <w:sz w:val="16"/>
        </w:rPr>
        <w:t xml:space="preserve"> marked the beginning of </w:t>
      </w:r>
      <w:r w:rsidRPr="00561197">
        <w:rPr>
          <w:rStyle w:val="StyleUnderline"/>
        </w:rPr>
        <w:t>the Space Age</w:t>
      </w:r>
      <w:r w:rsidRPr="00561197">
        <w:rPr>
          <w:sz w:val="16"/>
        </w:rPr>
        <w:t xml:space="preserve">. It also </w:t>
      </w:r>
      <w:r w:rsidRPr="00561197">
        <w:rPr>
          <w:rStyle w:val="StyleUnderline"/>
        </w:rPr>
        <w:t>marked the beginning of an intense</w:t>
      </w:r>
      <w:r w:rsidRPr="00561197">
        <w:rPr>
          <w:sz w:val="16"/>
        </w:rPr>
        <w:t xml:space="preserve"> space </w:t>
      </w:r>
      <w:r w:rsidRPr="00561197">
        <w:rPr>
          <w:rStyle w:val="StyleUnderline"/>
        </w:rPr>
        <w:t>race that brought a remarka</w:t>
      </w:r>
      <w:r w:rsidRPr="00704237">
        <w:rPr>
          <w:rStyle w:val="StyleUnderline"/>
        </w:rPr>
        <w:t xml:space="preserve">ble rate of </w:t>
      </w:r>
      <w:r w:rsidRPr="00704237">
        <w:rPr>
          <w:rStyle w:val="Emphasis"/>
        </w:rPr>
        <w:t>rocket launches</w:t>
      </w:r>
      <w:r w:rsidRPr="00704237">
        <w:rPr>
          <w:rStyle w:val="StyleUnderline"/>
        </w:rPr>
        <w:t xml:space="preserve">. In a very short time, the </w:t>
      </w:r>
      <w:r w:rsidRPr="00704237">
        <w:rPr>
          <w:rStyle w:val="Emphasis"/>
        </w:rPr>
        <w:t xml:space="preserve">number of </w:t>
      </w:r>
      <w:r w:rsidRPr="000F1281">
        <w:rPr>
          <w:rStyle w:val="Emphasis"/>
          <w:highlight w:val="green"/>
        </w:rPr>
        <w:t>objects</w:t>
      </w:r>
      <w:r w:rsidRPr="00704237">
        <w:rPr>
          <w:rStyle w:val="StyleUnderline"/>
        </w:rPr>
        <w:t xml:space="preserve"> in orbit </w:t>
      </w:r>
      <w:r w:rsidRPr="00704237">
        <w:rPr>
          <w:rStyle w:val="Emphasis"/>
        </w:rPr>
        <w:t>grew dramat</w:t>
      </w:r>
      <w:r w:rsidRPr="00561197">
        <w:rPr>
          <w:rStyle w:val="Emphasis"/>
        </w:rPr>
        <w:t>ical</w:t>
      </w:r>
      <w:r w:rsidRPr="00704237">
        <w:rPr>
          <w:rStyle w:val="Emphasis"/>
        </w:rPr>
        <w:t>ly</w:t>
      </w:r>
      <w:r w:rsidRPr="00704237">
        <w:rPr>
          <w:rStyle w:val="StyleUnderline"/>
        </w:rPr>
        <w:t xml:space="preserve">. This created a host of </w:t>
      </w:r>
      <w:r w:rsidRPr="00704237">
        <w:rPr>
          <w:rStyle w:val="Emphasis"/>
        </w:rPr>
        <w:t>s</w:t>
      </w:r>
      <w:r w:rsidRPr="00561197">
        <w:rPr>
          <w:rStyle w:val="Emphasis"/>
        </w:rPr>
        <w:t xml:space="preserve">trategic </w:t>
      </w:r>
      <w:r w:rsidRPr="000F1281">
        <w:rPr>
          <w:rStyle w:val="Emphasis"/>
          <w:highlight w:val="green"/>
        </w:rPr>
        <w:t>challenges</w:t>
      </w:r>
      <w:r w:rsidRPr="00561197">
        <w:rPr>
          <w:rStyle w:val="StyleUnderline"/>
        </w:rPr>
        <w:t>, including</w:t>
      </w:r>
      <w:r w:rsidRPr="00561197">
        <w:rPr>
          <w:sz w:val="16"/>
        </w:rPr>
        <w:t xml:space="preserve"> the </w:t>
      </w:r>
      <w:r w:rsidRPr="00561197">
        <w:rPr>
          <w:rStyle w:val="StyleUnderline"/>
        </w:rPr>
        <w:t xml:space="preserve">need </w:t>
      </w:r>
      <w:r w:rsidRPr="00704237">
        <w:rPr>
          <w:rStyle w:val="StyleUnderline"/>
        </w:rPr>
        <w:t>for</w:t>
      </w:r>
      <w:r w:rsidRPr="00561197">
        <w:rPr>
          <w:rStyle w:val="StyleUnderline"/>
        </w:rPr>
        <w:t xml:space="preserve"> space </w:t>
      </w:r>
      <w:r w:rsidRPr="000F1281">
        <w:rPr>
          <w:rStyle w:val="Emphasis"/>
          <w:highlight w:val="green"/>
        </w:rPr>
        <w:t>surveillance</w:t>
      </w:r>
      <w:r w:rsidRPr="00561197">
        <w:rPr>
          <w:sz w:val="16"/>
        </w:rPr>
        <w:t xml:space="preserve">. In particular, </w:t>
      </w:r>
      <w:r w:rsidRPr="00561197">
        <w:rPr>
          <w:rStyle w:val="StyleUnderline"/>
        </w:rPr>
        <w:t xml:space="preserve">the Air Force needed a way </w:t>
      </w:r>
      <w:r w:rsidRPr="000F1281">
        <w:rPr>
          <w:rStyle w:val="StyleUnderline"/>
          <w:highlight w:val="green"/>
        </w:rPr>
        <w:t xml:space="preserve">to </w:t>
      </w:r>
      <w:r w:rsidRPr="000F1281">
        <w:rPr>
          <w:rStyle w:val="Emphasis"/>
          <w:highlight w:val="green"/>
        </w:rPr>
        <w:t>prevent false alarms</w:t>
      </w:r>
      <w:r w:rsidRPr="000F1281">
        <w:rPr>
          <w:rStyle w:val="StyleUnderline"/>
          <w:highlight w:val="green"/>
        </w:rPr>
        <w:t xml:space="preserve"> as sat</w:t>
      </w:r>
      <w:r w:rsidRPr="00704237">
        <w:rPr>
          <w:rStyle w:val="StyleUnderline"/>
        </w:rPr>
        <w:t>ellite</w:t>
      </w:r>
      <w:r w:rsidRPr="000F1281">
        <w:rPr>
          <w:rStyle w:val="StyleUnderline"/>
          <w:highlight w:val="green"/>
        </w:rPr>
        <w:t>s came</w:t>
      </w:r>
      <w:r w:rsidRPr="00704237">
        <w:rPr>
          <w:rStyle w:val="StyleUnderline"/>
        </w:rPr>
        <w:t xml:space="preserve"> with</w:t>
      </w:r>
      <w:r w:rsidRPr="000F1281">
        <w:rPr>
          <w:rStyle w:val="StyleUnderline"/>
          <w:highlight w:val="green"/>
        </w:rPr>
        <w:t>in</w:t>
      </w:r>
      <w:r w:rsidRPr="00561197">
        <w:rPr>
          <w:rStyle w:val="StyleUnderline"/>
        </w:rPr>
        <w:t xml:space="preserve"> view of </w:t>
      </w:r>
      <w:r w:rsidRPr="000F1281">
        <w:rPr>
          <w:rStyle w:val="Emphasis"/>
          <w:highlight w:val="green"/>
        </w:rPr>
        <w:t>missile</w:t>
      </w:r>
      <w:r w:rsidRPr="00561197">
        <w:rPr>
          <w:rStyle w:val="Emphasis"/>
        </w:rPr>
        <w:t xml:space="preserve">-warning </w:t>
      </w:r>
      <w:r w:rsidRPr="000F1281">
        <w:rPr>
          <w:rStyle w:val="Emphasis"/>
          <w:highlight w:val="green"/>
        </w:rPr>
        <w:t>radars</w:t>
      </w:r>
      <w:r w:rsidRPr="00561197">
        <w:rPr>
          <w:rStyle w:val="StyleUnderline"/>
        </w:rPr>
        <w:t>, while the Navy needed</w:t>
      </w:r>
      <w:r w:rsidRPr="00561197">
        <w:rPr>
          <w:sz w:val="16"/>
        </w:rPr>
        <w:t xml:space="preserve"> a way </w:t>
      </w:r>
      <w:r w:rsidRPr="00561197">
        <w:rPr>
          <w:rStyle w:val="StyleUnderline"/>
        </w:rPr>
        <w:t xml:space="preserve">to </w:t>
      </w:r>
      <w:r w:rsidRPr="00561197">
        <w:rPr>
          <w:rStyle w:val="Emphasis"/>
        </w:rPr>
        <w:t>alert</w:t>
      </w:r>
      <w:r w:rsidRPr="00561197">
        <w:rPr>
          <w:rStyle w:val="StyleUnderline"/>
        </w:rPr>
        <w:t xml:space="preserve"> deployed units of</w:t>
      </w:r>
      <w:r w:rsidRPr="00561197">
        <w:rPr>
          <w:sz w:val="16"/>
        </w:rPr>
        <w:t xml:space="preserve"> possible </w:t>
      </w:r>
      <w:r w:rsidRPr="00561197">
        <w:rPr>
          <w:rStyle w:val="StyleUnderline"/>
        </w:rPr>
        <w:t>reconnaissance</w:t>
      </w:r>
      <w:r w:rsidRPr="00561197">
        <w:rPr>
          <w:sz w:val="16"/>
        </w:rPr>
        <w:t xml:space="preserve"> by satellites </w:t>
      </w:r>
      <w:r w:rsidRPr="00561197">
        <w:rPr>
          <w:rStyle w:val="StyleUnderline"/>
        </w:rPr>
        <w:t xml:space="preserve">overhead. These needs led to the establishment of a </w:t>
      </w:r>
      <w:r w:rsidRPr="00561197">
        <w:rPr>
          <w:rStyle w:val="Emphasis"/>
        </w:rPr>
        <w:t>military mission</w:t>
      </w:r>
      <w:r w:rsidRPr="00561197">
        <w:rPr>
          <w:rStyle w:val="StyleUnderline"/>
        </w:rPr>
        <w:t xml:space="preserve"> to maintain a </w:t>
      </w:r>
      <w:r w:rsidRPr="00561197">
        <w:rPr>
          <w:rStyle w:val="Emphasis"/>
        </w:rPr>
        <w:t>catalog</w:t>
      </w:r>
      <w:r w:rsidRPr="00561197">
        <w:rPr>
          <w:rStyle w:val="StyleUnderline"/>
        </w:rPr>
        <w:t xml:space="preserve"> of all</w:t>
      </w:r>
      <w:r w:rsidRPr="00561197">
        <w:rPr>
          <w:sz w:val="16"/>
        </w:rPr>
        <w:t xml:space="preserve"> Earth-</w:t>
      </w:r>
      <w:r w:rsidRPr="00561197">
        <w:rPr>
          <w:rStyle w:val="StyleUnderline"/>
        </w:rPr>
        <w:t>orbiting objects</w:t>
      </w:r>
      <w:r w:rsidRPr="00561197">
        <w:rPr>
          <w:sz w:val="16"/>
        </w:rPr>
        <w:t>—active payloads, rocket bodies, and debris—</w:t>
      </w:r>
      <w:r w:rsidRPr="00561197">
        <w:rPr>
          <w:rStyle w:val="StyleUnderline"/>
        </w:rPr>
        <w:t>along with</w:t>
      </w:r>
      <w:r w:rsidRPr="00561197">
        <w:rPr>
          <w:sz w:val="16"/>
        </w:rPr>
        <w:t xml:space="preserve"> detailed </w:t>
      </w:r>
      <w:r w:rsidRPr="00561197">
        <w:rPr>
          <w:rStyle w:val="StyleUnderline"/>
        </w:rPr>
        <w:t>information about trajectory and</w:t>
      </w:r>
      <w:r w:rsidRPr="00561197">
        <w:rPr>
          <w:sz w:val="16"/>
        </w:rPr>
        <w:t xml:space="preserve"> point of </w:t>
      </w:r>
      <w:r w:rsidRPr="00561197">
        <w:rPr>
          <w:rStyle w:val="StyleUnderline"/>
        </w:rPr>
        <w:t xml:space="preserve">origin. Such </w:t>
      </w:r>
      <w:r w:rsidRPr="000F1281">
        <w:rPr>
          <w:rStyle w:val="StyleUnderline"/>
          <w:highlight w:val="green"/>
        </w:rPr>
        <w:t>a catalog could</w:t>
      </w:r>
      <w:r w:rsidRPr="00561197">
        <w:rPr>
          <w:sz w:val="16"/>
        </w:rPr>
        <w:t xml:space="preserve"> be used </w:t>
      </w:r>
      <w:r w:rsidRPr="00561197">
        <w:rPr>
          <w:rStyle w:val="StyleUnderline"/>
        </w:rPr>
        <w:t xml:space="preserve">to </w:t>
      </w:r>
      <w:r w:rsidRPr="000F1281">
        <w:rPr>
          <w:rStyle w:val="StyleUnderline"/>
          <w:highlight w:val="green"/>
        </w:rPr>
        <w:t xml:space="preserve">filter </w:t>
      </w:r>
      <w:r w:rsidRPr="000F1281">
        <w:rPr>
          <w:rStyle w:val="Emphasis"/>
          <w:highlight w:val="green"/>
        </w:rPr>
        <w:t>normal</w:t>
      </w:r>
      <w:r w:rsidRPr="00561197">
        <w:rPr>
          <w:rStyle w:val="Emphasis"/>
        </w:rPr>
        <w:t xml:space="preserve"> orbital </w:t>
      </w:r>
      <w:r w:rsidRPr="000F1281">
        <w:rPr>
          <w:rStyle w:val="Emphasis"/>
          <w:highlight w:val="green"/>
        </w:rPr>
        <w:t>passages</w:t>
      </w:r>
      <w:r w:rsidRPr="000F1281">
        <w:rPr>
          <w:rStyle w:val="StyleUnderline"/>
          <w:highlight w:val="green"/>
        </w:rPr>
        <w:t xml:space="preserve"> from</w:t>
      </w:r>
      <w:r w:rsidRPr="00561197">
        <w:rPr>
          <w:rStyle w:val="StyleUnderline"/>
        </w:rPr>
        <w:t xml:space="preserve"> potential </w:t>
      </w:r>
      <w:r w:rsidRPr="00561197">
        <w:rPr>
          <w:rStyle w:val="Emphasis"/>
        </w:rPr>
        <w:t xml:space="preserve">incoming </w:t>
      </w:r>
      <w:r w:rsidRPr="000F1281">
        <w:rPr>
          <w:rStyle w:val="Emphasis"/>
          <w:highlight w:val="green"/>
        </w:rPr>
        <w:t>missiles</w:t>
      </w:r>
      <w:r w:rsidRPr="00561197">
        <w:rPr>
          <w:rStyle w:val="StyleUnderline"/>
        </w:rPr>
        <w:t xml:space="preserve"> and predict the passage of suspected </w:t>
      </w:r>
      <w:r w:rsidRPr="00561197">
        <w:rPr>
          <w:rStyle w:val="Emphasis"/>
        </w:rPr>
        <w:t>spy satellites</w:t>
      </w:r>
      <w:r w:rsidRPr="00561197">
        <w:rPr>
          <w:sz w:val="16"/>
        </w:rPr>
        <w:t xml:space="preserve">. The first catalog was relatively small in comparison with today’s version, which lists more than 22,000 items (as of May 2015). Also, the current version supports much more than the original military mission—and Aerospace is helping to extend its utility even further. The Space Catalog </w:t>
      </w:r>
      <w:proofErr w:type="gramStart"/>
      <w:r w:rsidRPr="00561197">
        <w:rPr>
          <w:sz w:val="16"/>
        </w:rPr>
        <w:t>The</w:t>
      </w:r>
      <w:proofErr w:type="gramEnd"/>
      <w:r w:rsidRPr="00561197">
        <w:rPr>
          <w:sz w:val="16"/>
        </w:rPr>
        <w:t xml:space="preserve"> Space Catalog is maintained by the Joint Space Operations Center (</w:t>
      </w:r>
      <w:proofErr w:type="spellStart"/>
      <w:r w:rsidRPr="00561197">
        <w:rPr>
          <w:sz w:val="16"/>
        </w:rPr>
        <w:t>JSpOC</w:t>
      </w:r>
      <w:proofErr w:type="spellEnd"/>
      <w:r w:rsidRPr="00561197">
        <w:rPr>
          <w:sz w:val="16"/>
        </w:rPr>
        <w:t xml:space="preserve">) at Vandenberg Air Force Base, part of U.S. Strategic Command. One of </w:t>
      </w:r>
      <w:r w:rsidRPr="00561197">
        <w:rPr>
          <w:rStyle w:val="StyleUnderline"/>
        </w:rPr>
        <w:t>the missions</w:t>
      </w:r>
      <w:r w:rsidRPr="00561197">
        <w:rPr>
          <w:sz w:val="16"/>
        </w:rPr>
        <w:t xml:space="preserve"> of </w:t>
      </w:r>
      <w:proofErr w:type="spellStart"/>
      <w:r w:rsidRPr="00561197">
        <w:rPr>
          <w:sz w:val="16"/>
        </w:rPr>
        <w:t>JSpOC</w:t>
      </w:r>
      <w:proofErr w:type="spellEnd"/>
      <w:r w:rsidRPr="00561197">
        <w:rPr>
          <w:sz w:val="16"/>
        </w:rPr>
        <w:t xml:space="preserve"> </w:t>
      </w:r>
      <w:r w:rsidRPr="00561197">
        <w:rPr>
          <w:rStyle w:val="StyleUnderline"/>
        </w:rPr>
        <w:t xml:space="preserve">is to </w:t>
      </w:r>
      <w:r w:rsidRPr="00561197">
        <w:rPr>
          <w:rStyle w:val="Emphasis"/>
        </w:rPr>
        <w:t>detect</w:t>
      </w:r>
      <w:r w:rsidRPr="00561197">
        <w:rPr>
          <w:rStyle w:val="StyleUnderline"/>
        </w:rPr>
        <w:t xml:space="preserve">, </w:t>
      </w:r>
      <w:r w:rsidRPr="00561197">
        <w:rPr>
          <w:rStyle w:val="Emphasis"/>
        </w:rPr>
        <w:t>track</w:t>
      </w:r>
      <w:r w:rsidRPr="00561197">
        <w:rPr>
          <w:rStyle w:val="StyleUnderline"/>
        </w:rPr>
        <w:t xml:space="preserve">, and </w:t>
      </w:r>
      <w:r w:rsidRPr="00561197">
        <w:rPr>
          <w:rStyle w:val="Emphasis"/>
        </w:rPr>
        <w:t>identify</w:t>
      </w:r>
      <w:r w:rsidRPr="00561197">
        <w:rPr>
          <w:rStyle w:val="StyleUnderline"/>
        </w:rPr>
        <w:t xml:space="preserve"> all artificial objects in Earth orbit</w:t>
      </w:r>
      <w:r w:rsidRPr="00561197">
        <w:rPr>
          <w:sz w:val="16"/>
        </w:rPr>
        <w:t xml:space="preserve">. A key component of this mission is the Space Surveillance Network, a worldwide system of ground-based radars along with ground-based and orbital telescopes. The radars are used primarily for tracking near-Earth satellites with orbital period of 225 minutes or less, as well as some eccentric orbits that come down to near-Earth altitudes as they go towards their perigee. Ground-based telescopes are used for tracking more distant satellites, with orbital period greater than 225 minutes, and space-based sensors are used to track both near and distant satellites. The </w:t>
      </w:r>
      <w:proofErr w:type="spellStart"/>
      <w:r w:rsidRPr="00561197">
        <w:rPr>
          <w:sz w:val="16"/>
        </w:rPr>
        <w:t>JSpOC</w:t>
      </w:r>
      <w:proofErr w:type="spellEnd"/>
      <w:r w:rsidRPr="00561197">
        <w:rPr>
          <w:sz w:val="16"/>
        </w:rPr>
        <w:t xml:space="preserve"> tasks these sensors to track specific satellites and to record data such as time, azimuth, elevation, and range. This data is used to create orbital element sets or state vectors that represent the observed position of the satellite. The observed position can then be compared with the predicted position. </w:t>
      </w:r>
      <w:r w:rsidRPr="00561197">
        <w:rPr>
          <w:rStyle w:val="StyleUnderline"/>
        </w:rPr>
        <w:t>The</w:t>
      </w:r>
      <w:r w:rsidRPr="00561197">
        <w:rPr>
          <w:sz w:val="16"/>
        </w:rPr>
        <w:t xml:space="preserve"> dynamic </w:t>
      </w:r>
      <w:r w:rsidRPr="000F1281">
        <w:rPr>
          <w:rStyle w:val="StyleUnderline"/>
          <w:highlight w:val="green"/>
        </w:rPr>
        <w:t>models</w:t>
      </w:r>
      <w:r w:rsidRPr="00561197">
        <w:rPr>
          <w:sz w:val="16"/>
        </w:rPr>
        <w:t xml:space="preserve"> used </w:t>
      </w:r>
      <w:r w:rsidRPr="00561197">
        <w:rPr>
          <w:rStyle w:val="StyleUnderline"/>
        </w:rPr>
        <w:t xml:space="preserve">for predicting satellite motion </w:t>
      </w:r>
      <w:r w:rsidRPr="000F1281">
        <w:rPr>
          <w:rStyle w:val="StyleUnderline"/>
          <w:highlight w:val="green"/>
        </w:rPr>
        <w:t xml:space="preserve">are </w:t>
      </w:r>
      <w:r w:rsidRPr="000F1281">
        <w:rPr>
          <w:rStyle w:val="Emphasis"/>
          <w:highlight w:val="green"/>
        </w:rPr>
        <w:t>not perfect</w:t>
      </w:r>
      <w:r w:rsidRPr="00561197">
        <w:rPr>
          <w:sz w:val="16"/>
        </w:rPr>
        <w:t xml:space="preserve">; factors such as </w:t>
      </w:r>
      <w:r w:rsidRPr="00561197">
        <w:rPr>
          <w:rStyle w:val="StyleUnderline"/>
        </w:rPr>
        <w:t>atmospheric</w:t>
      </w:r>
      <w:r w:rsidRPr="00561197">
        <w:rPr>
          <w:sz w:val="16"/>
        </w:rPr>
        <w:t xml:space="preserve"> density </w:t>
      </w:r>
      <w:r w:rsidRPr="00561197">
        <w:rPr>
          <w:rStyle w:val="StyleUnderline"/>
        </w:rPr>
        <w:t>variation caused by</w:t>
      </w:r>
      <w:r w:rsidRPr="00561197">
        <w:rPr>
          <w:sz w:val="16"/>
        </w:rPr>
        <w:t xml:space="preserve"> unmodeled </w:t>
      </w:r>
      <w:r w:rsidRPr="00561197">
        <w:rPr>
          <w:rStyle w:val="StyleUnderline"/>
        </w:rPr>
        <w:t>solar activity can cause the predicted position to</w:t>
      </w:r>
      <w:r w:rsidRPr="00561197">
        <w:rPr>
          <w:sz w:val="16"/>
        </w:rPr>
        <w:t xml:space="preserve"> gradually </w:t>
      </w:r>
      <w:r w:rsidRPr="00561197">
        <w:rPr>
          <w:rStyle w:val="StyleUnderline"/>
        </w:rPr>
        <w:t>stray from the true position</w:t>
      </w:r>
      <w:r w:rsidRPr="00561197">
        <w:rPr>
          <w:sz w:val="16"/>
        </w:rPr>
        <w:t xml:space="preserve">. The observations are used to correct the predicted trajectory so the network can continue to track the satellite. </w:t>
      </w:r>
      <w:r w:rsidRPr="00561197">
        <w:rPr>
          <w:rStyle w:val="StyleUnderline"/>
        </w:rPr>
        <w:t>This process of using observations to</w:t>
      </w:r>
      <w:r w:rsidRPr="00561197">
        <w:rPr>
          <w:sz w:val="16"/>
        </w:rPr>
        <w:t xml:space="preserve"> correct and </w:t>
      </w:r>
      <w:r w:rsidRPr="00561197">
        <w:rPr>
          <w:rStyle w:val="StyleUnderline"/>
        </w:rPr>
        <w:t xml:space="preserve">refine an orbit in an ongoing </w:t>
      </w:r>
      <w:r w:rsidRPr="00561197">
        <w:rPr>
          <w:rStyle w:val="Emphasis"/>
        </w:rPr>
        <w:t>feedback loop</w:t>
      </w:r>
      <w:r w:rsidRPr="00561197">
        <w:rPr>
          <w:rStyle w:val="StyleUnderline"/>
        </w:rPr>
        <w:t xml:space="preserve"> is</w:t>
      </w:r>
      <w:r w:rsidRPr="00561197">
        <w:rPr>
          <w:sz w:val="16"/>
        </w:rPr>
        <w:t xml:space="preserve"> called </w:t>
      </w:r>
      <w:r w:rsidRPr="00561197">
        <w:rPr>
          <w:rStyle w:val="StyleUnderline"/>
        </w:rPr>
        <w:t>catalog maintenance</w:t>
      </w:r>
      <w:r w:rsidRPr="00561197">
        <w:rPr>
          <w:sz w:val="16"/>
        </w:rPr>
        <w:t xml:space="preserve">, and it continues as long as the satellite remains in orbit. Ideally, the process is automatic, with manual inter </w:t>
      </w:r>
      <w:proofErr w:type="spellStart"/>
      <w:r w:rsidRPr="00561197">
        <w:rPr>
          <w:sz w:val="16"/>
        </w:rPr>
        <w:t>vention</w:t>
      </w:r>
      <w:proofErr w:type="spellEnd"/>
      <w:r w:rsidRPr="00561197">
        <w:rPr>
          <w:sz w:val="16"/>
        </w:rPr>
        <w:t xml:space="preserve"> only required when satellites maneuver or get near to reentry due to atmospheric drag. Sometimes, however, more effort is required. For example, a sensor may encounter a satellite trajectory that does not correspond well to anything in the catalog. Such observations are known as partially correlated observations if they are somewhat close to a known orbit or uncorrelated observations (or uncorrelated tracks) if they are far from any known orbit. Also, if a satellite is not tracked for five days, it is placed on an attention list for manual intervention. In that case, an analyst will attempt to match the wayward satellite to one of these partially correlated or uncorrelated tracks. If that effort succeeds, then the element sets are updated, and the object is returned to automatic catalog maintenance. On the other hand, </w:t>
      </w:r>
      <w:r w:rsidRPr="00561197">
        <w:rPr>
          <w:rStyle w:val="StyleUnderline"/>
        </w:rPr>
        <w:t xml:space="preserve">if the satellite </w:t>
      </w:r>
      <w:r w:rsidRPr="00561197">
        <w:rPr>
          <w:rStyle w:val="Emphasis"/>
        </w:rPr>
        <w:t>cannot be matched</w:t>
      </w:r>
      <w:r w:rsidRPr="00561197">
        <w:rPr>
          <w:sz w:val="16"/>
        </w:rPr>
        <w:t xml:space="preserve"> to a partially correlated or uncorrelated track, </w:t>
      </w:r>
      <w:r w:rsidRPr="00561197">
        <w:rPr>
          <w:rStyle w:val="StyleUnderline"/>
        </w:rPr>
        <w:t>the</w:t>
      </w:r>
      <w:r w:rsidRPr="00561197">
        <w:rPr>
          <w:sz w:val="16"/>
        </w:rPr>
        <w:t xml:space="preserve"> satellite </w:t>
      </w:r>
      <w:r w:rsidRPr="00561197">
        <w:rPr>
          <w:rStyle w:val="StyleUnderline"/>
        </w:rPr>
        <w:t>information continues to age. If it reaches 30 days</w:t>
      </w:r>
      <w:r w:rsidRPr="00561197">
        <w:rPr>
          <w:sz w:val="16"/>
        </w:rPr>
        <w:t xml:space="preserve"> without a match, </w:t>
      </w:r>
      <w:r w:rsidRPr="00561197">
        <w:rPr>
          <w:rStyle w:val="StyleUnderline"/>
        </w:rPr>
        <w:t>the satellite is placed on the lost list</w:t>
      </w:r>
      <w:r w:rsidRPr="00561197">
        <w:rPr>
          <w:sz w:val="16"/>
        </w:rPr>
        <w:t xml:space="preserve">. Risk Prediction One </w:t>
      </w:r>
      <w:r w:rsidRPr="00704237">
        <w:rPr>
          <w:sz w:val="16"/>
        </w:rPr>
        <w:t xml:space="preserve">of </w:t>
      </w:r>
      <w:r w:rsidRPr="00704237">
        <w:rPr>
          <w:rStyle w:val="Emphasis"/>
        </w:rPr>
        <w:t xml:space="preserve">the most visible </w:t>
      </w:r>
      <w:r w:rsidRPr="000F1281">
        <w:rPr>
          <w:rStyle w:val="Emphasis"/>
          <w:highlight w:val="green"/>
        </w:rPr>
        <w:t>use</w:t>
      </w:r>
      <w:r w:rsidRPr="00704237">
        <w:rPr>
          <w:rStyle w:val="Emphasis"/>
        </w:rPr>
        <w:t>s</w:t>
      </w:r>
      <w:r w:rsidRPr="00704237">
        <w:rPr>
          <w:rStyle w:val="StyleUnderline"/>
        </w:rPr>
        <w:t xml:space="preserve"> o</w:t>
      </w:r>
      <w:r w:rsidRPr="00561197">
        <w:rPr>
          <w:rStyle w:val="StyleUnderline"/>
        </w:rPr>
        <w:t xml:space="preserve">f the catalog </w:t>
      </w:r>
      <w:r w:rsidRPr="000F1281">
        <w:rPr>
          <w:rStyle w:val="StyleUnderline"/>
          <w:highlight w:val="green"/>
        </w:rPr>
        <w:t>is</w:t>
      </w:r>
      <w:r w:rsidRPr="00561197">
        <w:rPr>
          <w:rStyle w:val="StyleUnderline"/>
        </w:rPr>
        <w:t xml:space="preserve"> to warn about </w:t>
      </w:r>
      <w:r w:rsidRPr="000F1281">
        <w:rPr>
          <w:rStyle w:val="Emphasis"/>
          <w:highlight w:val="green"/>
        </w:rPr>
        <w:t>collision risks</w:t>
      </w:r>
      <w:r w:rsidRPr="00561197">
        <w:rPr>
          <w:rStyle w:val="StyleUnderline"/>
        </w:rPr>
        <w:t xml:space="preserve"> for </w:t>
      </w:r>
      <w:r w:rsidRPr="00561197">
        <w:rPr>
          <w:rStyle w:val="Emphasis"/>
        </w:rPr>
        <w:t>active payloads</w:t>
      </w:r>
      <w:r w:rsidRPr="00561197">
        <w:rPr>
          <w:rStyle w:val="StyleUnderline"/>
        </w:rPr>
        <w:t>. This function predicts</w:t>
      </w:r>
      <w:r w:rsidRPr="00561197">
        <w:rPr>
          <w:sz w:val="16"/>
        </w:rPr>
        <w:t xml:space="preserve"> potential </w:t>
      </w:r>
      <w:r w:rsidRPr="00561197">
        <w:rPr>
          <w:rStyle w:val="Emphasis"/>
        </w:rPr>
        <w:t>close approaches</w:t>
      </w:r>
      <w:r w:rsidRPr="00561197">
        <w:rPr>
          <w:sz w:val="16"/>
        </w:rPr>
        <w:t xml:space="preserve"> three to five days </w:t>
      </w:r>
      <w:r w:rsidRPr="00561197">
        <w:rPr>
          <w:rStyle w:val="StyleUnderline"/>
        </w:rPr>
        <w:t>in advance to allow</w:t>
      </w:r>
      <w:r w:rsidRPr="00561197">
        <w:rPr>
          <w:sz w:val="16"/>
        </w:rPr>
        <w:t xml:space="preserve"> time to plan </w:t>
      </w:r>
      <w:r w:rsidRPr="00561197">
        <w:rPr>
          <w:rStyle w:val="StyleUnderline"/>
        </w:rPr>
        <w:t>avoidance maneuvers</w:t>
      </w:r>
      <w:r w:rsidRPr="00561197">
        <w:rPr>
          <w:sz w:val="16"/>
        </w:rPr>
        <w:t xml:space="preserve">, if necessary. </w:t>
      </w:r>
      <w:r w:rsidRPr="000F1281">
        <w:rPr>
          <w:rStyle w:val="StyleUnderline"/>
          <w:highlight w:val="green"/>
        </w:rPr>
        <w:t>Unplanned maneuvers</w:t>
      </w:r>
      <w:r w:rsidRPr="00561197">
        <w:rPr>
          <w:sz w:val="16"/>
        </w:rPr>
        <w:t xml:space="preserve"> may </w:t>
      </w:r>
      <w:r w:rsidRPr="000F1281">
        <w:rPr>
          <w:rStyle w:val="Emphasis"/>
          <w:highlight w:val="green"/>
        </w:rPr>
        <w:t>disturb</w:t>
      </w:r>
      <w:r w:rsidRPr="00561197">
        <w:rPr>
          <w:rStyle w:val="Emphasis"/>
        </w:rPr>
        <w:t xml:space="preserve"> normal </w:t>
      </w:r>
      <w:r w:rsidRPr="000F1281">
        <w:rPr>
          <w:rStyle w:val="Emphasis"/>
          <w:highlight w:val="green"/>
        </w:rPr>
        <w:t>op</w:t>
      </w:r>
      <w:r w:rsidRPr="0010289E">
        <w:rPr>
          <w:rStyle w:val="Emphasis"/>
        </w:rPr>
        <w:t>eration</w:t>
      </w:r>
      <w:r w:rsidRPr="000F1281">
        <w:rPr>
          <w:rStyle w:val="Emphasis"/>
          <w:highlight w:val="green"/>
        </w:rPr>
        <w:t>s</w:t>
      </w:r>
      <w:r w:rsidRPr="00561197">
        <w:rPr>
          <w:rStyle w:val="StyleUnderline"/>
        </w:rPr>
        <w:t xml:space="preserve"> and </w:t>
      </w:r>
      <w:r w:rsidRPr="00561197">
        <w:rPr>
          <w:rStyle w:val="Emphasis"/>
        </w:rPr>
        <w:t>deplete resources</w:t>
      </w:r>
      <w:r w:rsidRPr="00561197">
        <w:rPr>
          <w:rStyle w:val="StyleUnderline"/>
        </w:rPr>
        <w:t xml:space="preserve"> for future maneuvers, so one would like</w:t>
      </w:r>
      <w:r w:rsidRPr="00561197">
        <w:rPr>
          <w:sz w:val="16"/>
        </w:rPr>
        <w:t xml:space="preserve"> to have </w:t>
      </w:r>
      <w:r w:rsidRPr="00561197">
        <w:rPr>
          <w:rStyle w:val="Emphasis"/>
        </w:rPr>
        <w:t>high confidence</w:t>
      </w:r>
      <w:r w:rsidRPr="00561197">
        <w:rPr>
          <w:rStyle w:val="StyleUnderline"/>
        </w:rPr>
        <w:t xml:space="preserve"> in the collision</w:t>
      </w:r>
      <w:r w:rsidRPr="00561197">
        <w:rPr>
          <w:sz w:val="16"/>
        </w:rPr>
        <w:t xml:space="preserve">-risk </w:t>
      </w:r>
      <w:r w:rsidRPr="00561197">
        <w:rPr>
          <w:rStyle w:val="StyleUnderline"/>
        </w:rPr>
        <w:t xml:space="preserve">predictions. The </w:t>
      </w:r>
      <w:r w:rsidRPr="000F1281">
        <w:rPr>
          <w:rStyle w:val="Emphasis"/>
          <w:highlight w:val="green"/>
        </w:rPr>
        <w:t>reliability</w:t>
      </w:r>
      <w:r w:rsidRPr="00561197">
        <w:rPr>
          <w:sz w:val="16"/>
        </w:rPr>
        <w:t xml:space="preserve"> of the predictions </w:t>
      </w:r>
      <w:r w:rsidRPr="00561197">
        <w:rPr>
          <w:rStyle w:val="StyleUnderline"/>
        </w:rPr>
        <w:t xml:space="preserve">depends directly on the </w:t>
      </w:r>
      <w:r w:rsidRPr="00561197">
        <w:rPr>
          <w:rStyle w:val="Emphasis"/>
        </w:rPr>
        <w:t>accuracy</w:t>
      </w:r>
      <w:r w:rsidRPr="00561197">
        <w:rPr>
          <w:sz w:val="16"/>
        </w:rPr>
        <w:t xml:space="preserve"> of the orbit calculation, </w:t>
      </w:r>
      <w:r w:rsidRPr="00561197">
        <w:rPr>
          <w:rStyle w:val="StyleUnderline"/>
        </w:rPr>
        <w:t>which</w:t>
      </w:r>
      <w:r w:rsidRPr="00561197">
        <w:rPr>
          <w:sz w:val="16"/>
        </w:rPr>
        <w:t xml:space="preserve"> in turn </w:t>
      </w:r>
      <w:r w:rsidRPr="000F1281">
        <w:rPr>
          <w:rStyle w:val="StyleUnderline"/>
          <w:highlight w:val="green"/>
        </w:rPr>
        <w:t>depends on</w:t>
      </w:r>
      <w:r w:rsidRPr="00561197">
        <w:rPr>
          <w:rStyle w:val="StyleUnderline"/>
        </w:rPr>
        <w:t xml:space="preserve"> the </w:t>
      </w:r>
      <w:r w:rsidRPr="000F1281">
        <w:rPr>
          <w:rStyle w:val="Emphasis"/>
          <w:highlight w:val="green"/>
        </w:rPr>
        <w:t>quality</w:t>
      </w:r>
      <w:r w:rsidRPr="000F1281">
        <w:rPr>
          <w:rStyle w:val="StyleUnderline"/>
          <w:highlight w:val="green"/>
        </w:rPr>
        <w:t xml:space="preserve"> and </w:t>
      </w:r>
      <w:r w:rsidRPr="000F1281">
        <w:rPr>
          <w:rStyle w:val="Emphasis"/>
          <w:highlight w:val="green"/>
        </w:rPr>
        <w:t>quantity</w:t>
      </w:r>
      <w:r w:rsidRPr="000F1281">
        <w:rPr>
          <w:rStyle w:val="StyleUnderline"/>
          <w:highlight w:val="green"/>
        </w:rPr>
        <w:t xml:space="preserve"> of</w:t>
      </w:r>
      <w:r w:rsidRPr="00561197">
        <w:rPr>
          <w:rStyle w:val="StyleUnderline"/>
        </w:rPr>
        <w:t xml:space="preserve"> the tracking </w:t>
      </w:r>
      <w:r w:rsidRPr="000F1281">
        <w:rPr>
          <w:rStyle w:val="StyleUnderline"/>
          <w:highlight w:val="green"/>
        </w:rPr>
        <w:t>data</w:t>
      </w:r>
      <w:r w:rsidRPr="00561197">
        <w:rPr>
          <w:sz w:val="16"/>
        </w:rPr>
        <w:t xml:space="preserve">, which is limited by the capability of the Space Surveillance Network. Simply put, </w:t>
      </w:r>
      <w:r w:rsidRPr="000F1281">
        <w:rPr>
          <w:rStyle w:val="StyleUnderline"/>
          <w:highlight w:val="green"/>
        </w:rPr>
        <w:t>there are not enough</w:t>
      </w:r>
      <w:r w:rsidRPr="00C93FBC">
        <w:rPr>
          <w:rStyle w:val="StyleUnderline"/>
        </w:rPr>
        <w:t xml:space="preserve"> </w:t>
      </w:r>
      <w:r w:rsidRPr="00C93FBC">
        <w:rPr>
          <w:rStyle w:val="Emphasis"/>
        </w:rPr>
        <w:t xml:space="preserve">tracking </w:t>
      </w:r>
      <w:r w:rsidRPr="000F1281">
        <w:rPr>
          <w:rStyle w:val="Emphasis"/>
          <w:highlight w:val="green"/>
        </w:rPr>
        <w:t>resources</w:t>
      </w:r>
      <w:r w:rsidRPr="00561197">
        <w:rPr>
          <w:sz w:val="16"/>
        </w:rPr>
        <w:t xml:space="preserve"> in the network </w:t>
      </w:r>
      <w:r w:rsidRPr="00561197">
        <w:rPr>
          <w:rStyle w:val="StyleUnderline"/>
        </w:rPr>
        <w:t xml:space="preserve">to achieve </w:t>
      </w:r>
      <w:r w:rsidRPr="00561197">
        <w:rPr>
          <w:rStyle w:val="Emphasis"/>
        </w:rPr>
        <w:t>high-quality orbits</w:t>
      </w:r>
      <w:r w:rsidRPr="00561197">
        <w:rPr>
          <w:rStyle w:val="StyleUnderline"/>
        </w:rPr>
        <w:t xml:space="preserve"> for every object in the catalog</w:t>
      </w:r>
      <w:r w:rsidRPr="00561197">
        <w:rPr>
          <w:sz w:val="16"/>
        </w:rPr>
        <w:t xml:space="preserve">. Furthermore, many </w:t>
      </w:r>
      <w:r w:rsidRPr="00561197">
        <w:rPr>
          <w:rStyle w:val="StyleUnderline"/>
        </w:rPr>
        <w:t xml:space="preserve">smaller objects can only be tracked by the most </w:t>
      </w:r>
      <w:r w:rsidRPr="00561197">
        <w:rPr>
          <w:rStyle w:val="Emphasis"/>
        </w:rPr>
        <w:t>sensitive radars</w:t>
      </w:r>
      <w:r w:rsidRPr="00561197">
        <w:rPr>
          <w:rStyle w:val="StyleUnderline"/>
        </w:rPr>
        <w:t>, and this</w:t>
      </w:r>
      <w:r w:rsidRPr="00561197">
        <w:rPr>
          <w:sz w:val="16"/>
        </w:rPr>
        <w:t xml:space="preserve"> tracking </w:t>
      </w:r>
      <w:r w:rsidRPr="00561197">
        <w:rPr>
          <w:rStyle w:val="StyleUnderline"/>
        </w:rPr>
        <w:t>is infrequent. Most objects</w:t>
      </w:r>
      <w:r w:rsidRPr="00561197">
        <w:rPr>
          <w:sz w:val="16"/>
        </w:rPr>
        <w:t xml:space="preserve"> in the catalog </w:t>
      </w:r>
      <w:r w:rsidRPr="00561197">
        <w:rPr>
          <w:rStyle w:val="StyleUnderline"/>
        </w:rPr>
        <w:t xml:space="preserve">are considered </w:t>
      </w:r>
      <w:r w:rsidRPr="00561197">
        <w:rPr>
          <w:rStyle w:val="Emphasis"/>
        </w:rPr>
        <w:t>debris</w:t>
      </w:r>
      <w:r w:rsidRPr="00561197">
        <w:rPr>
          <w:rStyle w:val="StyleUnderline"/>
        </w:rPr>
        <w:t>, which can neither maneuver</w:t>
      </w:r>
      <w:r w:rsidRPr="00561197">
        <w:rPr>
          <w:sz w:val="16"/>
        </w:rPr>
        <w:t xml:space="preserve"> nor broadcast telemetry. On the other hand, some </w:t>
      </w:r>
      <w:r w:rsidRPr="00561197">
        <w:rPr>
          <w:rStyle w:val="StyleUnderline"/>
        </w:rPr>
        <w:t xml:space="preserve">satellite </w:t>
      </w:r>
      <w:r w:rsidRPr="000F1281">
        <w:rPr>
          <w:rStyle w:val="StyleUnderline"/>
          <w:highlight w:val="green"/>
        </w:rPr>
        <w:t xml:space="preserve">operators </w:t>
      </w:r>
      <w:r w:rsidRPr="000F1281">
        <w:rPr>
          <w:rStyle w:val="Emphasis"/>
          <w:highlight w:val="green"/>
        </w:rPr>
        <w:t>depend</w:t>
      </w:r>
      <w:r w:rsidRPr="00561197">
        <w:rPr>
          <w:rStyle w:val="Emphasis"/>
        </w:rPr>
        <w:t xml:space="preserve"> exclusively</w:t>
      </w:r>
      <w:r w:rsidRPr="00561197">
        <w:rPr>
          <w:rStyle w:val="StyleUnderline"/>
        </w:rPr>
        <w:t xml:space="preserve"> on the</w:t>
      </w:r>
      <w:r w:rsidRPr="00561197">
        <w:rPr>
          <w:sz w:val="16"/>
        </w:rPr>
        <w:t xml:space="preserve"> satellite </w:t>
      </w:r>
      <w:r w:rsidRPr="00561197">
        <w:rPr>
          <w:rStyle w:val="StyleUnderline"/>
        </w:rPr>
        <w:t xml:space="preserve">catalog </w:t>
      </w:r>
      <w:r w:rsidRPr="000F1281">
        <w:rPr>
          <w:rStyle w:val="StyleUnderline"/>
          <w:highlight w:val="green"/>
        </w:rPr>
        <w:t xml:space="preserve">to know </w:t>
      </w:r>
      <w:r w:rsidRPr="000F1281">
        <w:rPr>
          <w:rStyle w:val="Emphasis"/>
          <w:highlight w:val="green"/>
        </w:rPr>
        <w:t>where</w:t>
      </w:r>
      <w:r w:rsidRPr="00561197">
        <w:rPr>
          <w:rStyle w:val="Emphasis"/>
        </w:rPr>
        <w:t xml:space="preserve"> their </w:t>
      </w:r>
      <w:r w:rsidRPr="000F1281">
        <w:rPr>
          <w:rStyle w:val="Emphasis"/>
          <w:highlight w:val="green"/>
        </w:rPr>
        <w:t>sat</w:t>
      </w:r>
      <w:r w:rsidRPr="00C93FBC">
        <w:rPr>
          <w:rStyle w:val="Emphasis"/>
        </w:rPr>
        <w:t>ellite</w:t>
      </w:r>
      <w:r w:rsidRPr="000F1281">
        <w:rPr>
          <w:rStyle w:val="Emphasis"/>
          <w:highlight w:val="green"/>
        </w:rPr>
        <w:t>s are</w:t>
      </w:r>
      <w:r w:rsidRPr="00561197">
        <w:rPr>
          <w:rStyle w:val="StyleUnderline"/>
        </w:rPr>
        <w:t>, and users</w:t>
      </w:r>
      <w:r w:rsidRPr="00561197">
        <w:rPr>
          <w:sz w:val="16"/>
        </w:rPr>
        <w:t xml:space="preserve"> of the satellite orbital data </w:t>
      </w:r>
      <w:r w:rsidRPr="00561197">
        <w:rPr>
          <w:rStyle w:val="StyleUnderline"/>
        </w:rPr>
        <w:t>depend on the catalog to know when</w:t>
      </w:r>
      <w:r w:rsidRPr="00561197">
        <w:rPr>
          <w:sz w:val="16"/>
        </w:rPr>
        <w:t xml:space="preserve"> the </w:t>
      </w:r>
      <w:r w:rsidRPr="00561197">
        <w:rPr>
          <w:rStyle w:val="StyleUnderline"/>
        </w:rPr>
        <w:t xml:space="preserve">satellites will be within view. </w:t>
      </w:r>
      <w:r w:rsidRPr="000F1281">
        <w:rPr>
          <w:rStyle w:val="StyleUnderline"/>
          <w:highlight w:val="green"/>
        </w:rPr>
        <w:t>This</w:t>
      </w:r>
      <w:r w:rsidRPr="00561197">
        <w:rPr>
          <w:sz w:val="16"/>
        </w:rPr>
        <w:t xml:space="preserve"> situation </w:t>
      </w:r>
      <w:r w:rsidRPr="000F1281">
        <w:rPr>
          <w:rStyle w:val="StyleUnderline"/>
          <w:highlight w:val="green"/>
        </w:rPr>
        <w:t xml:space="preserve">creates a </w:t>
      </w:r>
      <w:r w:rsidRPr="000F1281">
        <w:rPr>
          <w:rStyle w:val="Emphasis"/>
          <w:highlight w:val="green"/>
        </w:rPr>
        <w:t>challenging</w:t>
      </w:r>
      <w:r w:rsidRPr="00561197">
        <w:rPr>
          <w:rStyle w:val="Emphasis"/>
        </w:rPr>
        <w:t xml:space="preserve"> problem</w:t>
      </w:r>
      <w:r w:rsidRPr="00561197">
        <w:rPr>
          <w:rStyle w:val="StyleUnderline"/>
        </w:rPr>
        <w:t xml:space="preserve"> in balancing S</w:t>
      </w:r>
      <w:r w:rsidRPr="00561197">
        <w:rPr>
          <w:sz w:val="16"/>
        </w:rPr>
        <w:t xml:space="preserve">pace </w:t>
      </w:r>
      <w:r w:rsidRPr="00561197">
        <w:rPr>
          <w:rStyle w:val="StyleUnderline"/>
        </w:rPr>
        <w:t>S</w:t>
      </w:r>
      <w:r w:rsidRPr="00561197">
        <w:rPr>
          <w:sz w:val="16"/>
        </w:rPr>
        <w:t xml:space="preserve">urveillance </w:t>
      </w:r>
      <w:r w:rsidRPr="00561197">
        <w:rPr>
          <w:rStyle w:val="StyleUnderline"/>
        </w:rPr>
        <w:t>N</w:t>
      </w:r>
      <w:r w:rsidRPr="00561197">
        <w:rPr>
          <w:sz w:val="16"/>
        </w:rPr>
        <w:t xml:space="preserve">etwork resources </w:t>
      </w:r>
      <w:r w:rsidRPr="00561197">
        <w:rPr>
          <w:rStyle w:val="StyleUnderline"/>
        </w:rPr>
        <w:t xml:space="preserve">to support the </w:t>
      </w:r>
      <w:r w:rsidRPr="00561197">
        <w:rPr>
          <w:rStyle w:val="Emphasis"/>
        </w:rPr>
        <w:t>collision-</w:t>
      </w:r>
      <w:r w:rsidRPr="000F1281">
        <w:rPr>
          <w:rStyle w:val="Emphasis"/>
          <w:highlight w:val="green"/>
        </w:rPr>
        <w:t>warning</w:t>
      </w:r>
      <w:r w:rsidRPr="00561197">
        <w:rPr>
          <w:rStyle w:val="StyleUnderline"/>
        </w:rPr>
        <w:t xml:space="preserve"> task</w:t>
      </w:r>
      <w:r w:rsidRPr="00561197">
        <w:rPr>
          <w:sz w:val="16"/>
        </w:rPr>
        <w:t xml:space="preserve"> (tracking as many potential hazards as possible) </w:t>
      </w:r>
      <w:r w:rsidRPr="00561197">
        <w:rPr>
          <w:rStyle w:val="StyleUnderline"/>
        </w:rPr>
        <w:t>while</w:t>
      </w:r>
      <w:r w:rsidRPr="00561197">
        <w:rPr>
          <w:sz w:val="16"/>
        </w:rPr>
        <w:t xml:space="preserve"> also </w:t>
      </w:r>
      <w:r w:rsidRPr="00561197">
        <w:rPr>
          <w:rStyle w:val="StyleUnderline"/>
        </w:rPr>
        <w:t xml:space="preserve">providing </w:t>
      </w:r>
      <w:r w:rsidRPr="00561197">
        <w:rPr>
          <w:rStyle w:val="Emphasis"/>
        </w:rPr>
        <w:t>highly accurate</w:t>
      </w:r>
      <w:r w:rsidRPr="00561197">
        <w:rPr>
          <w:rStyle w:val="StyleUnderline"/>
        </w:rPr>
        <w:t xml:space="preserve"> support to</w:t>
      </w:r>
      <w:r w:rsidRPr="00561197">
        <w:rPr>
          <w:sz w:val="16"/>
        </w:rPr>
        <w:t xml:space="preserve"> operational </w:t>
      </w:r>
      <w:r w:rsidRPr="00561197">
        <w:rPr>
          <w:rStyle w:val="StyleUnderline"/>
        </w:rPr>
        <w:t>satellites</w:t>
      </w:r>
      <w:r w:rsidRPr="00561197">
        <w:rPr>
          <w:sz w:val="16"/>
        </w:rPr>
        <w:t xml:space="preserve"> (tracking the spacecraft as precisely as possible). </w:t>
      </w:r>
      <w:r w:rsidRPr="00561197">
        <w:rPr>
          <w:rStyle w:val="StyleUnderline"/>
        </w:rPr>
        <w:t>The practical solution is</w:t>
      </w:r>
      <w:r w:rsidRPr="00561197">
        <w:rPr>
          <w:sz w:val="16"/>
        </w:rPr>
        <w:t xml:space="preserve"> to perform </w:t>
      </w:r>
      <w:r w:rsidRPr="00561197">
        <w:rPr>
          <w:rStyle w:val="StyleUnderline"/>
        </w:rPr>
        <w:t xml:space="preserve">collision </w:t>
      </w:r>
      <w:r w:rsidRPr="00561197">
        <w:rPr>
          <w:rStyle w:val="Emphasis"/>
        </w:rPr>
        <w:t>risk assessment</w:t>
      </w:r>
      <w:r w:rsidRPr="00561197">
        <w:rPr>
          <w:rStyle w:val="StyleUnderline"/>
        </w:rPr>
        <w:t xml:space="preserve"> using a</w:t>
      </w:r>
      <w:r w:rsidRPr="00561197">
        <w:rPr>
          <w:sz w:val="16"/>
        </w:rPr>
        <w:t xml:space="preserve"> large </w:t>
      </w:r>
      <w:r w:rsidRPr="00561197">
        <w:rPr>
          <w:rStyle w:val="StyleUnderline"/>
        </w:rPr>
        <w:t>screening radius to ensure no</w:t>
      </w:r>
      <w:r w:rsidRPr="00561197">
        <w:rPr>
          <w:sz w:val="16"/>
        </w:rPr>
        <w:t xml:space="preserve"> close </w:t>
      </w:r>
      <w:r w:rsidRPr="00561197">
        <w:rPr>
          <w:rStyle w:val="StyleUnderline"/>
        </w:rPr>
        <w:t>approaches are missed</w:t>
      </w:r>
      <w:r w:rsidRPr="00561197">
        <w:rPr>
          <w:sz w:val="16"/>
        </w:rPr>
        <w:t xml:space="preserve"> despite lower-quality predictions. Once an object is identified as having a potentially close approach, then the tasking level is raised, with the expectation that more tracking data will be obtained to refine the collision risk calculations. </w:t>
      </w:r>
      <w:r w:rsidRPr="00561197">
        <w:rPr>
          <w:rStyle w:val="StyleUnderline"/>
        </w:rPr>
        <w:t xml:space="preserve">When the danger has passed, the object reverts to a normal tracking level. </w:t>
      </w:r>
      <w:r w:rsidRPr="000F1281">
        <w:rPr>
          <w:rStyle w:val="Emphasis"/>
          <w:highlight w:val="green"/>
        </w:rPr>
        <w:t>Collisions</w:t>
      </w:r>
      <w:r w:rsidRPr="00561197">
        <w:rPr>
          <w:rStyle w:val="StyleUnderline"/>
        </w:rPr>
        <w:t xml:space="preserve"> and </w:t>
      </w:r>
      <w:r w:rsidRPr="00561197">
        <w:rPr>
          <w:rStyle w:val="Emphasis"/>
        </w:rPr>
        <w:t>spontaneous break</w:t>
      </w:r>
      <w:r w:rsidRPr="00C93FBC">
        <w:rPr>
          <w:rStyle w:val="Emphasis"/>
        </w:rPr>
        <w:t>ups</w:t>
      </w:r>
      <w:r w:rsidRPr="00C93FBC">
        <w:rPr>
          <w:rStyle w:val="StyleUnderline"/>
        </w:rPr>
        <w:t xml:space="preserve"> do happen</w:t>
      </w:r>
      <w:r w:rsidRPr="00C93FBC">
        <w:rPr>
          <w:sz w:val="16"/>
        </w:rPr>
        <w:t>. The firs</w:t>
      </w:r>
      <w:r w:rsidRPr="00561197">
        <w:rPr>
          <w:sz w:val="16"/>
        </w:rPr>
        <w:t xml:space="preserve">t satellite breakup occurred on June 29, 1961, when </w:t>
      </w:r>
      <w:r w:rsidRPr="00561197">
        <w:rPr>
          <w:rStyle w:val="StyleUnderline"/>
        </w:rPr>
        <w:t xml:space="preserve">residual </w:t>
      </w:r>
      <w:r w:rsidRPr="000F1281">
        <w:rPr>
          <w:rStyle w:val="StyleUnderline"/>
          <w:highlight w:val="green"/>
        </w:rPr>
        <w:t>fuel</w:t>
      </w:r>
      <w:r w:rsidRPr="00561197">
        <w:rPr>
          <w:rStyle w:val="StyleUnderline"/>
        </w:rPr>
        <w:t xml:space="preserve"> in an </w:t>
      </w:r>
      <w:proofErr w:type="spellStart"/>
      <w:r w:rsidRPr="00561197">
        <w:rPr>
          <w:rStyle w:val="StyleUnderline"/>
        </w:rPr>
        <w:t>Ablestar</w:t>
      </w:r>
      <w:proofErr w:type="spellEnd"/>
      <w:r w:rsidRPr="00561197">
        <w:rPr>
          <w:sz w:val="16"/>
        </w:rPr>
        <w:t xml:space="preserve"> rocket </w:t>
      </w:r>
      <w:r w:rsidRPr="00561197">
        <w:rPr>
          <w:rStyle w:val="StyleUnderline"/>
        </w:rPr>
        <w:t xml:space="preserve">body </w:t>
      </w:r>
      <w:r w:rsidRPr="000F1281">
        <w:rPr>
          <w:rStyle w:val="Emphasis"/>
          <w:highlight w:val="green"/>
        </w:rPr>
        <w:t>exploded</w:t>
      </w:r>
      <w:r w:rsidRPr="00561197">
        <w:rPr>
          <w:rStyle w:val="StyleUnderline"/>
        </w:rPr>
        <w:t>, creating</w:t>
      </w:r>
      <w:r w:rsidRPr="00561197">
        <w:rPr>
          <w:sz w:val="16"/>
        </w:rPr>
        <w:t xml:space="preserve"> 296 </w:t>
      </w:r>
      <w:r w:rsidRPr="00561197">
        <w:rPr>
          <w:rStyle w:val="StyleUnderline"/>
        </w:rPr>
        <w:t>trackable</w:t>
      </w:r>
      <w:r w:rsidRPr="00561197">
        <w:rPr>
          <w:sz w:val="16"/>
        </w:rPr>
        <w:t xml:space="preserve"> pieces of </w:t>
      </w:r>
      <w:r w:rsidRPr="00561197">
        <w:rPr>
          <w:rStyle w:val="StyleUnderline"/>
        </w:rPr>
        <w:t>debris</w:t>
      </w:r>
      <w:r w:rsidRPr="00561197">
        <w:rPr>
          <w:sz w:val="16"/>
        </w:rPr>
        <w:t xml:space="preserve">. Since that time, </w:t>
      </w:r>
      <w:r w:rsidRPr="00561197">
        <w:rPr>
          <w:rStyle w:val="StyleUnderline"/>
        </w:rPr>
        <w:t xml:space="preserve">there have been </w:t>
      </w:r>
      <w:r w:rsidRPr="000F1281">
        <w:rPr>
          <w:rStyle w:val="Emphasis"/>
          <w:highlight w:val="green"/>
        </w:rPr>
        <w:t>more than 200</w:t>
      </w:r>
      <w:r w:rsidRPr="00561197">
        <w:rPr>
          <w:rStyle w:val="StyleUnderline"/>
        </w:rPr>
        <w:t xml:space="preserve"> satellite </w:t>
      </w:r>
      <w:r w:rsidRPr="000F1281">
        <w:rPr>
          <w:rStyle w:val="StyleUnderline"/>
          <w:highlight w:val="green"/>
        </w:rPr>
        <w:t>breakups</w:t>
      </w:r>
      <w:r w:rsidRPr="00561197">
        <w:rPr>
          <w:rStyle w:val="StyleUnderline"/>
        </w:rPr>
        <w:t xml:space="preserve">, the most notable being the </w:t>
      </w:r>
      <w:r w:rsidRPr="00561197">
        <w:rPr>
          <w:rStyle w:val="Emphasis"/>
        </w:rPr>
        <w:t>missile intercept</w:t>
      </w:r>
      <w:r w:rsidRPr="00561197">
        <w:rPr>
          <w:sz w:val="16"/>
        </w:rPr>
        <w:t xml:space="preserve"> of the Fengyun-1C satellite, </w:t>
      </w:r>
      <w:r w:rsidRPr="00561197">
        <w:rPr>
          <w:rStyle w:val="StyleUnderline"/>
        </w:rPr>
        <w:t>which created</w:t>
      </w:r>
      <w:r w:rsidRPr="00561197">
        <w:rPr>
          <w:sz w:val="16"/>
        </w:rPr>
        <w:t xml:space="preserve"> more than </w:t>
      </w:r>
      <w:r w:rsidRPr="00561197">
        <w:rPr>
          <w:rStyle w:val="StyleUnderline"/>
        </w:rPr>
        <w:t>3300 trackable fragments</w:t>
      </w:r>
      <w:r w:rsidRPr="00561197">
        <w:rPr>
          <w:sz w:val="16"/>
        </w:rPr>
        <w:t xml:space="preserve">. In most cases, these breakups are first detected by the phased-array radars in the Space Surveillance Network. When multiple objects are observed where only one was expected, the downstream sensors are alerted, but no tasking is issued because specific debris orbits are not yet established. Tracks are taken and tagged as uncorrelated. Analysts at </w:t>
      </w:r>
      <w:proofErr w:type="spellStart"/>
      <w:r w:rsidRPr="00561197">
        <w:rPr>
          <w:sz w:val="16"/>
        </w:rPr>
        <w:t>JSpOC</w:t>
      </w:r>
      <w:proofErr w:type="spellEnd"/>
      <w:r w:rsidRPr="00561197">
        <w:rPr>
          <w:sz w:val="16"/>
        </w:rPr>
        <w:t xml:space="preserve"> then attempt to link uncorrelated tracks from different sensors to form a candidate orbit. </w:t>
      </w:r>
      <w:r w:rsidRPr="00561197">
        <w:rPr>
          <w:rStyle w:val="Emphasis"/>
        </w:rPr>
        <w:t>Subsequent tracking</w:t>
      </w:r>
      <w:r w:rsidRPr="00561197">
        <w:rPr>
          <w:rStyle w:val="StyleUnderline"/>
        </w:rPr>
        <w:t xml:space="preserve"> improves</w:t>
      </w:r>
      <w:r w:rsidRPr="00561197">
        <w:rPr>
          <w:sz w:val="16"/>
        </w:rPr>
        <w:t xml:space="preserve"> the </w:t>
      </w:r>
      <w:r w:rsidRPr="00561197">
        <w:rPr>
          <w:rStyle w:val="StyleUnderline"/>
        </w:rPr>
        <w:t>orbit to the point that the object can be named</w:t>
      </w:r>
      <w:r w:rsidRPr="00561197">
        <w:rPr>
          <w:sz w:val="16"/>
        </w:rPr>
        <w:t xml:space="preserve"> and </w:t>
      </w:r>
      <w:r w:rsidRPr="00561197">
        <w:rPr>
          <w:rStyle w:val="StyleUnderline"/>
        </w:rPr>
        <w:t>numbered and moved into the catalog</w:t>
      </w:r>
      <w:r w:rsidRPr="00561197">
        <w:rPr>
          <w:sz w:val="16"/>
        </w:rPr>
        <w:t xml:space="preserve"> for automatic maintenance.</w:t>
      </w:r>
    </w:p>
    <w:p w14:paraId="48BE57D5" w14:textId="77777777" w:rsidR="008240C1" w:rsidRPr="00561197" w:rsidRDefault="008240C1" w:rsidP="008240C1">
      <w:pPr>
        <w:rPr>
          <w:sz w:val="16"/>
        </w:rPr>
      </w:pPr>
    </w:p>
    <w:p w14:paraId="493C52E1" w14:textId="328CD40B" w:rsidR="008240C1" w:rsidRDefault="00885193" w:rsidP="008240C1">
      <w:pPr>
        <w:pStyle w:val="Heading4"/>
      </w:pPr>
      <w:r>
        <w:rPr>
          <w:u w:val="single"/>
        </w:rPr>
        <w:t>This triggers n</w:t>
      </w:r>
      <w:r w:rsidR="008240C1" w:rsidRPr="00AD0655">
        <w:rPr>
          <w:u w:val="single"/>
        </w:rPr>
        <w:t>uclear war</w:t>
      </w:r>
      <w:r w:rsidR="008240C1">
        <w:t xml:space="preserve">. </w:t>
      </w:r>
    </w:p>
    <w:p w14:paraId="2A446D0A" w14:textId="77777777" w:rsidR="008240C1" w:rsidRDefault="008240C1" w:rsidP="008240C1">
      <w:proofErr w:type="spellStart"/>
      <w:r>
        <w:rPr>
          <w:rStyle w:val="Style13ptBold"/>
        </w:rPr>
        <w:t>Rogoway</w:t>
      </w:r>
      <w:proofErr w:type="spellEnd"/>
      <w:r>
        <w:rPr>
          <w:rStyle w:val="Style13ptBold"/>
        </w:rPr>
        <w:t xml:space="preserve"> 15 </w:t>
      </w:r>
      <w:r>
        <w:t>(</w:t>
      </w:r>
      <w:r w:rsidRPr="00D92BE6">
        <w:t xml:space="preserve">Tyler; November 12; Defense Journalist and Editor of Time Inc’s The War Zone; </w:t>
      </w:r>
      <w:proofErr w:type="spellStart"/>
      <w:r w:rsidRPr="00D92BE6">
        <w:t>Jalopnik</w:t>
      </w:r>
      <w:proofErr w:type="spellEnd"/>
      <w:r w:rsidRPr="00D92BE6">
        <w:t xml:space="preserve">, “These Are The Doomsday Satellites That Detected The Explosion Of </w:t>
      </w:r>
      <w:proofErr w:type="spellStart"/>
      <w:r w:rsidRPr="00D92BE6">
        <w:t>Metrojet</w:t>
      </w:r>
      <w:proofErr w:type="spellEnd"/>
      <w:r w:rsidRPr="00D92BE6">
        <w:t xml:space="preserve"> 9268,” </w:t>
      </w:r>
      <w:hyperlink r:id="rId8" w:history="1">
        <w:r w:rsidRPr="00D92BE6">
          <w:rPr>
            <w:rStyle w:val="Hyperlink"/>
          </w:rPr>
          <w:t>https://foxtrotalpha.jalopnik.com/these-are-the-doomsday-satellites-that-detected-the-exp-1737434876</w:t>
        </w:r>
      </w:hyperlink>
      <w:r>
        <w:t>)</w:t>
      </w:r>
    </w:p>
    <w:p w14:paraId="1E17D04F" w14:textId="77777777" w:rsidR="008240C1" w:rsidRPr="00561197" w:rsidRDefault="008240C1" w:rsidP="008240C1">
      <w:pPr>
        <w:rPr>
          <w:sz w:val="16"/>
        </w:rPr>
      </w:pPr>
      <w:r w:rsidRPr="00561197">
        <w:rPr>
          <w:sz w:val="16"/>
        </w:rPr>
        <w:t xml:space="preserve">For over 50 years </w:t>
      </w:r>
      <w:r w:rsidRPr="00561197">
        <w:rPr>
          <w:rStyle w:val="StyleUnderline"/>
        </w:rPr>
        <w:t>the Pentagon has</w:t>
      </w:r>
      <w:r w:rsidRPr="00561197">
        <w:rPr>
          <w:sz w:val="16"/>
        </w:rPr>
        <w:t xml:space="preserve"> had </w:t>
      </w:r>
      <w:r w:rsidRPr="000F1281">
        <w:rPr>
          <w:rStyle w:val="StyleUnderline"/>
          <w:highlight w:val="green"/>
        </w:rPr>
        <w:t xml:space="preserve">early </w:t>
      </w:r>
      <w:r w:rsidRPr="000F1281">
        <w:rPr>
          <w:rStyle w:val="Emphasis"/>
          <w:highlight w:val="green"/>
        </w:rPr>
        <w:t>warning</w:t>
      </w:r>
      <w:r w:rsidRPr="0010289E">
        <w:rPr>
          <w:rStyle w:val="Emphasis"/>
        </w:rPr>
        <w:t xml:space="preserve"> satellites</w:t>
      </w:r>
      <w:r w:rsidRPr="0010289E">
        <w:rPr>
          <w:rStyle w:val="StyleUnderline"/>
        </w:rPr>
        <w:t xml:space="preserve"> in orbit</w:t>
      </w:r>
      <w:r w:rsidRPr="00561197">
        <w:rPr>
          <w:rStyle w:val="StyleUnderline"/>
        </w:rPr>
        <w:t xml:space="preserve"> aimed at </w:t>
      </w:r>
      <w:r w:rsidRPr="000F1281">
        <w:rPr>
          <w:rStyle w:val="Emphasis"/>
          <w:highlight w:val="green"/>
        </w:rPr>
        <w:t>spott</w:t>
      </w:r>
      <w:r w:rsidRPr="00561197">
        <w:rPr>
          <w:rStyle w:val="Emphasis"/>
        </w:rPr>
        <w:t xml:space="preserve">ing </w:t>
      </w:r>
      <w:r w:rsidRPr="000F1281">
        <w:rPr>
          <w:rStyle w:val="Emphasis"/>
          <w:highlight w:val="green"/>
        </w:rPr>
        <w:t>launches</w:t>
      </w:r>
      <w:r w:rsidRPr="000F1281">
        <w:rPr>
          <w:rStyle w:val="StyleUnderline"/>
          <w:highlight w:val="green"/>
        </w:rPr>
        <w:t xml:space="preserve"> of</w:t>
      </w:r>
      <w:r w:rsidRPr="00561197">
        <w:rPr>
          <w:rStyle w:val="StyleUnderline"/>
        </w:rPr>
        <w:t xml:space="preserve"> ballistic </w:t>
      </w:r>
      <w:r w:rsidRPr="000F1281">
        <w:rPr>
          <w:rStyle w:val="StyleUnderline"/>
          <w:highlight w:val="green"/>
        </w:rPr>
        <w:t>missiles</w:t>
      </w:r>
      <w:r w:rsidRPr="00561197">
        <w:rPr>
          <w:rStyle w:val="StyleUnderline"/>
        </w:rPr>
        <w:t>, especially the</w:t>
      </w:r>
      <w:r w:rsidRPr="00561197">
        <w:rPr>
          <w:sz w:val="16"/>
        </w:rPr>
        <w:t xml:space="preserve"> big </w:t>
      </w:r>
      <w:r w:rsidRPr="00561197">
        <w:rPr>
          <w:rStyle w:val="Emphasis"/>
        </w:rPr>
        <w:t>intercontinental kind</w:t>
      </w:r>
      <w:r w:rsidRPr="00561197">
        <w:rPr>
          <w:rStyle w:val="StyleUnderline"/>
        </w:rPr>
        <w:t xml:space="preserve"> </w:t>
      </w:r>
      <w:r w:rsidRPr="000F1281">
        <w:rPr>
          <w:rStyle w:val="StyleUnderline"/>
          <w:highlight w:val="green"/>
        </w:rPr>
        <w:t>that</w:t>
      </w:r>
      <w:r w:rsidRPr="00561197">
        <w:rPr>
          <w:rStyle w:val="StyleUnderline"/>
        </w:rPr>
        <w:t xml:space="preserve"> can fly around the globe in less than 30 minutes and </w:t>
      </w:r>
      <w:r w:rsidRPr="000F1281">
        <w:rPr>
          <w:rStyle w:val="StyleUnderline"/>
          <w:highlight w:val="green"/>
        </w:rPr>
        <w:t>bring</w:t>
      </w:r>
      <w:r w:rsidRPr="00561197">
        <w:rPr>
          <w:sz w:val="16"/>
        </w:rPr>
        <w:t xml:space="preserve"> about </w:t>
      </w:r>
      <w:r w:rsidRPr="00561197">
        <w:rPr>
          <w:rStyle w:val="Emphasis"/>
        </w:rPr>
        <w:t xml:space="preserve">nuclear </w:t>
      </w:r>
      <w:r w:rsidRPr="000F1281">
        <w:rPr>
          <w:rStyle w:val="Emphasis"/>
          <w:highlight w:val="green"/>
        </w:rPr>
        <w:t>Armageddon</w:t>
      </w:r>
      <w:r w:rsidRPr="00561197">
        <w:rPr>
          <w:sz w:val="16"/>
        </w:rPr>
        <w:t xml:space="preserve">. Recently, these satellites have made news for their “secondary capabilities,” spotting the downing of </w:t>
      </w:r>
      <w:proofErr w:type="spellStart"/>
      <w:r w:rsidRPr="00561197">
        <w:rPr>
          <w:sz w:val="16"/>
        </w:rPr>
        <w:t>Metrojet</w:t>
      </w:r>
      <w:proofErr w:type="spellEnd"/>
      <w:r w:rsidRPr="00561197">
        <w:rPr>
          <w:sz w:val="16"/>
        </w:rPr>
        <w:t xml:space="preserve"> Flight 9268 and Malaysian Airlines Flight 17. These are the shadowy satellites that are capable of such amazing feats, and an idea of how they work. In 1960, </w:t>
      </w:r>
      <w:r w:rsidRPr="00561197">
        <w:rPr>
          <w:rStyle w:val="StyleUnderline"/>
        </w:rPr>
        <w:t>at the height of the Cold War</w:t>
      </w:r>
      <w:r w:rsidRPr="00561197">
        <w:rPr>
          <w:sz w:val="16"/>
        </w:rPr>
        <w:t xml:space="preserve"> and at the dawn of the space age, </w:t>
      </w:r>
      <w:r w:rsidRPr="00561197">
        <w:rPr>
          <w:rStyle w:val="StyleUnderline"/>
        </w:rPr>
        <w:t>the first Missile Defense Alarm System</w:t>
      </w:r>
      <w:r w:rsidRPr="00561197">
        <w:rPr>
          <w:sz w:val="16"/>
        </w:rPr>
        <w:t xml:space="preserve"> (</w:t>
      </w:r>
      <w:proofErr w:type="spellStart"/>
      <w:r w:rsidRPr="00561197">
        <w:rPr>
          <w:sz w:val="16"/>
        </w:rPr>
        <w:t>MiDAS</w:t>
      </w:r>
      <w:proofErr w:type="spellEnd"/>
      <w:r w:rsidRPr="00561197">
        <w:rPr>
          <w:sz w:val="16"/>
        </w:rPr>
        <w:t xml:space="preserve">) satellite </w:t>
      </w:r>
      <w:r w:rsidRPr="00561197">
        <w:rPr>
          <w:rStyle w:val="StyleUnderline"/>
        </w:rPr>
        <w:t>was launched</w:t>
      </w:r>
      <w:r w:rsidRPr="00561197">
        <w:rPr>
          <w:sz w:val="16"/>
        </w:rPr>
        <w:t xml:space="preserve"> into low earth orbit. </w:t>
      </w:r>
      <w:r w:rsidRPr="00561197">
        <w:rPr>
          <w:rStyle w:val="StyleUnderline"/>
        </w:rPr>
        <w:t xml:space="preserve">Six years later </w:t>
      </w:r>
      <w:r w:rsidRPr="000F1281">
        <w:rPr>
          <w:rStyle w:val="StyleUnderline"/>
          <w:highlight w:val="green"/>
        </w:rPr>
        <w:t>there was a constellation</w:t>
      </w:r>
      <w:r w:rsidRPr="00561197">
        <w:rPr>
          <w:sz w:val="16"/>
        </w:rPr>
        <w:t xml:space="preserve"> of nine of these satellites roaming the heavens, each </w:t>
      </w:r>
      <w:r w:rsidRPr="000F1281">
        <w:rPr>
          <w:rStyle w:val="StyleUnderline"/>
          <w:highlight w:val="green"/>
        </w:rPr>
        <w:t>scanning</w:t>
      </w:r>
      <w:r w:rsidRPr="00561197">
        <w:rPr>
          <w:rStyle w:val="StyleUnderline"/>
        </w:rPr>
        <w:t xml:space="preserve"> the Soviet Union </w:t>
      </w:r>
      <w:r w:rsidRPr="000F1281">
        <w:rPr>
          <w:rStyle w:val="StyleUnderline"/>
          <w:highlight w:val="green"/>
        </w:rPr>
        <w:t>for</w:t>
      </w:r>
      <w:r w:rsidRPr="00561197">
        <w:rPr>
          <w:sz w:val="16"/>
        </w:rPr>
        <w:t xml:space="preserve"> large infrared plumes, </w:t>
      </w:r>
      <w:r w:rsidRPr="00561197">
        <w:rPr>
          <w:rStyle w:val="StyleUnderline"/>
        </w:rPr>
        <w:t xml:space="preserve">the tell-tale sign of a </w:t>
      </w:r>
      <w:r w:rsidRPr="00561197">
        <w:rPr>
          <w:rStyle w:val="Emphasis"/>
        </w:rPr>
        <w:t>ballistic missile</w:t>
      </w:r>
      <w:r w:rsidRPr="00561197">
        <w:rPr>
          <w:rStyle w:val="StyleUnderline"/>
        </w:rPr>
        <w:t xml:space="preserve"> or </w:t>
      </w:r>
      <w:r w:rsidRPr="00561197">
        <w:rPr>
          <w:rStyle w:val="Emphasis"/>
        </w:rPr>
        <w:t xml:space="preserve">rocket </w:t>
      </w:r>
      <w:r w:rsidRPr="000F1281">
        <w:rPr>
          <w:rStyle w:val="Emphasis"/>
          <w:highlight w:val="green"/>
        </w:rPr>
        <w:t>launch</w:t>
      </w:r>
      <w:r w:rsidRPr="00561197">
        <w:rPr>
          <w:rStyle w:val="StyleUnderline"/>
        </w:rPr>
        <w:t>. These</w:t>
      </w:r>
      <w:r w:rsidRPr="00561197">
        <w:rPr>
          <w:sz w:val="16"/>
        </w:rPr>
        <w:t xml:space="preserve"> fairly crude, low-earth orbit </w:t>
      </w:r>
      <w:r w:rsidRPr="00561197">
        <w:rPr>
          <w:rStyle w:val="StyleUnderline"/>
        </w:rPr>
        <w:t>satellites</w:t>
      </w:r>
      <w:r w:rsidRPr="00561197">
        <w:rPr>
          <w:sz w:val="16"/>
        </w:rPr>
        <w:t xml:space="preserve">, along with the radar-based Ballistic Missile Early Warning System, </w:t>
      </w:r>
      <w:r w:rsidRPr="00561197">
        <w:rPr>
          <w:rStyle w:val="StyleUnderline"/>
        </w:rPr>
        <w:t>would be the basis for a</w:t>
      </w:r>
      <w:r w:rsidRPr="00561197">
        <w:rPr>
          <w:sz w:val="16"/>
        </w:rPr>
        <w:t xml:space="preserve"> Cold War ballistic </w:t>
      </w:r>
      <w:r w:rsidRPr="00561197">
        <w:rPr>
          <w:rStyle w:val="StyleUnderline"/>
        </w:rPr>
        <w:t>missile surveillance system that would become</w:t>
      </w:r>
      <w:r w:rsidRPr="00561197">
        <w:rPr>
          <w:sz w:val="16"/>
        </w:rPr>
        <w:t xml:space="preserve"> ever </w:t>
      </w:r>
      <w:r w:rsidRPr="00561197">
        <w:rPr>
          <w:rStyle w:val="StyleUnderline"/>
        </w:rPr>
        <w:t xml:space="preserve">more complex and capable as the years went by. </w:t>
      </w:r>
      <w:r w:rsidRPr="000F1281">
        <w:rPr>
          <w:rStyle w:val="StyleUnderline"/>
          <w:highlight w:val="green"/>
        </w:rPr>
        <w:t>If</w:t>
      </w:r>
      <w:r w:rsidRPr="00561197">
        <w:rPr>
          <w:sz w:val="16"/>
        </w:rPr>
        <w:t xml:space="preserve"> ballistic </w:t>
      </w:r>
      <w:r w:rsidRPr="00561197">
        <w:rPr>
          <w:rStyle w:val="StyleUnderline"/>
        </w:rPr>
        <w:t xml:space="preserve">missile </w:t>
      </w:r>
      <w:r w:rsidRPr="000F1281">
        <w:rPr>
          <w:rStyle w:val="Emphasis"/>
          <w:highlight w:val="green"/>
        </w:rPr>
        <w:t>launches were detected</w:t>
      </w:r>
      <w:r w:rsidRPr="00561197">
        <w:rPr>
          <w:rStyle w:val="StyleUnderline"/>
        </w:rPr>
        <w:t xml:space="preserve"> and</w:t>
      </w:r>
      <w:r w:rsidRPr="00561197">
        <w:rPr>
          <w:sz w:val="16"/>
        </w:rPr>
        <w:t xml:space="preserve"> deemed </w:t>
      </w:r>
      <w:r w:rsidRPr="00561197">
        <w:rPr>
          <w:rStyle w:val="StyleUnderline"/>
        </w:rPr>
        <w:t xml:space="preserve">a threat, </w:t>
      </w:r>
      <w:r w:rsidRPr="000F1281">
        <w:rPr>
          <w:rStyle w:val="StyleUnderline"/>
          <w:highlight w:val="green"/>
        </w:rPr>
        <w:t xml:space="preserve">the </w:t>
      </w:r>
      <w:r w:rsidRPr="000F1281">
        <w:rPr>
          <w:rStyle w:val="Emphasis"/>
          <w:highlight w:val="green"/>
        </w:rPr>
        <w:t>decision to retaliate</w:t>
      </w:r>
      <w:r w:rsidRPr="000F1281">
        <w:rPr>
          <w:rStyle w:val="StyleUnderline"/>
          <w:highlight w:val="green"/>
        </w:rPr>
        <w:t xml:space="preserve"> would</w:t>
      </w:r>
      <w:r w:rsidRPr="00561197">
        <w:rPr>
          <w:rStyle w:val="StyleUnderline"/>
        </w:rPr>
        <w:t xml:space="preserve"> mean the National Command Authori</w:t>
      </w:r>
      <w:r w:rsidRPr="0010289E">
        <w:rPr>
          <w:rStyle w:val="StyleUnderline"/>
        </w:rPr>
        <w:t xml:space="preserve">ty making the </w:t>
      </w:r>
      <w:r w:rsidRPr="000F1281">
        <w:rPr>
          <w:rStyle w:val="StyleUnderline"/>
          <w:highlight w:val="green"/>
        </w:rPr>
        <w:t>call</w:t>
      </w:r>
      <w:r w:rsidRPr="00561197">
        <w:rPr>
          <w:rStyle w:val="StyleUnderline"/>
        </w:rPr>
        <w:t xml:space="preserve"> to do so </w:t>
      </w:r>
      <w:r w:rsidRPr="0010289E">
        <w:rPr>
          <w:rStyle w:val="Emphasis"/>
        </w:rPr>
        <w:t>with</w:t>
      </w:r>
      <w:r w:rsidRPr="000F1281">
        <w:rPr>
          <w:rStyle w:val="Emphasis"/>
          <w:highlight w:val="green"/>
        </w:rPr>
        <w:t>in half an hour</w:t>
      </w:r>
      <w:r w:rsidRPr="00561197">
        <w:rPr>
          <w:rStyle w:val="StyleUnderline"/>
        </w:rPr>
        <w:t xml:space="preserve">, an act </w:t>
      </w:r>
      <w:r w:rsidRPr="000F1281">
        <w:rPr>
          <w:rStyle w:val="StyleUnderline"/>
          <w:highlight w:val="green"/>
        </w:rPr>
        <w:t>that could</w:t>
      </w:r>
      <w:r w:rsidRPr="00561197">
        <w:rPr>
          <w:rStyle w:val="StyleUnderline"/>
        </w:rPr>
        <w:t xml:space="preserve"> bring</w:t>
      </w:r>
      <w:r w:rsidRPr="00561197">
        <w:rPr>
          <w:sz w:val="16"/>
        </w:rPr>
        <w:t xml:space="preserve"> </w:t>
      </w:r>
      <w:proofErr w:type="gramStart"/>
      <w:r w:rsidRPr="00561197">
        <w:rPr>
          <w:sz w:val="16"/>
        </w:rPr>
        <w:t xml:space="preserve">an </w:t>
      </w:r>
      <w:r w:rsidRPr="00561197">
        <w:rPr>
          <w:rStyle w:val="StyleUnderline"/>
        </w:rPr>
        <w:t>the</w:t>
      </w:r>
      <w:proofErr w:type="gramEnd"/>
      <w:r w:rsidRPr="00561197">
        <w:rPr>
          <w:rStyle w:val="StyleUnderline"/>
        </w:rPr>
        <w:t xml:space="preserve"> </w:t>
      </w:r>
      <w:r w:rsidRPr="000F1281">
        <w:rPr>
          <w:rStyle w:val="Emphasis"/>
          <w:highlight w:val="green"/>
        </w:rPr>
        <w:t>end</w:t>
      </w:r>
      <w:r w:rsidRPr="00561197">
        <w:rPr>
          <w:rStyle w:val="Emphasis"/>
        </w:rPr>
        <w:t xml:space="preserve"> of </w:t>
      </w:r>
      <w:r w:rsidRPr="000F1281">
        <w:rPr>
          <w:rStyle w:val="Emphasis"/>
          <w:highlight w:val="green"/>
        </w:rPr>
        <w:t>humanity</w:t>
      </w:r>
      <w:r w:rsidRPr="00561197">
        <w:rPr>
          <w:rStyle w:val="Emphasis"/>
        </w:rPr>
        <w:t xml:space="preserve">’s </w:t>
      </w:r>
      <w:r w:rsidRPr="00561197">
        <w:rPr>
          <w:rStyle w:val="StyleUnderline"/>
        </w:rPr>
        <w:t>reign on Earth</w:t>
      </w:r>
      <w:r w:rsidRPr="00561197">
        <w:rPr>
          <w:sz w:val="16"/>
        </w:rPr>
        <w:t xml:space="preserve">, permanently. The first really reliable and full coverage space-based ballistic missile early warning capability came with the launch of the first Defense Support Program (DSP) satellite in 1970. These new satellites were much more capable than their </w:t>
      </w:r>
      <w:proofErr w:type="spellStart"/>
      <w:r w:rsidRPr="00561197">
        <w:rPr>
          <w:sz w:val="16"/>
        </w:rPr>
        <w:t>MiDAS</w:t>
      </w:r>
      <w:proofErr w:type="spellEnd"/>
      <w:r w:rsidRPr="00561197">
        <w:rPr>
          <w:sz w:val="16"/>
        </w:rPr>
        <w:t xml:space="preserve"> predecessors. Early DSP satellite design was relatively straight forward, with the satellites’ spinning around their center axis while in geosynchronous orbit. This allows their telescopic infrared sensor to continuously sweep an area of the planet in a relatively brief amount of time, around six times in one minute. </w:t>
      </w:r>
      <w:r w:rsidRPr="00561197">
        <w:rPr>
          <w:rStyle w:val="StyleUnderline"/>
        </w:rPr>
        <w:t>If something were detected</w:t>
      </w:r>
      <w:r w:rsidRPr="00561197">
        <w:rPr>
          <w:sz w:val="16"/>
        </w:rPr>
        <w:t xml:space="preserve">, the </w:t>
      </w:r>
      <w:r w:rsidRPr="000F1281">
        <w:rPr>
          <w:rStyle w:val="StyleUnderline"/>
          <w:highlight w:val="green"/>
        </w:rPr>
        <w:t>info</w:t>
      </w:r>
      <w:r w:rsidRPr="00561197">
        <w:rPr>
          <w:rStyle w:val="StyleUnderline"/>
        </w:rPr>
        <w:t xml:space="preserve">rmation </w:t>
      </w:r>
      <w:r w:rsidRPr="000F1281">
        <w:rPr>
          <w:rStyle w:val="StyleUnderline"/>
          <w:highlight w:val="green"/>
        </w:rPr>
        <w:t xml:space="preserve">would </w:t>
      </w:r>
      <w:r w:rsidRPr="000F1281">
        <w:rPr>
          <w:rStyle w:val="Emphasis"/>
          <w:highlight w:val="green"/>
        </w:rPr>
        <w:t>immediately</w:t>
      </w:r>
      <w:r w:rsidRPr="000F1281">
        <w:rPr>
          <w:rStyle w:val="StyleUnderline"/>
          <w:highlight w:val="green"/>
        </w:rPr>
        <w:t xml:space="preserve"> be </w:t>
      </w:r>
      <w:r w:rsidRPr="000F1281">
        <w:rPr>
          <w:rStyle w:val="Emphasis"/>
          <w:highlight w:val="green"/>
        </w:rPr>
        <w:t>data-linked</w:t>
      </w:r>
      <w:r w:rsidRPr="000F1281">
        <w:rPr>
          <w:rStyle w:val="StyleUnderline"/>
          <w:highlight w:val="green"/>
        </w:rPr>
        <w:t xml:space="preserve"> to</w:t>
      </w:r>
      <w:r w:rsidRPr="00561197">
        <w:rPr>
          <w:rStyle w:val="StyleUnderline"/>
        </w:rPr>
        <w:t xml:space="preserve"> controllers on </w:t>
      </w:r>
      <w:r w:rsidRPr="000F1281">
        <w:rPr>
          <w:rStyle w:val="StyleUnderline"/>
          <w:highlight w:val="green"/>
        </w:rPr>
        <w:t>the ground</w:t>
      </w:r>
      <w:r w:rsidRPr="00561197">
        <w:rPr>
          <w:sz w:val="16"/>
        </w:rPr>
        <w:t xml:space="preserve"> at the 460th Space Wing located at Buckley AFB in in Colorado. A total of </w:t>
      </w:r>
      <w:r w:rsidRPr="00561197">
        <w:rPr>
          <w:rStyle w:val="StyleUnderline"/>
        </w:rPr>
        <w:t>23</w:t>
      </w:r>
      <w:r w:rsidRPr="00561197">
        <w:rPr>
          <w:sz w:val="16"/>
        </w:rPr>
        <w:t xml:space="preserve"> of these </w:t>
      </w:r>
      <w:r w:rsidRPr="00561197">
        <w:rPr>
          <w:rStyle w:val="StyleUnderline"/>
        </w:rPr>
        <w:t>satellites have been launched</w:t>
      </w:r>
      <w:r w:rsidRPr="00561197">
        <w:rPr>
          <w:sz w:val="16"/>
        </w:rPr>
        <w:t xml:space="preserve"> over the program’s life, </w:t>
      </w:r>
      <w:r w:rsidRPr="00561197">
        <w:rPr>
          <w:rStyle w:val="StyleUnderline"/>
        </w:rPr>
        <w:t>with constant upgrades</w:t>
      </w:r>
      <w:r w:rsidRPr="00561197">
        <w:rPr>
          <w:sz w:val="16"/>
        </w:rPr>
        <w:t xml:space="preserve"> made </w:t>
      </w:r>
      <w:r w:rsidRPr="00561197">
        <w:rPr>
          <w:rStyle w:val="StyleUnderline"/>
        </w:rPr>
        <w:t>along the way</w:t>
      </w:r>
      <w:r w:rsidRPr="00561197">
        <w:rPr>
          <w:sz w:val="16"/>
        </w:rPr>
        <w:t xml:space="preserve">. A DSP satellite was launched by the Space Shuttle on STS-44 in 1991, and the last one was launched by a Delta IV Heavy in 2007. Most </w:t>
      </w:r>
      <w:r w:rsidRPr="00561197">
        <w:rPr>
          <w:rStyle w:val="StyleUnderline"/>
        </w:rPr>
        <w:t>famously, the</w:t>
      </w:r>
      <w:r w:rsidRPr="00561197">
        <w:rPr>
          <w:sz w:val="16"/>
        </w:rPr>
        <w:t xml:space="preserve"> Defense Support Program </w:t>
      </w:r>
      <w:r w:rsidRPr="00561197">
        <w:rPr>
          <w:rStyle w:val="StyleUnderline"/>
        </w:rPr>
        <w:t>constellation</w:t>
      </w:r>
      <w:r w:rsidRPr="00561197">
        <w:rPr>
          <w:sz w:val="16"/>
        </w:rPr>
        <w:t xml:space="preserve"> of satellites </w:t>
      </w:r>
      <w:r w:rsidRPr="00561197">
        <w:rPr>
          <w:rStyle w:val="StyleUnderline"/>
        </w:rPr>
        <w:t xml:space="preserve">were used to </w:t>
      </w:r>
      <w:r w:rsidRPr="00561197">
        <w:rPr>
          <w:rStyle w:val="Emphasis"/>
        </w:rPr>
        <w:t>detect launches</w:t>
      </w:r>
      <w:r w:rsidRPr="00561197">
        <w:rPr>
          <w:rStyle w:val="StyleUnderline"/>
        </w:rPr>
        <w:t xml:space="preserve"> of </w:t>
      </w:r>
      <w:r w:rsidRPr="00561197">
        <w:rPr>
          <w:rStyle w:val="Emphasis"/>
        </w:rPr>
        <w:t>SCUD missiles</w:t>
      </w:r>
      <w:r w:rsidRPr="00561197">
        <w:rPr>
          <w:rStyle w:val="StyleUnderline"/>
        </w:rPr>
        <w:t xml:space="preserve"> during</w:t>
      </w:r>
      <w:r w:rsidRPr="00561197">
        <w:rPr>
          <w:sz w:val="16"/>
        </w:rPr>
        <w:t xml:space="preserve"> Operation </w:t>
      </w:r>
      <w:r w:rsidRPr="00561197">
        <w:rPr>
          <w:rStyle w:val="StyleUnderline"/>
        </w:rPr>
        <w:t>Desert Storm</w:t>
      </w:r>
      <w:r w:rsidRPr="00561197">
        <w:rPr>
          <w:sz w:val="16"/>
        </w:rPr>
        <w:t>.</w:t>
      </w:r>
    </w:p>
    <w:p w14:paraId="129F189B" w14:textId="77777777" w:rsidR="008240C1" w:rsidRDefault="008240C1" w:rsidP="008240C1"/>
    <w:p w14:paraId="7C7FA4BB" w14:textId="77777777" w:rsidR="008240C1" w:rsidRDefault="008240C1" w:rsidP="008240C1">
      <w:pPr>
        <w:pStyle w:val="Heading4"/>
      </w:pPr>
      <w:r>
        <w:t xml:space="preserve">Nuke war causes extinction AND outweighs </w:t>
      </w:r>
      <w:r w:rsidRPr="00C339DB">
        <w:rPr>
          <w:u w:val="single"/>
        </w:rPr>
        <w:t>other</w:t>
      </w:r>
      <w:r>
        <w:t xml:space="preserve"> existential risks</w:t>
      </w:r>
    </w:p>
    <w:p w14:paraId="47DFA380" w14:textId="77777777" w:rsidR="008240C1" w:rsidRPr="005E50AE" w:rsidRDefault="008240C1" w:rsidP="008240C1">
      <w:pPr>
        <w:pStyle w:val="ListParagraph"/>
        <w:numPr>
          <w:ilvl w:val="0"/>
          <w:numId w:val="19"/>
        </w:numPr>
      </w:pPr>
      <w:r>
        <w:t>Checked</w:t>
      </w:r>
    </w:p>
    <w:p w14:paraId="69905238" w14:textId="77777777" w:rsidR="008240C1" w:rsidRPr="00E530E8" w:rsidRDefault="008240C1" w:rsidP="008240C1">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9" w:history="1">
        <w:r w:rsidRPr="00791635">
          <w:rPr>
            <w:rStyle w:val="Hyperlink"/>
          </w:rPr>
          <w:t>http://www.reachingcriticalwill.org/images/documents/Disarmament-fora/OEWG/2016/Documents/NGO13.pdf</w:t>
        </w:r>
      </w:hyperlink>
      <w:r>
        <w:t xml:space="preserve"> //Re-cut by Elmer</w:t>
      </w:r>
    </w:p>
    <w:p w14:paraId="60AF1DAF" w14:textId="77777777" w:rsidR="008240C1" w:rsidRPr="00146222" w:rsidRDefault="008240C1" w:rsidP="008240C1">
      <w:pPr>
        <w:rPr>
          <w:sz w:val="16"/>
        </w:rPr>
      </w:pPr>
      <w:r w:rsidRPr="00055D8B">
        <w:rPr>
          <w:sz w:val="16"/>
        </w:rPr>
        <w:t xml:space="preserve">Consequences human survival 12. </w:t>
      </w:r>
      <w:r w:rsidRPr="000F1281">
        <w:rPr>
          <w:rStyle w:val="StyleUnderline"/>
          <w:sz w:val="24"/>
          <w:highlight w:val="green"/>
        </w:rPr>
        <w:t>Even if the 'other'</w:t>
      </w:r>
      <w:r w:rsidRPr="00055D8B">
        <w:rPr>
          <w:rStyle w:val="StyleUnderline"/>
          <w:sz w:val="24"/>
        </w:rPr>
        <w:t xml:space="preserve"> side </w:t>
      </w:r>
      <w:r w:rsidRPr="000F1281">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0F1281">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0F1281">
        <w:rPr>
          <w:rStyle w:val="StyleUnderline"/>
          <w:sz w:val="24"/>
          <w:highlight w:val="green"/>
        </w:rPr>
        <w:t>the world</w:t>
      </w:r>
      <w:r w:rsidRPr="00391E10">
        <w:rPr>
          <w:sz w:val="16"/>
        </w:rPr>
        <w:t xml:space="preserve">) </w:t>
      </w:r>
      <w:r w:rsidRPr="000F1281">
        <w:rPr>
          <w:rStyle w:val="Emphasis"/>
          <w:sz w:val="24"/>
          <w:highlight w:val="green"/>
        </w:rPr>
        <w:t>uninhabitable</w:t>
      </w:r>
      <w:r w:rsidRPr="00391E10">
        <w:rPr>
          <w:sz w:val="16"/>
        </w:rPr>
        <w:t xml:space="preserve">, potentially </w:t>
      </w:r>
      <w:r w:rsidRPr="000F1281">
        <w:rPr>
          <w:rStyle w:val="StyleUnderline"/>
          <w:sz w:val="24"/>
          <w:highlight w:val="green"/>
        </w:rPr>
        <w:t>inducing global famine lasting</w:t>
      </w:r>
      <w:r w:rsidRPr="00391E10">
        <w:rPr>
          <w:sz w:val="16"/>
        </w:rPr>
        <w:t xml:space="preserve"> up to </w:t>
      </w:r>
      <w:r w:rsidRPr="000F1281">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0F1281">
        <w:rPr>
          <w:highlight w:val="green"/>
          <w:u w:val="single"/>
        </w:rPr>
        <w:t xml:space="preserve">A nuclear war </w:t>
      </w:r>
      <w:r w:rsidRPr="00391E10">
        <w:rPr>
          <w:u w:val="single"/>
        </w:rPr>
        <w:t xml:space="preserve">between Russia and the United States, even after the arsenal reductions planned under New START, </w:t>
      </w:r>
      <w:r w:rsidRPr="000F1281">
        <w:rPr>
          <w:highlight w:val="green"/>
          <w:u w:val="single"/>
        </w:rPr>
        <w:t>could produce a nuclear winter</w:t>
      </w:r>
      <w:r w:rsidRPr="00391E10">
        <w:rPr>
          <w:sz w:val="16"/>
        </w:rPr>
        <w:t xml:space="preserve">. Hence, an attack by either side could be suicidal, </w:t>
      </w:r>
      <w:r w:rsidRPr="000F1281">
        <w:rPr>
          <w:rStyle w:val="StyleUnderline"/>
          <w:sz w:val="24"/>
          <w:highlight w:val="green"/>
        </w:rPr>
        <w:t xml:space="preserve">resulting in </w:t>
      </w:r>
      <w:proofErr w:type="spellStart"/>
      <w:r w:rsidRPr="000F1281">
        <w:rPr>
          <w:rStyle w:val="Emphasis"/>
          <w:sz w:val="24"/>
          <w:highlight w:val="green"/>
        </w:rPr>
        <w:t>self assured</w:t>
      </w:r>
      <w:proofErr w:type="spellEnd"/>
      <w:r w:rsidRPr="000F1281">
        <w:rPr>
          <w:rStyle w:val="Emphasis"/>
          <w:sz w:val="24"/>
          <w:highlight w:val="green"/>
        </w:rPr>
        <w:t xml:space="preserve"> destruction</w:t>
      </w:r>
      <w:r w:rsidRPr="000F1281">
        <w:rPr>
          <w:rStyle w:val="StyleUnderline"/>
          <w:sz w:val="24"/>
          <w:highlight w:val="green"/>
        </w:rPr>
        <w:t xml:space="preserve">. </w:t>
      </w:r>
      <w:r w:rsidRPr="00391E10">
        <w:rPr>
          <w:rStyle w:val="StyleUnderline"/>
          <w:sz w:val="24"/>
        </w:rPr>
        <w:t xml:space="preserve">Even </w:t>
      </w:r>
      <w:r w:rsidRPr="000F1281">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0F1281">
        <w:rPr>
          <w:rStyle w:val="StyleUnderline"/>
          <w:sz w:val="24"/>
          <w:highlight w:val="green"/>
        </w:rPr>
        <w:t>produce</w:t>
      </w:r>
      <w:r w:rsidRPr="00391E10">
        <w:rPr>
          <w:rStyle w:val="StyleUnderline"/>
          <w:sz w:val="24"/>
        </w:rPr>
        <w:t xml:space="preserve"> so much </w:t>
      </w:r>
      <w:r w:rsidRPr="000F1281">
        <w:rPr>
          <w:rStyle w:val="StyleUnderline"/>
          <w:sz w:val="24"/>
          <w:highlight w:val="green"/>
        </w:rPr>
        <w:t>smoke</w:t>
      </w:r>
      <w:r w:rsidRPr="00391E10">
        <w:rPr>
          <w:rStyle w:val="StyleUnderline"/>
          <w:sz w:val="24"/>
        </w:rPr>
        <w:t xml:space="preserve"> that temperatures would fall below those </w:t>
      </w:r>
      <w:r w:rsidRPr="000F1281">
        <w:rPr>
          <w:rStyle w:val="StyleUnderline"/>
          <w:sz w:val="24"/>
          <w:highlight w:val="green"/>
        </w:rPr>
        <w:t xml:space="preserve">of the </w:t>
      </w:r>
      <w:r w:rsidRPr="00391E10">
        <w:rPr>
          <w:rStyle w:val="StyleUnderline"/>
          <w:sz w:val="24"/>
        </w:rPr>
        <w:t xml:space="preserve">Little </w:t>
      </w:r>
      <w:r w:rsidRPr="000F1281">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0F1281">
        <w:rPr>
          <w:rStyle w:val="StyleUnderline"/>
          <w:sz w:val="24"/>
          <w:highlight w:val="green"/>
        </w:rPr>
        <w:t xml:space="preserve">allowing </w:t>
      </w:r>
      <w:r w:rsidRPr="00391E10">
        <w:rPr>
          <w:rStyle w:val="StyleUnderline"/>
          <w:sz w:val="24"/>
        </w:rPr>
        <w:t xml:space="preserve">more </w:t>
      </w:r>
      <w:r w:rsidRPr="000F1281">
        <w:rPr>
          <w:rStyle w:val="Emphasis"/>
          <w:sz w:val="24"/>
          <w:highlight w:val="green"/>
        </w:rPr>
        <w:t>ultraviolet</w:t>
      </w:r>
      <w:r w:rsidRPr="00391E10">
        <w:rPr>
          <w:rStyle w:val="StyleUnderline"/>
          <w:sz w:val="24"/>
        </w:rPr>
        <w:t xml:space="preserve"> </w:t>
      </w:r>
      <w:r w:rsidRPr="000F1281">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0F1281">
        <w:rPr>
          <w:rStyle w:val="Emphasis"/>
          <w:sz w:val="24"/>
          <w:highlight w:val="green"/>
        </w:rPr>
        <w:t>studies</w:t>
      </w:r>
      <w:r w:rsidRPr="000F1281">
        <w:rPr>
          <w:rStyle w:val="StyleUnderline"/>
          <w:sz w:val="24"/>
          <w:highlight w:val="green"/>
        </w:rPr>
        <w:t xml:space="preserve"> predict </w:t>
      </w:r>
      <w:r w:rsidRPr="00391E10">
        <w:rPr>
          <w:rStyle w:val="StyleUnderline"/>
          <w:sz w:val="24"/>
        </w:rPr>
        <w:t xml:space="preserve">that </w:t>
      </w:r>
      <w:r w:rsidRPr="000F1281">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0F1281">
        <w:rPr>
          <w:rStyle w:val="StyleUnderline"/>
          <w:sz w:val="24"/>
          <w:highlight w:val="green"/>
        </w:rPr>
        <w:t>would decline</w:t>
      </w:r>
      <w:r w:rsidRPr="00391E10">
        <w:rPr>
          <w:u w:val="single"/>
        </w:rPr>
        <w:t xml:space="preserve"> </w:t>
      </w:r>
      <w:r w:rsidRPr="000F1281">
        <w:rPr>
          <w:highlight w:val="green"/>
          <w:u w:val="single"/>
        </w:rPr>
        <w:t xml:space="preserve">by </w:t>
      </w:r>
      <w:r w:rsidRPr="00391E10">
        <w:rPr>
          <w:u w:val="single"/>
        </w:rPr>
        <w:t xml:space="preserve">about </w:t>
      </w:r>
      <w:r w:rsidRPr="000F1281">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0F1281">
        <w:rPr>
          <w:rStyle w:val="StyleUnderline"/>
          <w:sz w:val="24"/>
          <w:highlight w:val="green"/>
        </w:rPr>
        <w:t>cause the deaths of</w:t>
      </w:r>
      <w:r w:rsidRPr="00391E10">
        <w:rPr>
          <w:rStyle w:val="StyleUnderline"/>
          <w:sz w:val="24"/>
        </w:rPr>
        <w:t xml:space="preserve"> most/nearly all/</w:t>
      </w:r>
      <w:r w:rsidRPr="000F1281">
        <w:rPr>
          <w:rStyle w:val="Emphasis"/>
          <w:sz w:val="24"/>
          <w:highlight w:val="green"/>
        </w:rPr>
        <w:t>all humans</w:t>
      </w:r>
      <w:r w:rsidRPr="00391E10">
        <w:rPr>
          <w:rStyle w:val="StyleUnderline"/>
          <w:sz w:val="24"/>
        </w:rPr>
        <w:t xml:space="preserve"> (</w:t>
      </w:r>
      <w:r w:rsidRPr="000F1281">
        <w:rPr>
          <w:rStyle w:val="StyleUnderline"/>
          <w:sz w:val="24"/>
          <w:highlight w:val="green"/>
        </w:rPr>
        <w:t>and</w:t>
      </w:r>
      <w:r w:rsidRPr="00391E10">
        <w:rPr>
          <w:rStyle w:val="StyleUnderline"/>
          <w:sz w:val="24"/>
        </w:rPr>
        <w:t xml:space="preserve"> severely impact/extinguish </w:t>
      </w:r>
      <w:r w:rsidRPr="000F1281">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as a result of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0F1281">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0F1281">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7F89E508" w14:textId="77777777" w:rsidR="008240C1" w:rsidRPr="008240C1" w:rsidRDefault="008240C1" w:rsidP="008240C1"/>
    <w:p w14:paraId="492DBEF4" w14:textId="6126FC2F" w:rsidR="00291D6E" w:rsidRDefault="00291D6E" w:rsidP="00291D6E">
      <w:pPr>
        <w:pStyle w:val="Heading3"/>
      </w:pPr>
      <w:r>
        <w:t>1AC</w:t>
      </w:r>
      <w:r w:rsidR="008240C1">
        <w:t xml:space="preserve"> </w:t>
      </w:r>
      <w:r>
        <w:t>--</w:t>
      </w:r>
      <w:r w:rsidR="008240C1">
        <w:t xml:space="preserve"> </w:t>
      </w:r>
      <w:r>
        <w:t>Plan</w:t>
      </w:r>
    </w:p>
    <w:p w14:paraId="7B0374D2" w14:textId="77777777" w:rsidR="00291D6E" w:rsidRDefault="00291D6E" w:rsidP="00291D6E">
      <w:pPr>
        <w:pStyle w:val="Heading4"/>
      </w:pPr>
      <w:r>
        <w:t>Thus we affirm that the appropriation of space by private entities is unjust through the implementation of a global public trust doctrine regulating outer space.</w:t>
      </w:r>
    </w:p>
    <w:p w14:paraId="40EF505B" w14:textId="77777777" w:rsidR="008240C1" w:rsidRPr="00CF6D80" w:rsidRDefault="008240C1" w:rsidP="008240C1">
      <w:pPr>
        <w:pStyle w:val="Heading4"/>
      </w:pPr>
      <w:r>
        <w:t xml:space="preserve">It results in a </w:t>
      </w:r>
      <w:r>
        <w:rPr>
          <w:u w:val="single"/>
        </w:rPr>
        <w:t>legally binding regime</w:t>
      </w:r>
      <w:r>
        <w:t xml:space="preserve"> that curbs unsustainable development – ensures closing of legal loopholes.</w:t>
      </w:r>
    </w:p>
    <w:p w14:paraId="37EA87F4" w14:textId="77777777" w:rsidR="008240C1" w:rsidRDefault="008240C1" w:rsidP="008240C1">
      <w:pPr>
        <w:rPr>
          <w:sz w:val="18"/>
          <w:szCs w:val="18"/>
        </w:rPr>
      </w:pPr>
      <w:r w:rsidRPr="00EB0C58">
        <w:rPr>
          <w:rStyle w:val="Style13ptBold"/>
        </w:rPr>
        <w:t>Babcock</w:t>
      </w:r>
      <w:r>
        <w:rPr>
          <w:rStyle w:val="Style13ptBold"/>
        </w:rPr>
        <w:t xml:space="preserve"> 19 </w:t>
      </w:r>
      <w:r w:rsidRPr="00EB0C58">
        <w:rPr>
          <w:rStyle w:val="Style13ptBold"/>
          <w:b w:val="0"/>
          <w:sz w:val="18"/>
          <w:szCs w:val="14"/>
        </w:rPr>
        <w:t>(</w:t>
      </w:r>
      <w:r w:rsidRPr="00EB0C58">
        <w:rPr>
          <w:sz w:val="18"/>
          <w:szCs w:val="18"/>
        </w:rPr>
        <w:t xml:space="preserve">, H., 2019. THE PUBLIC TRUST DOCTRINE, OUTER SPACE, AND THE GLOBAL COMMONS: TIME TO CALL HOME ET. [online] Lawreview.syr.edu. Available at: &lt;https://lawreview.syr.edu/wp-content/uploads/2019/09/H-Babcock-Article-Final-Document-v2.pdf#page=67&gt; [Accessed 15 December 2021] Professor Babcock served as general counsel to the National Audubon Society from 1987-91 and as deputy general counsel and Director of Audubon’s Public Lands and Water Program from 1981-87. Previously, she was a partner with Blum, Nash &amp; Railsback, where she focused on energy and environmental issues, and an associate at </w:t>
      </w:r>
      <w:proofErr w:type="spellStart"/>
      <w:r w:rsidRPr="00EB0C58">
        <w:rPr>
          <w:sz w:val="18"/>
          <w:szCs w:val="18"/>
        </w:rPr>
        <w:t>LeBoeuf</w:t>
      </w:r>
      <w:proofErr w:type="spellEnd"/>
      <w:r w:rsidRPr="00EB0C58">
        <w:rPr>
          <w:sz w:val="18"/>
          <w:szCs w:val="18"/>
        </w:rPr>
        <w:t xml:space="preserve">, Lamb, </w:t>
      </w:r>
      <w:proofErr w:type="spellStart"/>
      <w:r w:rsidRPr="00EB0C58">
        <w:rPr>
          <w:sz w:val="18"/>
          <w:szCs w:val="18"/>
        </w:rPr>
        <w:t>Leiby</w:t>
      </w:r>
      <w:proofErr w:type="spellEnd"/>
      <w:r w:rsidRPr="00EB0C58">
        <w:rPr>
          <w:sz w:val="18"/>
          <w:szCs w:val="18"/>
        </w:rPr>
        <w:t xml:space="preserve"> &amp; </w:t>
      </w:r>
      <w:proofErr w:type="spellStart"/>
      <w:r w:rsidRPr="00EB0C58">
        <w:rPr>
          <w:sz w:val="18"/>
          <w:szCs w:val="18"/>
        </w:rPr>
        <w:t>MacRae</w:t>
      </w:r>
      <w:proofErr w:type="spellEnd"/>
      <w:r w:rsidRPr="00EB0C58">
        <w:rPr>
          <w:sz w:val="18"/>
          <w:szCs w:val="18"/>
        </w:rPr>
        <w:t xml:space="preserve"> where she represented utilities in the nuclear licensing process. From 1977-79, she served as a Deputy Assistant Secretary of Energy and Minerals in the U.S. Department of the Interior. Professor Babcock has taught environmental and natural resources law as a visiting professor at Pace University Law School and as an adjunct at the University of Pennsylvania, Yale, Catholic University, and Antioch law schools. Professor Babcock was a member of the Standing Committee on Environmental Law of the American Bar </w:t>
      </w:r>
      <w:proofErr w:type="gramStart"/>
      <w:r w:rsidRPr="00EB0C58">
        <w:rPr>
          <w:sz w:val="18"/>
          <w:szCs w:val="18"/>
        </w:rPr>
        <w:t>Association, and</w:t>
      </w:r>
      <w:proofErr w:type="gramEnd"/>
      <w:r w:rsidRPr="00EB0C58">
        <w:rPr>
          <w:sz w:val="18"/>
          <w:szCs w:val="18"/>
        </w:rPr>
        <w:t xml:space="preserve"> served on the Clinton-Gore Transition Team.)-</w:t>
      </w:r>
      <w:proofErr w:type="spellStart"/>
      <w:r w:rsidRPr="00EB0C58">
        <w:rPr>
          <w:sz w:val="18"/>
          <w:szCs w:val="18"/>
        </w:rPr>
        <w:t>rahulpenu</w:t>
      </w:r>
      <w:proofErr w:type="spellEnd"/>
    </w:p>
    <w:p w14:paraId="3B6E6DC3" w14:textId="77777777" w:rsidR="008240C1" w:rsidRPr="00A86525" w:rsidRDefault="008240C1" w:rsidP="008240C1">
      <w:pPr>
        <w:rPr>
          <w:rStyle w:val="StyleUnderline"/>
        </w:rPr>
      </w:pPr>
      <w:r w:rsidRPr="00B57841">
        <w:rPr>
          <w:sz w:val="14"/>
          <w:szCs w:val="16"/>
        </w:rPr>
        <w:t xml:space="preserve">F. The Public Trust Doctrine (PTD) as a Gap Filling, Place-Holding Management Approach506 </w:t>
      </w:r>
      <w:r w:rsidRPr="00B57841">
        <w:rPr>
          <w:sz w:val="14"/>
        </w:rPr>
        <w:t xml:space="preserve">The </w:t>
      </w:r>
      <w:r w:rsidRPr="000F1281">
        <w:rPr>
          <w:rStyle w:val="Emphasis"/>
          <w:highlight w:val="green"/>
        </w:rPr>
        <w:t>PTD</w:t>
      </w:r>
      <w:r w:rsidRPr="00B57841">
        <w:rPr>
          <w:sz w:val="14"/>
        </w:rPr>
        <w:t xml:space="preserve"> </w:t>
      </w:r>
      <w:r w:rsidRPr="000F1281">
        <w:rPr>
          <w:rStyle w:val="Emphasis"/>
          <w:highlight w:val="green"/>
        </w:rPr>
        <w:t>offers</w:t>
      </w:r>
      <w:r w:rsidRPr="00B57841">
        <w:rPr>
          <w:sz w:val="14"/>
        </w:rPr>
        <w:t xml:space="preserve"> both an </w:t>
      </w:r>
      <w:r w:rsidRPr="000F1281">
        <w:rPr>
          <w:rStyle w:val="Emphasis"/>
          <w:highlight w:val="green"/>
        </w:rPr>
        <w:t>approach for managing</w:t>
      </w:r>
      <w:r w:rsidRPr="00B57841">
        <w:rPr>
          <w:sz w:val="14"/>
        </w:rPr>
        <w:t xml:space="preserve"> </w:t>
      </w:r>
      <w:r w:rsidRPr="000F1281">
        <w:rPr>
          <w:rStyle w:val="Emphasis"/>
          <w:highlight w:val="green"/>
          <w:bdr w:val="single" w:sz="18" w:space="0" w:color="auto"/>
        </w:rPr>
        <w:t>an open access commons</w:t>
      </w:r>
      <w:r w:rsidRPr="00B57841">
        <w:rPr>
          <w:sz w:val="14"/>
        </w:rPr>
        <w:t xml:space="preserve"> and a </w:t>
      </w:r>
      <w:r w:rsidRPr="00D9212A">
        <w:rPr>
          <w:u w:val="single"/>
        </w:rPr>
        <w:t>gap-filling tool</w:t>
      </w:r>
      <w:r w:rsidRPr="00B57841">
        <w:rPr>
          <w:sz w:val="14"/>
        </w:rPr>
        <w:t xml:space="preserve"> until a regulatory regime is adopted.507 The </w:t>
      </w:r>
      <w:r w:rsidRPr="00CF2839">
        <w:rPr>
          <w:u w:val="single"/>
        </w:rPr>
        <w:t>doctrine</w:t>
      </w:r>
      <w:r w:rsidRPr="00D9212A">
        <w:rPr>
          <w:u w:val="single"/>
        </w:rPr>
        <w:t xml:space="preserve"> is </w:t>
      </w:r>
      <w:r w:rsidRPr="000F1281">
        <w:rPr>
          <w:rStyle w:val="Emphasis"/>
          <w:highlight w:val="green"/>
        </w:rPr>
        <w:t>based on</w:t>
      </w:r>
      <w:r w:rsidRPr="00D9212A">
        <w:rPr>
          <w:u w:val="single"/>
        </w:rPr>
        <w:t xml:space="preserve"> the idea that the</w:t>
      </w:r>
      <w:r w:rsidRPr="00B57841">
        <w:rPr>
          <w:sz w:val="14"/>
        </w:rPr>
        <w:t xml:space="preserve"> “</w:t>
      </w:r>
      <w:r w:rsidRPr="000F1281">
        <w:rPr>
          <w:rStyle w:val="Emphasis"/>
          <w:highlight w:val="green"/>
          <w:bdr w:val="single" w:sz="18" w:space="0" w:color="auto"/>
        </w:rPr>
        <w:t>sovereign</w:t>
      </w:r>
      <w:r w:rsidRPr="00EF2372">
        <w:rPr>
          <w:rStyle w:val="Emphasis"/>
          <w:bdr w:val="single" w:sz="18" w:space="0" w:color="auto"/>
        </w:rPr>
        <w:t xml:space="preserve"> </w:t>
      </w:r>
      <w:r w:rsidRPr="000F1281">
        <w:rPr>
          <w:rStyle w:val="Emphasis"/>
          <w:highlight w:val="green"/>
          <w:bdr w:val="single" w:sz="18" w:space="0" w:color="auto"/>
        </w:rPr>
        <w:t>holds</w:t>
      </w:r>
      <w:r w:rsidRPr="00EF2372">
        <w:rPr>
          <w:rStyle w:val="Emphasis"/>
          <w:bdr w:val="single" w:sz="18" w:space="0" w:color="auto"/>
        </w:rPr>
        <w:t xml:space="preserve"> certain </w:t>
      </w:r>
      <w:r w:rsidRPr="000F1281">
        <w:rPr>
          <w:rStyle w:val="Emphasis"/>
          <w:highlight w:val="green"/>
          <w:bdr w:val="single" w:sz="18" w:space="0" w:color="auto"/>
        </w:rPr>
        <w:t>common properties</w:t>
      </w:r>
      <w:r w:rsidRPr="00EF2372">
        <w:rPr>
          <w:rStyle w:val="Emphasis"/>
          <w:bdr w:val="single" w:sz="18" w:space="0" w:color="auto"/>
        </w:rPr>
        <w:t xml:space="preserve"> </w:t>
      </w:r>
      <w:r w:rsidRPr="000F1281">
        <w:rPr>
          <w:rStyle w:val="Emphasis"/>
          <w:highlight w:val="green"/>
          <w:bdr w:val="single" w:sz="18" w:space="0" w:color="auto"/>
        </w:rPr>
        <w:t>in</w:t>
      </w:r>
      <w:r w:rsidRPr="00EF2372">
        <w:rPr>
          <w:rStyle w:val="Emphasis"/>
          <w:bdr w:val="single" w:sz="18" w:space="0" w:color="auto"/>
        </w:rPr>
        <w:t xml:space="preserve"> </w:t>
      </w:r>
      <w:r w:rsidRPr="000F1281">
        <w:rPr>
          <w:rStyle w:val="Emphasis"/>
          <w:highlight w:val="green"/>
          <w:bdr w:val="single" w:sz="18" w:space="0" w:color="auto"/>
        </w:rPr>
        <w:t>trust</w:t>
      </w:r>
      <w:r w:rsidRPr="00D9212A">
        <w:rPr>
          <w:u w:val="single"/>
        </w:rPr>
        <w:t xml:space="preserve"> in perpetuity </w:t>
      </w:r>
      <w:r w:rsidRPr="000F1281">
        <w:rPr>
          <w:rStyle w:val="Emphasis"/>
          <w:highlight w:val="green"/>
          <w:bdr w:val="single" w:sz="18" w:space="0" w:color="auto"/>
        </w:rPr>
        <w:t>for</w:t>
      </w:r>
      <w:r w:rsidRPr="00EF2372">
        <w:rPr>
          <w:rStyle w:val="Emphasis"/>
          <w:bdr w:val="single" w:sz="18" w:space="0" w:color="auto"/>
        </w:rPr>
        <w:t xml:space="preserve"> the </w:t>
      </w:r>
      <w:r w:rsidRPr="000F1281">
        <w:rPr>
          <w:rStyle w:val="Emphasis"/>
          <w:highlight w:val="green"/>
          <w:bdr w:val="single" w:sz="18" w:space="0" w:color="auto"/>
        </w:rPr>
        <w:t>free</w:t>
      </w:r>
      <w:r w:rsidRPr="00EF2372">
        <w:rPr>
          <w:rStyle w:val="Emphasis"/>
          <w:bdr w:val="single" w:sz="18" w:space="0" w:color="auto"/>
        </w:rPr>
        <w:t xml:space="preserve"> and unimpeded </w:t>
      </w:r>
      <w:r w:rsidRPr="000F1281">
        <w:rPr>
          <w:rStyle w:val="Emphasis"/>
          <w:highlight w:val="green"/>
          <w:bdr w:val="single" w:sz="18" w:space="0" w:color="auto"/>
        </w:rPr>
        <w:t>use</w:t>
      </w:r>
      <w:r w:rsidRPr="00EF2372">
        <w:rPr>
          <w:rStyle w:val="Emphasis"/>
          <w:bdr w:val="single" w:sz="18" w:space="0" w:color="auto"/>
        </w:rPr>
        <w:t xml:space="preserve"> </w:t>
      </w:r>
      <w:r w:rsidRPr="000F1281">
        <w:rPr>
          <w:rStyle w:val="Emphasis"/>
          <w:highlight w:val="green"/>
          <w:bdr w:val="single" w:sz="18" w:space="0" w:color="auto"/>
        </w:rPr>
        <w:t>of</w:t>
      </w:r>
      <w:r w:rsidRPr="00EF2372">
        <w:rPr>
          <w:rStyle w:val="Emphasis"/>
          <w:bdr w:val="single" w:sz="18" w:space="0" w:color="auto"/>
        </w:rPr>
        <w:t xml:space="preserve"> the general </w:t>
      </w:r>
      <w:r w:rsidRPr="000F1281">
        <w:rPr>
          <w:rStyle w:val="Emphasis"/>
          <w:highlight w:val="green"/>
          <w:bdr w:val="single" w:sz="18" w:space="0" w:color="auto"/>
        </w:rPr>
        <w:t>public</w:t>
      </w:r>
      <w:r w:rsidRPr="00B57841">
        <w:rPr>
          <w:sz w:val="14"/>
        </w:rPr>
        <w:t xml:space="preserve">.”508 The </w:t>
      </w:r>
      <w:r w:rsidRPr="00D9212A">
        <w:rPr>
          <w:u w:val="single"/>
        </w:rPr>
        <w:t xml:space="preserve">public’s </w:t>
      </w:r>
      <w:r w:rsidRPr="000F1281">
        <w:rPr>
          <w:rStyle w:val="Emphasis"/>
          <w:highlight w:val="green"/>
        </w:rPr>
        <w:t>r</w:t>
      </w:r>
      <w:r w:rsidRPr="00D9212A">
        <w:rPr>
          <w:u w:val="single"/>
        </w:rPr>
        <w:t xml:space="preserve">ight </w:t>
      </w:r>
      <w:r w:rsidRPr="000F1281">
        <w:rPr>
          <w:rStyle w:val="Emphasis"/>
          <w:highlight w:val="green"/>
        </w:rPr>
        <w:t>t</w:t>
      </w:r>
      <w:r w:rsidRPr="00D9212A">
        <w:rPr>
          <w:u w:val="single"/>
        </w:rPr>
        <w:t xml:space="preserve">o </w:t>
      </w:r>
      <w:r w:rsidRPr="000F1281">
        <w:rPr>
          <w:rStyle w:val="Emphasis"/>
          <w:highlight w:val="green"/>
        </w:rPr>
        <w:t>a</w:t>
      </w:r>
      <w:r w:rsidRPr="00D9212A">
        <w:rPr>
          <w:u w:val="single"/>
        </w:rPr>
        <w:t xml:space="preserve">ccess and use trust resources is </w:t>
      </w:r>
      <w:r w:rsidRPr="000F1281">
        <w:rPr>
          <w:rStyle w:val="Emphasis"/>
          <w:highlight w:val="green"/>
          <w:bdr w:val="single" w:sz="18" w:space="0" w:color="auto"/>
        </w:rPr>
        <w:t>never lost</w:t>
      </w:r>
      <w:r w:rsidRPr="00B57841">
        <w:rPr>
          <w:sz w:val="14"/>
        </w:rPr>
        <w:t xml:space="preserve">, and </w:t>
      </w:r>
      <w:r w:rsidRPr="000F1281">
        <w:rPr>
          <w:rStyle w:val="Emphasis"/>
          <w:highlight w:val="green"/>
        </w:rPr>
        <w:t>neither</w:t>
      </w:r>
      <w:r w:rsidRPr="00B57841">
        <w:rPr>
          <w:sz w:val="14"/>
        </w:rPr>
        <w:t xml:space="preserve"> the </w:t>
      </w:r>
      <w:r w:rsidRPr="000F1281">
        <w:rPr>
          <w:rStyle w:val="Emphasis"/>
          <w:highlight w:val="green"/>
        </w:rPr>
        <w:t>government nor private individuals can alienate</w:t>
      </w:r>
      <w:r w:rsidRPr="00D9212A">
        <w:rPr>
          <w:u w:val="single"/>
        </w:rPr>
        <w:t xml:space="preserve"> or</w:t>
      </w:r>
      <w:r w:rsidRPr="00B57841">
        <w:rPr>
          <w:sz w:val="14"/>
        </w:rPr>
        <w:t xml:space="preserve"> otherwise adversely </w:t>
      </w:r>
      <w:r w:rsidRPr="00D9212A">
        <w:rPr>
          <w:u w:val="single"/>
        </w:rPr>
        <w:t xml:space="preserve">affect </w:t>
      </w:r>
      <w:r w:rsidRPr="000F1281">
        <w:rPr>
          <w:rStyle w:val="Emphasis"/>
          <w:highlight w:val="green"/>
        </w:rPr>
        <w:t>those resources</w:t>
      </w:r>
      <w:r w:rsidRPr="00D9212A">
        <w:rPr>
          <w:u w:val="single"/>
        </w:rPr>
        <w:t xml:space="preserve"> </w:t>
      </w:r>
      <w:r w:rsidRPr="000F1281">
        <w:rPr>
          <w:rStyle w:val="Emphasis"/>
          <w:highlight w:val="green"/>
          <w:bdr w:val="single" w:sz="18" w:space="0" w:color="auto"/>
        </w:rPr>
        <w:t>unless for a comparable public purpose</w:t>
      </w:r>
      <w:r w:rsidRPr="00B57841">
        <w:rPr>
          <w:sz w:val="14"/>
        </w:rPr>
        <w:t xml:space="preserve">.509 The </w:t>
      </w:r>
      <w:r w:rsidRPr="000F1281">
        <w:rPr>
          <w:rStyle w:val="Emphasis"/>
          <w:highlight w:val="green"/>
        </w:rPr>
        <w:t>resources</w:t>
      </w:r>
      <w:r w:rsidRPr="00D9212A">
        <w:rPr>
          <w:u w:val="single"/>
        </w:rPr>
        <w:t xml:space="preserve"> the doctrine protects</w:t>
      </w:r>
      <w:r w:rsidRPr="00B57841">
        <w:rPr>
          <w:sz w:val="14"/>
        </w:rPr>
        <w:t xml:space="preserve"> “have long been </w:t>
      </w:r>
      <w:r w:rsidRPr="000F1281">
        <w:rPr>
          <w:rStyle w:val="Emphasis"/>
          <w:highlight w:val="green"/>
        </w:rPr>
        <w:t>part of</w:t>
      </w:r>
      <w:r w:rsidRPr="00B57841">
        <w:rPr>
          <w:sz w:val="14"/>
        </w:rPr>
        <w:t xml:space="preserve"> a ‘</w:t>
      </w:r>
      <w:r w:rsidRPr="000F1281">
        <w:rPr>
          <w:rStyle w:val="Emphasis"/>
          <w:highlight w:val="green"/>
          <w:bdr w:val="single" w:sz="18" w:space="0" w:color="auto"/>
        </w:rPr>
        <w:t>taxonomy of property’</w:t>
      </w:r>
      <w:r w:rsidRPr="00B57841">
        <w:rPr>
          <w:sz w:val="14"/>
        </w:rPr>
        <w:t xml:space="preserve"> [that </w:t>
      </w:r>
      <w:r w:rsidRPr="00732FB1">
        <w:rPr>
          <w:u w:val="single"/>
        </w:rPr>
        <w:t>recognizes</w:t>
      </w:r>
      <w:r w:rsidRPr="00B57841">
        <w:rPr>
          <w:sz w:val="14"/>
        </w:rPr>
        <w:t xml:space="preserve">] </w:t>
      </w:r>
      <w:r w:rsidRPr="00732FB1">
        <w:rPr>
          <w:u w:val="single"/>
        </w:rPr>
        <w:t>the division of natural wealth into private and public property</w:t>
      </w:r>
      <w:r w:rsidRPr="00B57841">
        <w:rPr>
          <w:sz w:val="14"/>
        </w:rPr>
        <w:t xml:space="preserve">.”510 “The </w:t>
      </w:r>
      <w:r w:rsidRPr="000F1281">
        <w:rPr>
          <w:rStyle w:val="Emphasis"/>
          <w:highlight w:val="green"/>
        </w:rPr>
        <w:t>doctrine places</w:t>
      </w:r>
      <w:r w:rsidRPr="00732FB1">
        <w:rPr>
          <w:u w:val="single"/>
        </w:rPr>
        <w:t xml:space="preserve"> on governments</w:t>
      </w:r>
      <w:r w:rsidRPr="00B57841">
        <w:rPr>
          <w:sz w:val="14"/>
        </w:rPr>
        <w:t xml:space="preserve"> ‘</w:t>
      </w:r>
      <w:r w:rsidRPr="00732FB1">
        <w:rPr>
          <w:u w:val="single"/>
        </w:rPr>
        <w:t xml:space="preserve">an </w:t>
      </w:r>
      <w:r w:rsidRPr="000F1281">
        <w:rPr>
          <w:rStyle w:val="Emphasis"/>
          <w:highlight w:val="green"/>
        </w:rPr>
        <w:t>affirmative</w:t>
      </w:r>
      <w:r w:rsidRPr="00B57841">
        <w:rPr>
          <w:sz w:val="14"/>
        </w:rPr>
        <w:t xml:space="preserve">, </w:t>
      </w:r>
      <w:r w:rsidRPr="00CF2839">
        <w:rPr>
          <w:u w:val="single"/>
        </w:rPr>
        <w:t xml:space="preserve">ongoing </w:t>
      </w:r>
      <w:r w:rsidRPr="000F1281">
        <w:rPr>
          <w:rStyle w:val="Emphasis"/>
          <w:highlight w:val="green"/>
        </w:rPr>
        <w:t>duty to safeguard</w:t>
      </w:r>
      <w:r w:rsidRPr="00732FB1">
        <w:rPr>
          <w:u w:val="single"/>
        </w:rPr>
        <w:t xml:space="preserve"> the </w:t>
      </w:r>
      <w:r w:rsidRPr="000F1281">
        <w:rPr>
          <w:rStyle w:val="Emphasis"/>
          <w:highlight w:val="green"/>
        </w:rPr>
        <w:t>long-term preservation of</w:t>
      </w:r>
      <w:r w:rsidRPr="00732FB1">
        <w:rPr>
          <w:u w:val="single"/>
        </w:rPr>
        <w:t xml:space="preserve"> those </w:t>
      </w:r>
      <w:r w:rsidRPr="000F1281">
        <w:rPr>
          <w:rStyle w:val="Emphasis"/>
          <w:highlight w:val="green"/>
        </w:rPr>
        <w:t xml:space="preserve">resources for the </w:t>
      </w:r>
      <w:r w:rsidRPr="000F1281">
        <w:rPr>
          <w:rStyle w:val="Emphasis"/>
          <w:highlight w:val="green"/>
          <w:bdr w:val="single" w:sz="18" w:space="0" w:color="auto"/>
        </w:rPr>
        <w:t>benefit of the general public</w:t>
      </w:r>
      <w:r w:rsidRPr="00B57841">
        <w:rPr>
          <w:sz w:val="14"/>
        </w:rPr>
        <w:t xml:space="preserve">,’”511 thus limiting the sovereign’s power on behalf of both present and future individuals.512 It </w:t>
      </w:r>
      <w:r w:rsidRPr="00D7274A">
        <w:rPr>
          <w:rStyle w:val="Emphasis"/>
        </w:rPr>
        <w:t>directs</w:t>
      </w:r>
      <w:r w:rsidRPr="00B57841">
        <w:rPr>
          <w:sz w:val="14"/>
        </w:rPr>
        <w:t xml:space="preserve"> the </w:t>
      </w:r>
      <w:r w:rsidRPr="00D7274A">
        <w:rPr>
          <w:rStyle w:val="Emphasis"/>
        </w:rPr>
        <w:t>government to manage trust resources for public benefit, not private gain</w:t>
      </w:r>
      <w:r w:rsidRPr="00B57841">
        <w:rPr>
          <w:sz w:val="14"/>
        </w:rPr>
        <w:t xml:space="preserve">.513 It </w:t>
      </w:r>
      <w:r w:rsidRPr="00CF2839">
        <w:rPr>
          <w:u w:val="single"/>
        </w:rPr>
        <w:t>applies to private as well as public resources</w:t>
      </w:r>
      <w:r w:rsidRPr="00B57841">
        <w:rPr>
          <w:sz w:val="14"/>
        </w:rPr>
        <w:t xml:space="preserve"> and is </w:t>
      </w:r>
      <w:r w:rsidRPr="00CF2839">
        <w:rPr>
          <w:u w:val="single"/>
        </w:rPr>
        <w:t>used to preserve the public’s access to CPRs</w:t>
      </w:r>
      <w:r w:rsidRPr="00B57841">
        <w:rPr>
          <w:sz w:val="14"/>
        </w:rPr>
        <w:t xml:space="preserve">.514 Government agencies have the non-rescindable power to revoke uses of trust resources that are inconsistent with the doctrine.515 This effectively places a permanent easement over trust resources that burdens their ownership with an overriding public interest in the preservation of those resources.516 However, trust resources can be alienated in favor of private ownership, if the alienation will still serve the public’s interest in those resources and not interfere with trust uses of the remaining land.517 The </w:t>
      </w:r>
      <w:r w:rsidRPr="000F1281">
        <w:rPr>
          <w:rStyle w:val="Emphasis"/>
          <w:highlight w:val="green"/>
        </w:rPr>
        <w:t>PTD</w:t>
      </w:r>
      <w:r w:rsidRPr="00B57841">
        <w:rPr>
          <w:sz w:val="14"/>
        </w:rPr>
        <w:t xml:space="preserve">, therefore, </w:t>
      </w:r>
      <w:r w:rsidRPr="000F1281">
        <w:rPr>
          <w:rStyle w:val="Emphasis"/>
          <w:highlight w:val="green"/>
        </w:rPr>
        <w:t>protects</w:t>
      </w:r>
      <w:r w:rsidRPr="00732FB1">
        <w:rPr>
          <w:u w:val="single"/>
        </w:rPr>
        <w:t xml:space="preserve"> the “</w:t>
      </w:r>
      <w:r w:rsidRPr="000F1281">
        <w:rPr>
          <w:rStyle w:val="Emphasis"/>
          <w:highlight w:val="green"/>
        </w:rPr>
        <w:t>people’s common heritage</w:t>
      </w:r>
      <w:r w:rsidRPr="00732FB1">
        <w:rPr>
          <w:u w:val="single"/>
        </w:rPr>
        <w:t>,”</w:t>
      </w:r>
      <w:r w:rsidRPr="00B57841">
        <w:rPr>
          <w:sz w:val="14"/>
        </w:rPr>
        <w:t xml:space="preserve">518 just as </w:t>
      </w:r>
      <w:r w:rsidRPr="00732FB1">
        <w:rPr>
          <w:u w:val="single"/>
        </w:rPr>
        <w:t>Article 11 of</w:t>
      </w:r>
      <w:r w:rsidRPr="00B57841">
        <w:rPr>
          <w:sz w:val="14"/>
        </w:rPr>
        <w:t xml:space="preserve"> the </w:t>
      </w:r>
      <w:r w:rsidRPr="00732FB1">
        <w:rPr>
          <w:u w:val="single"/>
        </w:rPr>
        <w:t>Moon Treaty</w:t>
      </w:r>
      <w:r w:rsidRPr="00B57841">
        <w:rPr>
          <w:sz w:val="14"/>
        </w:rPr>
        <w:t xml:space="preserve"> protects </w:t>
      </w:r>
      <w:r w:rsidRPr="00732FB1">
        <w:rPr>
          <w:u w:val="single"/>
        </w:rPr>
        <w:t>outer space as part of the common heritage of mankind</w:t>
      </w:r>
      <w:r w:rsidRPr="00B57841">
        <w:rPr>
          <w:sz w:val="14"/>
        </w:rPr>
        <w:t xml:space="preserve">.519 The </w:t>
      </w:r>
      <w:r w:rsidRPr="00732FB1">
        <w:rPr>
          <w:u w:val="single"/>
        </w:rPr>
        <w:t>doctrine</w:t>
      </w:r>
      <w:r w:rsidRPr="00B57841">
        <w:rPr>
          <w:sz w:val="14"/>
        </w:rPr>
        <w:t xml:space="preserve"> also appears to be </w:t>
      </w:r>
      <w:r w:rsidRPr="00732FB1">
        <w:rPr>
          <w:u w:val="single"/>
        </w:rPr>
        <w:t>infinitely malleable</w:t>
      </w:r>
      <w:r w:rsidRPr="00B57841">
        <w:rPr>
          <w:sz w:val="14"/>
        </w:rPr>
        <w:t xml:space="preserve">. Original uses of the doctrine were restricted to only that “aspect of the public domain below the low-water mark on the margin of the sea and the great lakes, the waters over those lands, and the waters within rivers and streams of any consequence,”520 and covered only traditional uses of those lands, like fishing and navigation.521 </w:t>
      </w:r>
      <w:r w:rsidRPr="00732FB1">
        <w:rPr>
          <w:u w:val="single"/>
        </w:rPr>
        <w:t>Over time</w:t>
      </w:r>
      <w:r w:rsidRPr="00B57841">
        <w:rPr>
          <w:sz w:val="14"/>
        </w:rPr>
        <w:t xml:space="preserve">, the </w:t>
      </w:r>
      <w:r w:rsidRPr="000F1281">
        <w:rPr>
          <w:rStyle w:val="Emphasis"/>
          <w:highlight w:val="green"/>
        </w:rPr>
        <w:t>scope</w:t>
      </w:r>
      <w:r w:rsidRPr="00B57841">
        <w:rPr>
          <w:sz w:val="14"/>
        </w:rPr>
        <w:t xml:space="preserve"> and </w:t>
      </w:r>
      <w:r w:rsidRPr="000F1281">
        <w:rPr>
          <w:rStyle w:val="Emphasis"/>
          <w:highlight w:val="green"/>
        </w:rPr>
        <w:t>application of</w:t>
      </w:r>
      <w:r w:rsidRPr="00732FB1">
        <w:rPr>
          <w:u w:val="single"/>
        </w:rPr>
        <w:t xml:space="preserve"> the </w:t>
      </w:r>
      <w:r w:rsidRPr="000F1281">
        <w:rPr>
          <w:rStyle w:val="Emphasis"/>
          <w:highlight w:val="green"/>
        </w:rPr>
        <w:t>doctrine broadened</w:t>
      </w:r>
      <w:r w:rsidRPr="00732FB1">
        <w:rPr>
          <w:u w:val="single"/>
        </w:rPr>
        <w:t xml:space="preserve"> to protect more public resources and different uses.</w:t>
      </w:r>
      <w:r w:rsidRPr="00B57841">
        <w:rPr>
          <w:sz w:val="14"/>
        </w:rPr>
        <w:t xml:space="preserve">522 </w:t>
      </w:r>
      <w:r w:rsidRPr="00732FB1">
        <w:rPr>
          <w:u w:val="single"/>
        </w:rPr>
        <w:t>Thus</w:t>
      </w:r>
      <w:r w:rsidRPr="00B57841">
        <w:rPr>
          <w:sz w:val="14"/>
        </w:rPr>
        <w:t xml:space="preserve">, the </w:t>
      </w:r>
      <w:r w:rsidRPr="00FE79C6">
        <w:rPr>
          <w:b/>
          <w:bCs/>
          <w:u w:val="single"/>
        </w:rPr>
        <w:t>doctrine</w:t>
      </w:r>
      <w:r w:rsidRPr="00732FB1">
        <w:rPr>
          <w:u w:val="single"/>
        </w:rPr>
        <w:t xml:space="preserve"> expanded </w:t>
      </w:r>
      <w:r w:rsidRPr="000F1281">
        <w:rPr>
          <w:rStyle w:val="Emphasis"/>
          <w:highlight w:val="green"/>
        </w:rPr>
        <w:t>to protect new</w:t>
      </w:r>
      <w:r w:rsidRPr="00732FB1">
        <w:rPr>
          <w:u w:val="single"/>
        </w:rPr>
        <w:t xml:space="preserve"> trust </w:t>
      </w:r>
      <w:r w:rsidRPr="000F1281">
        <w:rPr>
          <w:rStyle w:val="Emphasis"/>
          <w:highlight w:val="green"/>
        </w:rPr>
        <w:t>resources</w:t>
      </w:r>
      <w:r w:rsidRPr="00B57841">
        <w:rPr>
          <w:sz w:val="14"/>
        </w:rPr>
        <w:t xml:space="preserve">, such as dry sand beaches, inland lakes, groundwater, dry riverbeds, and wildlife,523 </w:t>
      </w:r>
      <w:r w:rsidRPr="000F1281">
        <w:rPr>
          <w:rStyle w:val="Emphasis"/>
          <w:highlight w:val="green"/>
          <w:bdr w:val="single" w:sz="18" w:space="0" w:color="auto"/>
        </w:rPr>
        <w:t>and passive uses</w:t>
      </w:r>
      <w:r w:rsidRPr="00732FB1">
        <w:rPr>
          <w:u w:val="single"/>
        </w:rPr>
        <w:t xml:space="preserve"> of those resources</w:t>
      </w:r>
      <w:r w:rsidRPr="00B57841">
        <w:rPr>
          <w:sz w:val="14"/>
        </w:rPr>
        <w:t xml:space="preserve">, like scientific study.524 The original link to navigable water and tidelands disappeared.525 Supporters of the doctrine successfully advocated that it be applied to “wildlife, parks, cemeteries, and even works of fine art,”526 while arguing more recently its application to the atmosphere.527 A </w:t>
      </w:r>
      <w:r w:rsidRPr="00732FB1">
        <w:rPr>
          <w:u w:val="single"/>
        </w:rPr>
        <w:t>doctrine</w:t>
      </w:r>
      <w:r w:rsidRPr="00B57841">
        <w:rPr>
          <w:sz w:val="14"/>
        </w:rPr>
        <w:t xml:space="preserve"> </w:t>
      </w:r>
      <w:r w:rsidRPr="00732FB1">
        <w:rPr>
          <w:u w:val="single"/>
        </w:rPr>
        <w:t xml:space="preserve">that imposes a </w:t>
      </w:r>
      <w:r w:rsidRPr="000F1281">
        <w:rPr>
          <w:highlight w:val="green"/>
          <w:u w:val="single"/>
        </w:rPr>
        <w:t>perpetual duty</w:t>
      </w:r>
      <w:r w:rsidRPr="00732FB1">
        <w:rPr>
          <w:u w:val="single"/>
        </w:rPr>
        <w:t xml:space="preserve"> on the sovereign to preserve trust resources</w:t>
      </w:r>
      <w:r w:rsidRPr="00B57841">
        <w:rPr>
          <w:sz w:val="14"/>
        </w:rPr>
        <w:t xml:space="preserve">, </w:t>
      </w:r>
      <w:r w:rsidRPr="00732FB1">
        <w:rPr>
          <w:u w:val="single"/>
        </w:rPr>
        <w:t>prevents</w:t>
      </w:r>
      <w:r w:rsidRPr="00B57841">
        <w:rPr>
          <w:sz w:val="14"/>
        </w:rPr>
        <w:t xml:space="preserve"> their </w:t>
      </w:r>
      <w:r w:rsidRPr="00732FB1">
        <w:rPr>
          <w:u w:val="single"/>
        </w:rPr>
        <w:t>alienation for private benefit</w:t>
      </w:r>
      <w:r w:rsidRPr="00B57841">
        <w:rPr>
          <w:sz w:val="14"/>
        </w:rPr>
        <w:t xml:space="preserve">, </w:t>
      </w:r>
      <w:r w:rsidRPr="000F1281">
        <w:rPr>
          <w:rStyle w:val="Emphasis"/>
          <w:highlight w:val="green"/>
        </w:rPr>
        <w:t>assures public access</w:t>
      </w:r>
      <w:r w:rsidRPr="00B57841">
        <w:rPr>
          <w:sz w:val="14"/>
        </w:rPr>
        <w:t xml:space="preserve"> to them, </w:t>
      </w:r>
      <w:r w:rsidRPr="000F1281">
        <w:rPr>
          <w:rStyle w:val="Emphasis"/>
          <w:highlight w:val="green"/>
          <w:bdr w:val="single" w:sz="18" w:space="0" w:color="auto"/>
        </w:rPr>
        <w:t>and can be invoked by anyone</w:t>
      </w:r>
      <w:r w:rsidRPr="00B57841">
        <w:rPr>
          <w:sz w:val="14"/>
        </w:rPr>
        <w:t xml:space="preserve"> seems </w:t>
      </w:r>
      <w:r w:rsidRPr="00732FB1">
        <w:rPr>
          <w:u w:val="single"/>
        </w:rPr>
        <w:t xml:space="preserve">particularly </w:t>
      </w:r>
      <w:r w:rsidRPr="000F1281">
        <w:rPr>
          <w:rStyle w:val="Emphasis"/>
          <w:highlight w:val="green"/>
          <w:bdr w:val="single" w:sz="18" w:space="0" w:color="auto"/>
        </w:rPr>
        <w:t>useful as a management tool in outer space</w:t>
      </w:r>
      <w:r w:rsidRPr="00B57841">
        <w:rPr>
          <w:sz w:val="14"/>
        </w:rPr>
        <w:t xml:space="preserve">.528 The fact that </w:t>
      </w:r>
      <w:r w:rsidRPr="00D7274A">
        <w:rPr>
          <w:b/>
          <w:bCs/>
          <w:u w:val="single"/>
        </w:rPr>
        <w:t>public</w:t>
      </w:r>
      <w:r w:rsidRPr="00D7274A">
        <w:rPr>
          <w:u w:val="single"/>
        </w:rPr>
        <w:t xml:space="preserve"> </w:t>
      </w:r>
      <w:r w:rsidRPr="00D7274A">
        <w:rPr>
          <w:b/>
          <w:bCs/>
          <w:u w:val="single"/>
        </w:rPr>
        <w:t>access</w:t>
      </w:r>
      <w:r w:rsidRPr="00D7274A">
        <w:rPr>
          <w:u w:val="single"/>
        </w:rPr>
        <w:t xml:space="preserve"> to trust resources</w:t>
      </w:r>
      <w:r w:rsidRPr="00B57841">
        <w:rPr>
          <w:sz w:val="14"/>
        </w:rPr>
        <w:t xml:space="preserve"> is so </w:t>
      </w:r>
      <w:r w:rsidRPr="00D7274A">
        <w:rPr>
          <w:b/>
          <w:bCs/>
          <w:u w:val="single"/>
        </w:rPr>
        <w:t>central</w:t>
      </w:r>
      <w:r w:rsidRPr="00B57841">
        <w:rPr>
          <w:sz w:val="14"/>
        </w:rPr>
        <w:t xml:space="preserve"> to the doctrine </w:t>
      </w:r>
      <w:r w:rsidRPr="00D7274A">
        <w:rPr>
          <w:b/>
          <w:bCs/>
          <w:u w:val="single"/>
        </w:rPr>
        <w:t>makes</w:t>
      </w:r>
      <w:r w:rsidRPr="00D7274A">
        <w:rPr>
          <w:u w:val="single"/>
        </w:rPr>
        <w:t xml:space="preserve"> it </w:t>
      </w:r>
      <w:r w:rsidRPr="00D7274A">
        <w:rPr>
          <w:b/>
          <w:bCs/>
          <w:u w:val="single"/>
        </w:rPr>
        <w:t>reflective</w:t>
      </w:r>
      <w:r w:rsidRPr="00B57841">
        <w:rPr>
          <w:sz w:val="14"/>
        </w:rPr>
        <w:t xml:space="preserve">, not contradictory, </w:t>
      </w:r>
      <w:r w:rsidRPr="00D7274A">
        <w:rPr>
          <w:b/>
          <w:bCs/>
          <w:u w:val="single"/>
        </w:rPr>
        <w:t>of</w:t>
      </w:r>
      <w:r w:rsidRPr="00B57841">
        <w:rPr>
          <w:sz w:val="14"/>
        </w:rPr>
        <w:t xml:space="preserve"> international </w:t>
      </w:r>
      <w:r w:rsidRPr="00D7274A">
        <w:rPr>
          <w:u w:val="single"/>
        </w:rPr>
        <w:t xml:space="preserve">space </w:t>
      </w:r>
      <w:r w:rsidRPr="00D7274A">
        <w:rPr>
          <w:b/>
          <w:bCs/>
          <w:u w:val="single"/>
        </w:rPr>
        <w:t>law’s</w:t>
      </w:r>
      <w:r w:rsidRPr="00D7274A">
        <w:rPr>
          <w:u w:val="single"/>
        </w:rPr>
        <w:t xml:space="preserve"> </w:t>
      </w:r>
      <w:r w:rsidRPr="00D7274A">
        <w:rPr>
          <w:b/>
          <w:bCs/>
          <w:u w:val="single"/>
        </w:rPr>
        <w:t>bar</w:t>
      </w:r>
      <w:r w:rsidRPr="00D7274A">
        <w:rPr>
          <w:u w:val="single"/>
        </w:rPr>
        <w:t xml:space="preserve"> </w:t>
      </w:r>
      <w:r w:rsidRPr="00D7274A">
        <w:rPr>
          <w:b/>
          <w:bCs/>
          <w:u w:val="single"/>
        </w:rPr>
        <w:t>against</w:t>
      </w:r>
      <w:r w:rsidRPr="00D7274A">
        <w:rPr>
          <w:u w:val="single"/>
        </w:rPr>
        <w:t xml:space="preserve"> </w:t>
      </w:r>
      <w:r w:rsidRPr="00D7274A">
        <w:rPr>
          <w:b/>
          <w:bCs/>
          <w:u w:val="single"/>
        </w:rPr>
        <w:t>appropriation</w:t>
      </w:r>
      <w:r w:rsidRPr="00D7274A">
        <w:rPr>
          <w:u w:val="single"/>
        </w:rPr>
        <w:t xml:space="preserve"> of outer space</w:t>
      </w:r>
      <w:r w:rsidRPr="00B57841">
        <w:rPr>
          <w:sz w:val="14"/>
        </w:rPr>
        <w:t xml:space="preserve"> </w:t>
      </w:r>
      <w:r w:rsidRPr="00D7274A">
        <w:rPr>
          <w:u w:val="single"/>
        </w:rPr>
        <w:t>and</w:t>
      </w:r>
      <w:r w:rsidRPr="00B57841">
        <w:rPr>
          <w:sz w:val="14"/>
        </w:rPr>
        <w:t xml:space="preserve"> of the </w:t>
      </w:r>
      <w:r w:rsidRPr="00D7274A">
        <w:rPr>
          <w:u w:val="single"/>
        </w:rPr>
        <w:t>principle of space being the</w:t>
      </w:r>
      <w:r w:rsidRPr="00B57841">
        <w:rPr>
          <w:sz w:val="14"/>
        </w:rPr>
        <w:t xml:space="preserve"> “</w:t>
      </w:r>
      <w:r w:rsidRPr="00D7274A">
        <w:rPr>
          <w:u w:val="single"/>
        </w:rPr>
        <w:t>province of all mankind</w:t>
      </w:r>
      <w:r w:rsidRPr="00B57841">
        <w:rPr>
          <w:sz w:val="14"/>
        </w:rPr>
        <w:t xml:space="preserve">.”529 </w:t>
      </w:r>
      <w:r w:rsidRPr="00D7274A">
        <w:rPr>
          <w:u w:val="single"/>
        </w:rPr>
        <w:t xml:space="preserve">It </w:t>
      </w:r>
      <w:r w:rsidRPr="00D7274A">
        <w:rPr>
          <w:b/>
          <w:bCs/>
          <w:u w:val="single"/>
        </w:rPr>
        <w:t>avoids</w:t>
      </w:r>
      <w:r w:rsidRPr="00D7274A">
        <w:rPr>
          <w:u w:val="single"/>
        </w:rPr>
        <w:t xml:space="preserve"> the problems of alienation and </w:t>
      </w:r>
      <w:r w:rsidRPr="00D7274A">
        <w:rPr>
          <w:b/>
          <w:bCs/>
          <w:u w:val="single"/>
        </w:rPr>
        <w:t>exclusion</w:t>
      </w:r>
      <w:r w:rsidRPr="00B57841">
        <w:rPr>
          <w:sz w:val="14"/>
        </w:rPr>
        <w:t xml:space="preserve"> </w:t>
      </w:r>
      <w:r w:rsidRPr="00D7274A">
        <w:rPr>
          <w:u w:val="single"/>
        </w:rPr>
        <w:t>associated</w:t>
      </w:r>
      <w:r w:rsidRPr="00B57841">
        <w:rPr>
          <w:sz w:val="14"/>
        </w:rPr>
        <w:t xml:space="preserve"> </w:t>
      </w:r>
      <w:r w:rsidRPr="00D7274A">
        <w:rPr>
          <w:u w:val="single"/>
        </w:rPr>
        <w:t>with any of the management approaches associated with some form of private property and requires neither the creation of a new administrative authority nor the presence of a close-knit group of like-minded</w:t>
      </w:r>
      <w:r w:rsidRPr="00732FB1">
        <w:rPr>
          <w:u w:val="single"/>
        </w:rPr>
        <w:t xml:space="preserve"> people</w:t>
      </w:r>
      <w:r w:rsidRPr="00B57841">
        <w:rPr>
          <w:sz w:val="14"/>
        </w:rPr>
        <w:t xml:space="preserve">.530 </w:t>
      </w:r>
      <w:r w:rsidRPr="00732FB1">
        <w:rPr>
          <w:u w:val="single"/>
        </w:rPr>
        <w:t>Members of the public</w:t>
      </w:r>
      <w:r w:rsidRPr="00B57841">
        <w:rPr>
          <w:sz w:val="14"/>
        </w:rPr>
        <w:t xml:space="preserve">, both rich and poor, </w:t>
      </w:r>
      <w:r w:rsidRPr="00732FB1">
        <w:rPr>
          <w:u w:val="single"/>
        </w:rPr>
        <w:t>can invoke</w:t>
      </w:r>
      <w:r w:rsidRPr="00B57841">
        <w:rPr>
          <w:sz w:val="14"/>
        </w:rPr>
        <w:t xml:space="preserve"> and </w:t>
      </w:r>
      <w:r w:rsidRPr="00732FB1">
        <w:rPr>
          <w:u w:val="single"/>
        </w:rPr>
        <w:t>enforce</w:t>
      </w:r>
      <w:r w:rsidRPr="00B57841">
        <w:rPr>
          <w:sz w:val="14"/>
        </w:rPr>
        <w:t xml:space="preserve"> the </w:t>
      </w:r>
      <w:r w:rsidRPr="00732FB1">
        <w:rPr>
          <w:u w:val="single"/>
        </w:rPr>
        <w:t>doctrine as easily as the sovereign</w:t>
      </w:r>
      <w:r w:rsidRPr="00B57841">
        <w:rPr>
          <w:sz w:val="14"/>
        </w:rPr>
        <w:t xml:space="preserve">.531 It is </w:t>
      </w:r>
      <w:r w:rsidRPr="00CF2839">
        <w:rPr>
          <w:u w:val="single"/>
        </w:rPr>
        <w:t>cost effective to the extent that</w:t>
      </w:r>
      <w:r w:rsidRPr="00732FB1">
        <w:rPr>
          <w:u w:val="single"/>
        </w:rPr>
        <w:t xml:space="preserve"> </w:t>
      </w:r>
      <w:r w:rsidRPr="000F1281">
        <w:rPr>
          <w:rStyle w:val="Emphasis"/>
          <w:highlight w:val="green"/>
        </w:rPr>
        <w:t>no separate apparatus is required to implement</w:t>
      </w:r>
      <w:r w:rsidRPr="00732FB1">
        <w:rPr>
          <w:u w:val="single"/>
        </w:rPr>
        <w:t xml:space="preserve"> it</w:t>
      </w:r>
      <w:r w:rsidRPr="00B57841">
        <w:rPr>
          <w:sz w:val="14"/>
        </w:rPr>
        <w:t xml:space="preserve">, and the </w:t>
      </w:r>
      <w:r w:rsidRPr="00732FB1">
        <w:rPr>
          <w:u w:val="single"/>
        </w:rPr>
        <w:t>doctrine</w:t>
      </w:r>
      <w:r w:rsidRPr="00B57841">
        <w:rPr>
          <w:sz w:val="14"/>
        </w:rPr>
        <w:t xml:space="preserve"> has shown itself to be </w:t>
      </w:r>
      <w:r w:rsidRPr="000F1281">
        <w:rPr>
          <w:rStyle w:val="Emphasis"/>
          <w:highlight w:val="green"/>
        </w:rPr>
        <w:t>highly adaptable</w:t>
      </w:r>
      <w:r w:rsidRPr="00B57841">
        <w:rPr>
          <w:sz w:val="14"/>
        </w:rPr>
        <w:t xml:space="preserve"> and </w:t>
      </w:r>
      <w:r w:rsidRPr="000F1281">
        <w:rPr>
          <w:rStyle w:val="Emphasis"/>
          <w:highlight w:val="green"/>
          <w:bdr w:val="single" w:sz="18" w:space="0" w:color="auto"/>
        </w:rPr>
        <w:t>innovative as different needs arise</w:t>
      </w:r>
      <w:r w:rsidRPr="00B57841">
        <w:rPr>
          <w:sz w:val="14"/>
        </w:rPr>
        <w:t xml:space="preserve">.532 It could also </w:t>
      </w:r>
      <w:r w:rsidRPr="00732FB1">
        <w:rPr>
          <w:u w:val="single"/>
        </w:rPr>
        <w:t>fill the gap in international law with respect to managing celestial property</w:t>
      </w:r>
      <w:r w:rsidRPr="00B57841">
        <w:rPr>
          <w:sz w:val="14"/>
        </w:rPr>
        <w:t xml:space="preserve">. Therefore, of all the management approaches studied here, the </w:t>
      </w:r>
      <w:r w:rsidRPr="000F1281">
        <w:rPr>
          <w:rStyle w:val="Emphasis"/>
          <w:highlight w:val="green"/>
        </w:rPr>
        <w:t>PTD</w:t>
      </w:r>
      <w:r w:rsidRPr="00B57841">
        <w:rPr>
          <w:sz w:val="14"/>
        </w:rPr>
        <w:t xml:space="preserve"> seems the </w:t>
      </w:r>
      <w:r w:rsidRPr="000F1281">
        <w:rPr>
          <w:rStyle w:val="Emphasis"/>
          <w:highlight w:val="green"/>
          <w:bdr w:val="single" w:sz="18" w:space="0" w:color="auto"/>
        </w:rPr>
        <w:t>most suited to keep order in space</w:t>
      </w:r>
      <w:r w:rsidRPr="00B57841">
        <w:rPr>
          <w:sz w:val="14"/>
        </w:rPr>
        <w:t xml:space="preserve"> until a regulatory regime is imposed. </w:t>
      </w:r>
      <w:r w:rsidRPr="00B57841">
        <w:rPr>
          <w:sz w:val="14"/>
          <w:szCs w:val="16"/>
        </w:rPr>
        <w:t xml:space="preserve">However, the doctrine provides no incentives for development of trust resources; rather, it might be used to limit or curtail that development, making it an imperfect, perhaps even counter-productive solution by itself to the extent that such development might be beneficial.533 Modifying the doctrine to allow limited use of private property management approaches, like tradable development claims, might buffer that effect—a form of overlapping hybridity between one type of property, a commons, and a management regime from another, private property, enabled by application of the PTD. </w:t>
      </w:r>
      <w:r w:rsidRPr="00732FB1">
        <w:rPr>
          <w:u w:val="single"/>
        </w:rPr>
        <w:t>CONCLUSION</w:t>
      </w:r>
      <w:r>
        <w:rPr>
          <w:u w:val="single"/>
        </w:rPr>
        <w:t xml:space="preserve"> </w:t>
      </w:r>
      <w:r w:rsidRPr="00B57841">
        <w:rPr>
          <w:sz w:val="14"/>
          <w:szCs w:val="16"/>
        </w:rPr>
        <w:t xml:space="preserve">“Only a legal system that accommodates both the human need for resources and the necessary preservation of mankind’s common heritage can fulfill these criteria.”534 </w:t>
      </w:r>
      <w:r w:rsidRPr="00B57841">
        <w:rPr>
          <w:sz w:val="14"/>
        </w:rPr>
        <w:t xml:space="preserve">The </w:t>
      </w:r>
      <w:r w:rsidRPr="00732FB1">
        <w:rPr>
          <w:u w:val="single"/>
        </w:rPr>
        <w:t>future is now</w:t>
      </w:r>
      <w:r w:rsidRPr="00B57841">
        <w:rPr>
          <w:sz w:val="14"/>
        </w:rPr>
        <w:t xml:space="preserve"> with regard </w:t>
      </w:r>
      <w:r w:rsidRPr="00732FB1">
        <w:rPr>
          <w:u w:val="single"/>
        </w:rPr>
        <w:t>to</w:t>
      </w:r>
      <w:r w:rsidRPr="00B57841">
        <w:rPr>
          <w:sz w:val="14"/>
        </w:rPr>
        <w:t xml:space="preserve"> the </w:t>
      </w:r>
      <w:r w:rsidRPr="00732FB1">
        <w:rPr>
          <w:u w:val="single"/>
        </w:rPr>
        <w:t>development of outer space</w:t>
      </w:r>
      <w:r w:rsidRPr="00B57841">
        <w:rPr>
          <w:sz w:val="14"/>
        </w:rPr>
        <w:t xml:space="preserve"> and its resources—it is no longer a question of whether humans will engage in these activities, but how soon they will. Technically advanced countries and private commercial enterprises are probing outer space and preparing for landing on an asteroid or the moon to extract their resources.535 Speculators are selling deeds to the moon’s surface and preparing to exploit the tourism potential that space offers.536 But, the </w:t>
      </w:r>
      <w:r w:rsidRPr="00FE79C6">
        <w:rPr>
          <w:u w:val="single"/>
        </w:rPr>
        <w:t>legal framework for managing these initiatives is almost nonexistent</w:t>
      </w:r>
      <w:r w:rsidRPr="00B57841">
        <w:rPr>
          <w:sz w:val="14"/>
        </w:rPr>
        <w:t xml:space="preserve">.537 International treaties came into being before all this activity began in earnest and national laws that might apply are stunted by jurisdictional quandaries like the absence of national boundaries in outer space.538 Thus, there is an urgency to figure out how to control what happens in outer space before its resources are irreparably damaged or permanently monopolized by powerful countries and individuals. </w:t>
      </w:r>
      <w:r w:rsidRPr="00B57841">
        <w:rPr>
          <w:sz w:val="14"/>
          <w:szCs w:val="16"/>
        </w:rPr>
        <w:t xml:space="preserve">In the absence of regulation, much of the current debate centers on what property regime should be applied in outer space.539 The assumption is that by only allowing private property rights in space, countries and commercial enterprises will undertake the risks and costs of space development.540 However, unless international space law changes, it may prevent this from happening. If it changes, strong management controls will be necessary to prevent destruction or over-consumption of celestial resources, as well as monopolization and competitive behavior by participants, which could lead to hostilities and inequities. This Article examines various private property regimes, including those of less than full fee ownership, to see if any would avoid the conflict with the international prohibition on appropriation of outer space and its resources. It concludes that none will because each retains the right to </w:t>
      </w:r>
      <w:proofErr w:type="gramStart"/>
      <w:r w:rsidRPr="00B57841">
        <w:rPr>
          <w:sz w:val="14"/>
          <w:szCs w:val="16"/>
        </w:rPr>
        <w:t>exclude</w:t>
      </w:r>
      <w:proofErr w:type="gramEnd"/>
      <w:r w:rsidRPr="00B57841">
        <w:rPr>
          <w:sz w:val="14"/>
          <w:szCs w:val="16"/>
        </w:rPr>
        <w:t xml:space="preserve"> and each is insensitive to the treaties’ equity concerns. In contrast, considering outer space to be common is consistent with international space law in both respects. Hypothesizing that private property in outer space may yet prevail, this Article investigates different private property management approaches, such as the right of first possession, lotteries, and tradable development rights, to see if any would be cost effective, easy to implement and equitable, and would also prevent over-consumption, </w:t>
      </w:r>
      <w:proofErr w:type="gramStart"/>
      <w:r w:rsidRPr="00B57841">
        <w:rPr>
          <w:sz w:val="14"/>
          <w:szCs w:val="16"/>
        </w:rPr>
        <w:t>monopolization</w:t>
      </w:r>
      <w:proofErr w:type="gramEnd"/>
      <w:r w:rsidRPr="00B57841">
        <w:rPr>
          <w:sz w:val="14"/>
          <w:szCs w:val="16"/>
        </w:rPr>
        <w:t xml:space="preserve"> or the slide into rivalrous behavior. The Article concludes that each comes up short in some respect. </w:t>
      </w:r>
      <w:r w:rsidRPr="00A86525">
        <w:rPr>
          <w:rStyle w:val="StyleUnderline"/>
        </w:rPr>
        <w:t xml:space="preserve">Social norms as a management tool for property held in common, although compliant with international law, are also not up to the task. Instead, although ancient, the PTD, with its malleability, easy and cost-effective implementation and enforcement, non-consumption principle, and consistency with the goals that animate international space treaties, seems best suited to the task of protecting the public’s interests in the global commons that is outer space as it has done for centuries in Earth-bound commons. But, as its principal terrestrial use has been to protect trust resources from development, the doctrine needs some modification to encourage development of celestial resources. Hence, this Article suggests that modifying </w:t>
      </w:r>
      <w:r w:rsidRPr="000F1281">
        <w:rPr>
          <w:rStyle w:val="Emphasis"/>
          <w:highlight w:val="green"/>
        </w:rPr>
        <w:t>the PTD</w:t>
      </w:r>
      <w:r w:rsidRPr="00A86525">
        <w:rPr>
          <w:rStyle w:val="StyleUnderline"/>
        </w:rPr>
        <w:t xml:space="preserve"> to allow the application of private property management tools, like tradable development rights, </w:t>
      </w:r>
      <w:r w:rsidRPr="000F1281">
        <w:rPr>
          <w:rStyle w:val="Emphasis"/>
          <w:highlight w:val="green"/>
        </w:rPr>
        <w:t>will</w:t>
      </w:r>
      <w:r w:rsidRPr="00A86525">
        <w:rPr>
          <w:rStyle w:val="StyleUnderline"/>
        </w:rPr>
        <w:t xml:space="preserve"> not only </w:t>
      </w:r>
      <w:r w:rsidRPr="000F1281">
        <w:rPr>
          <w:rStyle w:val="Emphasis"/>
          <w:highlight w:val="green"/>
        </w:rPr>
        <w:t>allow development</w:t>
      </w:r>
      <w:r w:rsidRPr="00A86525">
        <w:rPr>
          <w:rStyle w:val="StyleUnderline"/>
        </w:rPr>
        <w:t xml:space="preserve">, but also will </w:t>
      </w:r>
      <w:r w:rsidRPr="000F1281">
        <w:rPr>
          <w:rStyle w:val="Emphasis"/>
          <w:highlight w:val="green"/>
        </w:rPr>
        <w:t>assure</w:t>
      </w:r>
      <w:r w:rsidRPr="00A86525">
        <w:rPr>
          <w:rStyle w:val="StyleUnderline"/>
        </w:rPr>
        <w:t xml:space="preserve"> that when it happens, </w:t>
      </w:r>
      <w:r w:rsidRPr="000F1281">
        <w:rPr>
          <w:rStyle w:val="Emphasis"/>
          <w:highlight w:val="green"/>
        </w:rPr>
        <w:t>it will not be</w:t>
      </w:r>
      <w:r w:rsidRPr="00A86525">
        <w:rPr>
          <w:rStyle w:val="StyleUnderline"/>
        </w:rPr>
        <w:t xml:space="preserve"> just </w:t>
      </w:r>
      <w:r w:rsidRPr="000F1281">
        <w:rPr>
          <w:rStyle w:val="Emphasis"/>
          <w:highlight w:val="green"/>
        </w:rPr>
        <w:t>profitable for a few</w:t>
      </w:r>
      <w:r w:rsidRPr="00A86525">
        <w:rPr>
          <w:rStyle w:val="StyleUnderline"/>
        </w:rPr>
        <w:t xml:space="preserve">, </w:t>
      </w:r>
      <w:r w:rsidRPr="000F1281">
        <w:rPr>
          <w:rStyle w:val="Emphasis"/>
          <w:highlight w:val="green"/>
          <w:bdr w:val="single" w:sz="18" w:space="0" w:color="auto"/>
        </w:rPr>
        <w:t>but will also be sustainable and equitable</w:t>
      </w:r>
      <w:r w:rsidRPr="00A86525">
        <w:rPr>
          <w:rStyle w:val="StyleUnderline"/>
        </w:rPr>
        <w:t>.</w:t>
      </w:r>
    </w:p>
    <w:p w14:paraId="65E5BE86" w14:textId="77777777" w:rsidR="008240C1" w:rsidRDefault="008240C1" w:rsidP="00291D6E">
      <w:pPr>
        <w:rPr>
          <w:sz w:val="16"/>
        </w:rPr>
      </w:pPr>
    </w:p>
    <w:p w14:paraId="6EC8A359" w14:textId="213B8718" w:rsidR="008240C1" w:rsidRDefault="008240C1" w:rsidP="008240C1">
      <w:pPr>
        <w:pStyle w:val="Heading4"/>
      </w:pPr>
      <w:r>
        <w:t xml:space="preserve">Public Trust </w:t>
      </w:r>
      <w:r w:rsidRPr="00762400">
        <w:rPr>
          <w:u w:val="single"/>
        </w:rPr>
        <w:t>threads the needle</w:t>
      </w:r>
      <w:r>
        <w:t xml:space="preserve"> by allowing </w:t>
      </w:r>
      <w:r w:rsidRPr="00762400">
        <w:rPr>
          <w:u w:val="single"/>
        </w:rPr>
        <w:t>sustainable exploitation</w:t>
      </w:r>
      <w:r>
        <w:t xml:space="preserve"> without </w:t>
      </w:r>
      <w:r w:rsidRPr="00762400">
        <w:rPr>
          <w:u w:val="single"/>
        </w:rPr>
        <w:t>appropriation</w:t>
      </w:r>
      <w:r>
        <w:t>.</w:t>
      </w:r>
    </w:p>
    <w:p w14:paraId="222F8A04" w14:textId="77777777" w:rsidR="008240C1" w:rsidRDefault="008240C1" w:rsidP="008240C1">
      <w:proofErr w:type="spellStart"/>
      <w:r w:rsidRPr="00822284">
        <w:rPr>
          <w:rStyle w:val="Style13ptBold"/>
        </w:rPr>
        <w:t>Pastorius</w:t>
      </w:r>
      <w:proofErr w:type="spellEnd"/>
      <w:r w:rsidRPr="00822284">
        <w:rPr>
          <w:rStyle w:val="Style13ptBold"/>
        </w:rPr>
        <w:t xml:space="preserve"> 13</w:t>
      </w:r>
      <w:r>
        <w:t xml:space="preserve"> [</w:t>
      </w:r>
      <w:r w:rsidRPr="00822284">
        <w:t xml:space="preserve">Claudia </w:t>
      </w:r>
      <w:proofErr w:type="spellStart"/>
      <w:r w:rsidRPr="00822284">
        <w:t>Pastorius</w:t>
      </w:r>
      <w:proofErr w:type="spellEnd"/>
      <w:r>
        <w:t xml:space="preserve">, </w:t>
      </w:r>
      <w:r w:rsidRPr="00822284">
        <w:t>J.D., Barry University School of Law</w:t>
      </w:r>
      <w:r>
        <w:t>, “</w:t>
      </w:r>
      <w:r w:rsidRPr="00822284">
        <w:t>Law and Policy in the Global Space Industry's Lift-Off</w:t>
      </w:r>
      <w:r>
        <w:t xml:space="preserve">,” 2013, </w:t>
      </w:r>
      <w:r w:rsidRPr="00822284">
        <w:rPr>
          <w:i/>
          <w:iCs/>
        </w:rPr>
        <w:t>Barry Law Review</w:t>
      </w:r>
      <w:r>
        <w:t xml:space="preserve">, Vol. 19, Issue 1, </w:t>
      </w:r>
      <w:r w:rsidRPr="00822284">
        <w:t>https://lawpublications.barry.edu/cgi/viewcontent.cgi?article=1007&amp;context=barrylrev</w:t>
      </w:r>
      <w:r>
        <w:t>, EA]</w:t>
      </w:r>
    </w:p>
    <w:p w14:paraId="14CE7886" w14:textId="77777777" w:rsidR="008240C1" w:rsidRPr="002C396C" w:rsidRDefault="008240C1" w:rsidP="008240C1">
      <w:pPr>
        <w:rPr>
          <w:sz w:val="16"/>
          <w:szCs w:val="16"/>
        </w:rPr>
      </w:pPr>
      <w:r w:rsidRPr="002C396C">
        <w:rPr>
          <w:sz w:val="16"/>
          <w:szCs w:val="16"/>
        </w:rPr>
        <w:t>C. The Public Trust Doctrine</w:t>
      </w:r>
    </w:p>
    <w:p w14:paraId="4FF26194" w14:textId="77777777" w:rsidR="008240C1" w:rsidRPr="00485EAA" w:rsidRDefault="008240C1" w:rsidP="008240C1">
      <w:pPr>
        <w:rPr>
          <w:sz w:val="16"/>
        </w:rPr>
      </w:pPr>
      <w:r w:rsidRPr="00485EAA">
        <w:rPr>
          <w:sz w:val="16"/>
        </w:rPr>
        <w:t xml:space="preserve">Rooted in Roman law, </w:t>
      </w:r>
      <w:r w:rsidRPr="00D857F5">
        <w:rPr>
          <w:rStyle w:val="StyleUnderline"/>
          <w:highlight w:val="green"/>
        </w:rPr>
        <w:t>the p</w:t>
      </w:r>
      <w:r w:rsidRPr="00762400">
        <w:rPr>
          <w:rStyle w:val="StyleUnderline"/>
        </w:rPr>
        <w:t xml:space="preserve">ublic </w:t>
      </w:r>
      <w:r w:rsidRPr="00D857F5">
        <w:rPr>
          <w:rStyle w:val="StyleUnderline"/>
          <w:highlight w:val="green"/>
        </w:rPr>
        <w:t>t</w:t>
      </w:r>
      <w:r w:rsidRPr="00762400">
        <w:rPr>
          <w:rStyle w:val="StyleUnderline"/>
        </w:rPr>
        <w:t xml:space="preserve">rust </w:t>
      </w:r>
      <w:r w:rsidRPr="00D857F5">
        <w:rPr>
          <w:rStyle w:val="StyleUnderline"/>
          <w:highlight w:val="green"/>
        </w:rPr>
        <w:t>d</w:t>
      </w:r>
      <w:r w:rsidRPr="00762400">
        <w:rPr>
          <w:rStyle w:val="StyleUnderline"/>
        </w:rPr>
        <w:t xml:space="preserve">octrine, </w:t>
      </w:r>
      <w:r w:rsidRPr="00D857F5">
        <w:rPr>
          <w:rStyle w:val="StyleUnderline"/>
          <w:highlight w:val="green"/>
        </w:rPr>
        <w:t xml:space="preserve">whereby a </w:t>
      </w:r>
      <w:r w:rsidRPr="00D857F5">
        <w:rPr>
          <w:rStyle w:val="Emphasis"/>
          <w:highlight w:val="green"/>
        </w:rPr>
        <w:t>state</w:t>
      </w:r>
      <w:r w:rsidRPr="00485EAA">
        <w:rPr>
          <w:sz w:val="16"/>
        </w:rPr>
        <w:t xml:space="preserve"> actor </w:t>
      </w:r>
      <w:r w:rsidRPr="00D857F5">
        <w:rPr>
          <w:rStyle w:val="Emphasis"/>
          <w:highlight w:val="green"/>
        </w:rPr>
        <w:t>holds</w:t>
      </w:r>
      <w:r w:rsidRPr="00D857F5">
        <w:rPr>
          <w:rStyle w:val="StyleUnderline"/>
          <w:highlight w:val="green"/>
        </w:rPr>
        <w:t xml:space="preserve"> and </w:t>
      </w:r>
      <w:r w:rsidRPr="00D857F5">
        <w:rPr>
          <w:rStyle w:val="Emphasis"/>
          <w:highlight w:val="green"/>
        </w:rPr>
        <w:t>manages property</w:t>
      </w:r>
      <w:r w:rsidRPr="00762400">
        <w:rPr>
          <w:rStyle w:val="StyleUnderline"/>
        </w:rPr>
        <w:t xml:space="preserve"> in trust for the benefit of the public, </w:t>
      </w:r>
      <w:r w:rsidRPr="00D857F5">
        <w:rPr>
          <w:rStyle w:val="StyleUnderline"/>
          <w:highlight w:val="green"/>
        </w:rPr>
        <w:t>is</w:t>
      </w:r>
      <w:r w:rsidRPr="00485EAA">
        <w:rPr>
          <w:sz w:val="16"/>
        </w:rPr>
        <w:t xml:space="preserve"> now </w:t>
      </w:r>
      <w:r w:rsidRPr="00D857F5">
        <w:rPr>
          <w:rStyle w:val="StyleUnderline"/>
          <w:highlight w:val="green"/>
        </w:rPr>
        <w:t>regularly applied through common law</w:t>
      </w:r>
      <w:r w:rsidRPr="00762400">
        <w:rPr>
          <w:rStyle w:val="StyleUnderline"/>
        </w:rPr>
        <w:t xml:space="preserve"> and statutory regulations </w:t>
      </w:r>
      <w:r w:rsidRPr="00D857F5">
        <w:rPr>
          <w:rStyle w:val="StyleUnderline"/>
          <w:highlight w:val="green"/>
        </w:rPr>
        <w:t>around the world</w:t>
      </w:r>
      <w:r w:rsidRPr="00762400">
        <w:rPr>
          <w:rStyle w:val="StyleUnderline"/>
        </w:rPr>
        <w:t>.</w:t>
      </w:r>
      <w:r w:rsidRPr="00485EAA">
        <w:rPr>
          <w:sz w:val="16"/>
        </w:rPr>
        <w:t xml:space="preserve">280 The origins of the public trust doctrine are found in the Justinian Institute’s declaration that the air, running water, and the seas (and seashores) were common to mankind, and as such, are resources to be protected by the sovereign.281 </w:t>
      </w:r>
      <w:proofErr w:type="spellStart"/>
      <w:r w:rsidRPr="00485EAA">
        <w:rPr>
          <w:sz w:val="16"/>
        </w:rPr>
        <w:t>Virgiliu</w:t>
      </w:r>
      <w:proofErr w:type="spellEnd"/>
      <w:r w:rsidRPr="00485EAA">
        <w:rPr>
          <w:sz w:val="16"/>
        </w:rPr>
        <w:t xml:space="preserve"> Pop, a Romanian Space Agency researcher, postulates that </w:t>
      </w:r>
      <w:r w:rsidRPr="00D857F5">
        <w:rPr>
          <w:rStyle w:val="StyleUnderline"/>
          <w:highlight w:val="green"/>
        </w:rPr>
        <w:t>the O</w:t>
      </w:r>
      <w:r w:rsidRPr="00485EAA">
        <w:rPr>
          <w:rStyle w:val="StyleUnderline"/>
        </w:rPr>
        <w:t xml:space="preserve">uter </w:t>
      </w:r>
      <w:r w:rsidRPr="00D857F5">
        <w:rPr>
          <w:rStyle w:val="StyleUnderline"/>
          <w:highlight w:val="green"/>
        </w:rPr>
        <w:t>S</w:t>
      </w:r>
      <w:r w:rsidRPr="00485EAA">
        <w:rPr>
          <w:rStyle w:val="StyleUnderline"/>
        </w:rPr>
        <w:t xml:space="preserve">pace </w:t>
      </w:r>
      <w:r w:rsidRPr="00D857F5">
        <w:rPr>
          <w:rStyle w:val="StyleUnderline"/>
          <w:highlight w:val="green"/>
        </w:rPr>
        <w:t>T</w:t>
      </w:r>
      <w:r w:rsidRPr="00485EAA">
        <w:rPr>
          <w:rStyle w:val="StyleUnderline"/>
        </w:rPr>
        <w:t xml:space="preserve">reaty </w:t>
      </w:r>
      <w:r w:rsidRPr="00D857F5">
        <w:rPr>
          <w:rStyle w:val="StyleUnderline"/>
          <w:highlight w:val="green"/>
        </w:rPr>
        <w:t>essentially creates a public trust</w:t>
      </w:r>
      <w:r w:rsidRPr="00485EAA">
        <w:rPr>
          <w:sz w:val="16"/>
        </w:rPr>
        <w:t xml:space="preserve"> in the agreement </w:t>
      </w:r>
      <w:r w:rsidRPr="00485EAA">
        <w:rPr>
          <w:rStyle w:val="StyleUnderline"/>
        </w:rPr>
        <w:t>by stating: “for the benefit of and in the interest of all countries”</w:t>
      </w:r>
      <w:r w:rsidRPr="00485EAA">
        <w:rPr>
          <w:sz w:val="16"/>
        </w:rPr>
        <w:t xml:space="preserve"> in Article I.282</w:t>
      </w:r>
      <w:r w:rsidRPr="00D857F5">
        <w:rPr>
          <w:sz w:val="16"/>
          <w:szCs w:val="16"/>
        </w:rPr>
        <w:t xml:space="preserve"> The </w:t>
      </w:r>
      <w:r w:rsidRPr="00D857F5">
        <w:rPr>
          <w:rStyle w:val="StyleUnderline"/>
          <w:highlight w:val="green"/>
        </w:rPr>
        <w:t>missing</w:t>
      </w:r>
      <w:r w:rsidRPr="00485EAA">
        <w:rPr>
          <w:sz w:val="16"/>
        </w:rPr>
        <w:t xml:space="preserve"> piece of the puzzle, he claims, </w:t>
      </w:r>
      <w:r w:rsidRPr="00D857F5">
        <w:rPr>
          <w:rStyle w:val="StyleUnderline"/>
          <w:highlight w:val="green"/>
        </w:rPr>
        <w:t>is the</w:t>
      </w:r>
      <w:r w:rsidRPr="00485EAA">
        <w:rPr>
          <w:rStyle w:val="StyleUnderline"/>
        </w:rPr>
        <w:t xml:space="preserve"> </w:t>
      </w:r>
      <w:r w:rsidRPr="00485EAA">
        <w:rPr>
          <w:rStyle w:val="Emphasis"/>
        </w:rPr>
        <w:t xml:space="preserve">undesignated </w:t>
      </w:r>
      <w:r w:rsidRPr="00D857F5">
        <w:rPr>
          <w:rStyle w:val="Emphasis"/>
          <w:highlight w:val="green"/>
        </w:rPr>
        <w:t>trustee(s)</w:t>
      </w:r>
      <w:r w:rsidRPr="00485EAA">
        <w:rPr>
          <w:rStyle w:val="Emphasis"/>
        </w:rPr>
        <w:t>.</w:t>
      </w:r>
      <w:r w:rsidRPr="00485EAA">
        <w:rPr>
          <w:sz w:val="16"/>
        </w:rPr>
        <w:t xml:space="preserve">283 </w:t>
      </w:r>
      <w:r w:rsidRPr="00485EAA">
        <w:rPr>
          <w:rStyle w:val="StyleUnderline"/>
        </w:rPr>
        <w:t>The sovereign or state is traditionally the trustee in a public trust.</w:t>
      </w:r>
      <w:r w:rsidRPr="00485EAA">
        <w:rPr>
          <w:sz w:val="16"/>
        </w:rPr>
        <w:t>284</w:t>
      </w:r>
    </w:p>
    <w:p w14:paraId="20964DC0" w14:textId="77777777" w:rsidR="008240C1" w:rsidRPr="00485EAA" w:rsidRDefault="008240C1" w:rsidP="008240C1">
      <w:pPr>
        <w:rPr>
          <w:sz w:val="16"/>
        </w:rPr>
      </w:pPr>
      <w:r w:rsidRPr="00485EAA">
        <w:rPr>
          <w:rStyle w:val="StyleUnderline"/>
        </w:rPr>
        <w:t>In a public trust holding property ownership rights, the bundle of property rights</w:t>
      </w:r>
      <w:r w:rsidRPr="00485EAA">
        <w:rPr>
          <w:sz w:val="16"/>
        </w:rPr>
        <w:t xml:space="preserve">285 </w:t>
      </w:r>
      <w:r w:rsidRPr="00485EAA">
        <w:rPr>
          <w:rStyle w:val="StyleUnderline"/>
        </w:rPr>
        <w:t>is</w:t>
      </w:r>
      <w:r w:rsidRPr="00485EAA">
        <w:rPr>
          <w:sz w:val="16"/>
        </w:rPr>
        <w:t xml:space="preserve"> thus </w:t>
      </w:r>
      <w:r w:rsidRPr="00485EAA">
        <w:rPr>
          <w:rStyle w:val="StyleUnderline"/>
        </w:rPr>
        <w:t>divided between</w:t>
      </w:r>
      <w:r w:rsidRPr="00485EAA">
        <w:rPr>
          <w:sz w:val="16"/>
        </w:rPr>
        <w:t xml:space="preserve"> the trustee (</w:t>
      </w:r>
      <w:r w:rsidRPr="00485EAA">
        <w:rPr>
          <w:rStyle w:val="StyleUnderline"/>
        </w:rPr>
        <w:t>the State</w:t>
      </w:r>
      <w:r w:rsidRPr="00485EAA">
        <w:rPr>
          <w:sz w:val="16"/>
        </w:rPr>
        <w:t xml:space="preserve">) </w:t>
      </w:r>
      <w:r w:rsidRPr="00485EAA">
        <w:rPr>
          <w:rStyle w:val="StyleUnderline"/>
        </w:rPr>
        <w:t>and</w:t>
      </w:r>
      <w:r w:rsidRPr="00485EAA">
        <w:rPr>
          <w:sz w:val="16"/>
        </w:rPr>
        <w:t xml:space="preserve"> the beneficiaries (</w:t>
      </w:r>
      <w:r w:rsidRPr="00485EAA">
        <w:rPr>
          <w:rStyle w:val="StyleUnderline"/>
        </w:rPr>
        <w:t>the Public</w:t>
      </w:r>
      <w:r w:rsidRPr="00485EAA">
        <w:rPr>
          <w:sz w:val="16"/>
        </w:rPr>
        <w:t>).286</w:t>
      </w:r>
    </w:p>
    <w:p w14:paraId="41317034" w14:textId="77777777" w:rsidR="008240C1" w:rsidRPr="00485EAA" w:rsidRDefault="008240C1" w:rsidP="008240C1">
      <w:pPr>
        <w:ind w:left="720"/>
        <w:rPr>
          <w:sz w:val="16"/>
        </w:rPr>
      </w:pPr>
      <w:r w:rsidRPr="00485EAA">
        <w:rPr>
          <w:sz w:val="16"/>
        </w:rPr>
        <w:t xml:space="preserve">There are two co-existing interests to trust lands: the jus publicum which is the public’s right to use and enjoy trust lands; and the jus privatum which is the </w:t>
      </w:r>
      <w:r w:rsidRPr="00D857F5">
        <w:rPr>
          <w:rStyle w:val="StyleUnderline"/>
          <w:highlight w:val="green"/>
        </w:rPr>
        <w:t>private property</w:t>
      </w:r>
      <w:r w:rsidRPr="00485EAA">
        <w:rPr>
          <w:sz w:val="16"/>
        </w:rPr>
        <w:t xml:space="preserve"> rights that may exist in the use and possession of trust lands. The State may convey the jus privatum to private owners, but this private interest </w:t>
      </w:r>
      <w:r w:rsidRPr="00D857F5">
        <w:rPr>
          <w:rStyle w:val="StyleUnderline"/>
          <w:highlight w:val="green"/>
        </w:rPr>
        <w:t>is subservient to the</w:t>
      </w:r>
      <w:r w:rsidRPr="00485EAA">
        <w:rPr>
          <w:sz w:val="16"/>
        </w:rPr>
        <w:t xml:space="preserve"> jus publicum, which is the </w:t>
      </w:r>
      <w:r w:rsidRPr="00D857F5">
        <w:rPr>
          <w:rStyle w:val="StyleUnderline"/>
          <w:highlight w:val="green"/>
        </w:rPr>
        <w:t>State’s</w:t>
      </w:r>
      <w:r w:rsidRPr="00485EAA">
        <w:rPr>
          <w:sz w:val="16"/>
        </w:rPr>
        <w:t xml:space="preserve"> inalienable </w:t>
      </w:r>
      <w:r w:rsidRPr="00D857F5">
        <w:rPr>
          <w:rStyle w:val="StyleUnderline"/>
          <w:highlight w:val="green"/>
        </w:rPr>
        <w:t>interest</w:t>
      </w:r>
      <w:r w:rsidRPr="00485EAA">
        <w:rPr>
          <w:rStyle w:val="StyleUnderline"/>
        </w:rPr>
        <w:t xml:space="preserve"> that it continues to hold in the trust</w:t>
      </w:r>
      <w:r w:rsidRPr="00485EAA">
        <w:rPr>
          <w:sz w:val="16"/>
        </w:rPr>
        <w:t xml:space="preserve"> land or water.287</w:t>
      </w:r>
    </w:p>
    <w:p w14:paraId="20AA503C" w14:textId="77777777" w:rsidR="008240C1" w:rsidRPr="00485EAA" w:rsidRDefault="008240C1" w:rsidP="008240C1">
      <w:pPr>
        <w:rPr>
          <w:sz w:val="16"/>
        </w:rPr>
      </w:pPr>
      <w:r w:rsidRPr="00485EAA">
        <w:rPr>
          <w:rStyle w:val="Emphasis"/>
        </w:rPr>
        <w:t xml:space="preserve">The </w:t>
      </w:r>
      <w:r w:rsidRPr="00485EAA">
        <w:rPr>
          <w:rStyle w:val="Emphasis"/>
          <w:highlight w:val="green"/>
        </w:rPr>
        <w:t>ownership</w:t>
      </w:r>
      <w:r w:rsidRPr="00485EAA">
        <w:rPr>
          <w:rStyle w:val="Emphasis"/>
        </w:rPr>
        <w:t xml:space="preserve"> of the property</w:t>
      </w:r>
      <w:r w:rsidRPr="00485EAA">
        <w:rPr>
          <w:sz w:val="16"/>
        </w:rPr>
        <w:t xml:space="preserve"> thus </w:t>
      </w:r>
      <w:r w:rsidRPr="00485EAA">
        <w:rPr>
          <w:rStyle w:val="Emphasis"/>
          <w:highlight w:val="green"/>
        </w:rPr>
        <w:t>remains with the trustee</w:t>
      </w:r>
      <w:r w:rsidRPr="00485EAA">
        <w:rPr>
          <w:sz w:val="16"/>
        </w:rPr>
        <w:t xml:space="preserve">; </w:t>
      </w:r>
      <w:proofErr w:type="gramStart"/>
      <w:r w:rsidRPr="00485EAA">
        <w:rPr>
          <w:rStyle w:val="StyleUnderline"/>
          <w:highlight w:val="green"/>
        </w:rPr>
        <w:t>but</w:t>
      </w:r>
      <w:r w:rsidRPr="00485EAA">
        <w:rPr>
          <w:rStyle w:val="StyleUnderline"/>
        </w:rPr>
        <w:t>,</w:t>
      </w:r>
      <w:proofErr w:type="gramEnd"/>
      <w:r w:rsidRPr="00485EAA">
        <w:rPr>
          <w:rStyle w:val="StyleUnderline"/>
        </w:rPr>
        <w:t xml:space="preserve"> the </w:t>
      </w:r>
      <w:r w:rsidRPr="00485EAA">
        <w:rPr>
          <w:rStyle w:val="StyleUnderline"/>
          <w:highlight w:val="green"/>
        </w:rPr>
        <w:t>rights to</w:t>
      </w:r>
      <w:r w:rsidRPr="00485EAA">
        <w:rPr>
          <w:sz w:val="16"/>
        </w:rPr>
        <w:t xml:space="preserve"> exclude, </w:t>
      </w:r>
      <w:r w:rsidRPr="00485EAA">
        <w:rPr>
          <w:rStyle w:val="Emphasis"/>
          <w:highlight w:val="green"/>
        </w:rPr>
        <w:t>use</w:t>
      </w:r>
      <w:r w:rsidRPr="00485EAA">
        <w:rPr>
          <w:sz w:val="16"/>
        </w:rPr>
        <w:t xml:space="preserve">, and enjoy </w:t>
      </w:r>
      <w:r w:rsidRPr="00485EAA">
        <w:rPr>
          <w:rStyle w:val="StyleUnderline"/>
          <w:highlight w:val="green"/>
        </w:rPr>
        <w:t xml:space="preserve">could be </w:t>
      </w:r>
      <w:r w:rsidRPr="00485EAA">
        <w:rPr>
          <w:rStyle w:val="Emphasis"/>
          <w:highlight w:val="green"/>
        </w:rPr>
        <w:t>allocated</w:t>
      </w:r>
      <w:r w:rsidRPr="00485EAA">
        <w:rPr>
          <w:rStyle w:val="StyleUnderline"/>
          <w:highlight w:val="green"/>
        </w:rPr>
        <w:t xml:space="preserve"> to a group</w:t>
      </w:r>
      <w:r w:rsidRPr="00485EAA">
        <w:rPr>
          <w:rStyle w:val="StyleUnderline"/>
        </w:rPr>
        <w:t>, an individual, or an entity</w:t>
      </w:r>
      <w:r w:rsidRPr="00485EAA">
        <w:rPr>
          <w:sz w:val="16"/>
        </w:rPr>
        <w:t>.288</w:t>
      </w:r>
    </w:p>
    <w:p w14:paraId="40D4E35E" w14:textId="77777777" w:rsidR="008240C1" w:rsidRPr="00485EAA" w:rsidRDefault="008240C1" w:rsidP="008240C1">
      <w:pPr>
        <w:rPr>
          <w:sz w:val="16"/>
          <w:szCs w:val="16"/>
        </w:rPr>
      </w:pPr>
      <w:r w:rsidRPr="00485EAA">
        <w:rPr>
          <w:sz w:val="16"/>
          <w:szCs w:val="16"/>
        </w:rPr>
        <w:t>The United Nations created a Trusteeship Council in the hopes of applying the common heritage of mankind doctrine, but its operations centered on work with post-war decolonization territories and were suspended in 1994..289 In its inception, it was conceived that the Trusteeship Council would operate as the “trustee of the common heritage of humankind to ensure the necessary coordinated approach to this concern” and manage the jus privatum rights of common heritage properties.290 The board of trustees consisted of: China, France, Russia, the United Kingdom and the United States—the five permanent members of the Security Council.291 Proposals to utilize the Trusteeship Council to address management of “global commons” have made little progress.292 One contributing factor to the ineffectiveness of the Trusteeship Council may be that the political differences between Security Council members often leads to a stalemate in decisionmaking.293</w:t>
      </w:r>
    </w:p>
    <w:p w14:paraId="42235142" w14:textId="77777777" w:rsidR="008240C1" w:rsidRPr="00762400" w:rsidRDefault="008240C1" w:rsidP="008240C1">
      <w:pPr>
        <w:rPr>
          <w:sz w:val="16"/>
        </w:rPr>
      </w:pPr>
      <w:r w:rsidRPr="00762400">
        <w:rPr>
          <w:sz w:val="16"/>
        </w:rPr>
        <w:t xml:space="preserve">Despite the dissolution of the Trusteeship Council, there are utilitarian reasons why the formation of </w:t>
      </w:r>
      <w:r w:rsidRPr="00762400">
        <w:rPr>
          <w:rStyle w:val="StyleUnderline"/>
        </w:rPr>
        <w:t xml:space="preserve">a </w:t>
      </w:r>
      <w:r w:rsidRPr="00D857F5">
        <w:rPr>
          <w:rStyle w:val="StyleUnderline"/>
          <w:highlight w:val="green"/>
        </w:rPr>
        <w:t>trust</w:t>
      </w:r>
      <w:r w:rsidRPr="00762400">
        <w:rPr>
          <w:rStyle w:val="StyleUnderline"/>
        </w:rPr>
        <w:t xml:space="preserve"> for outer space resources would </w:t>
      </w:r>
      <w:r w:rsidRPr="00D857F5">
        <w:rPr>
          <w:rStyle w:val="Emphasis"/>
          <w:highlight w:val="green"/>
        </w:rPr>
        <w:t>minimize economic detriments</w:t>
      </w:r>
      <w:r w:rsidRPr="00762400">
        <w:rPr>
          <w:sz w:val="16"/>
        </w:rPr>
        <w:t xml:space="preserve"> to all nation-</w:t>
      </w:r>
      <w:r w:rsidRPr="00D857F5">
        <w:rPr>
          <w:sz w:val="16"/>
        </w:rPr>
        <w:t>states</w:t>
      </w:r>
      <w:r w:rsidRPr="00762400">
        <w:rPr>
          <w:sz w:val="16"/>
        </w:rPr>
        <w:t xml:space="preserve"> </w:t>
      </w:r>
      <w:r w:rsidRPr="00D857F5">
        <w:rPr>
          <w:rStyle w:val="StyleUnderline"/>
          <w:highlight w:val="green"/>
        </w:rPr>
        <w:t xml:space="preserve">and </w:t>
      </w:r>
      <w:r w:rsidRPr="00D857F5">
        <w:rPr>
          <w:rStyle w:val="Emphasis"/>
          <w:highlight w:val="green"/>
        </w:rPr>
        <w:t>optimize economic benefits</w:t>
      </w:r>
      <w:r w:rsidRPr="00762400">
        <w:rPr>
          <w:rStyle w:val="StyleUnderline"/>
        </w:rPr>
        <w:t xml:space="preserve"> of outer space development for all</w:t>
      </w:r>
      <w:r w:rsidRPr="00762400">
        <w:rPr>
          <w:sz w:val="16"/>
        </w:rPr>
        <w:t xml:space="preserve">, particularly for spacefaring pioneer nations.294 The common heritage of mankind and public trust doctrine’s proposals and applications have been met with resistance due to the tension between the “haves” and the “have-nots,” or the developed and developing nations.295 However, </w:t>
      </w:r>
      <w:r w:rsidRPr="00762400">
        <w:rPr>
          <w:rStyle w:val="StyleUnderline"/>
        </w:rPr>
        <w:t xml:space="preserve">the </w:t>
      </w:r>
      <w:r w:rsidRPr="00D857F5">
        <w:rPr>
          <w:rStyle w:val="StyleUnderline"/>
          <w:highlight w:val="green"/>
        </w:rPr>
        <w:t>successful application</w:t>
      </w:r>
      <w:r w:rsidRPr="00762400">
        <w:rPr>
          <w:rStyle w:val="StyleUnderline"/>
        </w:rPr>
        <w:t xml:space="preserve"> of public trusts to environmental resource management </w:t>
      </w:r>
      <w:r w:rsidRPr="00D857F5">
        <w:rPr>
          <w:rStyle w:val="StyleUnderline"/>
          <w:highlight w:val="green"/>
        </w:rPr>
        <w:t xml:space="preserve">could be </w:t>
      </w:r>
      <w:r w:rsidRPr="00D857F5">
        <w:rPr>
          <w:rStyle w:val="Emphasis"/>
          <w:highlight w:val="green"/>
        </w:rPr>
        <w:t>changing perspectives</w:t>
      </w:r>
      <w:r w:rsidRPr="00D857F5">
        <w:rPr>
          <w:rStyle w:val="StyleUnderline"/>
        </w:rPr>
        <w:t xml:space="preserve"> on</w:t>
      </w:r>
      <w:r w:rsidRPr="00762400">
        <w:rPr>
          <w:sz w:val="16"/>
        </w:rPr>
        <w:t xml:space="preserve"> the utility of </w:t>
      </w:r>
      <w:r w:rsidRPr="00762400">
        <w:rPr>
          <w:rStyle w:val="StyleUnderline"/>
        </w:rPr>
        <w:t>the doctrine</w:t>
      </w:r>
      <w:r w:rsidRPr="00762400">
        <w:rPr>
          <w:sz w:val="16"/>
        </w:rPr>
        <w:t xml:space="preserve">.296 </w:t>
      </w:r>
      <w:r w:rsidRPr="00D857F5">
        <w:rPr>
          <w:rStyle w:val="StyleUnderline"/>
          <w:highlight w:val="green"/>
        </w:rPr>
        <w:t xml:space="preserve">Where there are </w:t>
      </w:r>
      <w:r w:rsidRPr="00D857F5">
        <w:rPr>
          <w:rStyle w:val="Emphasis"/>
          <w:highlight w:val="green"/>
        </w:rPr>
        <w:t>common preservation</w:t>
      </w:r>
      <w:r w:rsidRPr="00762400">
        <w:rPr>
          <w:rStyle w:val="StyleUnderline"/>
        </w:rPr>
        <w:t xml:space="preserve"> and conservation </w:t>
      </w:r>
      <w:r w:rsidRPr="00D857F5">
        <w:rPr>
          <w:rStyle w:val="Emphasis"/>
          <w:highlight w:val="green"/>
        </w:rPr>
        <w:t>goals</w:t>
      </w:r>
      <w:r w:rsidRPr="00762400">
        <w:rPr>
          <w:rStyle w:val="StyleUnderline"/>
        </w:rPr>
        <w:t xml:space="preserve"> for a given resource, </w:t>
      </w:r>
      <w:r w:rsidRPr="00D857F5">
        <w:rPr>
          <w:rStyle w:val="StyleUnderline"/>
          <w:highlight w:val="green"/>
        </w:rPr>
        <w:t>the</w:t>
      </w:r>
      <w:r w:rsidRPr="00762400">
        <w:rPr>
          <w:rStyle w:val="StyleUnderline"/>
        </w:rPr>
        <w:t xml:space="preserve"> public </w:t>
      </w:r>
      <w:r w:rsidRPr="00D857F5">
        <w:rPr>
          <w:rStyle w:val="StyleUnderline"/>
          <w:highlight w:val="green"/>
        </w:rPr>
        <w:t xml:space="preserve">trust is </w:t>
      </w:r>
      <w:r w:rsidRPr="00D857F5">
        <w:rPr>
          <w:rStyle w:val="Emphasis"/>
          <w:highlight w:val="green"/>
        </w:rPr>
        <w:t>more likely to succeed</w:t>
      </w:r>
      <w:r w:rsidRPr="00762400">
        <w:rPr>
          <w:rStyle w:val="StyleUnderline"/>
        </w:rPr>
        <w:t xml:space="preserve"> as the means for managing the benefits and responsibilities relative to the resource.</w:t>
      </w:r>
      <w:r w:rsidRPr="00762400">
        <w:rPr>
          <w:sz w:val="16"/>
        </w:rPr>
        <w:t>297</w:t>
      </w:r>
    </w:p>
    <w:p w14:paraId="5FF12F16" w14:textId="77777777" w:rsidR="008240C1" w:rsidRPr="00D857F5" w:rsidRDefault="008240C1" w:rsidP="008240C1">
      <w:pPr>
        <w:rPr>
          <w:sz w:val="16"/>
        </w:rPr>
      </w:pPr>
      <w:r w:rsidRPr="00762400">
        <w:rPr>
          <w:rStyle w:val="StyleUnderline"/>
        </w:rPr>
        <w:t>Two successful applications of</w:t>
      </w:r>
      <w:r w:rsidRPr="00D857F5">
        <w:rPr>
          <w:sz w:val="16"/>
        </w:rPr>
        <w:t xml:space="preserve"> the </w:t>
      </w:r>
      <w:r w:rsidRPr="00762400">
        <w:rPr>
          <w:rStyle w:val="StyleUnderline"/>
        </w:rPr>
        <w:t>public trust principles</w:t>
      </w:r>
      <w:r w:rsidRPr="00D857F5">
        <w:rPr>
          <w:sz w:val="16"/>
        </w:rPr>
        <w:t xml:space="preserve"> that </w:t>
      </w:r>
      <w:r w:rsidRPr="00762400">
        <w:rPr>
          <w:rStyle w:val="StyleUnderline"/>
        </w:rPr>
        <w:t>could influe</w:t>
      </w:r>
      <w:r w:rsidRPr="00485EAA">
        <w:rPr>
          <w:rStyle w:val="StyleUnderline"/>
        </w:rPr>
        <w:t xml:space="preserve">nce the management of outer space resources are </w:t>
      </w:r>
      <w:r w:rsidRPr="00D857F5">
        <w:rPr>
          <w:rStyle w:val="StyleUnderline"/>
          <w:highlight w:val="green"/>
        </w:rPr>
        <w:t>the</w:t>
      </w:r>
      <w:r w:rsidRPr="00485EAA">
        <w:rPr>
          <w:rStyle w:val="StyleUnderline"/>
        </w:rPr>
        <w:t xml:space="preserve"> International Telecommunications Union (</w:t>
      </w:r>
      <w:r w:rsidRPr="00D857F5">
        <w:rPr>
          <w:rStyle w:val="StyleUnderline"/>
        </w:rPr>
        <w:t>ITU</w:t>
      </w:r>
      <w:r w:rsidRPr="00485EAA">
        <w:rPr>
          <w:rStyle w:val="StyleUnderline"/>
        </w:rPr>
        <w:t xml:space="preserve">) </w:t>
      </w:r>
      <w:r w:rsidRPr="00D857F5">
        <w:rPr>
          <w:rStyle w:val="StyleUnderline"/>
        </w:rPr>
        <w:t>and</w:t>
      </w:r>
      <w:r w:rsidRPr="00D857F5">
        <w:rPr>
          <w:sz w:val="16"/>
        </w:rPr>
        <w:t xml:space="preserve"> the </w:t>
      </w:r>
      <w:r w:rsidRPr="00485EAA">
        <w:rPr>
          <w:rStyle w:val="StyleUnderline"/>
        </w:rPr>
        <w:t>United States Bureau of Land Management (</w:t>
      </w:r>
      <w:r w:rsidRPr="00D857F5">
        <w:rPr>
          <w:rStyle w:val="StyleUnderline"/>
        </w:rPr>
        <w:t>BLM</w:t>
      </w:r>
      <w:r w:rsidRPr="00485EAA">
        <w:rPr>
          <w:rStyle w:val="StyleUnderline"/>
        </w:rPr>
        <w:t>)</w:t>
      </w:r>
      <w:r w:rsidRPr="00D857F5">
        <w:rPr>
          <w:sz w:val="16"/>
        </w:rPr>
        <w:t xml:space="preserve">.298 </w:t>
      </w:r>
      <w:r w:rsidRPr="00485EAA">
        <w:rPr>
          <w:rStyle w:val="StyleUnderline"/>
        </w:rPr>
        <w:t xml:space="preserve">The </w:t>
      </w:r>
      <w:r w:rsidRPr="00D857F5">
        <w:rPr>
          <w:rStyle w:val="StyleUnderline"/>
          <w:highlight w:val="green"/>
        </w:rPr>
        <w:t>ITU</w:t>
      </w:r>
      <w:r w:rsidRPr="00485EAA">
        <w:rPr>
          <w:rStyle w:val="StyleUnderline"/>
        </w:rPr>
        <w:t xml:space="preserve"> </w:t>
      </w:r>
      <w:r w:rsidRPr="00D857F5">
        <w:rPr>
          <w:rStyle w:val="StyleUnderline"/>
          <w:highlight w:val="green"/>
        </w:rPr>
        <w:t>issues licenses for orbital allocations of satellites and</w:t>
      </w:r>
      <w:r w:rsidRPr="00D857F5">
        <w:rPr>
          <w:sz w:val="16"/>
        </w:rPr>
        <w:t xml:space="preserve"> the </w:t>
      </w:r>
      <w:r w:rsidRPr="00485EAA">
        <w:rPr>
          <w:rStyle w:val="StyleUnderline"/>
        </w:rPr>
        <w:t xml:space="preserve">use of </w:t>
      </w:r>
      <w:r w:rsidRPr="00D857F5">
        <w:rPr>
          <w:rStyle w:val="StyleUnderline"/>
          <w:highlight w:val="green"/>
        </w:rPr>
        <w:t>radio frequencies</w:t>
      </w:r>
      <w:r w:rsidRPr="00485EAA">
        <w:rPr>
          <w:rStyle w:val="StyleUnderline"/>
        </w:rPr>
        <w:t>.</w:t>
      </w:r>
      <w:r w:rsidRPr="00D857F5">
        <w:rPr>
          <w:sz w:val="16"/>
        </w:rPr>
        <w:t xml:space="preserve">299 </w:t>
      </w:r>
      <w:r w:rsidRPr="00D857F5">
        <w:rPr>
          <w:rStyle w:val="StyleUnderline"/>
        </w:rPr>
        <w:t>By necessity</w:t>
      </w:r>
      <w:r w:rsidRPr="00D857F5">
        <w:rPr>
          <w:sz w:val="16"/>
        </w:rPr>
        <w:t xml:space="preserve">, the </w:t>
      </w:r>
      <w:r w:rsidRPr="00D857F5">
        <w:rPr>
          <w:rStyle w:val="StyleUnderline"/>
          <w:highlight w:val="green"/>
        </w:rPr>
        <w:t>nation-states</w:t>
      </w:r>
      <w:r w:rsidRPr="00D857F5">
        <w:rPr>
          <w:sz w:val="16"/>
        </w:rPr>
        <w:t xml:space="preserve"> of the world have </w:t>
      </w:r>
      <w:r w:rsidRPr="00D857F5">
        <w:rPr>
          <w:rStyle w:val="StyleUnderline"/>
          <w:highlight w:val="green"/>
        </w:rPr>
        <w:t>peaceably participated</w:t>
      </w:r>
      <w:r w:rsidRPr="00D857F5">
        <w:rPr>
          <w:rStyle w:val="StyleUnderline"/>
        </w:rPr>
        <w:t xml:space="preserve"> in the licensing regime.</w:t>
      </w:r>
      <w:r w:rsidRPr="00D857F5">
        <w:rPr>
          <w:sz w:val="16"/>
        </w:rPr>
        <w:t xml:space="preserve">300 </w:t>
      </w:r>
      <w:r w:rsidRPr="00D857F5">
        <w:rPr>
          <w:rStyle w:val="StyleUnderline"/>
        </w:rPr>
        <w:t>A</w:t>
      </w:r>
      <w:r w:rsidRPr="00D857F5">
        <w:rPr>
          <w:sz w:val="16"/>
        </w:rPr>
        <w:t xml:space="preserve"> true </w:t>
      </w:r>
      <w:r w:rsidRPr="00D857F5">
        <w:rPr>
          <w:rStyle w:val="StyleUnderline"/>
        </w:rPr>
        <w:t>tragedy of the commons would result if</w:t>
      </w:r>
      <w:r w:rsidRPr="00D857F5">
        <w:rPr>
          <w:sz w:val="16"/>
        </w:rPr>
        <w:t xml:space="preserve"> our </w:t>
      </w:r>
      <w:r w:rsidRPr="00D857F5">
        <w:rPr>
          <w:rStyle w:val="StyleUnderline"/>
        </w:rPr>
        <w:t>telecommunications channel appropriations were chaotic, and</w:t>
      </w:r>
      <w:r w:rsidRPr="00D857F5">
        <w:rPr>
          <w:sz w:val="16"/>
        </w:rPr>
        <w:t xml:space="preserve">, </w:t>
      </w:r>
      <w:r w:rsidRPr="00D857F5">
        <w:rPr>
          <w:rStyle w:val="StyleUnderline"/>
        </w:rPr>
        <w:t>if entities placed satellites into orbit unilaterally with no</w:t>
      </w:r>
      <w:r w:rsidRPr="00D857F5">
        <w:rPr>
          <w:sz w:val="16"/>
        </w:rPr>
        <w:t xml:space="preserve"> precautionary </w:t>
      </w:r>
      <w:r w:rsidRPr="00D857F5">
        <w:rPr>
          <w:rStyle w:val="StyleUnderline"/>
        </w:rPr>
        <w:t>coordination</w:t>
      </w:r>
      <w:r w:rsidRPr="00D857F5">
        <w:rPr>
          <w:sz w:val="16"/>
        </w:rPr>
        <w:t xml:space="preserve">.301 Without coordination and commitment to the rules, the </w:t>
      </w:r>
      <w:r w:rsidRPr="00D857F5">
        <w:rPr>
          <w:rStyle w:val="StyleUnderline"/>
        </w:rPr>
        <w:t>overlapping noises would prevent people from hearing each other on the radio, and millions of dollars of satellite equipment, as well as our communication systems, would be at risk.</w:t>
      </w:r>
      <w:r w:rsidRPr="00D857F5">
        <w:rPr>
          <w:sz w:val="16"/>
        </w:rPr>
        <w:t>302</w:t>
      </w:r>
    </w:p>
    <w:p w14:paraId="42A83E3A" w14:textId="77777777" w:rsidR="008240C1" w:rsidRPr="00D857F5" w:rsidRDefault="008240C1" w:rsidP="008240C1">
      <w:pPr>
        <w:rPr>
          <w:sz w:val="16"/>
          <w:szCs w:val="16"/>
        </w:rPr>
      </w:pPr>
      <w:r w:rsidRPr="00D857F5">
        <w:rPr>
          <w:rStyle w:val="StyleUnderline"/>
          <w:highlight w:val="green"/>
        </w:rPr>
        <w:t>The BLM raises</w:t>
      </w:r>
      <w:r w:rsidRPr="00D857F5">
        <w:rPr>
          <w:sz w:val="16"/>
          <w:szCs w:val="16"/>
        </w:rPr>
        <w:t xml:space="preserve"> an incredible amount of </w:t>
      </w:r>
      <w:r w:rsidRPr="00D857F5">
        <w:rPr>
          <w:rStyle w:val="StyleUnderline"/>
          <w:highlight w:val="green"/>
        </w:rPr>
        <w:t>revenue</w:t>
      </w:r>
      <w:r w:rsidRPr="00D857F5">
        <w:rPr>
          <w:rStyle w:val="StyleUnderline"/>
        </w:rPr>
        <w:t xml:space="preserve"> for the government </w:t>
      </w:r>
      <w:r w:rsidRPr="00D857F5">
        <w:rPr>
          <w:rStyle w:val="StyleUnderline"/>
          <w:highlight w:val="green"/>
        </w:rPr>
        <w:t xml:space="preserve">by selling </w:t>
      </w:r>
      <w:r w:rsidRPr="00D857F5">
        <w:rPr>
          <w:rStyle w:val="Emphasis"/>
          <w:highlight w:val="green"/>
        </w:rPr>
        <w:t>leases of public</w:t>
      </w:r>
      <w:r w:rsidRPr="00D857F5">
        <w:rPr>
          <w:rStyle w:val="Emphasis"/>
        </w:rPr>
        <w:t xml:space="preserve">ly managed </w:t>
      </w:r>
      <w:r w:rsidRPr="00D857F5">
        <w:rPr>
          <w:rStyle w:val="Emphasis"/>
          <w:highlight w:val="green"/>
        </w:rPr>
        <w:t>lands</w:t>
      </w:r>
      <w:r w:rsidRPr="00D857F5">
        <w:rPr>
          <w:rStyle w:val="StyleUnderline"/>
        </w:rPr>
        <w:t xml:space="preserve"> for oil and natural gas</w:t>
      </w:r>
      <w:r w:rsidRPr="00D857F5">
        <w:rPr>
          <w:sz w:val="16"/>
          <w:szCs w:val="16"/>
        </w:rPr>
        <w:t xml:space="preserve"> exploration and </w:t>
      </w:r>
      <w:r w:rsidRPr="00D857F5">
        <w:rPr>
          <w:rStyle w:val="StyleUnderline"/>
        </w:rPr>
        <w:t>exploitation</w:t>
      </w:r>
      <w:r w:rsidRPr="00D857F5">
        <w:rPr>
          <w:sz w:val="16"/>
          <w:szCs w:val="16"/>
        </w:rPr>
        <w:t xml:space="preserve"> to the United States.303 The BLM raised $233 million through leases of public lands in 2012 alone.304 </w:t>
      </w:r>
      <w:r w:rsidRPr="00D857F5">
        <w:rPr>
          <w:rStyle w:val="StyleUnderline"/>
          <w:highlight w:val="green"/>
        </w:rPr>
        <w:t>Methods</w:t>
      </w:r>
      <w:r w:rsidRPr="00D857F5">
        <w:rPr>
          <w:rStyle w:val="StyleUnderline"/>
        </w:rPr>
        <w:t xml:space="preserve"> the BLM employs</w:t>
      </w:r>
      <w:r w:rsidRPr="00D857F5">
        <w:rPr>
          <w:sz w:val="16"/>
          <w:szCs w:val="16"/>
        </w:rPr>
        <w:t xml:space="preserve"> that </w:t>
      </w:r>
      <w:r w:rsidRPr="00D857F5">
        <w:rPr>
          <w:rStyle w:val="StyleUnderline"/>
          <w:highlight w:val="green"/>
        </w:rPr>
        <w:t>could be adopted for</w:t>
      </w:r>
      <w:r w:rsidRPr="00D857F5">
        <w:rPr>
          <w:rStyle w:val="StyleUnderline"/>
        </w:rPr>
        <w:t xml:space="preserve"> use with outer </w:t>
      </w:r>
      <w:r w:rsidRPr="00D857F5">
        <w:rPr>
          <w:rStyle w:val="StyleUnderline"/>
          <w:highlight w:val="green"/>
        </w:rPr>
        <w:t>space</w:t>
      </w:r>
      <w:r w:rsidRPr="00D857F5">
        <w:rPr>
          <w:rStyle w:val="StyleUnderline"/>
        </w:rPr>
        <w:t xml:space="preserve"> leaseholds</w:t>
      </w:r>
      <w:r w:rsidRPr="00D857F5">
        <w:rPr>
          <w:sz w:val="16"/>
          <w:szCs w:val="16"/>
        </w:rPr>
        <w:t xml:space="preserve"> are: (1) the auctioning of leases; (2) relative pricing per acre of lease payments depending on whether or not the land is producing; (3) </w:t>
      </w:r>
      <w:r w:rsidRPr="00D857F5">
        <w:rPr>
          <w:rStyle w:val="StyleUnderline"/>
          <w:highlight w:val="green"/>
        </w:rPr>
        <w:t>imposing</w:t>
      </w:r>
      <w:r w:rsidRPr="00D857F5">
        <w:rPr>
          <w:rStyle w:val="Emphasis"/>
          <w:highlight w:val="green"/>
        </w:rPr>
        <w:t xml:space="preserve"> environmental resource</w:t>
      </w:r>
      <w:r w:rsidRPr="00D857F5">
        <w:rPr>
          <w:rStyle w:val="Emphasis"/>
        </w:rPr>
        <w:t xml:space="preserve"> management </w:t>
      </w:r>
      <w:r w:rsidRPr="00D857F5">
        <w:rPr>
          <w:rStyle w:val="Emphasis"/>
          <w:highlight w:val="green"/>
        </w:rPr>
        <w:t>limits</w:t>
      </w:r>
      <w:r w:rsidRPr="00D857F5">
        <w:rPr>
          <w:rStyle w:val="StyleUnderline"/>
          <w:highlight w:val="green"/>
        </w:rPr>
        <w:t xml:space="preserve"> on </w:t>
      </w:r>
      <w:r w:rsidRPr="00D857F5">
        <w:rPr>
          <w:rStyle w:val="Emphasis"/>
          <w:highlight w:val="green"/>
        </w:rPr>
        <w:t>resource exploitation</w:t>
      </w:r>
      <w:r w:rsidRPr="00D857F5">
        <w:rPr>
          <w:sz w:val="16"/>
          <w:szCs w:val="16"/>
        </w:rPr>
        <w:t>, and (4) issuing fixed term leases with conditions for renewal.305 Some space law academics have noted that United Nations’ treaties and other space law accords will need to distinguish surface property rights on celestial bodies and extraction rights.306 Some even argue that asteroids should be treated as chattel and not land.307 The BLM legal property rights management is an excellent model to look to for establishing the legal property rights that will be needed in outer space for mining minerals, extracting water, and harvesting Helium-3.</w:t>
      </w:r>
    </w:p>
    <w:p w14:paraId="7197353D" w14:textId="1A935549" w:rsidR="008240C1" w:rsidRDefault="008240C1" w:rsidP="00885193">
      <w:pPr>
        <w:rPr>
          <w:sz w:val="16"/>
        </w:rPr>
      </w:pPr>
      <w:r w:rsidRPr="00762400">
        <w:rPr>
          <w:rStyle w:val="StyleUnderline"/>
        </w:rPr>
        <w:t>If</w:t>
      </w:r>
      <w:r w:rsidRPr="00762400">
        <w:rPr>
          <w:sz w:val="16"/>
        </w:rPr>
        <w:t xml:space="preserve"> leasehold </w:t>
      </w:r>
      <w:r w:rsidRPr="00762400">
        <w:rPr>
          <w:rStyle w:val="StyleUnderline"/>
        </w:rPr>
        <w:t>estates held in trust were conferred in outer space</w:t>
      </w:r>
      <w:r w:rsidRPr="00762400">
        <w:rPr>
          <w:sz w:val="16"/>
        </w:rPr>
        <w:t xml:space="preserve">, then </w:t>
      </w:r>
      <w:r w:rsidRPr="00762400">
        <w:rPr>
          <w:rStyle w:val="StyleUnderline"/>
        </w:rPr>
        <w:t>measures could</w:t>
      </w:r>
      <w:r w:rsidRPr="00762400">
        <w:rPr>
          <w:sz w:val="16"/>
        </w:rPr>
        <w:t xml:space="preserve"> be taken to </w:t>
      </w:r>
      <w:r w:rsidRPr="00762400">
        <w:rPr>
          <w:rStyle w:val="StyleUnderline"/>
        </w:rPr>
        <w:t xml:space="preserve">ensure optimal and equitable allocation of outer space leaseholds, and </w:t>
      </w:r>
      <w:r w:rsidRPr="00D857F5">
        <w:rPr>
          <w:rStyle w:val="StyleUnderline"/>
          <w:highlight w:val="green"/>
        </w:rPr>
        <w:t>rules</w:t>
      </w:r>
      <w:r w:rsidRPr="00762400">
        <w:rPr>
          <w:rStyle w:val="StyleUnderline"/>
        </w:rPr>
        <w:t xml:space="preserve"> could</w:t>
      </w:r>
      <w:r w:rsidRPr="00762400">
        <w:rPr>
          <w:sz w:val="16"/>
        </w:rPr>
        <w:t xml:space="preserve"> be imposed to </w:t>
      </w:r>
      <w:r w:rsidRPr="00D857F5">
        <w:rPr>
          <w:rStyle w:val="StyleUnderline"/>
          <w:highlight w:val="green"/>
        </w:rPr>
        <w:t>manage</w:t>
      </w:r>
      <w:r w:rsidRPr="00762400">
        <w:rPr>
          <w:sz w:val="16"/>
        </w:rPr>
        <w:t xml:space="preserve"> the </w:t>
      </w:r>
      <w:r w:rsidRPr="00D857F5">
        <w:rPr>
          <w:rStyle w:val="Emphasis"/>
          <w:highlight w:val="green"/>
        </w:rPr>
        <w:t>sustainable exploitation</w:t>
      </w:r>
      <w:r w:rsidRPr="00D857F5">
        <w:rPr>
          <w:rStyle w:val="StyleUnderline"/>
          <w:highlight w:val="green"/>
        </w:rPr>
        <w:t xml:space="preserve"> of space resources</w:t>
      </w:r>
      <w:r w:rsidRPr="00762400">
        <w:rPr>
          <w:sz w:val="16"/>
        </w:rPr>
        <w:t xml:space="preserve">.308 </w:t>
      </w:r>
      <w:r w:rsidRPr="00762400">
        <w:rPr>
          <w:rStyle w:val="StyleUnderline"/>
        </w:rPr>
        <w:t xml:space="preserve">Problems such as </w:t>
      </w:r>
      <w:r w:rsidRPr="00D857F5">
        <w:rPr>
          <w:rStyle w:val="Emphasis"/>
          <w:highlight w:val="green"/>
        </w:rPr>
        <w:t>space debris</w:t>
      </w:r>
      <w:r w:rsidRPr="00762400">
        <w:rPr>
          <w:rStyle w:val="Emphasis"/>
        </w:rPr>
        <w:t xml:space="preserve"> pollution</w:t>
      </w:r>
      <w:r w:rsidRPr="00762400">
        <w:rPr>
          <w:rStyle w:val="StyleUnderline"/>
        </w:rPr>
        <w:t xml:space="preserve"> </w:t>
      </w:r>
      <w:r w:rsidRPr="00D857F5">
        <w:rPr>
          <w:rStyle w:val="StyleUnderline"/>
          <w:highlight w:val="green"/>
        </w:rPr>
        <w:t xml:space="preserve">could be avoided by </w:t>
      </w:r>
      <w:r w:rsidRPr="00D857F5">
        <w:rPr>
          <w:rStyle w:val="Emphasis"/>
          <w:highlight w:val="green"/>
        </w:rPr>
        <w:t>reviewing</w:t>
      </w:r>
      <w:r w:rsidRPr="00762400">
        <w:rPr>
          <w:rStyle w:val="Emphasis"/>
        </w:rPr>
        <w:t xml:space="preserve"> development </w:t>
      </w:r>
      <w:r w:rsidRPr="00D857F5">
        <w:rPr>
          <w:rStyle w:val="Emphasis"/>
          <w:highlight w:val="green"/>
        </w:rPr>
        <w:t>plans</w:t>
      </w:r>
      <w:r w:rsidRPr="00D857F5">
        <w:rPr>
          <w:rStyle w:val="StyleUnderline"/>
          <w:highlight w:val="green"/>
        </w:rPr>
        <w:t xml:space="preserve"> to ensure</w:t>
      </w:r>
      <w:r w:rsidRPr="00762400">
        <w:rPr>
          <w:rStyle w:val="StyleUnderline"/>
        </w:rPr>
        <w:t xml:space="preserve"> measures to prevent pollution, exit strategies of endeavors, or </w:t>
      </w:r>
      <w:r w:rsidRPr="00D857F5">
        <w:rPr>
          <w:rStyle w:val="StyleUnderline"/>
          <w:highlight w:val="green"/>
        </w:rPr>
        <w:t>plans</w:t>
      </w:r>
      <w:r w:rsidRPr="00762400">
        <w:rPr>
          <w:rStyle w:val="StyleUnderline"/>
        </w:rPr>
        <w:t xml:space="preserve"> of relative permanence </w:t>
      </w:r>
      <w:r w:rsidRPr="00D857F5">
        <w:rPr>
          <w:rStyle w:val="StyleUnderline"/>
          <w:highlight w:val="green"/>
        </w:rPr>
        <w:t xml:space="preserve">are in place </w:t>
      </w:r>
      <w:r w:rsidRPr="00D857F5">
        <w:rPr>
          <w:rStyle w:val="Emphasis"/>
          <w:highlight w:val="green"/>
        </w:rPr>
        <w:t>before</w:t>
      </w:r>
      <w:r w:rsidRPr="00762400">
        <w:rPr>
          <w:sz w:val="16"/>
        </w:rPr>
        <w:t xml:space="preserve"> the </w:t>
      </w:r>
      <w:r w:rsidRPr="00D857F5">
        <w:rPr>
          <w:rStyle w:val="Emphasis"/>
          <w:highlight w:val="green"/>
        </w:rPr>
        <w:t>projects take-off</w:t>
      </w:r>
      <w:r w:rsidRPr="00762400">
        <w:rPr>
          <w:rStyle w:val="Emphasis"/>
        </w:rPr>
        <w:t>.</w:t>
      </w:r>
      <w:r w:rsidRPr="00762400">
        <w:rPr>
          <w:sz w:val="16"/>
        </w:rPr>
        <w:t xml:space="preserve">309 </w:t>
      </w:r>
      <w:r w:rsidRPr="00762400">
        <w:rPr>
          <w:rStyle w:val="StyleUnderline"/>
        </w:rPr>
        <w:t xml:space="preserve">Controversies regarding </w:t>
      </w:r>
      <w:r w:rsidRPr="00762400">
        <w:rPr>
          <w:rStyle w:val="Emphasis"/>
        </w:rPr>
        <w:t xml:space="preserve">planned </w:t>
      </w:r>
      <w:r w:rsidRPr="00D857F5">
        <w:rPr>
          <w:rStyle w:val="Emphasis"/>
          <w:highlight w:val="green"/>
        </w:rPr>
        <w:t>celestial land use</w:t>
      </w:r>
      <w:r w:rsidRPr="00D857F5">
        <w:rPr>
          <w:rStyle w:val="StyleUnderline"/>
          <w:highlight w:val="green"/>
        </w:rPr>
        <w:t xml:space="preserve"> and </w:t>
      </w:r>
      <w:r w:rsidRPr="00D857F5">
        <w:rPr>
          <w:rStyle w:val="Emphasis"/>
          <w:highlight w:val="green"/>
        </w:rPr>
        <w:t>competing claims to</w:t>
      </w:r>
      <w:r w:rsidRPr="00762400">
        <w:rPr>
          <w:sz w:val="16"/>
        </w:rPr>
        <w:t xml:space="preserve"> more </w:t>
      </w:r>
      <w:r w:rsidRPr="00762400">
        <w:rPr>
          <w:rStyle w:val="Emphasis"/>
        </w:rPr>
        <w:t xml:space="preserve">lucrative </w:t>
      </w:r>
      <w:r w:rsidRPr="00D857F5">
        <w:rPr>
          <w:rStyle w:val="Emphasis"/>
          <w:highlight w:val="green"/>
        </w:rPr>
        <w:t>territories</w:t>
      </w:r>
      <w:r w:rsidRPr="00D857F5">
        <w:rPr>
          <w:rStyle w:val="StyleUnderline"/>
          <w:highlight w:val="green"/>
        </w:rPr>
        <w:t xml:space="preserve"> could be</w:t>
      </w:r>
      <w:r w:rsidRPr="00762400">
        <w:rPr>
          <w:rStyle w:val="StyleUnderline"/>
        </w:rPr>
        <w:t xml:space="preserve"> </w:t>
      </w:r>
      <w:r w:rsidRPr="00762400">
        <w:rPr>
          <w:rStyle w:val="Emphasis"/>
        </w:rPr>
        <w:t>arbitrated</w:t>
      </w:r>
      <w:r w:rsidRPr="00762400">
        <w:rPr>
          <w:rStyle w:val="StyleUnderline"/>
        </w:rPr>
        <w:t xml:space="preserve"> and </w:t>
      </w:r>
      <w:r w:rsidRPr="00D857F5">
        <w:rPr>
          <w:rStyle w:val="Emphasis"/>
          <w:highlight w:val="green"/>
        </w:rPr>
        <w:t>resolved on Earth</w:t>
      </w:r>
      <w:r w:rsidRPr="00762400">
        <w:rPr>
          <w:rStyle w:val="Emphasis"/>
        </w:rPr>
        <w:t>.</w:t>
      </w:r>
      <w:r w:rsidRPr="00762400">
        <w:rPr>
          <w:sz w:val="16"/>
        </w:rPr>
        <w:t xml:space="preserve"> From an economic perspective, even though the possibility of “free” appropriation of outer space resources might encourage more space exploration initiatives, </w:t>
      </w:r>
      <w:r w:rsidRPr="00D857F5">
        <w:rPr>
          <w:rStyle w:val="StyleUnderline"/>
          <w:highlight w:val="green"/>
        </w:rPr>
        <w:t xml:space="preserve">development with </w:t>
      </w:r>
      <w:r w:rsidRPr="00D857F5">
        <w:rPr>
          <w:rStyle w:val="Emphasis"/>
          <w:highlight w:val="green"/>
        </w:rPr>
        <w:t>consistent</w:t>
      </w:r>
      <w:r w:rsidRPr="00D857F5">
        <w:rPr>
          <w:rStyle w:val="StyleUnderline"/>
          <w:highlight w:val="green"/>
        </w:rPr>
        <w:t xml:space="preserve"> and </w:t>
      </w:r>
      <w:r w:rsidRPr="00D857F5">
        <w:rPr>
          <w:rStyle w:val="Emphasis"/>
          <w:highlight w:val="green"/>
        </w:rPr>
        <w:t>reliable</w:t>
      </w:r>
      <w:r w:rsidRPr="00D857F5">
        <w:rPr>
          <w:rStyle w:val="StyleUnderline"/>
          <w:highlight w:val="green"/>
        </w:rPr>
        <w:t xml:space="preserve"> </w:t>
      </w:r>
      <w:r w:rsidRPr="00D857F5">
        <w:rPr>
          <w:rStyle w:val="Emphasis"/>
          <w:highlight w:val="green"/>
        </w:rPr>
        <w:t>rules</w:t>
      </w:r>
      <w:r w:rsidRPr="00762400">
        <w:rPr>
          <w:rStyle w:val="StyleUnderline"/>
        </w:rPr>
        <w:t xml:space="preserve"> would </w:t>
      </w:r>
      <w:r w:rsidRPr="00D857F5">
        <w:rPr>
          <w:rStyle w:val="StyleUnderline"/>
          <w:highlight w:val="green"/>
        </w:rPr>
        <w:t>provide</w:t>
      </w:r>
      <w:r w:rsidRPr="00762400">
        <w:rPr>
          <w:rStyle w:val="StyleUnderline"/>
        </w:rPr>
        <w:t xml:space="preserve"> the </w:t>
      </w:r>
      <w:r w:rsidRPr="00D857F5">
        <w:rPr>
          <w:rStyle w:val="Emphasis"/>
          <w:highlight w:val="green"/>
        </w:rPr>
        <w:t>stronger</w:t>
      </w:r>
      <w:r w:rsidRPr="00D857F5">
        <w:rPr>
          <w:rStyle w:val="StyleUnderline"/>
          <w:highlight w:val="green"/>
        </w:rPr>
        <w:t xml:space="preserve"> </w:t>
      </w:r>
      <w:r w:rsidRPr="00D857F5">
        <w:rPr>
          <w:rStyle w:val="Emphasis"/>
          <w:highlight w:val="green"/>
        </w:rPr>
        <w:t>incentive</w:t>
      </w:r>
      <w:r w:rsidRPr="00D857F5">
        <w:rPr>
          <w:rStyle w:val="StyleUnderline"/>
          <w:highlight w:val="green"/>
        </w:rPr>
        <w:t xml:space="preserve"> of </w:t>
      </w:r>
      <w:r w:rsidRPr="00D857F5">
        <w:rPr>
          <w:rStyle w:val="Emphasis"/>
          <w:highlight w:val="green"/>
        </w:rPr>
        <w:t>protecting</w:t>
      </w:r>
      <w:r w:rsidRPr="00762400">
        <w:rPr>
          <w:sz w:val="16"/>
        </w:rPr>
        <w:t xml:space="preserve"> the </w:t>
      </w:r>
      <w:r w:rsidRPr="00D857F5">
        <w:rPr>
          <w:rStyle w:val="Emphasis"/>
          <w:highlight w:val="green"/>
        </w:rPr>
        <w:t>commercial</w:t>
      </w:r>
      <w:r w:rsidRPr="00D857F5">
        <w:rPr>
          <w:rStyle w:val="StyleUnderline"/>
          <w:highlight w:val="green"/>
        </w:rPr>
        <w:t xml:space="preserve"> </w:t>
      </w:r>
      <w:r w:rsidRPr="00D857F5">
        <w:rPr>
          <w:rStyle w:val="Emphasis"/>
          <w:highlight w:val="green"/>
        </w:rPr>
        <w:t>investments</w:t>
      </w:r>
      <w:r w:rsidRPr="00D857F5">
        <w:rPr>
          <w:rStyle w:val="StyleUnderline"/>
          <w:highlight w:val="green"/>
        </w:rPr>
        <w:t xml:space="preserve"> in</w:t>
      </w:r>
      <w:r w:rsidRPr="00762400">
        <w:rPr>
          <w:rStyle w:val="StyleUnderline"/>
        </w:rPr>
        <w:t xml:space="preserve"> </w:t>
      </w:r>
      <w:r w:rsidRPr="00762400">
        <w:rPr>
          <w:rStyle w:val="Emphasis"/>
        </w:rPr>
        <w:t>space</w:t>
      </w:r>
      <w:r w:rsidRPr="00762400">
        <w:rPr>
          <w:rStyle w:val="StyleUnderline"/>
        </w:rPr>
        <w:t xml:space="preserve"> </w:t>
      </w:r>
      <w:r w:rsidRPr="00D857F5">
        <w:rPr>
          <w:rStyle w:val="Emphasis"/>
          <w:highlight w:val="green"/>
        </w:rPr>
        <w:t>exploration</w:t>
      </w:r>
      <w:r w:rsidRPr="00762400">
        <w:rPr>
          <w:sz w:val="16"/>
        </w:rPr>
        <w:t>.310</w:t>
      </w:r>
    </w:p>
    <w:p w14:paraId="14E4FA2A" w14:textId="514D6AAD" w:rsidR="008240C1" w:rsidRDefault="008240C1" w:rsidP="008240C1">
      <w:pPr>
        <w:pStyle w:val="Heading4"/>
      </w:pPr>
      <w:r>
        <w:t>This means all their negative contentions don’t apply to the specificity of the affirmative because PTD ensures that we maintain all the benefits of space exploration but not the issues of extraction</w:t>
      </w:r>
    </w:p>
    <w:p w14:paraId="6A647BBA" w14:textId="7443114F" w:rsidR="00291D6E" w:rsidRDefault="00291D6E" w:rsidP="00291D6E">
      <w:pPr>
        <w:pStyle w:val="Heading3"/>
      </w:pPr>
      <w:r>
        <w:t>1AC</w:t>
      </w:r>
      <w:r w:rsidR="008240C1">
        <w:t xml:space="preserve"> </w:t>
      </w:r>
      <w:r>
        <w:t>--</w:t>
      </w:r>
      <w:r w:rsidR="008240C1">
        <w:t xml:space="preserve"> </w:t>
      </w:r>
      <w:r>
        <w:t>Framework</w:t>
      </w:r>
    </w:p>
    <w:p w14:paraId="2BEB73BA" w14:textId="77777777" w:rsidR="00291D6E" w:rsidRDefault="00291D6E" w:rsidP="00291D6E">
      <w:pPr>
        <w:pStyle w:val="Heading4"/>
        <w:shd w:val="clear" w:color="auto" w:fill="FFFFFF"/>
        <w:rPr>
          <w:rFonts w:cs="Calibri"/>
          <w:color w:val="222222"/>
        </w:rPr>
      </w:pPr>
      <w:r>
        <w:rPr>
          <w:rFonts w:cs="Calibri"/>
          <w:color w:val="222222"/>
        </w:rPr>
        <w:t>The standard is maximizing expected wellbeing.</w:t>
      </w:r>
    </w:p>
    <w:p w14:paraId="02C3624B" w14:textId="77777777" w:rsidR="00291D6E" w:rsidRDefault="00291D6E" w:rsidP="00291D6E">
      <w:pPr>
        <w:pStyle w:val="Heading4"/>
        <w:shd w:val="clear" w:color="auto" w:fill="FFFFFF"/>
        <w:rPr>
          <w:rFonts w:cs="Calibri"/>
          <w:color w:val="222222"/>
        </w:rPr>
      </w:pPr>
      <w:r>
        <w:rPr>
          <w:rFonts w:cs="Calibri"/>
          <w:color w:val="222222"/>
        </w:rPr>
        <w:t>1] Actor spec – governments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dealing with tradeoffs—takes out calc indicts since they are empirically denied.</w:t>
      </w:r>
    </w:p>
    <w:p w14:paraId="1C9E81CF" w14:textId="77777777" w:rsidR="00291D6E" w:rsidRPr="00086AA6" w:rsidRDefault="00291D6E" w:rsidP="00291D6E">
      <w:pPr>
        <w:pStyle w:val="Heading4"/>
        <w:shd w:val="clear" w:color="auto" w:fill="FFFFFF"/>
        <w:rPr>
          <w:rFonts w:cs="Calibri"/>
          <w:color w:val="222222"/>
        </w:rPr>
      </w:pPr>
      <w:r>
        <w:rPr>
          <w:rFonts w:cs="Calibri"/>
          <w:color w:val="222222"/>
        </w:rPr>
        <w:t>2] Death is bad and outweighs – a] agents can’t act if they fear for their bodily security which constrains every ethical theory, b] it destroys the subject itself – kills any ability to achieve value in ethics since life is a prerequisite which means it’s a side constraint since we can’t reach the end goal of ethics without life</w:t>
      </w:r>
    </w:p>
    <w:p w14:paraId="07E69C46" w14:textId="77777777" w:rsidR="00291D6E" w:rsidRDefault="00291D6E" w:rsidP="00291D6E">
      <w:pPr>
        <w:pStyle w:val="Heading4"/>
        <w:shd w:val="clear" w:color="auto" w:fill="FFFFFF"/>
        <w:rPr>
          <w:rFonts w:cs="Calibri"/>
          <w:color w:val="222222"/>
        </w:rPr>
      </w:pPr>
      <w:r>
        <w:rPr>
          <w:rFonts w:cs="Calibri"/>
          <w:color w:val="222222"/>
        </w:rPr>
        <w:t xml:space="preserve">3] Pleasure and pain are the </w:t>
      </w:r>
      <w:r w:rsidRPr="00086AA6">
        <w:rPr>
          <w:rFonts w:cs="Calibri"/>
          <w:color w:val="222222"/>
          <w:u w:val="single"/>
        </w:rPr>
        <w:t>starting point</w:t>
      </w:r>
      <w:r>
        <w:rPr>
          <w:rFonts w:cs="Calibri"/>
          <w:color w:val="222222"/>
        </w:rPr>
        <w:t xml:space="preserve"> for moral reasoning – they’re our </w:t>
      </w:r>
      <w:r w:rsidRPr="00086AA6">
        <w:rPr>
          <w:rFonts w:cs="Calibri"/>
          <w:color w:val="222222"/>
          <w:u w:val="single"/>
        </w:rPr>
        <w:t xml:space="preserve">baseline desires </w:t>
      </w:r>
      <w:r>
        <w:rPr>
          <w:rFonts w:cs="Calibri"/>
          <w:color w:val="222222"/>
        </w:rPr>
        <w:t xml:space="preserve">and the only things that explain the </w:t>
      </w:r>
      <w:r w:rsidRPr="00086AA6">
        <w:rPr>
          <w:rFonts w:cs="Calibri"/>
          <w:color w:val="222222"/>
          <w:u w:val="single"/>
        </w:rPr>
        <w:t>intrinsic value</w:t>
      </w:r>
      <w:r>
        <w:rPr>
          <w:rFonts w:cs="Calibri"/>
          <w:color w:val="222222"/>
        </w:rPr>
        <w:t xml:space="preserve"> of objects or actions.</w:t>
      </w:r>
    </w:p>
    <w:p w14:paraId="3505EB25" w14:textId="77777777" w:rsidR="00291D6E" w:rsidRPr="004C109E" w:rsidRDefault="00291D6E" w:rsidP="00291D6E">
      <w:r w:rsidRPr="004C109E">
        <w:rPr>
          <w:rStyle w:val="Style13ptBold"/>
        </w:rPr>
        <w:t>Moen 16</w:t>
      </w:r>
      <w:r>
        <w:t xml:space="preserve"> [</w:t>
      </w:r>
      <w:r w:rsidRPr="004C109E">
        <w:t>Ole Martin Moen</w:t>
      </w:r>
      <w:r>
        <w:t>,</w:t>
      </w:r>
      <w:r w:rsidRPr="004C109E">
        <w:t xml:space="preserve"> Professor of Ethics at Oslo Metropolitan University</w:t>
      </w:r>
      <w:r>
        <w:t>,</w:t>
      </w:r>
      <w:r w:rsidRPr="004C109E">
        <w:t xml:space="preserve"> </w:t>
      </w:r>
      <w:r>
        <w:t>“</w:t>
      </w:r>
      <w:r w:rsidRPr="004C109E">
        <w:t>An Argument for Hedonism</w:t>
      </w:r>
      <w:r>
        <w:t xml:space="preserve">,” 2016, </w:t>
      </w:r>
      <w:r w:rsidRPr="004C109E">
        <w:rPr>
          <w:i/>
          <w:iCs/>
        </w:rPr>
        <w:t>The Journal of Value Inquiry</w:t>
      </w:r>
      <w:r>
        <w:t xml:space="preserve">, Vol. </w:t>
      </w:r>
      <w:r w:rsidRPr="004C109E">
        <w:t>50, p</w:t>
      </w:r>
      <w:r>
        <w:t xml:space="preserve">p. </w:t>
      </w:r>
      <w:r w:rsidRPr="004C109E">
        <w:t>267</w:t>
      </w:r>
      <w:r>
        <w:t>-</w:t>
      </w:r>
      <w:r w:rsidRPr="004C109E">
        <w:t>281</w:t>
      </w:r>
      <w:r>
        <w:t xml:space="preserve">, </w:t>
      </w:r>
      <w:r w:rsidRPr="004C109E">
        <w:t>https://link.springer.com/article/10.1007/s10790-015-9506-9</w:t>
      </w:r>
      <w:r>
        <w:t>]</w:t>
      </w:r>
    </w:p>
    <w:p w14:paraId="3F1AA962" w14:textId="77777777" w:rsidR="00291D6E" w:rsidRPr="004C109E" w:rsidRDefault="00291D6E" w:rsidP="00291D6E">
      <w:pPr>
        <w:rPr>
          <w:sz w:val="16"/>
        </w:rPr>
      </w:pPr>
      <w:r w:rsidRPr="004C109E">
        <w:rPr>
          <w:sz w:val="16"/>
        </w:rPr>
        <w:t xml:space="preserve">Let us start by observing, </w:t>
      </w:r>
      <w:r w:rsidRPr="004C109E">
        <w:rPr>
          <w:rStyle w:val="StyleUnderline"/>
        </w:rPr>
        <w:t>empirically</w:t>
      </w:r>
      <w:r w:rsidRPr="004C109E">
        <w:rPr>
          <w:sz w:val="16"/>
        </w:rPr>
        <w:t xml:space="preserve">, that </w:t>
      </w:r>
      <w:r w:rsidRPr="004C109E">
        <w:rPr>
          <w:rStyle w:val="StyleUnderline"/>
        </w:rPr>
        <w:t xml:space="preserve">a widely shared judgment about intrinsic value and disvalue is that </w:t>
      </w:r>
      <w:r w:rsidRPr="004C109E">
        <w:rPr>
          <w:rStyle w:val="Emphasis"/>
          <w:highlight w:val="green"/>
        </w:rPr>
        <w:t xml:space="preserve">pleasure is intrinsically </w:t>
      </w:r>
      <w:proofErr w:type="gramStart"/>
      <w:r w:rsidRPr="004C109E">
        <w:rPr>
          <w:rStyle w:val="Emphasis"/>
          <w:highlight w:val="green"/>
        </w:rPr>
        <w:t>valuable</w:t>
      </w:r>
      <w:proofErr w:type="gramEnd"/>
      <w:r w:rsidRPr="004C109E">
        <w:rPr>
          <w:rStyle w:val="Emphasis"/>
          <w:highlight w:val="green"/>
        </w:rPr>
        <w:t xml:space="preserve"> </w:t>
      </w:r>
      <w:r w:rsidRPr="004C109E">
        <w:rPr>
          <w:rStyle w:val="StyleUnderline"/>
          <w:highlight w:val="green"/>
        </w:rPr>
        <w:t xml:space="preserve">and </w:t>
      </w:r>
      <w:r w:rsidRPr="004C109E">
        <w:rPr>
          <w:rStyle w:val="Emphasis"/>
          <w:highlight w:val="green"/>
        </w:rPr>
        <w:t xml:space="preserve">pain is intrinsically </w:t>
      </w:r>
      <w:proofErr w:type="spellStart"/>
      <w:r w:rsidRPr="004C109E">
        <w:rPr>
          <w:rStyle w:val="Emphasis"/>
          <w:highlight w:val="green"/>
        </w:rPr>
        <w:t>disvaluable</w:t>
      </w:r>
      <w:proofErr w:type="spellEnd"/>
      <w:r w:rsidRPr="004C109E">
        <w:rPr>
          <w:rStyle w:val="StyleUnderline"/>
        </w:rPr>
        <w:t>.</w:t>
      </w:r>
      <w:r w:rsidRPr="004C109E">
        <w:rPr>
          <w:sz w:val="16"/>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4C109E">
        <w:rPr>
          <w:rStyle w:val="StyleUnderline"/>
        </w:rPr>
        <w:t>there is something undeniably good about the way pleasure feels and something undeniably bad about the way pain feels</w:t>
      </w:r>
      <w:r w:rsidRPr="004C109E">
        <w:rPr>
          <w:sz w:val="16"/>
        </w:rPr>
        <w:t>, and neither the goodness of pleasure nor the badness of pain seems to be exhausted by the further effects that these experiences might have. ‘</w:t>
      </w:r>
      <w:r w:rsidRPr="004C109E">
        <w:rPr>
          <w:rStyle w:val="StyleUnderline"/>
        </w:rPr>
        <w:t>‘Pleasure’’ and ‘‘pain’’ are</w:t>
      </w:r>
      <w:r w:rsidRPr="004C109E">
        <w:rPr>
          <w:sz w:val="16"/>
        </w:rPr>
        <w:t xml:space="preserve"> here understood </w:t>
      </w:r>
      <w:r w:rsidRPr="004C109E">
        <w:rPr>
          <w:rStyle w:val="StyleUnderline"/>
        </w:rPr>
        <w:t>inclusivel</w:t>
      </w:r>
      <w:r w:rsidRPr="004C109E">
        <w:rPr>
          <w:sz w:val="16"/>
        </w:rPr>
        <w:t xml:space="preserve">y, as </w:t>
      </w:r>
      <w:r w:rsidRPr="004C109E">
        <w:rPr>
          <w:rStyle w:val="StyleUnderline"/>
        </w:rPr>
        <w:t>encompassing anything hedonically positive and</w:t>
      </w:r>
      <w:r w:rsidRPr="004C109E">
        <w:rPr>
          <w:sz w:val="16"/>
        </w:rPr>
        <w:t xml:space="preserve"> anything hedonically </w:t>
      </w:r>
      <w:r w:rsidRPr="004C109E">
        <w:rPr>
          <w:rStyle w:val="StyleUnderline"/>
        </w:rPr>
        <w:t>negative</w:t>
      </w:r>
      <w:r w:rsidRPr="004C109E">
        <w:rPr>
          <w:sz w:val="16"/>
        </w:rPr>
        <w:t>.2</w:t>
      </w:r>
    </w:p>
    <w:p w14:paraId="7CE0DE41" w14:textId="77777777" w:rsidR="00291D6E" w:rsidRPr="004C109E" w:rsidRDefault="00291D6E" w:rsidP="00291D6E">
      <w:pPr>
        <w:rPr>
          <w:rStyle w:val="StyleUnderline"/>
        </w:rPr>
      </w:pPr>
      <w:r w:rsidRPr="004C109E">
        <w:rPr>
          <w:sz w:val="16"/>
        </w:rPr>
        <w:t xml:space="preserve">The special value statuses of pleasure and pain are manifested in how we treat these experiences in our everyday reasoning about values. If you tell me that you are heading for the convenience store, I might ask: ‘‘What for?’’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w:t>
      </w:r>
      <w:proofErr w:type="gramStart"/>
      <w:r w:rsidRPr="004C109E">
        <w:rPr>
          <w:sz w:val="16"/>
        </w:rPr>
        <w:t>I</w:t>
      </w:r>
      <w:proofErr w:type="gramEnd"/>
      <w:r w:rsidRPr="004C109E">
        <w:rPr>
          <w:sz w:val="16"/>
        </w:rPr>
        <w:t xml:space="preserve"> then proceed by asking ‘‘But what is the pleasure of drinking the soda good for?’’ the discussion is likely to reach an awkward end. The reason is that the </w:t>
      </w:r>
      <w:r w:rsidRPr="004C109E">
        <w:rPr>
          <w:rStyle w:val="StyleUnderline"/>
        </w:rPr>
        <w:t>pleasure is not good for anything further</w:t>
      </w:r>
      <w:r w:rsidRPr="004C109E">
        <w:rPr>
          <w:sz w:val="16"/>
        </w:rPr>
        <w:t xml:space="preserve">; </w:t>
      </w:r>
      <w:r w:rsidRPr="004C109E">
        <w:rPr>
          <w:rStyle w:val="StyleUnderline"/>
        </w:rPr>
        <w:t>it is simply</w:t>
      </w:r>
      <w:r w:rsidRPr="004C109E">
        <w:rPr>
          <w:sz w:val="16"/>
        </w:rPr>
        <w:t xml:space="preserve"> that for which going to the convenience store and buying the soda is </w:t>
      </w:r>
      <w:r w:rsidRPr="004C109E">
        <w:rPr>
          <w:rStyle w:val="StyleUnderline"/>
        </w:rPr>
        <w:t>good</w:t>
      </w:r>
      <w:r w:rsidRPr="004C109E">
        <w:rPr>
          <w:sz w:val="16"/>
        </w:rPr>
        <w:t>.3 As Aristotle observes: ‘‘</w:t>
      </w:r>
      <w:r w:rsidRPr="004C109E">
        <w:rPr>
          <w:rStyle w:val="StyleUnderline"/>
          <w:highlight w:val="green"/>
        </w:rPr>
        <w:t>We never ask</w:t>
      </w:r>
      <w:r w:rsidRPr="004C109E">
        <w:rPr>
          <w:sz w:val="16"/>
        </w:rPr>
        <w:t xml:space="preserve"> [a man] </w:t>
      </w:r>
      <w:r w:rsidRPr="004C109E">
        <w:rPr>
          <w:rStyle w:val="StyleUnderline"/>
          <w:highlight w:val="green"/>
        </w:rPr>
        <w:t>what</w:t>
      </w:r>
      <w:r w:rsidRPr="004C109E">
        <w:rPr>
          <w:sz w:val="16"/>
        </w:rPr>
        <w:t xml:space="preserve"> his </w:t>
      </w:r>
      <w:r w:rsidRPr="004C109E">
        <w:rPr>
          <w:rStyle w:val="StyleUnderline"/>
        </w:rPr>
        <w:t xml:space="preserve">end </w:t>
      </w:r>
      <w:r w:rsidRPr="004C109E">
        <w:rPr>
          <w:rStyle w:val="StyleUnderline"/>
          <w:highlight w:val="green"/>
        </w:rPr>
        <w:t>is</w:t>
      </w:r>
      <w:r w:rsidRPr="004C109E">
        <w:rPr>
          <w:sz w:val="16"/>
        </w:rPr>
        <w:t xml:space="preserve"> in </w:t>
      </w:r>
      <w:r w:rsidRPr="004C109E">
        <w:rPr>
          <w:rStyle w:val="StyleUnderline"/>
        </w:rPr>
        <w:t xml:space="preserve">being </w:t>
      </w:r>
      <w:r w:rsidRPr="004C109E">
        <w:rPr>
          <w:rStyle w:val="StyleUnderline"/>
          <w:highlight w:val="green"/>
        </w:rPr>
        <w:t>pleased</w:t>
      </w:r>
      <w:r w:rsidRPr="004C109E">
        <w:rPr>
          <w:rStyle w:val="StyleUnderline"/>
        </w:rPr>
        <w:t xml:space="preserve">, </w:t>
      </w:r>
      <w:r w:rsidRPr="004C109E">
        <w:rPr>
          <w:rStyle w:val="StyleUnderline"/>
          <w:highlight w:val="green"/>
        </w:rPr>
        <w:t>because</w:t>
      </w:r>
      <w:r w:rsidRPr="004C109E">
        <w:rPr>
          <w:sz w:val="16"/>
        </w:rPr>
        <w:t xml:space="preserve"> we assume that </w:t>
      </w:r>
      <w:r w:rsidRPr="004C109E">
        <w:rPr>
          <w:rStyle w:val="Emphasis"/>
          <w:highlight w:val="green"/>
        </w:rPr>
        <w:t>pleasure is</w:t>
      </w:r>
      <w:r w:rsidRPr="004C109E">
        <w:rPr>
          <w:rStyle w:val="Emphasis"/>
        </w:rPr>
        <w:t xml:space="preserve"> choice </w:t>
      </w:r>
      <w:r w:rsidRPr="004C109E">
        <w:rPr>
          <w:rStyle w:val="Emphasis"/>
          <w:highlight w:val="green"/>
        </w:rPr>
        <w:t>worthy in itself</w:t>
      </w:r>
      <w:r w:rsidRPr="004C109E">
        <w:rPr>
          <w:sz w:val="16"/>
        </w:rPr>
        <w:t xml:space="preserve">.’’4 Presumably, </w:t>
      </w:r>
      <w:r w:rsidRPr="004C109E">
        <w:rPr>
          <w:rStyle w:val="StyleUnderline"/>
        </w:rPr>
        <w:t>a similar story can be told in</w:t>
      </w:r>
      <w:r w:rsidRPr="004C109E">
        <w:rPr>
          <w:sz w:val="16"/>
        </w:rPr>
        <w:t xml:space="preserve"> the case of </w:t>
      </w:r>
      <w:r w:rsidRPr="004C109E">
        <w:rPr>
          <w:rStyle w:val="StyleUnderline"/>
        </w:rPr>
        <w:t>pains</w:t>
      </w:r>
      <w:r w:rsidRPr="004C109E">
        <w:rPr>
          <w:sz w:val="16"/>
        </w:rPr>
        <w:t xml:space="preserve">, for if someone says ‘‘This is painful!’’ we never respond by asking: ‘‘And why is that a problem?’’ </w:t>
      </w:r>
      <w:r w:rsidRPr="004C109E">
        <w:rPr>
          <w:rStyle w:val="StyleUnderline"/>
        </w:rPr>
        <w:t xml:space="preserve">We take for granted that </w:t>
      </w:r>
      <w:r w:rsidRPr="004C109E">
        <w:rPr>
          <w:rStyle w:val="Emphasis"/>
          <w:highlight w:val="green"/>
        </w:rPr>
        <w:t>if something is painful, we have a sufficient explanation of why it is bad</w:t>
      </w:r>
      <w:r w:rsidRPr="004C109E">
        <w:rPr>
          <w:rStyle w:val="Emphasis"/>
        </w:rPr>
        <w:t>.</w:t>
      </w:r>
    </w:p>
    <w:p w14:paraId="59BB52A8" w14:textId="77777777" w:rsidR="00291D6E" w:rsidRPr="004C109E" w:rsidRDefault="00291D6E" w:rsidP="00291D6E">
      <w:pPr>
        <w:rPr>
          <w:sz w:val="16"/>
        </w:rPr>
      </w:pPr>
      <w:r w:rsidRPr="004C109E">
        <w:rPr>
          <w:sz w:val="16"/>
        </w:rPr>
        <w:t xml:space="preserve">If we are onto something in our everyday reasoning about values, it seems that </w:t>
      </w:r>
      <w:r w:rsidRPr="004C109E">
        <w:rPr>
          <w:rStyle w:val="StyleUnderline"/>
          <w:highlight w:val="green"/>
        </w:rPr>
        <w:t>pleasure and pain are</w:t>
      </w:r>
      <w:r w:rsidRPr="004C109E">
        <w:rPr>
          <w:sz w:val="16"/>
        </w:rPr>
        <w:t xml:space="preserve"> both places </w:t>
      </w:r>
      <w:r w:rsidRPr="004C109E">
        <w:rPr>
          <w:rStyle w:val="StyleUnderline"/>
        </w:rPr>
        <w:t xml:space="preserve">where we </w:t>
      </w:r>
      <w:r w:rsidRPr="004C109E">
        <w:rPr>
          <w:rStyle w:val="Emphasis"/>
        </w:rPr>
        <w:t xml:space="preserve">reach </w:t>
      </w:r>
      <w:r w:rsidRPr="004C109E">
        <w:rPr>
          <w:rStyle w:val="Emphasis"/>
          <w:highlight w:val="green"/>
        </w:rPr>
        <w:t>the end of the line</w:t>
      </w:r>
      <w:r w:rsidRPr="004C109E">
        <w:rPr>
          <w:rStyle w:val="StyleUnderline"/>
          <w:highlight w:val="green"/>
        </w:rPr>
        <w:t xml:space="preserve"> in</w:t>
      </w:r>
      <w:r w:rsidRPr="004C109E">
        <w:rPr>
          <w:rStyle w:val="StyleUnderline"/>
        </w:rPr>
        <w:t xml:space="preserve"> matters of </w:t>
      </w:r>
      <w:r w:rsidRPr="004C109E">
        <w:rPr>
          <w:rStyle w:val="Emphasis"/>
          <w:highlight w:val="green"/>
        </w:rPr>
        <w:t>value</w:t>
      </w:r>
      <w:r w:rsidRPr="004C109E">
        <w:rPr>
          <w:rStyle w:val="StyleUnderline"/>
        </w:rPr>
        <w:t>.</w:t>
      </w:r>
    </w:p>
    <w:p w14:paraId="025ED85E" w14:textId="77777777" w:rsidR="00291D6E" w:rsidRPr="00213324" w:rsidRDefault="00291D6E" w:rsidP="00291D6E">
      <w:pPr>
        <w:pStyle w:val="Heading4"/>
      </w:pPr>
      <w:r>
        <w:t xml:space="preserve">4] Specifically, </w:t>
      </w:r>
      <w:r w:rsidRPr="009B7CE7">
        <w:rPr>
          <w:u w:val="single"/>
        </w:rPr>
        <w:t>extinction outweighs</w:t>
      </w:r>
      <w:r w:rsidRPr="009B7CE7">
        <w:rPr>
          <w:b w:val="0"/>
        </w:rPr>
        <w:t xml:space="preserve"> – magnitude, irreversibility, uncertainty.</w:t>
      </w:r>
    </w:p>
    <w:p w14:paraId="0B9F3FC1" w14:textId="77777777" w:rsidR="00291D6E" w:rsidRPr="00213324" w:rsidRDefault="00291D6E" w:rsidP="00291D6E">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775D8C07" w14:textId="77777777" w:rsidR="00291D6E" w:rsidRPr="009B7CE7" w:rsidRDefault="00291D6E" w:rsidP="00291D6E">
      <w:pPr>
        <w:rPr>
          <w:sz w:val="16"/>
        </w:rPr>
      </w:pPr>
      <w:r w:rsidRPr="009B7CE7">
        <w:rPr>
          <w:sz w:val="16"/>
        </w:rPr>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rPr>
          <w:sz w:val="16"/>
        </w:rPr>
        <w:t xml:space="preserve"> a </w:t>
      </w:r>
      <w:r w:rsidRPr="009B7CE7">
        <w:rPr>
          <w:rStyle w:val="Emphasis"/>
          <w:highlight w:val="green"/>
        </w:rPr>
        <w:t>good</w:t>
      </w:r>
      <w:r w:rsidRPr="009B7CE7">
        <w:rPr>
          <w:sz w:val="16"/>
        </w:rPr>
        <w:t xml:space="preserve"> thing, </w:t>
      </w:r>
      <w:r w:rsidRPr="009B7CE7">
        <w:rPr>
          <w:rStyle w:val="StyleUnderline"/>
          <w:highlight w:val="green"/>
        </w:rPr>
        <w:t>we</w:t>
      </w:r>
      <w:r w:rsidRPr="009B7CE7">
        <w:rPr>
          <w:sz w:val="16"/>
        </w:rPr>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rPr>
          <w:sz w:val="16"/>
        </w:rPr>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rPr>
          <w:sz w:val="16"/>
        </w:rPr>
        <w:t xml:space="preserve"> an </w:t>
      </w:r>
      <w:r w:rsidRPr="009B7CE7">
        <w:rPr>
          <w:rStyle w:val="Emphasis"/>
          <w:highlight w:val="green"/>
        </w:rPr>
        <w:t>extremely high stakes</w:t>
      </w:r>
      <w:r w:rsidRPr="009B7CE7">
        <w:rPr>
          <w:sz w:val="16"/>
        </w:rPr>
        <w:t xml:space="preserve"> moral issue. </w:t>
      </w:r>
      <w:r w:rsidRPr="009B7CE7">
        <w:rPr>
          <w:rStyle w:val="StyleUnderline"/>
        </w:rPr>
        <w:t>Humanity could be around for a very long time: if humans survive as long as the median mammal species, we will last another two million years.</w:t>
      </w:r>
      <w:r w:rsidRPr="009B7CE7">
        <w:rPr>
          <w:sz w:val="16"/>
        </w:rPr>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9B7CE7">
        <w:rPr>
          <w:rStyle w:val="StyleUnderline"/>
          <w:highlight w:val="green"/>
        </w:rPr>
        <w:t>would be 2×10^14</w:t>
      </w:r>
      <w:r w:rsidRPr="009B7CE7">
        <w:rPr>
          <w:rStyle w:val="StyleUnderline"/>
        </w:rPr>
        <w:t>.</w:t>
      </w:r>
      <w:r w:rsidRPr="009B7CE7">
        <w:rPr>
          <w:sz w:val="16"/>
        </w:rPr>
        <w:t xml:space="preserve"> 189 So if it is good to bring new people into existence, then it’s very good to prevent human extinction.</w:t>
      </w:r>
    </w:p>
    <w:p w14:paraId="5AD1F339" w14:textId="77777777" w:rsidR="00291D6E" w:rsidRPr="009B7CE7" w:rsidRDefault="00291D6E" w:rsidP="00291D6E">
      <w:pPr>
        <w:rPr>
          <w:sz w:val="16"/>
        </w:rPr>
      </w:pPr>
      <w:r w:rsidRPr="009B7CE7">
        <w:rPr>
          <w:sz w:val="16"/>
        </w:rPr>
        <w:t xml:space="preserve">Second, </w:t>
      </w:r>
      <w:r w:rsidRPr="009B7CE7">
        <w:rPr>
          <w:rStyle w:val="StyleUnderline"/>
        </w:rPr>
        <w:t xml:space="preserve">human </w:t>
      </w:r>
      <w:r w:rsidRPr="009B7CE7">
        <w:rPr>
          <w:rStyle w:val="StyleUnderline"/>
          <w:highlight w:val="green"/>
        </w:rPr>
        <w:t>extinction is</w:t>
      </w:r>
      <w:r w:rsidRPr="009B7CE7">
        <w:rPr>
          <w:sz w:val="16"/>
        </w:rPr>
        <w:t xml:space="preserve"> by its nature an </w:t>
      </w:r>
      <w:r w:rsidRPr="009B7CE7">
        <w:rPr>
          <w:rStyle w:val="Emphasis"/>
          <w:highlight w:val="green"/>
        </w:rPr>
        <w:t>irreversible</w:t>
      </w:r>
      <w:r w:rsidRPr="009B7CE7">
        <w:rPr>
          <w:sz w:val="16"/>
        </w:rPr>
        <w:t xml:space="preserve"> scenario. </w:t>
      </w:r>
      <w:r w:rsidRPr="009B7CE7">
        <w:rPr>
          <w:rStyle w:val="StyleUnderline"/>
        </w:rPr>
        <w:t>If we continue to exist</w:t>
      </w:r>
      <w:r w:rsidRPr="009B7CE7">
        <w:rPr>
          <w:sz w:val="16"/>
        </w:rPr>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rPr>
          <w:sz w:val="16"/>
        </w:rPr>
        <w:t xml:space="preserve"> (or,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at a later date.</w:t>
      </w:r>
    </w:p>
    <w:p w14:paraId="436CCB04" w14:textId="77777777" w:rsidR="00291D6E" w:rsidRDefault="00291D6E" w:rsidP="00291D6E">
      <w:pPr>
        <w:rPr>
          <w:rStyle w:val="StyleUnderline"/>
        </w:rPr>
      </w:pPr>
      <w:r w:rsidRPr="009B7CE7">
        <w:rPr>
          <w:sz w:val="16"/>
        </w:rPr>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rPr>
          <w:sz w:val="16"/>
        </w:rPr>
        <w:t xml:space="preserve">, over the next few centuries, as we have progressed in the past. So </w:t>
      </w:r>
      <w:r w:rsidRPr="009B7CE7">
        <w:rPr>
          <w:rStyle w:val="StyleUnderline"/>
        </w:rPr>
        <w:t>we should expect</w:t>
      </w:r>
      <w:r w:rsidRPr="009B7CE7">
        <w:rPr>
          <w:sz w:val="16"/>
        </w:rPr>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rPr>
          <w:sz w:val="16"/>
        </w:rPr>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3FB53537" w14:textId="77777777" w:rsidR="00291D6E" w:rsidRPr="00F601E6" w:rsidRDefault="00291D6E" w:rsidP="00291D6E"/>
    <w:p w14:paraId="25C753E0" w14:textId="77777777" w:rsidR="00291D6E" w:rsidRPr="00B55AD5" w:rsidRDefault="00291D6E" w:rsidP="00291D6E"/>
    <w:p w14:paraId="6AE98A7E" w14:textId="77777777" w:rsidR="00291D6E" w:rsidRPr="005D768C" w:rsidRDefault="00291D6E" w:rsidP="00291D6E"/>
    <w:p w14:paraId="09190198" w14:textId="77777777" w:rsidR="00A95652" w:rsidRPr="00291D6E" w:rsidRDefault="00A95652" w:rsidP="00291D6E"/>
    <w:sectPr w:rsidR="00A95652" w:rsidRPr="00291D6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1B5F5D"/>
    <w:multiLevelType w:val="hybridMultilevel"/>
    <w:tmpl w:val="03C29E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771CAD"/>
    <w:multiLevelType w:val="multilevel"/>
    <w:tmpl w:val="7F9CEE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A430BB4"/>
    <w:multiLevelType w:val="hybridMultilevel"/>
    <w:tmpl w:val="21508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F815DA"/>
    <w:multiLevelType w:val="multilevel"/>
    <w:tmpl w:val="032269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427290"/>
    <w:multiLevelType w:val="hybridMultilevel"/>
    <w:tmpl w:val="236E9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435172"/>
    <w:multiLevelType w:val="hybridMultilevel"/>
    <w:tmpl w:val="C47E8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3A2A0C"/>
    <w:multiLevelType w:val="hybridMultilevel"/>
    <w:tmpl w:val="54083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D6020A"/>
    <w:multiLevelType w:val="hybridMultilevel"/>
    <w:tmpl w:val="91304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8"/>
  </w:num>
  <w:num w:numId="13">
    <w:abstractNumId w:val="15"/>
  </w:num>
  <w:num w:numId="14">
    <w:abstractNumId w:val="12"/>
  </w:num>
  <w:num w:numId="15">
    <w:abstractNumId w:val="13"/>
  </w:num>
  <w:num w:numId="16">
    <w:abstractNumId w:val="11"/>
  </w:num>
  <w:num w:numId="17">
    <w:abstractNumId w:val="10"/>
  </w:num>
  <w:num w:numId="18">
    <w:abstractNumId w:val="1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314A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91D6E"/>
    <w:rsid w:val="002B146A"/>
    <w:rsid w:val="002B5E17"/>
    <w:rsid w:val="00315690"/>
    <w:rsid w:val="00316B75"/>
    <w:rsid w:val="00325646"/>
    <w:rsid w:val="003314AB"/>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22B6"/>
    <w:rsid w:val="007A2226"/>
    <w:rsid w:val="007F5B66"/>
    <w:rsid w:val="00823A1C"/>
    <w:rsid w:val="008240C1"/>
    <w:rsid w:val="00845B9D"/>
    <w:rsid w:val="00860984"/>
    <w:rsid w:val="00885193"/>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7565"/>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C36E2"/>
  <w15:chartTrackingRefBased/>
  <w15:docId w15:val="{4C32C289-74F4-47EC-A4D3-2044219F6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91D6E"/>
    <w:rPr>
      <w:rFonts w:ascii="Calibri" w:hAnsi="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Block Title"/>
    <w:basedOn w:val="Normal"/>
    <w:next w:val="Normal"/>
    <w:link w:val="Heading1Char"/>
    <w:qFormat/>
    <w:rsid w:val="003314A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1"/>
    <w:unhideWhenUsed/>
    <w:qFormat/>
    <w:rsid w:val="003314A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3314A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TAG, Ch,Big card,body,small text,Normal Tag,Ch,no read,No Spacing111111,small space,ta,Heading 41,t,No Spacing4,No Spacing21,CD - Cite,No Spacing211,No Spacing12,No Spacing2111,Ta,T"/>
    <w:basedOn w:val="Normal"/>
    <w:next w:val="Normal"/>
    <w:link w:val="Heading4Char"/>
    <w:uiPriority w:val="3"/>
    <w:unhideWhenUsed/>
    <w:qFormat/>
    <w:rsid w:val="003314A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314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14AB"/>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3314AB"/>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1"/>
    <w:rsid w:val="003314AB"/>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3314AB"/>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1111 Char,small space Char,ta Char,Heading 41 Char"/>
    <w:basedOn w:val="DefaultParagraphFont"/>
    <w:link w:val="Heading4"/>
    <w:uiPriority w:val="3"/>
    <w:rsid w:val="003314A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B,s"/>
    <w:basedOn w:val="DefaultParagraphFont"/>
    <w:link w:val="textbold"/>
    <w:uiPriority w:val="7"/>
    <w:qFormat/>
    <w:rsid w:val="003314A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314AB"/>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2,HHeading 3 + 12 pt,Cards + Font: 12 pt Char,Citation Char Char Char,Style,Bold Cite Char,c"/>
    <w:basedOn w:val="DefaultParagraphFont"/>
    <w:uiPriority w:val="6"/>
    <w:qFormat/>
    <w:rsid w:val="003314AB"/>
    <w:rPr>
      <w:b w:val="0"/>
      <w:sz w:val="22"/>
      <w:u w:val="single"/>
    </w:rPr>
  </w:style>
  <w:style w:type="character" w:styleId="Hyperlink">
    <w:name w:val="Hyperlink"/>
    <w:aliases w:val="heading 1 (block title),Card Text,Important,Read,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3314AB"/>
    <w:rPr>
      <w:color w:val="auto"/>
      <w:u w:val="none"/>
    </w:rPr>
  </w:style>
  <w:style w:type="character" w:styleId="FollowedHyperlink">
    <w:name w:val="FollowedHyperlink"/>
    <w:basedOn w:val="DefaultParagraphFont"/>
    <w:uiPriority w:val="99"/>
    <w:semiHidden/>
    <w:unhideWhenUsed/>
    <w:rsid w:val="003314AB"/>
    <w:rPr>
      <w:color w:val="auto"/>
      <w:u w:val="none"/>
    </w:rPr>
  </w:style>
  <w:style w:type="paragraph" w:customStyle="1" w:styleId="textbold">
    <w:name w:val="text bold"/>
    <w:basedOn w:val="Normal"/>
    <w:link w:val="Emphasis"/>
    <w:uiPriority w:val="7"/>
    <w:qFormat/>
    <w:rsid w:val="003314A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card,Medium Grid 21,Tags,Debate Text,No Spacing11,No Spacing31,No Spacing22,No Spacing111,No Spacing3,No Spacing2,Read stuff,tag,No Spacing1111,No Spacing1121,Dont use,No Spacing41,No Spacing1,No Spacing111112,No Spacing5,No Spacing112,Small Text"/>
    <w:basedOn w:val="Heading1"/>
    <w:link w:val="Hyperlink"/>
    <w:autoRedefine/>
    <w:uiPriority w:val="99"/>
    <w:qFormat/>
    <w:rsid w:val="003314A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character" w:customStyle="1" w:styleId="TitleChar">
    <w:name w:val="Title Char"/>
    <w:aliases w:val="Cites and Cards Char,UNDERLINE Char,Bold Underlined Char,title Char,Block Heading Char,Read This Char,Non Read Text Char,Debate Normal Char"/>
    <w:basedOn w:val="DefaultParagraphFont"/>
    <w:link w:val="Title"/>
    <w:uiPriority w:val="99"/>
    <w:qFormat/>
    <w:rsid w:val="003314AB"/>
    <w:rPr>
      <w:u w:val="single"/>
    </w:rPr>
  </w:style>
  <w:style w:type="paragraph" w:styleId="Title">
    <w:name w:val="Title"/>
    <w:aliases w:val="Cites and Cards,UNDERLINE,Bold Underlined,title,Block Heading,Read This,Non Read Text,Debate Normal"/>
    <w:basedOn w:val="Normal"/>
    <w:next w:val="Normal"/>
    <w:link w:val="TitleChar"/>
    <w:uiPriority w:val="99"/>
    <w:qFormat/>
    <w:rsid w:val="003314AB"/>
    <w:pPr>
      <w:spacing w:after="0" w:line="216" w:lineRule="auto"/>
      <w:contextualSpacing/>
    </w:pPr>
    <w:rPr>
      <w:rFonts w:asciiTheme="minorHAnsi" w:hAnsiTheme="minorHAnsi"/>
      <w:u w:val="single"/>
    </w:rPr>
  </w:style>
  <w:style w:type="character" w:customStyle="1" w:styleId="TitleChar1">
    <w:name w:val="Title Char1"/>
    <w:basedOn w:val="DefaultParagraphFont"/>
    <w:uiPriority w:val="99"/>
    <w:rsid w:val="003314AB"/>
    <w:rPr>
      <w:rFonts w:asciiTheme="majorHAnsi" w:eastAsiaTheme="majorEastAsia" w:hAnsiTheme="majorHAnsi" w:cstheme="majorBidi"/>
      <w:spacing w:val="-10"/>
      <w:kern w:val="28"/>
      <w:sz w:val="56"/>
      <w:szCs w:val="56"/>
    </w:rPr>
  </w:style>
  <w:style w:type="paragraph" w:customStyle="1" w:styleId="Emphasis1">
    <w:name w:val="Emphasis1"/>
    <w:basedOn w:val="Normal"/>
    <w:uiPriority w:val="7"/>
    <w:qFormat/>
    <w:rsid w:val="003314AB"/>
    <w:pPr>
      <w:pBdr>
        <w:top w:val="single" w:sz="12" w:space="1" w:color="auto"/>
        <w:left w:val="single" w:sz="12" w:space="4" w:color="auto"/>
        <w:bottom w:val="single" w:sz="12" w:space="1" w:color="auto"/>
        <w:right w:val="single" w:sz="12" w:space="4" w:color="auto"/>
      </w:pBdr>
      <w:ind w:left="720"/>
      <w:jc w:val="both"/>
    </w:pPr>
    <w:rPr>
      <w:rFonts w:cs="Calibri"/>
      <w:b/>
      <w:iCs/>
      <w:u w:val="single"/>
    </w:rPr>
  </w:style>
  <w:style w:type="paragraph" w:styleId="ListParagraph">
    <w:name w:val="List Paragraph"/>
    <w:aliases w:val="6 font"/>
    <w:basedOn w:val="Normal"/>
    <w:uiPriority w:val="34"/>
    <w:unhideWhenUsed/>
    <w:qFormat/>
    <w:rsid w:val="003314AB"/>
    <w:pPr>
      <w:ind w:left="720"/>
      <w:contextualSpacing/>
    </w:pPr>
    <w:rPr>
      <w:rFonts w:cs="Calibri"/>
    </w:rPr>
  </w:style>
  <w:style w:type="paragraph" w:customStyle="1" w:styleId="Shrink">
    <w:name w:val="Shrink"/>
    <w:basedOn w:val="Normal"/>
    <w:link w:val="ShrinkChar"/>
    <w:autoRedefine/>
    <w:uiPriority w:val="4"/>
    <w:qFormat/>
    <w:rsid w:val="003314AB"/>
    <w:rPr>
      <w:rFonts w:asciiTheme="minorHAnsi" w:eastAsia="Times New Roman" w:hAnsiTheme="minorHAnsi" w:cstheme="minorHAnsi"/>
      <w:sz w:val="16"/>
      <w:lang w:eastAsia="zh-CN"/>
    </w:rPr>
  </w:style>
  <w:style w:type="character" w:customStyle="1" w:styleId="ShrinkChar">
    <w:name w:val="Shrink Char"/>
    <w:basedOn w:val="DefaultParagraphFont"/>
    <w:link w:val="Shrink"/>
    <w:uiPriority w:val="4"/>
    <w:rsid w:val="003314AB"/>
    <w:rPr>
      <w:rFonts w:eastAsia="Times New Roman" w:cstheme="minorHAnsi"/>
      <w:sz w:val="16"/>
      <w:lang w:eastAsia="zh-CN"/>
    </w:rPr>
  </w:style>
  <w:style w:type="character" w:styleId="IntenseEmphasis">
    <w:name w:val="Intense Emphasis"/>
    <w:aliases w:val="Minimized Char,Intense Emphasis31"/>
    <w:basedOn w:val="DefaultParagraphFont"/>
    <w:uiPriority w:val="6"/>
    <w:qFormat/>
    <w:rsid w:val="003314AB"/>
    <w:rPr>
      <w:b w:val="0"/>
      <w:sz w:val="22"/>
      <w:u w:val="single"/>
    </w:rPr>
  </w:style>
  <w:style w:type="paragraph" w:styleId="NoSpacing">
    <w:name w:val="No Spacing"/>
    <w:aliases w:val="Note Level 2,Card Format,Note Level 21,ClearFormatting,Clear,DDI Tag,Tag Title,No Spacing51,No Spacing11211,No Spacing23,ca"/>
    <w:uiPriority w:val="99"/>
    <w:qFormat/>
    <w:rsid w:val="003314AB"/>
    <w:pPr>
      <w:spacing w:after="0" w:line="240" w:lineRule="auto"/>
    </w:pPr>
    <w:rPr>
      <w:rFonts w:ascii="Calibri" w:hAnsi="Calibri" w:cs="Calibri"/>
    </w:rPr>
  </w:style>
  <w:style w:type="paragraph" w:styleId="Header">
    <w:name w:val="header"/>
    <w:basedOn w:val="Normal"/>
    <w:link w:val="HeaderChar"/>
    <w:uiPriority w:val="99"/>
    <w:unhideWhenUsed/>
    <w:rsid w:val="003314AB"/>
    <w:pPr>
      <w:tabs>
        <w:tab w:val="center" w:pos="4680"/>
        <w:tab w:val="right" w:pos="9360"/>
      </w:tabs>
      <w:spacing w:after="0" w:line="240" w:lineRule="auto"/>
    </w:pPr>
    <w:rPr>
      <w:rFonts w:cs="Calibri"/>
    </w:rPr>
  </w:style>
  <w:style w:type="character" w:customStyle="1" w:styleId="HeaderChar">
    <w:name w:val="Header Char"/>
    <w:basedOn w:val="DefaultParagraphFont"/>
    <w:link w:val="Header"/>
    <w:uiPriority w:val="99"/>
    <w:rsid w:val="003314AB"/>
    <w:rPr>
      <w:rFonts w:ascii="Calibri" w:hAnsi="Calibri" w:cs="Calibri"/>
    </w:rPr>
  </w:style>
  <w:style w:type="paragraph" w:styleId="Footer">
    <w:name w:val="footer"/>
    <w:basedOn w:val="Normal"/>
    <w:link w:val="FooterChar"/>
    <w:uiPriority w:val="99"/>
    <w:unhideWhenUsed/>
    <w:rsid w:val="003314AB"/>
    <w:pPr>
      <w:tabs>
        <w:tab w:val="center" w:pos="4680"/>
        <w:tab w:val="right" w:pos="9360"/>
      </w:tabs>
      <w:spacing w:after="0" w:line="240" w:lineRule="auto"/>
    </w:pPr>
    <w:rPr>
      <w:rFonts w:cs="Calibri"/>
    </w:rPr>
  </w:style>
  <w:style w:type="character" w:customStyle="1" w:styleId="FooterChar">
    <w:name w:val="Footer Char"/>
    <w:basedOn w:val="DefaultParagraphFont"/>
    <w:link w:val="Footer"/>
    <w:uiPriority w:val="99"/>
    <w:rsid w:val="003314AB"/>
    <w:rPr>
      <w:rFonts w:ascii="Calibri" w:hAnsi="Calibri" w:cs="Calibri"/>
    </w:rPr>
  </w:style>
  <w:style w:type="character" w:styleId="UnresolvedMention">
    <w:name w:val="Unresolved Mention"/>
    <w:basedOn w:val="DefaultParagraphFont"/>
    <w:uiPriority w:val="99"/>
    <w:semiHidden/>
    <w:unhideWhenUsed/>
    <w:rsid w:val="003314AB"/>
    <w:rPr>
      <w:color w:val="605E5C"/>
      <w:shd w:val="clear" w:color="auto" w:fill="E1DFDD"/>
    </w:rPr>
  </w:style>
  <w:style w:type="paragraph" w:customStyle="1" w:styleId="Emphasize">
    <w:name w:val="Emphasize"/>
    <w:basedOn w:val="Normal"/>
    <w:uiPriority w:val="7"/>
    <w:qFormat/>
    <w:rsid w:val="003314AB"/>
    <w:pPr>
      <w:pBdr>
        <w:top w:val="single" w:sz="18" w:space="0" w:color="auto"/>
        <w:left w:val="single" w:sz="18" w:space="0" w:color="auto"/>
        <w:bottom w:val="single" w:sz="18" w:space="0" w:color="auto"/>
        <w:right w:val="single" w:sz="18" w:space="0" w:color="auto"/>
      </w:pBdr>
      <w:spacing w:line="254" w:lineRule="auto"/>
      <w:ind w:left="720"/>
      <w:jc w:val="both"/>
    </w:pPr>
    <w:rPr>
      <w:rFonts w:cs="Calibri"/>
      <w:b/>
      <w:iCs/>
      <w:u w:val="single"/>
    </w:rPr>
  </w:style>
  <w:style w:type="paragraph" w:styleId="BodyText">
    <w:name w:val="Body Text"/>
    <w:basedOn w:val="Normal"/>
    <w:link w:val="BodyTextChar"/>
    <w:rsid w:val="003314AB"/>
    <w:pPr>
      <w:spacing w:after="140" w:line="276" w:lineRule="auto"/>
    </w:pPr>
    <w:rPr>
      <w:rFonts w:eastAsia="Calibri" w:cs="Times New Roman"/>
      <w:szCs w:val="24"/>
    </w:rPr>
  </w:style>
  <w:style w:type="character" w:customStyle="1" w:styleId="BodyTextChar">
    <w:name w:val="Body Text Char"/>
    <w:basedOn w:val="DefaultParagraphFont"/>
    <w:link w:val="BodyText"/>
    <w:rsid w:val="003314AB"/>
    <w:rPr>
      <w:rFonts w:ascii="Calibri" w:eastAsia="Calibri"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xtrotalpha.jalopnik.com/these-are-the-doomsday-satellites-that-detected-the-exp-1737434876" TargetMode="External"/><Relationship Id="rId3" Type="http://schemas.openxmlformats.org/officeDocument/2006/relationships/styles" Target="styles.xml"/><Relationship Id="rId7" Type="http://schemas.openxmlformats.org/officeDocument/2006/relationships/hyperlink" Target="https://aerospace.org/sites/default/files/2019-04/Crosslink%20Fall%202015%20V16N1%20.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mmons.und.edu/theses/2455/"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achingcriticalwill.org/images/documents/Disarmament-fora/OEWG/2016/Documents/NGO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59</TotalTime>
  <Pages>1</Pages>
  <Words>9237</Words>
  <Characters>52653</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1</cp:revision>
  <dcterms:created xsi:type="dcterms:W3CDTF">2022-01-07T22:21:00Z</dcterms:created>
  <dcterms:modified xsi:type="dcterms:W3CDTF">2022-01-07T23:59:00Z</dcterms:modified>
</cp:coreProperties>
</file>