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CDCD5" w14:textId="1425DE3C" w:rsidR="00876D54" w:rsidRPr="001A3ED0" w:rsidRDefault="00876D54" w:rsidP="00876D54">
      <w:pPr>
        <w:pStyle w:val="Heading1"/>
        <w:rPr>
          <w:rFonts w:asciiTheme="majorHAnsi" w:hAnsiTheme="majorHAnsi" w:cstheme="majorHAnsi"/>
        </w:rPr>
      </w:pPr>
      <w:r w:rsidRPr="001A3ED0">
        <w:rPr>
          <w:rFonts w:asciiTheme="majorHAnsi" w:hAnsiTheme="majorHAnsi" w:cstheme="majorHAnsi"/>
        </w:rPr>
        <w:t>nc</w:t>
      </w:r>
    </w:p>
    <w:p w14:paraId="239A51D3" w14:textId="54324EA3" w:rsidR="009C527C" w:rsidRPr="001A3ED0" w:rsidRDefault="009C4EA0" w:rsidP="009C527C">
      <w:pPr>
        <w:pStyle w:val="Heading2"/>
        <w:rPr>
          <w:rFonts w:asciiTheme="majorHAnsi" w:hAnsiTheme="majorHAnsi" w:cstheme="majorHAnsi"/>
        </w:rPr>
      </w:pPr>
      <w:r w:rsidRPr="001A3ED0">
        <w:rPr>
          <w:rFonts w:asciiTheme="majorHAnsi" w:hAnsiTheme="majorHAnsi" w:cstheme="majorHAnsi"/>
        </w:rPr>
        <w:lastRenderedPageBreak/>
        <w:t>1</w:t>
      </w:r>
    </w:p>
    <w:p w14:paraId="7241DC6C" w14:textId="77777777" w:rsidR="009C527C" w:rsidRPr="001A3ED0" w:rsidRDefault="009C527C" w:rsidP="009C527C">
      <w:pPr>
        <w:pStyle w:val="Heading4"/>
        <w:rPr>
          <w:rFonts w:asciiTheme="majorHAnsi" w:hAnsiTheme="majorHAnsi" w:cstheme="majorHAnsi"/>
        </w:rPr>
      </w:pPr>
      <w:r w:rsidRPr="001A3ED0">
        <w:rPr>
          <w:rFonts w:asciiTheme="majorHAnsi" w:hAnsiTheme="majorHAnsi"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63B21418" w14:textId="77777777" w:rsidR="009C527C" w:rsidRPr="001A3ED0" w:rsidRDefault="009C527C" w:rsidP="009C527C">
      <w:pPr>
        <w:rPr>
          <w:rFonts w:asciiTheme="majorHAnsi" w:hAnsiTheme="majorHAnsi" w:cstheme="majorHAnsi"/>
          <w:b/>
          <w:bCs/>
          <w:sz w:val="26"/>
        </w:rPr>
      </w:pPr>
      <w:r w:rsidRPr="001A3ED0">
        <w:rPr>
          <w:rStyle w:val="Style13ptBold"/>
          <w:rFonts w:asciiTheme="majorHAnsi" w:hAnsiTheme="majorHAnsi" w:cstheme="majorHAnsi"/>
        </w:rPr>
        <w:t xml:space="preserve">Tuck and Yang 12, </w:t>
      </w:r>
      <w:r w:rsidRPr="001A3ED0">
        <w:rPr>
          <w:rFonts w:asciiTheme="majorHAnsi" w:hAnsiTheme="majorHAnsi" w:cstheme="majorHAnsi"/>
        </w:rPr>
        <w:t>(Eve Tuck, Unangax, State University of New York at New Paltz K. Wayne Yang University of California, San Diego, Decolonization is not a metaphor, Decolonization: Indigeneity, Education &amp; Society Vol. 1, No. 1, 2012, pp. 1-40, JKS)</w:t>
      </w:r>
    </w:p>
    <w:p w14:paraId="41B9B61C" w14:textId="77777777" w:rsidR="009C527C" w:rsidRPr="001A3ED0" w:rsidRDefault="009C527C" w:rsidP="009C527C">
      <w:pPr>
        <w:rPr>
          <w:rStyle w:val="Emphasis"/>
          <w:rFonts w:asciiTheme="majorHAnsi" w:hAnsiTheme="majorHAnsi" w:cstheme="majorHAnsi"/>
        </w:rPr>
      </w:pPr>
      <w:r w:rsidRPr="001A3ED0">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1A3ED0">
        <w:rPr>
          <w:rStyle w:val="StyleUnderline"/>
          <w:rFonts w:asciiTheme="majorHAnsi" w:hAnsiTheme="majorHAnsi" w:cstheme="majorHAnsi"/>
        </w:rPr>
        <w:t xml:space="preserve">Settler colonialism operates through internal/external colonial modes simultaneously because there is no spatial separation between metropole and colony. </w:t>
      </w:r>
      <w:r w:rsidRPr="001A3ED0">
        <w:rPr>
          <w:rFonts w:asciiTheme="majorHAnsi" w:hAnsiTheme="majorHAnsi" w:cstheme="majorHAnsi"/>
          <w:sz w:val="14"/>
        </w:rPr>
        <w:t xml:space="preserve">For example, </w:t>
      </w:r>
      <w:r w:rsidRPr="001A3ED0">
        <w:rPr>
          <w:rStyle w:val="StyleUnderline"/>
          <w:rFonts w:asciiTheme="majorHAnsi" w:hAnsiTheme="majorHAnsi"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1A3ED0">
        <w:rPr>
          <w:rFonts w:asciiTheme="majorHAnsi" w:hAnsiTheme="majorHAnsi" w:cstheme="majorHAnsi"/>
          <w:sz w:val="14"/>
        </w:rPr>
        <w:t xml:space="preserve"> </w:t>
      </w:r>
      <w:r w:rsidRPr="001A3ED0">
        <w:rPr>
          <w:rStyle w:val="Emphasis"/>
          <w:rFonts w:asciiTheme="majorHAnsi" w:hAnsiTheme="majorHAnsi" w:cstheme="majorHAnsi"/>
          <w:highlight w:val="green"/>
        </w:rPr>
        <w:t>The horizons of the settler colonial nation-state</w:t>
      </w:r>
      <w:r w:rsidRPr="001A3ED0">
        <w:rPr>
          <w:rStyle w:val="Emphasis"/>
          <w:rFonts w:asciiTheme="majorHAnsi" w:hAnsiTheme="majorHAnsi" w:cstheme="majorHAnsi"/>
        </w:rPr>
        <w:t xml:space="preserve"> </w:t>
      </w:r>
      <w:r w:rsidRPr="001A3ED0">
        <w:rPr>
          <w:rFonts w:asciiTheme="majorHAnsi" w:hAnsiTheme="majorHAnsi" w:cstheme="majorHAnsi"/>
          <w:sz w:val="14"/>
        </w:rPr>
        <w:t>are total and</w:t>
      </w:r>
      <w:r w:rsidRPr="001A3ED0">
        <w:rPr>
          <w:rStyle w:val="Emphasis"/>
          <w:rFonts w:asciiTheme="majorHAnsi" w:hAnsiTheme="majorHAnsi" w:cstheme="majorHAnsi"/>
        </w:rPr>
        <w:t xml:space="preserve"> </w:t>
      </w:r>
      <w:r w:rsidRPr="001A3ED0">
        <w:rPr>
          <w:rStyle w:val="Emphasis"/>
          <w:rFonts w:asciiTheme="majorHAnsi" w:hAnsiTheme="majorHAnsi" w:cstheme="majorHAnsi"/>
          <w:highlight w:val="green"/>
        </w:rPr>
        <w:t>require</w:t>
      </w:r>
      <w:r w:rsidRPr="001A3ED0">
        <w:rPr>
          <w:rStyle w:val="Emphasis"/>
          <w:rFonts w:asciiTheme="majorHAnsi" w:hAnsiTheme="majorHAnsi" w:cstheme="majorHAnsi"/>
        </w:rPr>
        <w:t xml:space="preserve"> </w:t>
      </w:r>
      <w:r w:rsidRPr="001A3ED0">
        <w:rPr>
          <w:rFonts w:asciiTheme="majorHAnsi" w:hAnsiTheme="majorHAnsi" w:cstheme="majorHAnsi"/>
          <w:sz w:val="14"/>
        </w:rPr>
        <w:t>a mode of</w:t>
      </w:r>
      <w:r w:rsidRPr="001A3ED0">
        <w:rPr>
          <w:rStyle w:val="Emphasis"/>
          <w:rFonts w:asciiTheme="majorHAnsi" w:hAnsiTheme="majorHAnsi" w:cstheme="majorHAnsi"/>
        </w:rPr>
        <w:t xml:space="preserve"> </w:t>
      </w:r>
      <w:r w:rsidRPr="001A3ED0">
        <w:rPr>
          <w:rStyle w:val="Emphasis"/>
          <w:rFonts w:asciiTheme="majorHAnsi" w:hAnsiTheme="majorHAnsi" w:cstheme="majorHAnsi"/>
          <w:highlight w:val="green"/>
        </w:rPr>
        <w:t>total appropriation of Indigenous life and land</w:t>
      </w:r>
      <w:r w:rsidRPr="001A3ED0">
        <w:rPr>
          <w:rFonts w:asciiTheme="majorHAnsi" w:hAnsiTheme="majorHAnsi" w:cstheme="majorHAnsi"/>
          <w:sz w:val="14"/>
        </w:rPr>
        <w:t xml:space="preserve">, rather than the selective expropriation of profit-producing fragments. </w:t>
      </w:r>
      <w:r w:rsidRPr="001A3ED0">
        <w:rPr>
          <w:rStyle w:val="StyleUnderline"/>
          <w:rFonts w:asciiTheme="majorHAnsi" w:hAnsiTheme="majorHAnsi" w:cstheme="majorHAnsi"/>
        </w:rPr>
        <w:t xml:space="preserve">Settler colonialism is different from other forms of colonialism </w:t>
      </w:r>
      <w:r w:rsidRPr="001A3ED0">
        <w:rPr>
          <w:rFonts w:asciiTheme="majorHAnsi" w:hAnsiTheme="majorHAnsi" w:cstheme="majorHAnsi"/>
          <w:sz w:val="14"/>
        </w:rPr>
        <w:t>in that</w:t>
      </w:r>
      <w:r w:rsidRPr="001A3ED0">
        <w:rPr>
          <w:rStyle w:val="StyleUnderline"/>
          <w:rFonts w:asciiTheme="majorHAnsi" w:hAnsiTheme="majorHAnsi" w:cstheme="majorHAnsi"/>
        </w:rPr>
        <w:t xml:space="preserve"> settlers come with the intention of making a new home on the land, </w:t>
      </w:r>
      <w:r w:rsidRPr="001A3ED0">
        <w:rPr>
          <w:rFonts w:asciiTheme="majorHAnsi" w:hAnsiTheme="majorHAnsi" w:cstheme="majorHAnsi"/>
          <w:sz w:val="14"/>
        </w:rPr>
        <w:t>a homemaking</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that insists on settler sovereignty over all things</w:t>
      </w:r>
      <w:r w:rsidRPr="001A3ED0">
        <w:rPr>
          <w:rFonts w:asciiTheme="majorHAnsi" w:hAnsiTheme="majorHAnsi" w:cstheme="majorHAnsi"/>
          <w:sz w:val="14"/>
        </w:rPr>
        <w:t xml:space="preserve"> in their new domain. Thus, </w:t>
      </w:r>
      <w:r w:rsidRPr="001A3ED0">
        <w:rPr>
          <w:rStyle w:val="Emphasis"/>
          <w:rFonts w:asciiTheme="majorHAnsi" w:hAnsiTheme="majorHAnsi" w:cstheme="majorHAnsi"/>
        </w:rPr>
        <w:t>relying</w:t>
      </w:r>
      <w:r w:rsidRPr="001A3ED0">
        <w:rPr>
          <w:rFonts w:asciiTheme="majorHAnsi" w:hAnsiTheme="majorHAnsi" w:cstheme="majorHAnsi"/>
          <w:sz w:val="14"/>
        </w:rPr>
        <w:t xml:space="preserve"> solely </w:t>
      </w:r>
      <w:r w:rsidRPr="001A3ED0">
        <w:rPr>
          <w:rStyle w:val="Emphasis"/>
          <w:rFonts w:asciiTheme="majorHAnsi" w:hAnsiTheme="majorHAnsi" w:cstheme="majorHAnsi"/>
        </w:rPr>
        <w:t xml:space="preserve">on postcolonial literatures or </w:t>
      </w:r>
      <w:r w:rsidRPr="001A3ED0">
        <w:rPr>
          <w:rFonts w:asciiTheme="majorHAnsi" w:hAnsiTheme="majorHAnsi" w:cstheme="majorHAnsi"/>
          <w:sz w:val="14"/>
        </w:rPr>
        <w:t>theories of</w:t>
      </w:r>
      <w:r w:rsidRPr="001A3ED0">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1A3ED0">
        <w:rPr>
          <w:rFonts w:asciiTheme="majorHAnsi" w:hAnsiTheme="majorHAnsi" w:cstheme="majorHAnsi"/>
          <w:sz w:val="14"/>
        </w:rPr>
        <w:t xml:space="preserve">. Within settler colonialism, the most important concern is land/water/air/subterranean earth (land, for shorthand, in this article.) </w:t>
      </w:r>
      <w:r w:rsidRPr="001A3ED0">
        <w:rPr>
          <w:rStyle w:val="StyleUnderline"/>
          <w:rFonts w:asciiTheme="majorHAnsi" w:hAnsiTheme="majorHAnsi" w:cstheme="majorHAnsi"/>
        </w:rPr>
        <w:t>Land is what is most valuable, contested, required</w:t>
      </w:r>
      <w:r w:rsidRPr="001A3ED0">
        <w:rPr>
          <w:rFonts w:asciiTheme="majorHAnsi" w:hAnsiTheme="majorHAnsi" w:cstheme="majorHAnsi"/>
          <w:sz w:val="14"/>
        </w:rPr>
        <w:t xml:space="preserve">. </w:t>
      </w:r>
      <w:r w:rsidRPr="001A3ED0">
        <w:rPr>
          <w:rStyle w:val="StyleUnderline"/>
          <w:rFonts w:asciiTheme="majorHAnsi" w:hAnsiTheme="majorHAnsi" w:cstheme="majorHAnsi"/>
        </w:rPr>
        <w:t xml:space="preserve">This is both because the </w:t>
      </w:r>
      <w:r w:rsidRPr="001A3ED0">
        <w:rPr>
          <w:rStyle w:val="StyleUnderline"/>
          <w:rFonts w:asciiTheme="majorHAnsi" w:hAnsiTheme="majorHAnsi" w:cstheme="majorHAnsi"/>
          <w:highlight w:val="green"/>
        </w:rPr>
        <w:t xml:space="preserve">settlers make </w:t>
      </w:r>
      <w:r w:rsidRPr="001A3ED0">
        <w:rPr>
          <w:rFonts w:asciiTheme="majorHAnsi" w:hAnsiTheme="majorHAnsi" w:cstheme="majorHAnsi"/>
          <w:sz w:val="14"/>
        </w:rPr>
        <w:t>Indigenous</w:t>
      </w:r>
      <w:r w:rsidRPr="001A3ED0">
        <w:rPr>
          <w:rStyle w:val="StyleUnderline"/>
          <w:rFonts w:asciiTheme="majorHAnsi" w:hAnsiTheme="majorHAnsi" w:cstheme="majorHAnsi"/>
          <w:highlight w:val="green"/>
        </w:rPr>
        <w:t xml:space="preserve"> land their</w:t>
      </w:r>
      <w:r w:rsidRPr="001A3ED0">
        <w:rPr>
          <w:rStyle w:val="StyleUnderline"/>
          <w:rFonts w:asciiTheme="majorHAnsi" w:hAnsiTheme="majorHAnsi" w:cstheme="majorHAnsi"/>
        </w:rPr>
        <w:t xml:space="preserve"> </w:t>
      </w:r>
      <w:r w:rsidRPr="001A3ED0">
        <w:rPr>
          <w:rFonts w:asciiTheme="majorHAnsi" w:hAnsiTheme="majorHAnsi" w:cstheme="majorHAnsi"/>
          <w:sz w:val="14"/>
        </w:rPr>
        <w:t>new home and</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source of capital,</w:t>
      </w:r>
      <w:r w:rsidRPr="001A3ED0">
        <w:rPr>
          <w:rStyle w:val="StyleUnderline"/>
          <w:rFonts w:asciiTheme="majorHAnsi" w:hAnsiTheme="majorHAnsi" w:cstheme="majorHAnsi"/>
        </w:rPr>
        <w:t xml:space="preserve"> </w:t>
      </w:r>
      <w:r w:rsidRPr="001A3ED0">
        <w:rPr>
          <w:rFonts w:asciiTheme="majorHAnsi" w:hAnsiTheme="majorHAnsi" w:cstheme="majorHAnsi"/>
          <w:sz w:val="14"/>
        </w:rPr>
        <w:t>and also because</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the disruption of Indigenous relationships to land represents</w:t>
      </w:r>
      <w:r w:rsidRPr="001A3ED0">
        <w:rPr>
          <w:rStyle w:val="StyleUnderline"/>
          <w:rFonts w:asciiTheme="majorHAnsi" w:hAnsiTheme="majorHAnsi" w:cstheme="majorHAnsi"/>
        </w:rPr>
        <w:t xml:space="preserve"> </w:t>
      </w:r>
      <w:r w:rsidRPr="001A3ED0">
        <w:rPr>
          <w:rFonts w:asciiTheme="majorHAnsi" w:hAnsiTheme="majorHAnsi" w:cstheme="majorHAnsi"/>
          <w:sz w:val="14"/>
        </w:rPr>
        <w:t>a profound</w:t>
      </w:r>
      <w:r w:rsidRPr="001A3ED0">
        <w:rPr>
          <w:rStyle w:val="StyleUnderline"/>
          <w:rFonts w:asciiTheme="majorHAnsi" w:hAnsiTheme="majorHAnsi" w:cstheme="majorHAnsi"/>
        </w:rPr>
        <w:t xml:space="preserve"> </w:t>
      </w:r>
      <w:r w:rsidRPr="001A3ED0">
        <w:rPr>
          <w:rStyle w:val="Emphasis"/>
          <w:rFonts w:asciiTheme="majorHAnsi" w:hAnsiTheme="majorHAnsi" w:cstheme="majorHAnsi"/>
          <w:highlight w:val="green"/>
        </w:rPr>
        <w:t>epistemic, ontological, cosmological violence</w:t>
      </w:r>
      <w:r w:rsidRPr="001A3ED0">
        <w:rPr>
          <w:rFonts w:asciiTheme="majorHAnsi" w:hAnsiTheme="majorHAnsi" w:cstheme="majorHAnsi"/>
          <w:sz w:val="14"/>
          <w:highlight w:val="green"/>
        </w:rPr>
        <w:t xml:space="preserve">. </w:t>
      </w:r>
      <w:r w:rsidRPr="001A3ED0">
        <w:rPr>
          <w:rStyle w:val="StyleUnderline"/>
          <w:rFonts w:asciiTheme="majorHAnsi" w:hAnsiTheme="majorHAnsi" w:cstheme="majorHAnsi"/>
          <w:highlight w:val="green"/>
        </w:rPr>
        <w:t>This violence is not temporally contained</w:t>
      </w:r>
      <w:r w:rsidRPr="001A3ED0">
        <w:rPr>
          <w:rStyle w:val="StyleUnderline"/>
          <w:rFonts w:asciiTheme="majorHAnsi" w:hAnsiTheme="majorHAnsi" w:cstheme="majorHAnsi"/>
        </w:rPr>
        <w:t xml:space="preserve"> in the arrival of the settler </w:t>
      </w:r>
      <w:r w:rsidRPr="001A3ED0">
        <w:rPr>
          <w:rStyle w:val="StyleUnderline"/>
          <w:rFonts w:asciiTheme="majorHAnsi" w:hAnsiTheme="majorHAnsi" w:cstheme="majorHAnsi"/>
          <w:highlight w:val="green"/>
        </w:rPr>
        <w:t>but is reasserted each day of occupation</w:t>
      </w:r>
      <w:r w:rsidRPr="001A3ED0">
        <w:rPr>
          <w:rStyle w:val="StyleUnderline"/>
          <w:rFonts w:asciiTheme="majorHAnsi" w:hAnsiTheme="majorHAnsi" w:cstheme="majorHAnsi"/>
        </w:rPr>
        <w:t>.</w:t>
      </w:r>
      <w:r w:rsidRPr="001A3ED0">
        <w:rPr>
          <w:rFonts w:asciiTheme="majorHAnsi" w:hAnsiTheme="majorHAnsi" w:cstheme="majorHAnsi"/>
          <w:sz w:val="14"/>
        </w:rPr>
        <w:t xml:space="preserve"> This is why Patrick Wolfe (1999) emphasizes that </w:t>
      </w:r>
      <w:r w:rsidRPr="001A3ED0">
        <w:rPr>
          <w:rStyle w:val="Emphasis"/>
          <w:rFonts w:asciiTheme="majorHAnsi" w:hAnsiTheme="majorHAnsi" w:cstheme="majorHAnsi"/>
          <w:highlight w:val="green"/>
        </w:rPr>
        <w:t>settler colonialism is a structure and not an event</w:t>
      </w:r>
      <w:r w:rsidRPr="001A3ED0">
        <w:rPr>
          <w:rFonts w:asciiTheme="majorHAnsi" w:hAnsiTheme="majorHAnsi" w:cstheme="majorHAnsi"/>
          <w:sz w:val="14"/>
        </w:rPr>
        <w:t xml:space="preserve">. In the process of settler colonialism, </w:t>
      </w:r>
      <w:r w:rsidRPr="001A3ED0">
        <w:rPr>
          <w:rStyle w:val="StyleUnderline"/>
          <w:rFonts w:asciiTheme="majorHAnsi" w:hAnsiTheme="majorHAnsi" w:cstheme="majorHAnsi"/>
        </w:rPr>
        <w:t>land is remade into property and human relationships to land are restricted to the relationship of the owner to his property</w:t>
      </w:r>
      <w:r w:rsidRPr="001A3ED0">
        <w:rPr>
          <w:rFonts w:asciiTheme="majorHAnsi" w:hAnsiTheme="majorHAnsi" w:cstheme="majorHAnsi"/>
          <w:sz w:val="14"/>
        </w:rPr>
        <w:t xml:space="preserve">. Epistemological, ontological, and cosmological relationships to land are interred, indeed made pre-modern and backward. Made savage. </w:t>
      </w:r>
      <w:r w:rsidRPr="001A3ED0">
        <w:rPr>
          <w:rStyle w:val="StyleUnderline"/>
          <w:rFonts w:asciiTheme="majorHAnsi" w:hAnsiTheme="majorHAnsi" w:cstheme="majorHAnsi"/>
        </w:rPr>
        <w:t>In order for the settlers to make a place their home, they must destroy and disappear the Indigenous peoples that live there.</w:t>
      </w:r>
      <w:r w:rsidRPr="001A3ED0">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1A3ED0">
        <w:rPr>
          <w:rStyle w:val="StyleUnderline"/>
          <w:rFonts w:asciiTheme="majorHAnsi" w:hAnsiTheme="majorHAnsi" w:cstheme="majorHAnsi"/>
        </w:rPr>
        <w:t>Our/their relationships to land comprise our/their epistemologies, ontologies, and cosmologies.</w:t>
      </w:r>
      <w:r w:rsidRPr="001A3ED0">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1A3ED0">
        <w:rPr>
          <w:rStyle w:val="Emphasis"/>
          <w:rFonts w:asciiTheme="majorHAnsi" w:hAnsiTheme="majorHAnsi" w:cstheme="majorHAnsi"/>
        </w:rPr>
        <w:t>Indigenous peoples must be erased, must be made into ghosts</w:t>
      </w:r>
      <w:r w:rsidRPr="001A3ED0">
        <w:rPr>
          <w:rFonts w:asciiTheme="majorHAnsi" w:hAnsiTheme="majorHAnsi" w:cstheme="majorHAnsi"/>
          <w:sz w:val="14"/>
        </w:rPr>
        <w:t xml:space="preserve"> (Tuck and Ree, forthcoming). At the same time, </w:t>
      </w:r>
      <w:r w:rsidRPr="001A3ED0">
        <w:rPr>
          <w:rStyle w:val="StyleUnderline"/>
          <w:rFonts w:asciiTheme="majorHAnsi" w:hAnsiTheme="majorHAnsi" w:cstheme="majorHAnsi"/>
        </w:rPr>
        <w:t xml:space="preserve">settler colonialism </w:t>
      </w:r>
      <w:r w:rsidRPr="001A3ED0">
        <w:rPr>
          <w:rStyle w:val="StyleUnderline"/>
          <w:rFonts w:asciiTheme="majorHAnsi" w:hAnsiTheme="majorHAnsi" w:cstheme="majorHAnsi"/>
          <w:highlight w:val="green"/>
        </w:rPr>
        <w:t>involves the subjugation and forced labor of chattel slaves, whose bodies and lives become the property, and who are kept landless</w:t>
      </w:r>
      <w:r w:rsidRPr="001A3ED0">
        <w:rPr>
          <w:rStyle w:val="StyleUnderline"/>
          <w:rFonts w:asciiTheme="majorHAnsi" w:hAnsiTheme="majorHAnsi" w:cstheme="majorHAnsi"/>
        </w:rPr>
        <w:t>.</w:t>
      </w:r>
      <w:r w:rsidRPr="001A3ED0">
        <w:rPr>
          <w:rFonts w:asciiTheme="majorHAnsi" w:hAnsiTheme="majorHAnsi" w:cstheme="majorHAnsi"/>
          <w:sz w:val="14"/>
        </w:rPr>
        <w:t xml:space="preserve"> Slavery in settler colonial contexts is distinct from other forms of indenture whereby excess labor is extracted from persons. First, </w:t>
      </w:r>
      <w:r w:rsidRPr="001A3ED0">
        <w:rPr>
          <w:rStyle w:val="StyleUnderline"/>
          <w:rFonts w:asciiTheme="majorHAnsi" w:hAnsiTheme="majorHAnsi" w:cstheme="majorHAnsi"/>
        </w:rPr>
        <w:t xml:space="preserve">chattels are commodities of labor and therefore it is </w:t>
      </w:r>
      <w:r w:rsidRPr="001A3ED0">
        <w:rPr>
          <w:rStyle w:val="StyleUnderline"/>
          <w:rFonts w:asciiTheme="majorHAnsi" w:hAnsiTheme="majorHAnsi" w:cstheme="majorHAnsi"/>
          <w:highlight w:val="green"/>
        </w:rPr>
        <w:t>the slave’s person that is the excess</w:t>
      </w:r>
      <w:r w:rsidRPr="001A3ED0">
        <w:rPr>
          <w:rStyle w:val="StyleUnderline"/>
          <w:rFonts w:asciiTheme="majorHAnsi" w:hAnsiTheme="majorHAnsi" w:cstheme="majorHAnsi"/>
        </w:rPr>
        <w:t>.</w:t>
      </w:r>
      <w:r w:rsidRPr="001A3ED0">
        <w:rPr>
          <w:rFonts w:asciiTheme="majorHAnsi" w:hAnsiTheme="majorHAnsi" w:cstheme="majorHAnsi"/>
          <w:sz w:val="14"/>
        </w:rPr>
        <w:t xml:space="preserve"> Second, unlike workers who may aspire to own land, the slave’s very presence on the land is already an excess that must be dis-located. Thus, </w:t>
      </w:r>
      <w:r w:rsidRPr="001A3ED0">
        <w:rPr>
          <w:rStyle w:val="StyleUnderline"/>
          <w:rFonts w:asciiTheme="majorHAnsi" w:hAnsiTheme="majorHAnsi" w:cstheme="majorHAnsi"/>
        </w:rPr>
        <w:t xml:space="preserve">the slave is a desirable </w:t>
      </w:r>
      <w:r w:rsidRPr="001A3ED0">
        <w:rPr>
          <w:rStyle w:val="StyleUnderline"/>
          <w:rFonts w:asciiTheme="majorHAnsi" w:hAnsiTheme="majorHAnsi" w:cstheme="majorHAnsi"/>
        </w:rPr>
        <w:lastRenderedPageBreak/>
        <w:t>commodity but the person underneath is imprisonable, punishable, and murderable. The violence of keeping/killing the chattel slave makes them deathlike monsters in the settler imagination</w:t>
      </w:r>
      <w:r w:rsidRPr="001A3ED0">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1A3ED0">
        <w:rPr>
          <w:rStyle w:val="StyleUnderline"/>
          <w:rFonts w:asciiTheme="majorHAnsi" w:hAnsiTheme="majorHAnsi" w:cstheme="majorHAnsi"/>
          <w:highlight w:val="green"/>
        </w:rPr>
        <w:t>The chattel slave serves as that excess labor, labor that can never be paid because payment would have to be in the form of property (land</w:t>
      </w:r>
      <w:r w:rsidRPr="001A3ED0">
        <w:rPr>
          <w:rStyle w:val="StyleUnderline"/>
          <w:rFonts w:asciiTheme="majorHAnsi" w:hAnsiTheme="majorHAnsi" w:cstheme="majorHAnsi"/>
        </w:rPr>
        <w:t>).</w:t>
      </w:r>
      <w:r w:rsidRPr="001A3ED0">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1A3ED0">
        <w:rPr>
          <w:rStyle w:val="StyleUnderline"/>
          <w:rFonts w:asciiTheme="majorHAnsi" w:hAnsiTheme="majorHAnsi" w:cstheme="majorHAnsi"/>
        </w:rPr>
        <w:t>Settlers are not immigrants.</w:t>
      </w:r>
      <w:r w:rsidRPr="001A3ED0">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1A3ED0">
        <w:rPr>
          <w:rStyle w:val="StyleUnderline"/>
          <w:rFonts w:asciiTheme="majorHAnsi" w:hAnsiTheme="majorHAnsi" w:cstheme="majorHAnsi"/>
        </w:rPr>
        <w:t>.</w:t>
      </w:r>
      <w:r w:rsidRPr="001A3ED0">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1A3ED0">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w:t>
      </w:r>
      <w:r w:rsidRPr="001A3ED0">
        <w:rPr>
          <w:rStyle w:val="StyleUnderline"/>
          <w:rFonts w:asciiTheme="majorHAnsi" w:hAnsiTheme="majorHAnsi" w:cstheme="majorHAnsi"/>
          <w:highlight w:val="green"/>
        </w:rPr>
        <w:t xml:space="preserve">Settlers are diverse, not just </w:t>
      </w:r>
      <w:r w:rsidRPr="001A3ED0">
        <w:rPr>
          <w:rFonts w:asciiTheme="majorHAnsi" w:hAnsiTheme="majorHAnsi" w:cstheme="majorHAnsi"/>
          <w:sz w:val="14"/>
        </w:rPr>
        <w:t xml:space="preserve">of </w:t>
      </w:r>
      <w:r w:rsidRPr="001A3ED0">
        <w:rPr>
          <w:rStyle w:val="StyleUnderline"/>
          <w:rFonts w:asciiTheme="majorHAnsi" w:hAnsiTheme="majorHAnsi" w:cstheme="majorHAnsi"/>
          <w:highlight w:val="green"/>
        </w:rPr>
        <w:t>white</w:t>
      </w:r>
      <w:r w:rsidRPr="001A3ED0">
        <w:rPr>
          <w:rStyle w:val="StyleUnderline"/>
          <w:rFonts w:asciiTheme="majorHAnsi" w:hAnsiTheme="majorHAnsi" w:cstheme="majorHAnsi"/>
        </w:rPr>
        <w:t xml:space="preserve"> European descent, and include people of color</w:t>
      </w:r>
      <w:r w:rsidRPr="001A3ED0">
        <w:rPr>
          <w:rFonts w:asciiTheme="majorHAnsi" w:hAnsiTheme="majorHAnsi" w:cstheme="majorHAnsi"/>
          <w:sz w:val="14"/>
        </w:rPr>
        <w:t xml:space="preserve">, even from other colonial contexts. </w:t>
      </w:r>
      <w:r w:rsidRPr="001A3ED0">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1A3ED0">
        <w:rPr>
          <w:rFonts w:asciiTheme="majorHAnsi" w:hAnsiTheme="majorHAnsi"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1A3ED0">
        <w:rPr>
          <w:rStyle w:val="Emphasis"/>
          <w:rFonts w:asciiTheme="majorHAnsi" w:hAnsiTheme="majorHAnsi" w:cstheme="majorHAnsi"/>
          <w:highlight w:val="green"/>
        </w:rPr>
        <w:t>Decolonization as metaphor allows people to equivocate</w:t>
      </w:r>
      <w:r w:rsidRPr="001A3ED0">
        <w:rPr>
          <w:rStyle w:val="Emphasis"/>
          <w:rFonts w:asciiTheme="majorHAnsi" w:hAnsiTheme="majorHAnsi" w:cstheme="majorHAnsi"/>
        </w:rPr>
        <w:t xml:space="preserve"> </w:t>
      </w:r>
      <w:r w:rsidRPr="001A3ED0">
        <w:rPr>
          <w:rFonts w:asciiTheme="majorHAnsi" w:hAnsiTheme="majorHAnsi" w:cstheme="majorHAnsi"/>
          <w:sz w:val="14"/>
        </w:rPr>
        <w:t xml:space="preserve">these </w:t>
      </w:r>
      <w:r w:rsidRPr="001A3ED0">
        <w:rPr>
          <w:rStyle w:val="Emphasis"/>
          <w:rFonts w:asciiTheme="majorHAnsi" w:hAnsiTheme="majorHAnsi" w:cstheme="majorHAnsi"/>
          <w:highlight w:val="green"/>
        </w:rPr>
        <w:t>contradictory decolonial desires because it turns decolonization into an empty signifier to be filled by any track towards liberation</w:t>
      </w:r>
      <w:r w:rsidRPr="001A3ED0">
        <w:rPr>
          <w:rStyle w:val="Emphasis"/>
          <w:rFonts w:asciiTheme="majorHAnsi" w:hAnsiTheme="majorHAnsi" w:cstheme="majorHAnsi"/>
        </w:rPr>
        <w:t>.</w:t>
      </w:r>
      <w:r w:rsidRPr="001A3ED0">
        <w:rPr>
          <w:rFonts w:asciiTheme="majorHAnsi" w:hAnsiTheme="majorHAnsi" w:cstheme="majorHAnsi"/>
          <w:sz w:val="14"/>
        </w:rPr>
        <w:t xml:space="preserve"> In reality, </w:t>
      </w:r>
      <w:r w:rsidRPr="001A3ED0">
        <w:rPr>
          <w:rStyle w:val="StyleUnderline"/>
          <w:rFonts w:asciiTheme="majorHAnsi" w:hAnsiTheme="majorHAnsi" w:cstheme="majorHAnsi"/>
        </w:rPr>
        <w:t>the tracks walk all over land/people in settler contexts.</w:t>
      </w:r>
      <w:r w:rsidRPr="001A3ED0">
        <w:rPr>
          <w:rFonts w:asciiTheme="majorHAnsi" w:hAnsiTheme="majorHAnsi" w:cstheme="majorHAnsi"/>
          <w:sz w:val="14"/>
        </w:rPr>
        <w:t xml:space="preserve"> Though the details are not fixed or agreed upon, in our view, </w:t>
      </w:r>
      <w:r w:rsidRPr="001A3ED0">
        <w:rPr>
          <w:rStyle w:val="StyleUnderline"/>
          <w:rFonts w:asciiTheme="majorHAnsi" w:hAnsiTheme="majorHAnsi" w:cstheme="majorHAnsi"/>
        </w:rPr>
        <w:t xml:space="preserve">decolonization </w:t>
      </w:r>
      <w:r w:rsidRPr="001A3ED0">
        <w:rPr>
          <w:rFonts w:asciiTheme="majorHAnsi" w:hAnsiTheme="majorHAnsi" w:cstheme="majorHAnsi"/>
          <w:sz w:val="14"/>
        </w:rPr>
        <w:t>in the settler colonial context</w:t>
      </w:r>
      <w:r w:rsidRPr="001A3ED0">
        <w:rPr>
          <w:rStyle w:val="StyleUnderline"/>
          <w:rFonts w:asciiTheme="majorHAnsi" w:hAnsiTheme="majorHAnsi" w:cstheme="majorHAnsi"/>
        </w:rPr>
        <w:t xml:space="preserve"> must involve the repatriation of land simultaneous to the recognition of how land and relations to land have always already been differently understood and enacted; that is, all of the land, and not just symbolically.</w:t>
      </w:r>
      <w:r w:rsidRPr="001A3ED0">
        <w:rPr>
          <w:rFonts w:asciiTheme="majorHAnsi" w:hAnsiTheme="majorHAnsi" w:cstheme="majorHAnsi"/>
          <w:sz w:val="14"/>
        </w:rPr>
        <w:t xml:space="preserve"> </w:t>
      </w:r>
      <w:r w:rsidRPr="001A3ED0">
        <w:rPr>
          <w:rStyle w:val="StyleUnderline"/>
          <w:rFonts w:asciiTheme="majorHAnsi" w:hAnsiTheme="majorHAnsi" w:cstheme="majorHAnsi"/>
        </w:rPr>
        <w:t xml:space="preserve">This is precisely why decolonization is </w:t>
      </w:r>
      <w:r w:rsidRPr="001A3ED0">
        <w:rPr>
          <w:rFonts w:asciiTheme="majorHAnsi" w:hAnsiTheme="majorHAnsi" w:cstheme="majorHAnsi"/>
          <w:sz w:val="14"/>
        </w:rPr>
        <w:t>necessarily</w:t>
      </w:r>
      <w:r w:rsidRPr="001A3ED0">
        <w:rPr>
          <w:rStyle w:val="StyleUnderline"/>
          <w:rFonts w:asciiTheme="majorHAnsi" w:hAnsiTheme="majorHAnsi" w:cstheme="majorHAnsi"/>
        </w:rPr>
        <w:t xml:space="preserve"> unsettling, especially across lines of solidarity</w:t>
      </w:r>
      <w:r w:rsidRPr="001A3ED0">
        <w:rPr>
          <w:rFonts w:asciiTheme="majorHAnsi" w:hAnsiTheme="majorHAnsi" w:cstheme="majorHAnsi"/>
          <w:sz w:val="14"/>
        </w:rPr>
        <w:t xml:space="preserve">. “Decolonization never takes place unnoticed” (Fanon, 1963, p. 36). </w:t>
      </w:r>
      <w:r w:rsidRPr="001A3ED0">
        <w:rPr>
          <w:rStyle w:val="Emphasis"/>
          <w:rFonts w:asciiTheme="majorHAnsi" w:hAnsiTheme="majorHAnsi" w:cstheme="majorHAnsi"/>
        </w:rPr>
        <w:t>Settler colonialism and its decolonization implicates and unsettles everyone.</w:t>
      </w:r>
    </w:p>
    <w:p w14:paraId="0C8C1E67" w14:textId="228F693B" w:rsidR="009C527C" w:rsidRPr="001A3ED0" w:rsidRDefault="009C527C" w:rsidP="009C527C">
      <w:pPr>
        <w:pStyle w:val="Heading4"/>
        <w:rPr>
          <w:rFonts w:asciiTheme="majorHAnsi" w:hAnsiTheme="majorHAnsi" w:cstheme="majorHAnsi"/>
        </w:rPr>
      </w:pPr>
      <w:r w:rsidRPr="001A3ED0">
        <w:rPr>
          <w:rFonts w:asciiTheme="majorHAnsi" w:hAnsiTheme="majorHAnsi" w:cstheme="majorHAnsi"/>
        </w:rPr>
        <w:t xml:space="preserve">The 1ac’s representations and discourses surrounding space appropriation perpetuates colonial violence through Western settler myths of terra nullius and prioritization of science over Indigenous epistemologies </w:t>
      </w:r>
    </w:p>
    <w:p w14:paraId="00665AC2" w14:textId="77777777" w:rsidR="00F71CF3" w:rsidRPr="001A3ED0" w:rsidRDefault="00F71CF3" w:rsidP="00F71CF3">
      <w:pPr>
        <w:rPr>
          <w:rFonts w:asciiTheme="majorHAnsi" w:hAnsiTheme="majorHAnsi" w:cstheme="majorHAnsi"/>
        </w:rPr>
      </w:pPr>
      <w:r w:rsidRPr="001A3ED0">
        <w:rPr>
          <w:rStyle w:val="StyleUnderline"/>
          <w:rFonts w:asciiTheme="majorHAnsi" w:hAnsiTheme="majorHAnsi" w:cstheme="majorHAnsi"/>
        </w:rPr>
        <w:t xml:space="preserve">These </w:t>
      </w:r>
      <w:r w:rsidRPr="001A3ED0">
        <w:rPr>
          <w:rStyle w:val="StyleUnderline"/>
          <w:rFonts w:asciiTheme="majorHAnsi" w:hAnsiTheme="majorHAnsi" w:cstheme="majorHAnsi"/>
          <w:highlight w:val="green"/>
        </w:rPr>
        <w:t>sat</w:t>
      </w:r>
      <w:r w:rsidRPr="001A3ED0">
        <w:rPr>
          <w:rStyle w:val="StyleUnderline"/>
          <w:rFonts w:asciiTheme="majorHAnsi" w:hAnsiTheme="majorHAnsi" w:cstheme="majorHAnsi"/>
        </w:rPr>
        <w:t>ellite</w:t>
      </w:r>
      <w:r w:rsidRPr="001A3ED0">
        <w:rPr>
          <w:rStyle w:val="StyleUnderline"/>
          <w:rFonts w:asciiTheme="majorHAnsi" w:hAnsiTheme="majorHAnsi" w:cstheme="majorHAnsi"/>
          <w:highlight w:val="green"/>
        </w:rPr>
        <w:t>s are</w:t>
      </w:r>
      <w:r w:rsidRPr="001A3ED0">
        <w:rPr>
          <w:rStyle w:val="StyleUnderline"/>
          <w:rFonts w:asciiTheme="majorHAnsi" w:hAnsiTheme="majorHAnsi" w:cstheme="majorHAnsi"/>
        </w:rPr>
        <w:t xml:space="preserve"> a </w:t>
      </w:r>
      <w:r w:rsidRPr="001A3ED0">
        <w:rPr>
          <w:rStyle w:val="StyleUnderline"/>
          <w:rFonts w:asciiTheme="majorHAnsi" w:hAnsiTheme="majorHAnsi" w:cstheme="majorHAnsi"/>
          <w:highlight w:val="green"/>
        </w:rPr>
        <w:t>crucial</w:t>
      </w:r>
      <w:r w:rsidRPr="001A3ED0">
        <w:rPr>
          <w:rStyle w:val="StyleUnderline"/>
          <w:rFonts w:asciiTheme="majorHAnsi" w:hAnsiTheme="majorHAnsi" w:cstheme="majorHAnsi"/>
        </w:rPr>
        <w:t xml:space="preserve"> element of US ballistic missile defense, </w:t>
      </w:r>
      <w:r w:rsidRPr="001A3ED0">
        <w:rPr>
          <w:rStyle w:val="StyleUnderline"/>
          <w:rFonts w:asciiTheme="majorHAnsi" w:hAnsiTheme="majorHAnsi" w:cstheme="majorHAnsi"/>
          <w:highlight w:val="green"/>
        </w:rPr>
        <w:t>capable of </w:t>
      </w:r>
      <w:hyperlink r:id="rId9" w:history="1">
        <w:r w:rsidRPr="001A3ED0">
          <w:rPr>
            <w:rStyle w:val="StyleUnderline"/>
            <w:rFonts w:asciiTheme="majorHAnsi" w:hAnsiTheme="majorHAnsi" w:cstheme="majorHAnsi"/>
            <w:highlight w:val="green"/>
          </w:rPr>
          <w:t>detecting missiles</w:t>
        </w:r>
      </w:hyperlink>
      <w:r w:rsidRPr="001A3ED0">
        <w:rPr>
          <w:rStyle w:val="StyleUnderline"/>
          <w:rFonts w:asciiTheme="majorHAnsi" w:hAnsiTheme="majorHAnsi" w:cstheme="majorHAnsi"/>
        </w:rPr>
        <w:t xml:space="preserve"> immediately after launch </w:t>
      </w:r>
      <w:r w:rsidRPr="001A3ED0">
        <w:rPr>
          <w:rStyle w:val="StyleUnderline"/>
          <w:rFonts w:asciiTheme="majorHAnsi" w:hAnsiTheme="majorHAnsi" w:cstheme="majorHAnsi"/>
          <w:highlight w:val="green"/>
        </w:rPr>
        <w:t>and tracking</w:t>
      </w:r>
      <w:r w:rsidRPr="001A3ED0">
        <w:rPr>
          <w:rStyle w:val="StyleUnderline"/>
          <w:rFonts w:asciiTheme="majorHAnsi" w:hAnsiTheme="majorHAnsi" w:cstheme="majorHAnsi"/>
        </w:rPr>
        <w:t xml:space="preserve"> their paths</w:t>
      </w:r>
      <w:r w:rsidRPr="001A3ED0">
        <w:rPr>
          <w:rFonts w:asciiTheme="majorHAnsi" w:hAnsiTheme="majorHAnsi" w:cstheme="majorHAnsi"/>
        </w:rPr>
        <w:t>.</w:t>
      </w:r>
    </w:p>
    <w:p w14:paraId="72C4BBD2" w14:textId="77777777" w:rsidR="00F71CF3" w:rsidRPr="001A3ED0" w:rsidRDefault="00F71CF3" w:rsidP="00F71CF3">
      <w:pPr>
        <w:rPr>
          <w:rFonts w:asciiTheme="majorHAnsi" w:hAnsiTheme="majorHAnsi" w:cstheme="majorHAnsi"/>
        </w:rPr>
      </w:pPr>
    </w:p>
    <w:p w14:paraId="7676FACE" w14:textId="77777777" w:rsidR="009C527C" w:rsidRPr="001A3ED0" w:rsidRDefault="009C527C" w:rsidP="009C527C">
      <w:pPr>
        <w:rPr>
          <w:rFonts w:asciiTheme="majorHAnsi" w:hAnsiTheme="majorHAnsi" w:cstheme="majorHAnsi"/>
        </w:rPr>
      </w:pPr>
      <w:r w:rsidRPr="001A3ED0">
        <w:rPr>
          <w:rStyle w:val="Style13ptBold"/>
          <w:rFonts w:asciiTheme="majorHAnsi" w:hAnsiTheme="majorHAnsi" w:cstheme="majorHAnsi"/>
        </w:rPr>
        <w:t>Smiles 20,</w:t>
      </w:r>
      <w:r w:rsidRPr="001A3ED0">
        <w:rPr>
          <w:rFonts w:asciiTheme="majorHAnsi" w:hAnsiTheme="majorHAnsi" w:cstheme="majorHAnsi"/>
        </w:rPr>
        <w:t xml:space="preserve"> Deondre Smiles, 10-26-2020, "The Settler Logics of (Outer) Space," Society + Space, </w:t>
      </w:r>
      <w:hyperlink r:id="rId10" w:history="1">
        <w:r w:rsidRPr="001A3ED0">
          <w:rPr>
            <w:rStyle w:val="Hyperlink"/>
            <w:rFonts w:asciiTheme="majorHAnsi" w:hAnsiTheme="majorHAnsi" w:cstheme="majorHAnsi"/>
          </w:rPr>
          <w:t>https://www.societyandspace.org/articles/the-settler-logics-of-outer-space</w:t>
        </w:r>
      </w:hyperlink>
      <w:r w:rsidRPr="001A3ED0">
        <w:rPr>
          <w:rStyle w:val="Hyperlink"/>
          <w:rFonts w:asciiTheme="majorHAnsi" w:hAnsiTheme="majorHAnsi" w:cstheme="majorHAnsi"/>
        </w:rPr>
        <w:t xml:space="preserve"> </w:t>
      </w:r>
      <w:r w:rsidRPr="001A3ED0">
        <w:rPr>
          <w:rFonts w:asciiTheme="majorHAnsi" w:hAnsiTheme="majorHAnsi" w:cstheme="majorHAnsi"/>
        </w:rPr>
        <w:t xml:space="preserve">[Dondre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w:t>
      </w:r>
      <w:r w:rsidRPr="001A3ED0">
        <w:rPr>
          <w:rFonts w:asciiTheme="majorHAnsi" w:hAnsiTheme="majorHAnsi" w:cstheme="majorHAnsi"/>
        </w:rPr>
        <w:lastRenderedPageBreak/>
        <w:t>academic position is as an Assistant Professor in the Department of Geography at the University of Victoria, in B.C., Canada.] //tanya</w:t>
      </w:r>
    </w:p>
    <w:p w14:paraId="4D80A32D" w14:textId="77777777" w:rsidR="009C527C" w:rsidRPr="001A3ED0" w:rsidRDefault="009C527C" w:rsidP="009C527C">
      <w:pPr>
        <w:rPr>
          <w:rStyle w:val="StyleUnderline"/>
          <w:rFonts w:asciiTheme="majorHAnsi" w:hAnsiTheme="majorHAnsi" w:cstheme="majorHAnsi"/>
        </w:rPr>
      </w:pPr>
      <w:r w:rsidRPr="001A3ED0">
        <w:rPr>
          <w:rFonts w:asciiTheme="majorHAnsi" w:hAnsiTheme="majorHAnsi" w:cstheme="majorHAnsi"/>
          <w:sz w:val="16"/>
        </w:rPr>
        <w:t xml:space="preserve">To most scholars, and certainly to the virtual majority of Indigenous peoples on Turtle Island, it is no secret that </w:t>
      </w:r>
      <w:r w:rsidRPr="001A3ED0">
        <w:rPr>
          <w:rStyle w:val="StyleUnderline"/>
          <w:rFonts w:asciiTheme="majorHAnsi" w:hAnsiTheme="majorHAnsi" w:cstheme="majorHAnsi"/>
        </w:rPr>
        <w:t xml:space="preserve">the country we call the United States of America was built upon the brutal subjugation of Indigenous people and Indigenous lands. </w:t>
      </w:r>
      <w:r w:rsidRPr="001A3ED0">
        <w:rPr>
          <w:rStyle w:val="StyleUnderline"/>
          <w:rFonts w:asciiTheme="majorHAnsi" w:hAnsiTheme="majorHAnsi" w:cstheme="majorHAnsi"/>
          <w:highlight w:val="green"/>
        </w:rPr>
        <w:t>Fueled by the American settler myths of terra nullius</w:t>
      </w:r>
      <w:r w:rsidRPr="001A3ED0">
        <w:rPr>
          <w:rStyle w:val="StyleUnderline"/>
          <w:rFonts w:asciiTheme="majorHAnsi" w:hAnsiTheme="majorHAnsi" w:cstheme="majorHAnsi"/>
        </w:rPr>
        <w:t xml:space="preserve"> (no man’s land) and Manifest Destiny, </w:t>
      </w:r>
      <w:r w:rsidRPr="001A3ED0">
        <w:rPr>
          <w:rStyle w:val="StyleUnderline"/>
          <w:rFonts w:asciiTheme="majorHAnsi" w:hAnsiTheme="majorHAnsi" w:cstheme="majorHAnsi"/>
          <w:highlight w:val="green"/>
        </w:rPr>
        <w:t>the</w:t>
      </w:r>
      <w:r w:rsidRPr="001A3ED0">
        <w:rPr>
          <w:rStyle w:val="StyleUnderline"/>
          <w:rFonts w:asciiTheme="majorHAnsi" w:hAnsiTheme="majorHAnsi" w:cstheme="majorHAnsi"/>
        </w:rPr>
        <w:t xml:space="preserve"> American </w:t>
      </w:r>
      <w:r w:rsidRPr="001A3ED0">
        <w:rPr>
          <w:rStyle w:val="StyleUnderline"/>
          <w:rFonts w:asciiTheme="majorHAnsi" w:hAnsiTheme="majorHAnsi" w:cstheme="majorHAnsi"/>
          <w:highlight w:val="green"/>
        </w:rPr>
        <w:t>settler state proceeded upon a project of cultural and physical genocide</w:t>
      </w:r>
      <w:r w:rsidRPr="001A3ED0">
        <w:rPr>
          <w:rStyle w:val="StyleUnderline"/>
          <w:rFonts w:asciiTheme="majorHAnsi" w:hAnsiTheme="majorHAnsi" w:cstheme="majorHAnsi"/>
        </w:rPr>
        <w:t>, with lasting effects that endure to the present day</w:t>
      </w:r>
      <w:r w:rsidRPr="001A3ED0">
        <w:rPr>
          <w:rFonts w:asciiTheme="majorHAnsi" w:hAnsiTheme="majorHAnsi" w:cstheme="majorHAnsi"/>
          <w:sz w:val="16"/>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t>
      </w:r>
      <w:r w:rsidRPr="001A3ED0">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1A3ED0">
        <w:rPr>
          <w:rFonts w:asciiTheme="majorHAnsi" w:hAnsiTheme="majorHAnsi" w:cstheme="majorHAnsi"/>
          <w:sz w:val="16"/>
        </w:rPr>
        <w:t xml:space="preserve">. Trump’s address raises key insights into the continuing logics of settler colonialism, as well as questions of its future trajectories. </w:t>
      </w:r>
      <w:r w:rsidRPr="001A3ED0">
        <w:rPr>
          <w:rStyle w:val="StyleUnderline"/>
          <w:rFonts w:asciiTheme="majorHAnsi" w:hAnsiTheme="majorHAnsi" w:cstheme="majorHAnsi"/>
        </w:rPr>
        <w:t xml:space="preserve">Trump’s </w:t>
      </w:r>
      <w:r w:rsidRPr="001A3ED0">
        <w:rPr>
          <w:rStyle w:val="StyleUnderline"/>
          <w:rFonts w:asciiTheme="majorHAnsi" w:hAnsiTheme="majorHAnsi" w:cstheme="majorHAnsi"/>
          <w:highlight w:val="green"/>
        </w:rPr>
        <w:t>invocation of ideas such as the ‘frontier’ and ‘taming the wilderness’ draws attention to the brutal violence that accompanied the building of the American state</w:t>
      </w:r>
      <w:r w:rsidRPr="001A3ED0">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1A3ED0">
        <w:rPr>
          <w:rStyle w:val="StyleUnderline"/>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1A3ED0">
        <w:rPr>
          <w:rFonts w:asciiTheme="majorHAnsi" w:hAnsiTheme="majorHAnsi" w:cstheme="majorHAnsi"/>
          <w:sz w:val="16"/>
        </w:rPr>
        <w:t xml:space="preserve"> This myth tells us that what we know as </w:t>
      </w:r>
      <w:r w:rsidRPr="001A3ED0">
        <w:rPr>
          <w:rStyle w:val="StyleUnderline"/>
          <w:rFonts w:asciiTheme="majorHAnsi" w:hAnsiTheme="majorHAnsi" w:cstheme="majorHAnsi"/>
        </w:rPr>
        <w:t>the modern world was built through the hard work of European settlers; Indigenous people had nothing to offer or contribute</w:t>
      </w:r>
      <w:r w:rsidRPr="001A3ED0">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1A3ED0">
        <w:rPr>
          <w:rStyle w:val="Emphasis"/>
          <w:rFonts w:asciiTheme="majorHAnsi" w:hAnsiTheme="majorHAnsi" w:cstheme="majorHAnsi"/>
          <w:highlight w:val="green"/>
        </w:rPr>
        <w:t>that similar language is being used around the potential of</w:t>
      </w:r>
      <w:r w:rsidRPr="001A3ED0">
        <w:rPr>
          <w:rStyle w:val="Emphasis"/>
          <w:rFonts w:asciiTheme="majorHAnsi" w:hAnsiTheme="majorHAnsi" w:cstheme="majorHAnsi"/>
        </w:rPr>
        <w:t xml:space="preserve"> American </w:t>
      </w:r>
      <w:r w:rsidRPr="001A3ED0">
        <w:rPr>
          <w:rStyle w:val="Emphasis"/>
          <w:rFonts w:asciiTheme="majorHAnsi" w:hAnsiTheme="majorHAnsi" w:cstheme="majorHAnsi"/>
          <w:highlight w:val="green"/>
        </w:rPr>
        <w:t>power being extended to space</w:t>
      </w:r>
      <w:r w:rsidRPr="001A3ED0">
        <w:rPr>
          <w:rStyle w:val="Emphasis"/>
          <w:rFonts w:asciiTheme="majorHAnsi" w:hAnsiTheme="majorHAnsi" w:cstheme="majorHAnsi"/>
        </w:rPr>
        <w:t xml:space="preserve"> could reasonably be expected, given the economic and military potential that comes from such a move. </w:t>
      </w:r>
      <w:r w:rsidRPr="001A3ED0">
        <w:rPr>
          <w:rStyle w:val="Emphasis"/>
          <w:rFonts w:asciiTheme="majorHAnsi" w:hAnsiTheme="majorHAnsi" w:cstheme="majorHAnsi"/>
          <w:highlight w:val="green"/>
        </w:rPr>
        <w:t>Space represents yet another ‘unknown’ to be conquered and bent to America’s will</w:t>
      </w:r>
      <w:r w:rsidRPr="001A3ED0">
        <w:rPr>
          <w:rFonts w:asciiTheme="majorHAnsi" w:hAnsiTheme="majorHAnsi" w:cstheme="majorHAnsi"/>
          <w:sz w:val="16"/>
        </w:rPr>
        <w:t xml:space="preserve">. However, such </w:t>
      </w:r>
      <w:r w:rsidRPr="001A3ED0">
        <w:rPr>
          <w:rStyle w:val="StyleUnderline"/>
          <w:rFonts w:asciiTheme="majorHAnsi" w:hAnsiTheme="majorHAnsi" w:cstheme="majorHAnsi"/>
        </w:rPr>
        <w:t>interplanetary conquest does not exist solely in outer space</w:t>
      </w:r>
      <w:r w:rsidRPr="001A3ED0">
        <w:rPr>
          <w:rFonts w:asciiTheme="majorHAnsi" w:hAnsiTheme="majorHAnsi" w:cstheme="majorHAnsi"/>
          <w:sz w:val="16"/>
        </w:rPr>
        <w:t xml:space="preserve">. I wish to situate the very real </w:t>
      </w:r>
      <w:r w:rsidRPr="001A3ED0">
        <w:rPr>
          <w:rStyle w:val="Emphasis"/>
          <w:rFonts w:asciiTheme="majorHAnsi" w:hAnsiTheme="majorHAnsi" w:cstheme="majorHAnsi"/>
          <w:highlight w:val="green"/>
        </w:rPr>
        <w:t>colonial legacies and violence associated with the desire to explore space,</w:t>
      </w:r>
      <w:r w:rsidRPr="001A3ED0">
        <w:rPr>
          <w:rStyle w:val="Emphasis"/>
          <w:rFonts w:asciiTheme="majorHAnsi" w:hAnsiTheme="majorHAnsi" w:cstheme="majorHAnsi"/>
        </w:rPr>
        <w:t xml:space="preserve"> tracing the ways that they </w:t>
      </w:r>
      <w:r w:rsidRPr="001A3ED0">
        <w:rPr>
          <w:rStyle w:val="Emphasis"/>
          <w:rFonts w:asciiTheme="majorHAnsi" w:hAnsiTheme="majorHAnsi" w:cstheme="majorHAnsi"/>
          <w:highlight w:val="green"/>
        </w:rPr>
        <w:t>are perpetuated and reified through their destructive engagements with Indigenous peoples</w:t>
      </w:r>
      <w:r w:rsidRPr="001A3ED0">
        <w:rPr>
          <w:rFonts w:asciiTheme="majorHAnsi" w:hAnsiTheme="majorHAnsi" w:cstheme="majorHAnsi"/>
          <w:sz w:val="16"/>
        </w:rPr>
        <w:t xml:space="preserve">. I argue that </w:t>
      </w:r>
      <w:r w:rsidRPr="001A3ED0">
        <w:rPr>
          <w:rStyle w:val="Emphasis"/>
          <w:rFonts w:asciiTheme="majorHAnsi" w:hAnsiTheme="majorHAnsi" w:cstheme="majorHAnsi"/>
        </w:rPr>
        <w:t xml:space="preserve">a scientific venture such as space exploration does not exist in a vacuum, but instead </w:t>
      </w:r>
      <w:r w:rsidRPr="001A3ED0">
        <w:rPr>
          <w:rStyle w:val="Emphasis"/>
          <w:rFonts w:asciiTheme="majorHAnsi" w:hAnsiTheme="majorHAnsi" w:cstheme="majorHAnsi"/>
          <w:highlight w:val="green"/>
        </w:rPr>
        <w:t>draws from settler colonialism and feeds back into it through the prioritization of ‘science’ over Indigenous epistemologies</w:t>
      </w:r>
      <w:r w:rsidRPr="001A3ED0">
        <w:rPr>
          <w:rStyle w:val="Emphasis"/>
          <w:rFonts w:asciiTheme="majorHAnsi" w:hAnsiTheme="majorHAnsi" w:cstheme="majorHAnsi"/>
        </w:rPr>
        <w:t>.</w:t>
      </w:r>
      <w:r w:rsidRPr="001A3ED0">
        <w:rPr>
          <w:rFonts w:asciiTheme="majorHAnsi" w:hAnsiTheme="majorHAnsi" w:cstheme="majorHAnsi"/>
          <w:sz w:val="16"/>
        </w:rPr>
        <w:t xml:space="preserve"> I begin by exploring the ways that </w:t>
      </w:r>
      <w:r w:rsidRPr="001A3ED0">
        <w:rPr>
          <w:rStyle w:val="StyleUnderline"/>
          <w:rFonts w:asciiTheme="majorHAnsi" w:hAnsiTheme="majorHAnsi" w:cstheme="majorHAnsi"/>
          <w:highlight w:val="green"/>
        </w:rPr>
        <w:t>space exploration</w:t>
      </w:r>
      <w:r w:rsidRPr="001A3ED0">
        <w:rPr>
          <w:rStyle w:val="StyleUnderline"/>
          <w:rFonts w:asciiTheme="majorHAnsi" w:hAnsiTheme="majorHAnsi" w:cstheme="majorHAnsi"/>
        </w:rPr>
        <w:t xml:space="preserve"> by the American settler state </w:t>
      </w:r>
      <w:r w:rsidRPr="001A3ED0">
        <w:rPr>
          <w:rStyle w:val="Emphasis"/>
          <w:rFonts w:asciiTheme="majorHAnsi" w:hAnsiTheme="majorHAnsi" w:cstheme="majorHAnsi"/>
          <w:highlight w:val="green"/>
        </w:rPr>
        <w:t>is situated within questions of hegemony, imperialism, and terra nullius</w:t>
      </w:r>
      <w:r w:rsidRPr="001A3ED0">
        <w:rPr>
          <w:rStyle w:val="StyleUnderline"/>
          <w:rFonts w:asciiTheme="majorHAnsi" w:hAnsiTheme="majorHAnsi" w:cstheme="majorHAnsi"/>
        </w:rPr>
        <w:t>, including a brief synopsis of the controversy surrounding the planned construction of the Thirty Meter Telescope on Mauna Kea.</w:t>
      </w:r>
      <w:r w:rsidRPr="001A3ED0">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1A3ED0">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1A3ED0">
        <w:rPr>
          <w:rStyle w:val="Emphasis"/>
          <w:rFonts w:asciiTheme="majorHAnsi" w:hAnsiTheme="majorHAnsi" w:cstheme="majorHAnsi"/>
        </w:rPr>
        <w:t>permanent presence of colonists upon land</w:t>
      </w:r>
      <w:r w:rsidRPr="001A3ED0">
        <w:rPr>
          <w:rFonts w:asciiTheme="majorHAnsi" w:hAnsiTheme="majorHAnsi" w:cstheme="majorHAnsi"/>
          <w:sz w:val="16"/>
        </w:rPr>
        <w:t xml:space="preserve">. This is a distinction from forms of colonialism based upon resource extraction (Wolfe, 2006; Veracini, 2013). What this means is that </w:t>
      </w:r>
      <w:r w:rsidRPr="001A3ED0">
        <w:rPr>
          <w:rStyle w:val="Emphasis"/>
          <w:rFonts w:asciiTheme="majorHAnsi" w:hAnsiTheme="majorHAnsi" w:cstheme="majorHAnsi"/>
        </w:rPr>
        <w:t>the settler colony is intimately tied with the space within which it exists—it cannot exist or sustain itself without settler control over land and space</w:t>
      </w:r>
      <w:r w:rsidRPr="001A3ED0">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1A3ED0">
        <w:rPr>
          <w:rStyle w:val="Emphasis"/>
          <w:rFonts w:asciiTheme="majorHAnsi" w:hAnsiTheme="majorHAnsi" w:cstheme="majorHAnsi"/>
        </w:rPr>
        <w:t>control over space is paramount</w:t>
      </w:r>
      <w:r w:rsidRPr="001A3ED0">
        <w:rPr>
          <w:rFonts w:asciiTheme="majorHAnsi" w:hAnsiTheme="majorHAnsi" w:cstheme="majorHAnsi"/>
          <w:sz w:val="16"/>
        </w:rPr>
        <w:t>. As Wolfe states, “</w:t>
      </w:r>
      <w:r w:rsidRPr="001A3ED0">
        <w:rPr>
          <w:rStyle w:val="StyleUnderline"/>
          <w:rFonts w:asciiTheme="majorHAnsi" w:hAnsiTheme="majorHAnsi" w:cstheme="majorHAnsi"/>
        </w:rPr>
        <w:t xml:space="preserve">Land is life—or at least, land is necessary for life. </w:t>
      </w:r>
      <w:r w:rsidRPr="001A3ED0">
        <w:rPr>
          <w:rStyle w:val="StyleUnderline"/>
          <w:rFonts w:asciiTheme="majorHAnsi" w:hAnsiTheme="majorHAnsi" w:cstheme="majorHAnsi"/>
        </w:rPr>
        <w:lastRenderedPageBreak/>
        <w:t>Thus, contests for land can be—indeed, often are—contests for life</w:t>
      </w:r>
      <w:r w:rsidRPr="001A3ED0">
        <w:rPr>
          <w:rFonts w:asciiTheme="majorHAnsi" w:hAnsiTheme="majorHAnsi" w:cstheme="majorHAnsi"/>
          <w:sz w:val="16"/>
        </w:rPr>
        <w:t xml:space="preserve">” (2006: 387).  </w:t>
      </w:r>
      <w:r w:rsidRPr="001A3ED0">
        <w:rPr>
          <w:rStyle w:val="StyleUnderline"/>
          <w:rFonts w:asciiTheme="majorHAnsi" w:hAnsiTheme="majorHAnsi" w:cstheme="majorHAnsi"/>
        </w:rPr>
        <w:t>Without land, the settler state ‘dies’; conversely, deprivation of land from the indigenous population means that in settler logic, indigeneity dies</w:t>
      </w:r>
      <w:r w:rsidRPr="001A3ED0">
        <w:rPr>
          <w:rFonts w:asciiTheme="majorHAnsi" w:hAnsiTheme="majorHAnsi" w:cstheme="majorHAnsi"/>
          <w:sz w:val="16"/>
        </w:rPr>
        <w:t xml:space="preserve"> (Povinelli, 2002; Wolfe, 2006.) </w:t>
      </w:r>
      <w:r w:rsidRPr="001A3ED0">
        <w:rPr>
          <w:rStyle w:val="StyleUnderline"/>
          <w:rFonts w:asciiTheme="majorHAnsi" w:hAnsiTheme="majorHAnsi" w:cstheme="majorHAnsi"/>
          <w:highlight w:val="green"/>
        </w:rPr>
        <w:t>Because of this overarching goal</w:t>
      </w:r>
      <w:r w:rsidRPr="001A3ED0">
        <w:rPr>
          <w:rStyle w:val="StyleUnderline"/>
          <w:rFonts w:asciiTheme="majorHAnsi" w:hAnsiTheme="majorHAnsi" w:cstheme="majorHAnsi"/>
        </w:rPr>
        <w:t xml:space="preserve"> of space, </w:t>
      </w:r>
      <w:r w:rsidRPr="001A3ED0">
        <w:rPr>
          <w:rStyle w:val="StyleUnderline"/>
          <w:rFonts w:asciiTheme="majorHAnsi" w:hAnsiTheme="majorHAnsi" w:cstheme="majorHAnsi"/>
          <w:highlight w:val="green"/>
        </w:rPr>
        <w:t xml:space="preserve">there is an inherent anxiety in settler colonies about space, and </w:t>
      </w:r>
      <w:r w:rsidRPr="001A3ED0">
        <w:rPr>
          <w:rStyle w:val="Emphasis"/>
          <w:rFonts w:asciiTheme="majorHAnsi" w:hAnsiTheme="majorHAnsi" w:cstheme="majorHAnsi"/>
          <w:highlight w:val="green"/>
        </w:rPr>
        <w:t>how it can be occupied and subsequently rewritten to remove Indigenous presence</w:t>
      </w:r>
      <w:r w:rsidRPr="001A3ED0">
        <w:rPr>
          <w:rStyle w:val="StyleUnderline"/>
          <w:rFonts w:asciiTheme="majorHAnsi" w:hAnsiTheme="majorHAnsi" w:cstheme="majorHAnsi"/>
        </w:rPr>
        <w:t>.</w:t>
      </w:r>
      <w:r w:rsidRPr="001A3ED0">
        <w:rPr>
          <w:rFonts w:asciiTheme="majorHAnsi" w:hAnsiTheme="majorHAnsi" w:cstheme="majorHAnsi"/>
          <w:sz w:val="16"/>
        </w:rPr>
        <w:t xml:space="preserve"> In Anglo settler colonies, </w:t>
      </w:r>
      <w:r w:rsidRPr="001A3ED0">
        <w:rPr>
          <w:rStyle w:val="StyleUnderline"/>
          <w:rFonts w:asciiTheme="majorHAnsi" w:hAnsiTheme="majorHAnsi" w:cstheme="majorHAnsi"/>
        </w:rPr>
        <w:t>this often takes place within a lens of conservation</w:t>
      </w:r>
      <w:r w:rsidRPr="001A3ED0">
        <w:rPr>
          <w:rFonts w:asciiTheme="majorHAnsi" w:hAnsiTheme="majorHAnsi" w:cstheme="majorHAnsi"/>
          <w:sz w:val="16"/>
        </w:rPr>
        <w:t xml:space="preserve">. Scholars such as Banivanua Mar (2010), Lannoy (2012), Wright (2014) and Tristan Ahtone (2019) have written extensively on the ways that </w:t>
      </w:r>
      <w:r w:rsidRPr="001A3ED0">
        <w:rPr>
          <w:rStyle w:val="StyleUnderline"/>
          <w:rFonts w:asciiTheme="majorHAnsi" w:hAnsiTheme="majorHAnsi" w:cstheme="majorHAnsi"/>
        </w:rPr>
        <w:t>settler reinscription of space can be extremely damaging to Indigenous people from a lens of ‘conservation’</w:t>
      </w:r>
      <w:r w:rsidRPr="001A3ED0">
        <w:rPr>
          <w:rFonts w:asciiTheme="majorHAnsi" w:hAnsiTheme="majorHAnsi" w:cstheme="majorHAnsi"/>
          <w:sz w:val="16"/>
        </w:rPr>
        <w:t xml:space="preserve">. However, </w:t>
      </w:r>
      <w:r w:rsidRPr="001A3ED0">
        <w:rPr>
          <w:rStyle w:val="StyleUnderline"/>
          <w:rFonts w:asciiTheme="majorHAnsi" w:hAnsiTheme="majorHAnsi" w:cstheme="majorHAnsi"/>
        </w:rPr>
        <w:t>dispossession of Indigenous space in favor of settler uses can also be tied to some of the most destructive forces of our time.</w:t>
      </w:r>
      <w:r w:rsidRPr="001A3ED0">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1A3ED0">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1A3ED0">
        <w:rPr>
          <w:rFonts w:asciiTheme="majorHAnsi" w:hAnsiTheme="majorHAnsi" w:cstheme="majorHAnsi"/>
          <w:sz w:val="16"/>
        </w:rPr>
        <w:t xml:space="preserve"> (Werth, 2004). </w:t>
      </w:r>
      <w:r w:rsidRPr="001A3ED0">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1A3ED0">
        <w:rPr>
          <w:rFonts w:asciiTheme="majorHAnsi" w:hAnsiTheme="majorHAnsi" w:cstheme="majorHAnsi"/>
          <w:sz w:val="16"/>
        </w:rPr>
        <w:t xml:space="preserve"> in the late 1960s and the early 70s (Werth, 2004; Cornish, 2019). I argue that </w:t>
      </w:r>
      <w:r w:rsidRPr="001A3ED0">
        <w:rPr>
          <w:rStyle w:val="Emphasis"/>
          <w:rFonts w:asciiTheme="majorHAnsi" w:hAnsiTheme="majorHAnsi" w:cstheme="majorHAnsi"/>
        </w:rPr>
        <w:t xml:space="preserve">this </w:t>
      </w:r>
      <w:r w:rsidRPr="001A3ED0">
        <w:rPr>
          <w:rStyle w:val="Emphasis"/>
          <w:rFonts w:asciiTheme="majorHAnsi" w:hAnsiTheme="majorHAnsi" w:cstheme="majorHAnsi"/>
          <w:highlight w:val="green"/>
        </w:rPr>
        <w:t>fits neatly into the American settler creation myth</w:t>
      </w:r>
      <w:r w:rsidRPr="001A3ED0">
        <w:rPr>
          <w:rFonts w:asciiTheme="majorHAnsi" w:hAnsiTheme="majorHAnsi" w:cstheme="majorHAnsi"/>
          <w:sz w:val="16"/>
        </w:rPr>
        <w:t xml:space="preserve"> referenced by Trump—</w:t>
      </w:r>
      <w:r w:rsidRPr="001A3ED0">
        <w:rPr>
          <w:rStyle w:val="Emphasis"/>
          <w:rFonts w:asciiTheme="majorHAnsi" w:hAnsiTheme="majorHAnsi" w:cstheme="majorHAnsi"/>
          <w:highlight w:val="green"/>
        </w:rPr>
        <w:t>after ‘conquering’ a continent and bringing it under American dominion, why would the United States stop solely at ‘space’ on Earth</w:t>
      </w:r>
      <w:r w:rsidRPr="001A3ED0">
        <w:rPr>
          <w:rFonts w:asciiTheme="majorHAnsi" w:hAnsiTheme="majorHAnsi" w:cstheme="majorHAnsi"/>
          <w:sz w:val="16"/>
        </w:rPr>
        <w:t xml:space="preserve">? To return to Grandin (2019), </w:t>
      </w:r>
      <w:r w:rsidRPr="001A3ED0">
        <w:rPr>
          <w:rStyle w:val="Emphasis"/>
          <w:rFonts w:asciiTheme="majorHAnsi" w:hAnsiTheme="majorHAnsi" w:cstheme="majorHAnsi"/>
          <w:highlight w:val="green"/>
        </w:rPr>
        <w:t xml:space="preserve">space represented yet another frontier to be conquered </w:t>
      </w:r>
      <w:r w:rsidRPr="001A3ED0">
        <w:rPr>
          <w:rStyle w:val="Emphasis"/>
          <w:rFonts w:asciiTheme="majorHAnsi" w:hAnsiTheme="majorHAnsi" w:cstheme="majorHAnsi"/>
        </w:rPr>
        <w:t xml:space="preserve">and known </w:t>
      </w:r>
      <w:r w:rsidRPr="001A3ED0">
        <w:rPr>
          <w:rStyle w:val="Emphasis"/>
          <w:rFonts w:asciiTheme="majorHAnsi" w:hAnsiTheme="majorHAnsi" w:cstheme="majorHAnsi"/>
          <w:highlight w:val="green"/>
        </w:rPr>
        <w:t xml:space="preserve">by the settler </w:t>
      </w:r>
      <w:r w:rsidRPr="001A3ED0">
        <w:rPr>
          <w:rStyle w:val="Emphasis"/>
          <w:rFonts w:asciiTheme="majorHAnsi" w:hAnsiTheme="majorHAnsi" w:cstheme="majorHAnsi"/>
        </w:rPr>
        <w:t xml:space="preserve">colonial state; if not </w:t>
      </w:r>
      <w:r w:rsidRPr="001A3ED0">
        <w:rPr>
          <w:rStyle w:val="Emphasis"/>
          <w:rFonts w:asciiTheme="majorHAnsi" w:hAnsiTheme="majorHAnsi" w:cstheme="majorHAnsi"/>
          <w:highlight w:val="green"/>
        </w:rPr>
        <w:t>explicitly for the possibility of further settlement, then for the preservation of its existing spatial extent on Earth</w:t>
      </w:r>
      <w:r w:rsidRPr="001A3ED0">
        <w:rPr>
          <w:rStyle w:val="Emphasis"/>
          <w:rFonts w:asciiTheme="majorHAnsi" w:hAnsiTheme="majorHAnsi" w:cstheme="majorHAnsi"/>
        </w:rPr>
        <w:t>.</w:t>
      </w:r>
      <w:r w:rsidRPr="001A3ED0">
        <w:rPr>
          <w:rFonts w:asciiTheme="majorHAnsi" w:hAnsiTheme="majorHAnsi" w:cstheme="majorHAnsi"/>
          <w:sz w:val="16"/>
        </w:rPr>
        <w:t xml:space="preserve"> However, scholars such as Alan Marshall (1995) have cautioned that </w:t>
      </w:r>
      <w:r w:rsidRPr="001A3ED0">
        <w:rPr>
          <w:rStyle w:val="Emphasis"/>
          <w:rFonts w:asciiTheme="majorHAnsi" w:hAnsiTheme="majorHAnsi" w:cstheme="majorHAnsi"/>
        </w:rPr>
        <w:t>newer logics of space exploration such as potential resource extraction tie in with existing military logics in a way that creates a new way of thinking about the ‘openness’ of outer space to the logics of empire</w:t>
      </w:r>
      <w:r w:rsidRPr="001A3ED0">
        <w:rPr>
          <w:rFonts w:asciiTheme="majorHAnsi" w:hAnsiTheme="majorHAnsi" w:cstheme="majorHAnsi"/>
          <w:sz w:val="16"/>
        </w:rPr>
        <w:t>, in what Marshall calls r</w:t>
      </w:r>
      <w:r w:rsidRPr="001A3ED0">
        <w:rPr>
          <w:rStyle w:val="Emphasis"/>
          <w:rFonts w:asciiTheme="majorHAnsi" w:hAnsiTheme="majorHAnsi" w:cstheme="majorHAnsi"/>
        </w:rPr>
        <w:t>es nullius </w:t>
      </w:r>
      <w:r w:rsidRPr="001A3ED0">
        <w:rPr>
          <w:rFonts w:asciiTheme="majorHAnsi" w:hAnsiTheme="majorHAnsi" w:cstheme="majorHAnsi"/>
          <w:sz w:val="16"/>
        </w:rPr>
        <w:t xml:space="preserve">(1995: 51)[i]. But </w:t>
      </w:r>
      <w:r w:rsidRPr="001A3ED0">
        <w:rPr>
          <w:rStyle w:val="StyleUnderline"/>
          <w:rFonts w:asciiTheme="majorHAnsi" w:hAnsiTheme="majorHAnsi" w:cstheme="majorHAnsi"/>
        </w:rPr>
        <w:t xml:space="preserve">we cannot forget the concept of terra nullius and how our </w:t>
      </w:r>
      <w:r w:rsidRPr="001A3ED0">
        <w:rPr>
          <w:rStyle w:val="Emphasis"/>
          <w:rFonts w:asciiTheme="majorHAnsi" w:hAnsiTheme="majorHAnsi" w:cstheme="majorHAnsi"/>
          <w:highlight w:val="green"/>
        </w:rPr>
        <w:t>exploration</w:t>
      </w:r>
      <w:r w:rsidRPr="001A3ED0">
        <w:rPr>
          <w:rStyle w:val="StyleUnderline"/>
          <w:rFonts w:asciiTheme="majorHAnsi" w:hAnsiTheme="majorHAnsi" w:cstheme="majorHAnsi"/>
        </w:rPr>
        <w:t xml:space="preserve"> of the stars </w:t>
      </w:r>
      <w:r w:rsidRPr="001A3ED0">
        <w:rPr>
          <w:rStyle w:val="Emphasis"/>
          <w:rFonts w:asciiTheme="majorHAnsi" w:hAnsiTheme="majorHAnsi" w:cstheme="majorHAnsi"/>
          <w:highlight w:val="green"/>
        </w:rPr>
        <w:t>has real effects on Indigenous landscapes here on Earth</w:t>
      </w:r>
      <w:r w:rsidRPr="001A3ED0">
        <w:rPr>
          <w:rFonts w:asciiTheme="majorHAnsi" w:hAnsiTheme="majorHAnsi" w:cstheme="majorHAnsi"/>
          <w:sz w:val="16"/>
        </w:rPr>
        <w:t xml:space="preserve">. We also cannot forget about </w:t>
      </w:r>
      <w:r w:rsidRPr="001A3ED0">
        <w:rPr>
          <w:rStyle w:val="Emphasis"/>
          <w:rFonts w:asciiTheme="majorHAnsi" w:hAnsiTheme="majorHAnsi" w:cstheme="majorHAnsi"/>
        </w:rPr>
        <w:t>forms of space exploration that may not be explicitly tied to military means.</w:t>
      </w:r>
      <w:r w:rsidRPr="001A3ED0">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1A3ED0">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1A3ED0">
        <w:rPr>
          <w:rFonts w:asciiTheme="majorHAnsi" w:hAnsiTheme="majorHAnsi" w:cstheme="majorHAnsi"/>
          <w:sz w:val="16"/>
        </w:rPr>
        <w:t xml:space="preserve">. Perhaps </w:t>
      </w:r>
      <w:r w:rsidRPr="001A3ED0">
        <w:rPr>
          <w:rStyle w:val="StyleUnderline"/>
          <w:rFonts w:asciiTheme="majorHAnsi" w:hAnsiTheme="majorHAnsi" w:cstheme="majorHAnsi"/>
          <w:highlight w:val="green"/>
        </w:rPr>
        <w:t>the most prominent example</w:t>
      </w:r>
      <w:r w:rsidRPr="001A3ED0">
        <w:rPr>
          <w:rFonts w:asciiTheme="majorHAnsi" w:hAnsiTheme="majorHAnsi" w:cstheme="majorHAnsi"/>
          <w:sz w:val="16"/>
        </w:rPr>
        <w:t xml:space="preserve"> of the fractures between settler space exploration and Indigenous peoples </w:t>
      </w:r>
      <w:r w:rsidRPr="001A3ED0">
        <w:rPr>
          <w:rStyle w:val="StyleUnderline"/>
          <w:rFonts w:asciiTheme="majorHAnsi" w:hAnsiTheme="majorHAnsi" w:cstheme="majorHAnsi"/>
          <w:highlight w:val="green"/>
        </w:rPr>
        <w:t>is</w:t>
      </w:r>
      <w:r w:rsidRPr="001A3ED0">
        <w:rPr>
          <w:rFonts w:asciiTheme="majorHAnsi" w:hAnsiTheme="majorHAnsi" w:cstheme="majorHAnsi"/>
          <w:sz w:val="16"/>
        </w:rPr>
        <w:t xml:space="preserve"> the on-going controversy surrounding </w:t>
      </w:r>
      <w:r w:rsidRPr="001A3ED0">
        <w:rPr>
          <w:rStyle w:val="StyleUnderline"/>
          <w:rFonts w:asciiTheme="majorHAnsi" w:hAnsiTheme="majorHAnsi" w:cstheme="majorHAnsi"/>
          <w:highlight w:val="green"/>
        </w:rPr>
        <w:t>the construction of the Thirty Meter Telescope on Mauna Kea, on the island of Hawaii</w:t>
      </w:r>
      <w:r w:rsidRPr="001A3ED0">
        <w:rPr>
          <w:rFonts w:asciiTheme="majorHAnsi" w:hAnsiTheme="majorHAnsi" w:cstheme="majorHAnsi"/>
          <w:sz w:val="16"/>
          <w:highlight w:val="green"/>
        </w:rPr>
        <w:t>.</w:t>
      </w:r>
      <w:r w:rsidRPr="001A3ED0">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1A3ED0">
        <w:rPr>
          <w:rStyle w:val="StyleUnderline"/>
          <w:rFonts w:asciiTheme="majorHAnsi" w:hAnsiTheme="majorHAnsi" w:cstheme="majorHAnsi"/>
        </w:rPr>
        <w:t xml:space="preserve">is a prime example of </w:t>
      </w:r>
      <w:r w:rsidRPr="001A3ED0">
        <w:rPr>
          <w:rStyle w:val="StyleUnderline"/>
          <w:rFonts w:asciiTheme="majorHAnsi" w:hAnsiTheme="majorHAnsi" w:cstheme="majorHAnsi"/>
          <w:highlight w:val="green"/>
        </w:rPr>
        <w:t>the logics presented towards ‘space’ in both Earth-bound and beyond-Earth contexts by the settler colonial state</w:t>
      </w:r>
      <w:r w:rsidRPr="001A3ED0">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1A3ED0">
        <w:rPr>
          <w:rFonts w:asciiTheme="majorHAnsi" w:hAnsiTheme="majorHAnsi" w:cstheme="majorHAnsi"/>
          <w:sz w:val="16"/>
        </w:rPr>
        <w:t xml:space="preserve"> (Witze, 2020). In particular, </w:t>
      </w:r>
      <w:r w:rsidRPr="001A3ED0">
        <w:rPr>
          <w:rStyle w:val="StyleUnderline"/>
          <w:rFonts w:asciiTheme="majorHAnsi" w:hAnsiTheme="majorHAnsi" w:cstheme="majorHAnsi"/>
        </w:rPr>
        <w:t>astronomers such as Chanda Prescod-Weinstein, Lucianne Walkowicz</w:t>
      </w:r>
      <w:r w:rsidRPr="001A3ED0">
        <w:rPr>
          <w:rFonts w:asciiTheme="majorHAnsi" w:hAnsiTheme="majorHAnsi" w:cstheme="majorHAnsi"/>
          <w:sz w:val="16"/>
        </w:rPr>
        <w:t xml:space="preserve">, and others have taken decisive action to </w:t>
      </w:r>
      <w:r w:rsidRPr="001A3ED0">
        <w:rPr>
          <w:rStyle w:val="StyleUnderline"/>
          <w:rFonts w:asciiTheme="majorHAnsi" w:hAnsiTheme="majorHAnsi" w:cstheme="majorHAnsi"/>
        </w:rPr>
        <w:t xml:space="preserve">push back against the idea that </w:t>
      </w:r>
      <w:r w:rsidRPr="001A3ED0">
        <w:rPr>
          <w:rStyle w:val="StyleUnderline"/>
          <w:rFonts w:asciiTheme="majorHAnsi" w:hAnsiTheme="majorHAnsi" w:cstheme="majorHAnsi"/>
        </w:rPr>
        <w:lastRenderedPageBreak/>
        <w:t>settler scientific advancement via space exploration should take precedence over Indigenous sovereignty in Earth-space.</w:t>
      </w:r>
      <w:r w:rsidRPr="001A3ED0">
        <w:rPr>
          <w:rFonts w:asciiTheme="majorHAnsi" w:hAnsiTheme="majorHAnsi" w:cstheme="majorHAnsi"/>
          <w:sz w:val="16"/>
        </w:rPr>
        <w:t xml:space="preserve"> Prescod-Weinstein and Walkowicz, alongside Sarah Tuttle, Brian Nord and Hilding Neilson (2020) make clear that </w:t>
      </w:r>
      <w:r w:rsidRPr="001A3ED0">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1A3ED0">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1A3ED0">
        <w:rPr>
          <w:rStyle w:val="StyleUnderline"/>
          <w:rFonts w:asciiTheme="majorHAnsi" w:hAnsiTheme="majorHAnsi" w:cstheme="majorHAnsi"/>
        </w:rPr>
        <w:t xml:space="preserve">astronomy </w:t>
      </w:r>
      <w:r w:rsidRPr="001A3ED0">
        <w:rPr>
          <w:rFonts w:asciiTheme="majorHAnsi" w:hAnsiTheme="majorHAnsi" w:cstheme="majorHAnsi"/>
          <w:sz w:val="16"/>
        </w:rPr>
        <w:t>is</w:t>
      </w:r>
      <w:r w:rsidRPr="001A3ED0">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1A3ED0">
        <w:rPr>
          <w:rFonts w:asciiTheme="majorHAnsi" w:hAnsiTheme="majorHAnsi" w:cstheme="majorHAnsi"/>
          <w:sz w:val="16"/>
        </w:rPr>
        <w:t xml:space="preserve"> Such a statement </w:t>
      </w:r>
      <w:r w:rsidRPr="001A3ED0">
        <w:rPr>
          <w:rStyle w:val="Emphasis"/>
          <w:rFonts w:asciiTheme="majorHAnsi" w:hAnsiTheme="majorHAnsi" w:cstheme="majorHAnsi"/>
          <w:highlight w:val="green"/>
        </w:rPr>
        <w:t>underscores the cultural bias within conventional notions of what constitutes the “human” and “knowledge</w:t>
      </w:r>
      <w:r w:rsidRPr="001A3ED0">
        <w:rPr>
          <w:rStyle w:val="Emphasis"/>
          <w:rFonts w:asciiTheme="majorHAnsi" w:hAnsiTheme="majorHAnsi" w:cstheme="majorHAnsi"/>
        </w:rPr>
        <w:t>.”</w:t>
      </w:r>
      <w:r w:rsidRPr="001A3ED0">
        <w:rPr>
          <w:rFonts w:asciiTheme="majorHAnsi" w:hAnsiTheme="majorHAnsi" w:cstheme="majorHAnsi"/>
          <w:sz w:val="16"/>
        </w:rPr>
        <w:t xml:space="preserve"> In the absence of a critical self-reflection on this inherent ethnocentrism, </w:t>
      </w:r>
      <w:r w:rsidRPr="001A3ED0">
        <w:rPr>
          <w:rStyle w:val="StyleUnderline"/>
          <w:rFonts w:asciiTheme="majorHAnsi" w:hAnsiTheme="majorHAnsi" w:cstheme="majorHAnsi"/>
        </w:rPr>
        <w:t>the tacit claim to universal truth reproduces the cultural supremacy of Western science as self-evident.</w:t>
      </w:r>
      <w:r w:rsidRPr="001A3ED0">
        <w:rPr>
          <w:rFonts w:asciiTheme="majorHAnsi" w:hAnsiTheme="majorHAnsi" w:cstheme="majorHAnsi"/>
          <w:sz w:val="16"/>
        </w:rPr>
        <w:t xml:space="preserve"> Here, </w:t>
      </w:r>
      <w:r w:rsidRPr="001A3ED0">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1A3ED0">
        <w:rPr>
          <w:rFonts w:asciiTheme="majorHAnsi" w:hAnsiTheme="majorHAnsi" w:cstheme="majorHAnsi"/>
          <w:sz w:val="16"/>
        </w:rPr>
        <w:t xml:space="preserve"> (2017: 8). As </w:t>
      </w:r>
      <w:r w:rsidRPr="001A3ED0">
        <w:rPr>
          <w:rStyle w:val="StyleUnderline"/>
          <w:rFonts w:asciiTheme="majorHAnsi" w:hAnsiTheme="majorHAnsi" w:cstheme="majorHAnsi"/>
        </w:rPr>
        <w:t>Casumbal-Salazar and other scholars who have written about the TMT and the violence that has been done to Native Hawai’ians</w:t>
      </w:r>
      <w:r w:rsidRPr="001A3ED0">
        <w:rPr>
          <w:rFonts w:asciiTheme="majorHAnsi" w:hAnsiTheme="majorHAnsi" w:cstheme="majorHAnsi"/>
          <w:sz w:val="16"/>
        </w:rPr>
        <w:t xml:space="preserve"> (</w:t>
      </w:r>
      <w:r w:rsidRPr="001A3ED0">
        <w:rPr>
          <w:rStyle w:val="StyleUnderline"/>
          <w:rFonts w:asciiTheme="majorHAnsi" w:hAnsiTheme="majorHAnsi" w:cstheme="majorHAnsi"/>
        </w:rPr>
        <w:t>such as police actions designed to dislodge blockades</w:t>
      </w:r>
      <w:r w:rsidRPr="001A3ED0">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1A3ED0">
        <w:rPr>
          <w:rStyle w:val="Emphasis"/>
          <w:rFonts w:asciiTheme="majorHAnsi" w:hAnsiTheme="majorHAnsi" w:cstheme="majorHAnsi"/>
          <w:highlight w:val="green"/>
        </w:rPr>
        <w:t>there is no neutrality to be had</w:t>
      </w:r>
      <w:r w:rsidRPr="001A3ED0">
        <w:rPr>
          <w:rStyle w:val="StyleUnderline"/>
          <w:rFonts w:asciiTheme="majorHAnsi" w:hAnsiTheme="majorHAnsi" w:cstheme="majorHAnsi"/>
        </w:rPr>
        <w:t>—dispossession and violence are dispossession and violence, no matter the potential ‘good for humanity’ that might come about through these things.</w:t>
      </w:r>
      <w:r w:rsidRPr="001A3ED0">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1A3ED0">
        <w:rPr>
          <w:rStyle w:val="StyleUnderline"/>
          <w:rFonts w:asciiTheme="majorHAnsi" w:hAnsiTheme="majorHAnsi" w:cstheme="majorHAnsi"/>
        </w:rPr>
        <w:t>space exploration has been historically tied to military hegemony</w:t>
      </w:r>
      <w:r w:rsidRPr="001A3ED0">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1A3ED0">
        <w:rPr>
          <w:rStyle w:val="StyleUnderline"/>
          <w:rFonts w:asciiTheme="majorHAnsi" w:hAnsiTheme="majorHAnsi" w:cstheme="majorHAnsi"/>
        </w:rPr>
        <w:t>A sustained conversation needs to be had—will this exploration be ethical and beneficial to all Americans?</w:t>
      </w:r>
    </w:p>
    <w:p w14:paraId="5B00D661" w14:textId="2CA7AFDB" w:rsidR="009C527C" w:rsidRPr="001A3ED0" w:rsidRDefault="009C527C" w:rsidP="009C527C">
      <w:pPr>
        <w:pStyle w:val="Heading4"/>
        <w:rPr>
          <w:rStyle w:val="Style13ptBold"/>
          <w:rFonts w:asciiTheme="majorHAnsi" w:hAnsiTheme="majorHAnsi" w:cstheme="majorHAnsi"/>
          <w:b/>
        </w:rPr>
      </w:pPr>
      <w:r w:rsidRPr="001A3ED0">
        <w:rPr>
          <w:rStyle w:val="Style13ptBold"/>
          <w:rFonts w:asciiTheme="majorHAnsi" w:hAnsiTheme="majorHAnsi" w:cstheme="majorHAnsi"/>
          <w:b/>
        </w:rPr>
        <w:t>Their descriptions of space a</w:t>
      </w:r>
      <w:r w:rsidR="0001437E" w:rsidRPr="001A3ED0">
        <w:rPr>
          <w:rStyle w:val="Style13ptBold"/>
          <w:rFonts w:asciiTheme="majorHAnsi" w:hAnsiTheme="majorHAnsi" w:cstheme="majorHAnsi"/>
          <w:b/>
        </w:rPr>
        <w:t>s a site to preserve heg a</w:t>
      </w:r>
      <w:r w:rsidRPr="001A3ED0">
        <w:rPr>
          <w:rStyle w:val="Style13ptBold"/>
          <w:rFonts w:asciiTheme="majorHAnsi" w:hAnsiTheme="majorHAnsi" w:cstheme="majorHAnsi"/>
          <w:b/>
        </w:rPr>
        <w:t xml:space="preserve">nd </w:t>
      </w:r>
      <w:r w:rsidR="006E36A1" w:rsidRPr="001A3ED0">
        <w:rPr>
          <w:rStyle w:val="Style13ptBold"/>
          <w:rFonts w:asciiTheme="majorHAnsi" w:hAnsiTheme="majorHAnsi" w:cstheme="majorHAnsi"/>
          <w:b/>
        </w:rPr>
        <w:t xml:space="preserve">astronomy </w:t>
      </w:r>
      <w:r w:rsidRPr="001A3ED0">
        <w:rPr>
          <w:rStyle w:val="Style13ptBold"/>
          <w:rFonts w:asciiTheme="majorHAnsi" w:hAnsiTheme="majorHAnsi" w:cstheme="majorHAnsi"/>
          <w:b/>
        </w:rPr>
        <w:t xml:space="preserve">replicate the settler gaze that fetishizes the extraction of outer space and extends the subject-object relationship now and into the future </w:t>
      </w:r>
    </w:p>
    <w:p w14:paraId="4A2D29B2" w14:textId="77777777" w:rsidR="009C527C" w:rsidRPr="001A3ED0" w:rsidRDefault="009C527C" w:rsidP="009C527C">
      <w:pPr>
        <w:rPr>
          <w:rFonts w:asciiTheme="majorHAnsi" w:hAnsiTheme="majorHAnsi" w:cstheme="majorHAnsi"/>
        </w:rPr>
      </w:pPr>
      <w:r w:rsidRPr="001A3ED0">
        <w:rPr>
          <w:rStyle w:val="Style13ptBold"/>
          <w:rFonts w:asciiTheme="majorHAnsi" w:hAnsiTheme="majorHAnsi" w:cstheme="majorHAnsi"/>
        </w:rPr>
        <w:t>Sammler and Lynch 19</w:t>
      </w:r>
      <w:r w:rsidRPr="001A3ED0">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11" w:history="1">
        <w:r w:rsidRPr="001A3ED0">
          <w:rPr>
            <w:rStyle w:val="Hyperlink"/>
            <w:rFonts w:asciiTheme="majorHAnsi" w:hAnsiTheme="majorHAnsi" w:cstheme="majorHAnsi"/>
          </w:rPr>
          <w:t>https://journals.sagepub.com/doi/full/10.1177/02637758211042374</w:t>
        </w:r>
      </w:hyperlink>
      <w:r w:rsidRPr="001A3ED0">
        <w:rPr>
          <w:rStyle w:val="Hyperlink"/>
          <w:rFonts w:asciiTheme="majorHAnsi" w:hAnsiTheme="majorHAnsi" w:cstheme="majorHAnsi"/>
        </w:rPr>
        <w:t xml:space="preserve"> //tanya </w:t>
      </w:r>
    </w:p>
    <w:p w14:paraId="41A55F11" w14:textId="77777777" w:rsidR="009C527C" w:rsidRPr="001A3ED0" w:rsidRDefault="009C527C" w:rsidP="009C527C">
      <w:pPr>
        <w:rPr>
          <w:rFonts w:asciiTheme="majorHAnsi" w:hAnsiTheme="majorHAnsi" w:cstheme="majorHAnsi"/>
          <w:sz w:val="16"/>
        </w:rPr>
      </w:pPr>
      <w:r w:rsidRPr="001A3ED0">
        <w:rPr>
          <w:rFonts w:asciiTheme="majorHAnsi" w:hAnsiTheme="majorHAnsi" w:cstheme="majorHAnsi"/>
          <w:sz w:val="16"/>
        </w:rPr>
        <w:t xml:space="preserve">While other imaginaries are possible (Sammler and Lynch, 2019), this paper demonstrates </w:t>
      </w:r>
      <w:r w:rsidRPr="001A3ED0">
        <w:rPr>
          <w:rStyle w:val="StyleUnderline"/>
          <w:rFonts w:asciiTheme="majorHAnsi" w:hAnsiTheme="majorHAnsi" w:cstheme="majorHAnsi"/>
        </w:rPr>
        <w:t xml:space="preserve">how </w:t>
      </w:r>
      <w:r w:rsidRPr="001A3ED0">
        <w:rPr>
          <w:rStyle w:val="StyleUnderline"/>
          <w:rFonts w:asciiTheme="majorHAnsi" w:hAnsiTheme="majorHAnsi" w:cstheme="majorHAnsi"/>
          <w:highlight w:val="green"/>
        </w:rPr>
        <w:t>Western space science projects are inextricably entangled in the imaginaries and practices of settler colonialism</w:t>
      </w:r>
      <w:r w:rsidRPr="001A3ED0">
        <w:rPr>
          <w:rFonts w:asciiTheme="majorHAnsi" w:hAnsiTheme="majorHAnsi" w:cstheme="majorHAnsi"/>
          <w:sz w:val="16"/>
        </w:rPr>
        <w:t xml:space="preserve"> (Prescod-Weinstein, 2020; Smiles, 2020). We refer to offworld colonies not to reproduce this imaginary but to recognize that this is</w:t>
      </w:r>
      <w:r w:rsidRPr="001A3ED0">
        <w:rPr>
          <w:rStyle w:val="Emphasis"/>
          <w:rFonts w:asciiTheme="majorHAnsi" w:hAnsiTheme="majorHAnsi" w:cstheme="majorHAnsi"/>
        </w:rPr>
        <w:t xml:space="preserve"> </w:t>
      </w:r>
      <w:r w:rsidRPr="001A3ED0">
        <w:rPr>
          <w:rStyle w:val="Emphasis"/>
          <w:rFonts w:asciiTheme="majorHAnsi" w:hAnsiTheme="majorHAnsi" w:cstheme="majorHAnsi"/>
          <w:highlight w:val="green"/>
        </w:rPr>
        <w:t>the project being carried out by both</w:t>
      </w:r>
      <w:r w:rsidRPr="001A3ED0">
        <w:rPr>
          <w:rFonts w:asciiTheme="majorHAnsi" w:hAnsiTheme="majorHAnsi" w:cstheme="majorHAnsi"/>
          <w:sz w:val="16"/>
        </w:rPr>
        <w:t xml:space="preserve"> traditional </w:t>
      </w:r>
      <w:r w:rsidRPr="001A3ED0">
        <w:rPr>
          <w:rStyle w:val="Emphasis"/>
          <w:rFonts w:asciiTheme="majorHAnsi" w:hAnsiTheme="majorHAnsi" w:cstheme="majorHAnsi"/>
          <w:highlight w:val="green"/>
        </w:rPr>
        <w:t>public</w:t>
      </w:r>
      <w:r w:rsidRPr="001A3ED0">
        <w:rPr>
          <w:rFonts w:asciiTheme="majorHAnsi" w:hAnsiTheme="majorHAnsi" w:cstheme="majorHAnsi"/>
          <w:sz w:val="16"/>
        </w:rPr>
        <w:t xml:space="preserve"> space agencies like NASA </w:t>
      </w:r>
      <w:r w:rsidRPr="001A3ED0">
        <w:rPr>
          <w:rStyle w:val="Emphasis"/>
          <w:rFonts w:asciiTheme="majorHAnsi" w:hAnsiTheme="majorHAnsi" w:cstheme="majorHAnsi"/>
          <w:highlight w:val="green"/>
        </w:rPr>
        <w:t>and</w:t>
      </w:r>
      <w:r w:rsidRPr="001A3ED0">
        <w:rPr>
          <w:rFonts w:asciiTheme="majorHAnsi" w:hAnsiTheme="majorHAnsi" w:cstheme="majorHAnsi"/>
          <w:sz w:val="16"/>
        </w:rPr>
        <w:t xml:space="preserve"> emerging </w:t>
      </w:r>
      <w:r w:rsidRPr="001A3ED0">
        <w:rPr>
          <w:rStyle w:val="Emphasis"/>
          <w:rFonts w:asciiTheme="majorHAnsi" w:hAnsiTheme="majorHAnsi" w:cstheme="majorHAnsi"/>
          <w:highlight w:val="green"/>
        </w:rPr>
        <w:t>private space industries</w:t>
      </w:r>
      <w:r w:rsidRPr="001A3ED0">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w:t>
      </w:r>
      <w:r w:rsidRPr="001A3ED0">
        <w:rPr>
          <w:rFonts w:asciiTheme="majorHAnsi" w:hAnsiTheme="majorHAnsi" w:cstheme="majorHAnsi"/>
          <w:sz w:val="16"/>
        </w:rPr>
        <w:lastRenderedPageBreak/>
        <w:t xml:space="preserve">of </w:t>
      </w:r>
      <w:r w:rsidRPr="001A3ED0">
        <w:rPr>
          <w:rStyle w:val="StyleUnderline"/>
          <w:rFonts w:asciiTheme="majorHAnsi" w:hAnsiTheme="majorHAnsi" w:cstheme="majorHAnsi"/>
        </w:rPr>
        <w:t>infrastructure used to produce “universal” knowledge</w:t>
      </w:r>
      <w:r w:rsidRPr="001A3ED0">
        <w:rPr>
          <w:rFonts w:asciiTheme="majorHAnsi" w:hAnsiTheme="majorHAnsi" w:cstheme="majorHAnsi"/>
          <w:sz w:val="16"/>
        </w:rPr>
        <w:t xml:space="preserve">, HI-SEAS presents a more </w:t>
      </w:r>
      <w:r w:rsidRPr="001A3ED0">
        <w:rPr>
          <w:rStyle w:val="StyleUnderline"/>
          <w:rFonts w:asciiTheme="majorHAnsi" w:hAnsiTheme="majorHAnsi" w:cstheme="majorHAnsi"/>
        </w:rPr>
        <w:t>active form of exploration towards offworld colonization</w:t>
      </w:r>
      <w:r w:rsidRPr="001A3ED0">
        <w:rPr>
          <w:rFonts w:asciiTheme="majorHAnsi" w:hAnsiTheme="majorHAnsi" w:cstheme="majorHAnsi"/>
          <w:sz w:val="16"/>
        </w:rPr>
        <w:t>. Yet, examining the two projects in relation, we show how both</w:t>
      </w:r>
      <w:r w:rsidRPr="001A3ED0">
        <w:rPr>
          <w:rStyle w:val="Emphasis"/>
          <w:rFonts w:asciiTheme="majorHAnsi" w:hAnsiTheme="majorHAnsi" w:cstheme="majorHAnsi"/>
        </w:rPr>
        <w:t xml:space="preserve"> </w:t>
      </w:r>
      <w:r w:rsidRPr="001A3ED0">
        <w:rPr>
          <w:rStyle w:val="Emphasis"/>
          <w:rFonts w:asciiTheme="majorHAnsi" w:hAnsiTheme="majorHAnsi" w:cstheme="majorHAnsi"/>
          <w:highlight w:val="green"/>
        </w:rPr>
        <w:t>rely on logics of colonial totality</w:t>
      </w:r>
      <w:r w:rsidRPr="001A3ED0">
        <w:rPr>
          <w:rFonts w:asciiTheme="majorHAnsi" w:hAnsiTheme="majorHAnsi" w:cstheme="majorHAnsi"/>
          <w:sz w:val="16"/>
        </w:rPr>
        <w:t xml:space="preserve"> (Matson and Nunn, 2017), </w:t>
      </w:r>
      <w:r w:rsidRPr="001A3ED0">
        <w:rPr>
          <w:rStyle w:val="Emphasis"/>
          <w:rFonts w:asciiTheme="majorHAnsi" w:hAnsiTheme="majorHAnsi" w:cstheme="majorHAnsi"/>
          <w:highlight w:val="green"/>
        </w:rPr>
        <w:t xml:space="preserve">the </w:t>
      </w:r>
      <w:r w:rsidRPr="001A3ED0">
        <w:rPr>
          <w:rStyle w:val="Emphasis"/>
          <w:rFonts w:asciiTheme="majorHAnsi" w:hAnsiTheme="majorHAnsi" w:cstheme="majorHAnsi"/>
        </w:rPr>
        <w:t xml:space="preserve">existing material </w:t>
      </w:r>
      <w:r w:rsidRPr="001A3ED0">
        <w:rPr>
          <w:rStyle w:val="Emphasis"/>
          <w:rFonts w:asciiTheme="majorHAnsi" w:hAnsiTheme="majorHAnsi" w:cstheme="majorHAnsi"/>
          <w:highlight w:val="green"/>
        </w:rPr>
        <w:t xml:space="preserve">relations of the colony, and the erasure of </w:t>
      </w:r>
      <w:r w:rsidRPr="001A3ED0">
        <w:rPr>
          <w:rStyle w:val="Emphasis"/>
          <w:rFonts w:asciiTheme="majorHAnsi" w:hAnsiTheme="majorHAnsi" w:cstheme="majorHAnsi"/>
        </w:rPr>
        <w:t xml:space="preserve">lived </w:t>
      </w:r>
      <w:r w:rsidRPr="001A3ED0">
        <w:rPr>
          <w:rStyle w:val="Emphasis"/>
          <w:rFonts w:asciiTheme="majorHAnsi" w:hAnsiTheme="majorHAnsi" w:cstheme="majorHAnsi"/>
          <w:highlight w:val="green"/>
        </w:rPr>
        <w:t>Native peoples and places</w:t>
      </w:r>
      <w:r w:rsidRPr="001A3ED0">
        <w:rPr>
          <w:rFonts w:asciiTheme="majorHAnsi" w:hAnsiTheme="majorHAnsi" w:cstheme="majorHAnsi"/>
          <w:sz w:val="16"/>
        </w:rPr>
        <w:t xml:space="preserve"> (Hobart, 2019), </w:t>
      </w:r>
      <w:r w:rsidRPr="001A3ED0">
        <w:rPr>
          <w:rStyle w:val="StyleUnderline"/>
          <w:rFonts w:asciiTheme="majorHAnsi" w:hAnsiTheme="majorHAnsi" w:cstheme="majorHAnsi"/>
        </w:rPr>
        <w:t xml:space="preserve">while enacting distinct yet co-dependent subject positions key to the projection of settler colonialism across space and time. </w:t>
      </w:r>
      <w:r w:rsidRPr="001A3ED0">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1A3ED0">
        <w:rPr>
          <w:rStyle w:val="StyleUnderline"/>
          <w:rFonts w:asciiTheme="majorHAnsi" w:hAnsiTheme="majorHAnsi" w:cstheme="majorHAnsi"/>
        </w:rPr>
        <w:t>space agencies simulate Moon and Mars with earthly analogs (Olson, 2018) superimposing spaces onto one another</w:t>
      </w:r>
      <w:r w:rsidRPr="001A3ED0">
        <w:rPr>
          <w:rFonts w:asciiTheme="majorHAnsi" w:hAnsiTheme="majorHAnsi" w:cstheme="majorHAnsi"/>
          <w:sz w:val="16"/>
        </w:rPr>
        <w:t xml:space="preserve"> (Messeri, 2016); and how </w:t>
      </w:r>
      <w:r w:rsidRPr="001A3ED0">
        <w:rPr>
          <w:rStyle w:val="StyleUnderline"/>
          <w:rFonts w:asciiTheme="majorHAnsi" w:hAnsiTheme="majorHAnsi" w:cstheme="majorHAnsi"/>
        </w:rPr>
        <w:t>offplanet activities reshape geopolitics, environmental politics, and resource economies</w:t>
      </w:r>
      <w:r w:rsidRPr="001A3ED0">
        <w:rPr>
          <w:rFonts w:asciiTheme="majorHAnsi" w:hAnsiTheme="majorHAnsi" w:cstheme="majorHAnsi"/>
          <w:sz w:val="16"/>
        </w:rPr>
        <w:t xml:space="preserve"> (Dunnett et al., 2019; Klinger, 2021). Others examine space science infrastructures as projects of state-building, displacement, and development in colonial contexts (Mitchell, 2018;Redfield, 2002). While many of these authors recognize that </w:t>
      </w:r>
      <w:r w:rsidRPr="001A3ED0">
        <w:rPr>
          <w:rStyle w:val="Emphasis"/>
          <w:rFonts w:asciiTheme="majorHAnsi" w:hAnsiTheme="majorHAnsi" w:cstheme="majorHAnsi"/>
        </w:rPr>
        <w:t>offworld activities are within colonial imaginaries and practices</w:t>
      </w:r>
      <w:r w:rsidRPr="001A3ED0">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institutions of Western space science that have worked to lay claim to Native Hawai’ian lands. Hobart (2019: 42), for instance, examines how </w:t>
      </w:r>
      <w:r w:rsidRPr="001A3ED0">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1A3ED0">
        <w:rPr>
          <w:rFonts w:asciiTheme="majorHAnsi" w:hAnsiTheme="majorHAnsi" w:cstheme="majorHAnsi"/>
          <w:sz w:val="16"/>
        </w:rPr>
        <w:t xml:space="preserve">Goodyear-Ka‘opua argues that </w:t>
      </w:r>
      <w:r w:rsidRPr="001A3ED0">
        <w:rPr>
          <w:rStyle w:val="StyleUnderline"/>
          <w:rFonts w:asciiTheme="majorHAnsi" w:hAnsiTheme="majorHAnsi" w:cstheme="majorHAnsi"/>
        </w:rPr>
        <w:t>settler tem- porality reserves modernity and futurity for colonial projects and relegates Indigeneity to a premodern past</w:t>
      </w:r>
      <w:r w:rsidRPr="001A3ED0">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1A3ED0">
        <w:rPr>
          <w:rStyle w:val="StyleUnderline"/>
          <w:rFonts w:asciiTheme="majorHAnsi" w:hAnsiTheme="majorHAnsi" w:cstheme="majorHAnsi"/>
        </w:rPr>
        <w:t>: How are we to understand the controversy over Mauna a Wakea and the TMT if we fail to identify or accept the context in which this battle is being waged; if we fail to critically analyze settler-colonization under U.S. occupation?</w:t>
      </w:r>
      <w:r w:rsidRPr="001A3ED0">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1A3ED0">
        <w:rPr>
          <w:rStyle w:val="StyleUnderline"/>
          <w:rFonts w:asciiTheme="majorHAnsi" w:hAnsiTheme="majorHAnsi" w:cstheme="majorHAnsi"/>
        </w:rPr>
        <w:t>projects of scientific observation and colonial occupation are co-constituted through the</w:t>
      </w:r>
      <w:r w:rsidRPr="001A3ED0">
        <w:rPr>
          <w:rFonts w:asciiTheme="majorHAnsi" w:hAnsiTheme="majorHAnsi" w:cstheme="majorHAnsi"/>
          <w:sz w:val="16"/>
        </w:rPr>
        <w:t xml:space="preserve"> Sammler and Lynch 947 </w:t>
      </w:r>
      <w:r w:rsidRPr="001A3ED0">
        <w:rPr>
          <w:rStyle w:val="Emphasis"/>
          <w:rFonts w:asciiTheme="majorHAnsi" w:hAnsiTheme="majorHAnsi" w:cstheme="majorHAnsi"/>
          <w:highlight w:val="green"/>
        </w:rPr>
        <w:t>production and maintenance of space science infrastructures on colonized lands</w:t>
      </w:r>
      <w:r w:rsidRPr="001A3ED0">
        <w:rPr>
          <w:rFonts w:asciiTheme="majorHAnsi" w:hAnsiTheme="majorHAnsi" w:cstheme="majorHAnsi"/>
          <w:sz w:val="16"/>
        </w:rPr>
        <w:t>. In turn, we consider how these infrastructures</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 xml:space="preserve">reproduce the </w:t>
      </w:r>
      <w:r w:rsidRPr="001A3ED0">
        <w:rPr>
          <w:rStyle w:val="Emphasis"/>
          <w:rFonts w:asciiTheme="majorHAnsi" w:hAnsiTheme="majorHAnsi" w:cstheme="majorHAnsi"/>
          <w:highlight w:val="green"/>
        </w:rPr>
        <w:t>subject–object relations</w:t>
      </w:r>
      <w:r w:rsidRPr="001A3ED0">
        <w:rPr>
          <w:rStyle w:val="StyleUnderline"/>
          <w:rFonts w:asciiTheme="majorHAnsi" w:hAnsiTheme="majorHAnsi" w:cstheme="majorHAnsi"/>
          <w:highlight w:val="green"/>
        </w:rPr>
        <w:t xml:space="preserve"> key to settler colonial projects</w:t>
      </w:r>
      <w:r w:rsidRPr="001A3ED0">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1A3ED0">
        <w:rPr>
          <w:rStyle w:val="StyleUnderline"/>
          <w:rFonts w:asciiTheme="majorHAnsi" w:hAnsiTheme="majorHAnsi" w:cstheme="majorHAnsi"/>
          <w:highlight w:val="green"/>
        </w:rPr>
        <w:t>and employs apparatuses to</w:t>
      </w:r>
      <w:r w:rsidRPr="001A3ED0">
        <w:rPr>
          <w:rStyle w:val="StyleUnderline"/>
          <w:rFonts w:asciiTheme="majorHAnsi" w:hAnsiTheme="majorHAnsi" w:cstheme="majorHAnsi"/>
        </w:rPr>
        <w:t xml:space="preserve"> iteratively </w:t>
      </w:r>
      <w:r w:rsidRPr="001A3ED0">
        <w:rPr>
          <w:rStyle w:val="StyleUnderline"/>
          <w:rFonts w:asciiTheme="majorHAnsi" w:hAnsiTheme="majorHAnsi" w:cstheme="majorHAnsi"/>
          <w:highlight w:val="green"/>
        </w:rPr>
        <w:t>enact differences between subject and object, colonizer and colonized.</w:t>
      </w:r>
      <w:r w:rsidRPr="001A3ED0">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1A3ED0">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1A3ED0">
        <w:rPr>
          <w:rFonts w:asciiTheme="majorHAnsi" w:hAnsiTheme="majorHAnsi" w:cstheme="majorHAnsi"/>
          <w:sz w:val="16"/>
        </w:rPr>
        <w:t xml:space="preserve">.” 948 EPD: Society and Space 39(5) </w:t>
      </w:r>
      <w:r w:rsidRPr="001A3ED0">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1A3ED0">
        <w:rPr>
          <w:rFonts w:asciiTheme="majorHAnsi" w:hAnsiTheme="majorHAnsi" w:cstheme="majorHAnsi"/>
          <w:sz w:val="16"/>
        </w:rPr>
        <w:t xml:space="preserve"> (Goldberg-Hiller and Silva, 2015). As with </w:t>
      </w:r>
      <w:r w:rsidRPr="001A3ED0">
        <w:rPr>
          <w:rFonts w:asciiTheme="majorHAnsi" w:hAnsiTheme="majorHAnsi" w:cstheme="majorHAnsi"/>
          <w:sz w:val="16"/>
        </w:rPr>
        <w:lastRenderedPageBreak/>
        <w:t xml:space="preserve">other landscapes, specific imaginaries of place play a unique role in colonial practices on islands. Continental views of islands align with Enlightenment scientific desire for blank slates, perfect laboratories (Greenhough, 2006; Matsuda, 2007). </w:t>
      </w:r>
      <w:r w:rsidRPr="001A3ED0">
        <w:rPr>
          <w:rStyle w:val="Emphasis"/>
          <w:rFonts w:asciiTheme="majorHAnsi" w:hAnsiTheme="majorHAnsi" w:cstheme="majorHAnsi"/>
          <w:highlight w:val="green"/>
        </w:rPr>
        <w:t>Mobilizing imaginaries of frontier and isolation</w:t>
      </w:r>
      <w:r w:rsidRPr="001A3ED0">
        <w:rPr>
          <w:rStyle w:val="Emphasis"/>
          <w:rFonts w:asciiTheme="majorHAnsi" w:hAnsiTheme="majorHAnsi" w:cstheme="majorHAnsi"/>
        </w:rPr>
        <w:t>, representations of islands within a continental and colonial gaze are, as Matsuda explains, “distant, isolated, uninhabited, and abstract spaces”</w:t>
      </w:r>
      <w:r w:rsidRPr="001A3ED0">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1A3ED0">
        <w:rPr>
          <w:rStyle w:val="StyleUnderline"/>
          <w:rFonts w:asciiTheme="majorHAnsi" w:hAnsiTheme="majorHAnsi" w:cstheme="majorHAnsi"/>
        </w:rPr>
        <w:t>Islands become simplified models of a complex world, acting as “quintessential sites for experimentation</w:t>
      </w:r>
      <w:r w:rsidRPr="001A3ED0">
        <w:rPr>
          <w:rFonts w:asciiTheme="majorHAnsi" w:hAnsiTheme="majorHAnsi" w:cstheme="majorHAnsi"/>
          <w:sz w:val="16"/>
        </w:rPr>
        <w:t xml:space="preserve">” (Baldacchino, 2007: 165) </w:t>
      </w:r>
      <w:r w:rsidRPr="001A3ED0">
        <w:rPr>
          <w:rStyle w:val="Emphasis"/>
          <w:rFonts w:asciiTheme="majorHAnsi" w:hAnsiTheme="majorHAnsi" w:cstheme="majorHAnsi"/>
          <w:highlight w:val="green"/>
        </w:rPr>
        <w:t>based on fetishized assumptions</w:t>
      </w:r>
      <w:r w:rsidRPr="001A3ED0">
        <w:rPr>
          <w:rStyle w:val="StyleUnderline"/>
          <w:rFonts w:asciiTheme="majorHAnsi" w:hAnsiTheme="majorHAnsi" w:cstheme="majorHAnsi"/>
          <w:highlight w:val="green"/>
        </w:rPr>
        <w:t xml:space="preserve"> about island spatiality</w:t>
      </w:r>
      <w:r w:rsidRPr="001A3ED0">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1A3ED0">
        <w:rPr>
          <w:rStyle w:val="StyleUnderline"/>
          <w:rFonts w:asciiTheme="majorHAnsi" w:hAnsiTheme="majorHAnsi" w:cstheme="majorHAnsi"/>
        </w:rPr>
        <w:t>Islands have emplaced visions of future climate dystopias</w:t>
      </w:r>
      <w:r w:rsidRPr="001A3ED0">
        <w:rPr>
          <w:rFonts w:asciiTheme="majorHAnsi" w:hAnsiTheme="majorHAnsi" w:cstheme="majorHAnsi"/>
          <w:sz w:val="16"/>
        </w:rPr>
        <w:t xml:space="preserve"> (Farbotko, 2010) </w:t>
      </w:r>
      <w:r w:rsidRPr="001A3ED0">
        <w:rPr>
          <w:rStyle w:val="StyleUnderline"/>
          <w:rFonts w:asciiTheme="majorHAnsi" w:hAnsiTheme="majorHAnsi" w:cstheme="majorHAnsi"/>
        </w:rPr>
        <w:t>and imagined libertarian capitalist utopias</w:t>
      </w:r>
      <w:r w:rsidRPr="001A3ED0">
        <w:rPr>
          <w:rFonts w:asciiTheme="majorHAnsi" w:hAnsiTheme="majorHAnsi" w:cstheme="majorHAnsi"/>
          <w:sz w:val="16"/>
        </w:rPr>
        <w:t xml:space="preserve"> (Lynch, 2017). </w:t>
      </w:r>
      <w:r w:rsidRPr="001A3ED0">
        <w:rPr>
          <w:rStyle w:val="Emphasis"/>
          <w:rFonts w:asciiTheme="majorHAnsi" w:hAnsiTheme="majorHAnsi" w:cstheme="majorHAnsi"/>
          <w:highlight w:val="green"/>
        </w:rPr>
        <w:t>The continuation of these projects of</w:t>
      </w:r>
      <w:r w:rsidRPr="001A3ED0">
        <w:rPr>
          <w:rStyle w:val="Emphasis"/>
          <w:rFonts w:asciiTheme="majorHAnsi" w:hAnsiTheme="majorHAnsi" w:cstheme="majorHAnsi"/>
        </w:rPr>
        <w:t xml:space="preserve"> empire and </w:t>
      </w:r>
      <w:r w:rsidRPr="001A3ED0">
        <w:rPr>
          <w:rStyle w:val="Emphasis"/>
          <w:rFonts w:asciiTheme="majorHAnsi" w:hAnsiTheme="majorHAnsi" w:cstheme="majorHAnsi"/>
          <w:highlight w:val="green"/>
        </w:rPr>
        <w:t>white supremacy are shaping</w:t>
      </w:r>
      <w:r w:rsidRPr="001A3ED0">
        <w:rPr>
          <w:rStyle w:val="Emphasis"/>
          <w:rFonts w:asciiTheme="majorHAnsi" w:hAnsiTheme="majorHAnsi" w:cstheme="majorHAnsi"/>
        </w:rPr>
        <w:t xml:space="preserve"> plans for human </w:t>
      </w:r>
      <w:r w:rsidRPr="001A3ED0">
        <w:rPr>
          <w:rStyle w:val="Emphasis"/>
          <w:rFonts w:asciiTheme="majorHAnsi" w:hAnsiTheme="majorHAnsi" w:cstheme="majorHAnsi"/>
          <w:highlight w:val="green"/>
        </w:rPr>
        <w:t>colonization of Moon and Mars</w:t>
      </w:r>
      <w:r w:rsidRPr="001A3ED0">
        <w:rPr>
          <w:rFonts w:asciiTheme="majorHAnsi" w:hAnsiTheme="majorHAnsi" w:cstheme="majorHAnsi"/>
          <w:sz w:val="16"/>
        </w:rPr>
        <w:t xml:space="preserve">. </w:t>
      </w:r>
      <w:r w:rsidRPr="001A3ED0">
        <w:rPr>
          <w:rStyle w:val="StyleUnderline"/>
          <w:rFonts w:asciiTheme="majorHAnsi" w:hAnsiTheme="majorHAnsi" w:cstheme="majorHAnsi"/>
        </w:rPr>
        <w:t xml:space="preserve">Such </w:t>
      </w:r>
      <w:r w:rsidRPr="001A3ED0">
        <w:rPr>
          <w:rStyle w:val="StyleUnderline"/>
          <w:rFonts w:asciiTheme="majorHAnsi" w:hAnsiTheme="majorHAnsi" w:cstheme="majorHAnsi"/>
          <w:highlight w:val="green"/>
        </w:rPr>
        <w:t>projects re-articulate debates around questions of race, ability, eugenics, reproduction, and human psychology</w:t>
      </w:r>
      <w:r w:rsidRPr="001A3ED0">
        <w:rPr>
          <w:rFonts w:asciiTheme="majorHAnsi" w:hAnsiTheme="majorHAnsi" w:cstheme="majorHAnsi"/>
          <w:sz w:val="16"/>
        </w:rPr>
        <w:t xml:space="preserve"> in journals like Futures – including a 2019 special issue on ethics </w:t>
      </w:r>
      <w:r w:rsidRPr="001A3ED0">
        <w:rPr>
          <w:rStyle w:val="StyleUnderline"/>
          <w:rFonts w:asciiTheme="majorHAnsi" w:hAnsiTheme="majorHAnsi" w:cstheme="majorHAnsi"/>
        </w:rPr>
        <w:t>in offworld colonization</w:t>
      </w:r>
      <w:r w:rsidRPr="001A3ED0">
        <w:rPr>
          <w:rFonts w:asciiTheme="majorHAnsi" w:hAnsiTheme="majorHAnsi" w:cstheme="majorHAnsi"/>
          <w:sz w:val="16"/>
        </w:rPr>
        <w:t xml:space="preserve">. Through these projects, </w:t>
      </w:r>
      <w:r w:rsidRPr="001A3ED0">
        <w:rPr>
          <w:rStyle w:val="Emphasis"/>
          <w:rFonts w:asciiTheme="majorHAnsi" w:hAnsiTheme="majorHAnsi" w:cstheme="majorHAnsi"/>
          <w:highlight w:val="green"/>
        </w:rPr>
        <w:t>islands and peoples are erased and overwritten by</w:t>
      </w:r>
      <w:r w:rsidRPr="001A3ED0">
        <w:rPr>
          <w:rStyle w:val="Emphasis"/>
          <w:rFonts w:asciiTheme="majorHAnsi" w:hAnsiTheme="majorHAnsi" w:cstheme="majorHAnsi"/>
        </w:rPr>
        <w:t xml:space="preserve"> the totality of the model world they represent</w:t>
      </w:r>
      <w:r w:rsidRPr="001A3ED0">
        <w:rPr>
          <w:rFonts w:asciiTheme="majorHAnsi" w:hAnsiTheme="majorHAnsi" w:cstheme="majorHAnsi"/>
          <w:sz w:val="16"/>
        </w:rPr>
        <w:t>. As DeLoughrey explains, “</w:t>
      </w:r>
      <w:r w:rsidRPr="001A3ED0">
        <w:rPr>
          <w:rStyle w:val="StyleUnderline"/>
          <w:rFonts w:asciiTheme="majorHAnsi" w:hAnsiTheme="majorHAnsi" w:cstheme="majorHAnsi"/>
        </w:rPr>
        <w:t xml:space="preserve">Western colonizers had long configured tropical islands into the contained spaces of a laboratory, which is to say a </w:t>
      </w:r>
      <w:r w:rsidRPr="001A3ED0">
        <w:rPr>
          <w:rStyle w:val="StyleUnderline"/>
          <w:rFonts w:asciiTheme="majorHAnsi" w:hAnsiTheme="majorHAnsi" w:cstheme="majorHAnsi"/>
          <w:highlight w:val="green"/>
        </w:rPr>
        <w:t>suppression of</w:t>
      </w:r>
      <w:r w:rsidRPr="001A3ED0">
        <w:rPr>
          <w:rStyle w:val="StyleUnderline"/>
          <w:rFonts w:asciiTheme="majorHAnsi" w:hAnsiTheme="majorHAnsi" w:cstheme="majorHAnsi"/>
        </w:rPr>
        <w:t xml:space="preserve"> island </w:t>
      </w:r>
      <w:r w:rsidRPr="001A3ED0">
        <w:rPr>
          <w:rStyle w:val="StyleUnderline"/>
          <w:rFonts w:asciiTheme="majorHAnsi" w:hAnsiTheme="majorHAnsi" w:cstheme="majorHAnsi"/>
          <w:highlight w:val="green"/>
        </w:rPr>
        <w:t>history and Indigenous presence</w:t>
      </w:r>
      <w:r w:rsidRPr="001A3ED0">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Such </w:t>
      </w:r>
      <w:r w:rsidRPr="001A3ED0">
        <w:rPr>
          <w:rStyle w:val="Emphasis"/>
          <w:rFonts w:asciiTheme="majorHAnsi" w:hAnsiTheme="majorHAnsi" w:cstheme="majorHAnsi"/>
          <w:highlight w:val="green"/>
        </w:rPr>
        <w:t>discourses intersect with</w:t>
      </w:r>
      <w:r w:rsidRPr="001A3ED0">
        <w:rPr>
          <w:rStyle w:val="Emphasis"/>
          <w:rFonts w:asciiTheme="majorHAnsi" w:hAnsiTheme="majorHAnsi" w:cstheme="majorHAnsi"/>
        </w:rPr>
        <w:t xml:space="preserve"> space science </w:t>
      </w:r>
      <w:r w:rsidRPr="001A3ED0">
        <w:rPr>
          <w:rStyle w:val="Emphasis"/>
          <w:rFonts w:asciiTheme="majorHAnsi" w:hAnsiTheme="majorHAnsi" w:cstheme="majorHAnsi"/>
          <w:highlight w:val="green"/>
        </w:rPr>
        <w:t>imaginaries of exploration, exoticism, and otherworldliness</w:t>
      </w:r>
      <w:r w:rsidRPr="001A3ED0">
        <w:rPr>
          <w:rFonts w:asciiTheme="majorHAnsi" w:hAnsiTheme="majorHAnsi" w:cstheme="majorHAnsi"/>
          <w:sz w:val="16"/>
        </w:rPr>
        <w:t xml:space="preserve">. Allen examines how </w:t>
      </w:r>
      <w:r w:rsidRPr="001A3ED0">
        <w:rPr>
          <w:rStyle w:val="StyleUnderline"/>
          <w:rFonts w:asciiTheme="majorHAnsi" w:hAnsiTheme="majorHAnsi" w:cstheme="majorHAnsi"/>
        </w:rPr>
        <w:t>U.S. empire depends upon</w:t>
      </w:r>
      <w:r w:rsidRPr="001A3ED0">
        <w:rPr>
          <w:rFonts w:asciiTheme="majorHAnsi" w:hAnsiTheme="majorHAnsi" w:cstheme="majorHAnsi"/>
          <w:sz w:val="16"/>
        </w:rPr>
        <w:t xml:space="preserve"> three notions of time: </w:t>
      </w:r>
      <w:r w:rsidRPr="001A3ED0">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1A3ED0">
        <w:rPr>
          <w:rFonts w:asciiTheme="majorHAnsi" w:hAnsiTheme="majorHAnsi" w:cstheme="majorHAnsi"/>
          <w:sz w:val="16"/>
        </w:rPr>
        <w:t xml:space="preserve">. The </w:t>
      </w:r>
      <w:r w:rsidRPr="001A3ED0">
        <w:rPr>
          <w:rStyle w:val="Emphasis"/>
          <w:rFonts w:asciiTheme="majorHAnsi" w:hAnsiTheme="majorHAnsi" w:cstheme="majorHAnsi"/>
        </w:rPr>
        <w:t xml:space="preserve">organization </w:t>
      </w:r>
      <w:r w:rsidRPr="001A3ED0">
        <w:rPr>
          <w:rStyle w:val="Emphasis"/>
          <w:rFonts w:asciiTheme="majorHAnsi" w:hAnsiTheme="majorHAnsi" w:cstheme="majorHAnsi"/>
          <w:highlight w:val="green"/>
        </w:rPr>
        <w:t>and</w:t>
      </w:r>
      <w:r w:rsidRPr="001A3ED0">
        <w:rPr>
          <w:rStyle w:val="Emphasis"/>
          <w:rFonts w:asciiTheme="majorHAnsi" w:hAnsiTheme="majorHAnsi" w:cstheme="majorHAnsi"/>
        </w:rPr>
        <w:t xml:space="preserve"> control over these three temporalities </w:t>
      </w:r>
      <w:r w:rsidRPr="001A3ED0">
        <w:rPr>
          <w:rStyle w:val="Emphasis"/>
          <w:rFonts w:asciiTheme="majorHAnsi" w:hAnsiTheme="majorHAnsi" w:cstheme="majorHAnsi"/>
          <w:highlight w:val="green"/>
        </w:rPr>
        <w:t>constitutes a colonial totality</w:t>
      </w:r>
      <w:r w:rsidRPr="001A3ED0">
        <w:rPr>
          <w:rFonts w:asciiTheme="majorHAnsi" w:hAnsiTheme="majorHAnsi" w:cstheme="majorHAnsi"/>
          <w:sz w:val="16"/>
        </w:rPr>
        <w:t xml:space="preserve"> (Matson and Nunn, 2017) </w:t>
      </w:r>
      <w:r w:rsidRPr="001A3ED0">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1A3ED0">
        <w:rPr>
          <w:rFonts w:asciiTheme="majorHAnsi" w:hAnsiTheme="majorHAnsi" w:cstheme="majorHAnsi"/>
          <w:sz w:val="16"/>
        </w:rPr>
        <w:t xml:space="preserve"> (Rifkin, 2017). </w:t>
      </w:r>
      <w:r w:rsidRPr="001A3ED0">
        <w:rPr>
          <w:rStyle w:val="Emphasis"/>
          <w:rFonts w:asciiTheme="majorHAnsi" w:hAnsiTheme="majorHAnsi" w:cstheme="majorHAnsi"/>
          <w:highlight w:val="green"/>
        </w:rPr>
        <w:t>The existence of</w:t>
      </w:r>
      <w:r w:rsidRPr="001A3ED0">
        <w:rPr>
          <w:rStyle w:val="Emphasis"/>
          <w:rFonts w:asciiTheme="majorHAnsi" w:hAnsiTheme="majorHAnsi" w:cstheme="majorHAnsi"/>
        </w:rPr>
        <w:t xml:space="preserve"> contemporary </w:t>
      </w:r>
      <w:r w:rsidRPr="001A3ED0">
        <w:rPr>
          <w:rStyle w:val="Emphasis"/>
          <w:rFonts w:asciiTheme="majorHAnsi" w:hAnsiTheme="majorHAnsi" w:cstheme="majorHAnsi"/>
          <w:highlight w:val="green"/>
        </w:rPr>
        <w:t xml:space="preserve">Indigenous peoples poses </w:t>
      </w:r>
      <w:r w:rsidRPr="001A3ED0">
        <w:rPr>
          <w:rStyle w:val="Emphasis"/>
          <w:rFonts w:asciiTheme="majorHAnsi" w:hAnsiTheme="majorHAnsi" w:cstheme="majorHAnsi"/>
        </w:rPr>
        <w:t>a challenge to ongoing settler colonial hegemony.</w:t>
      </w:r>
      <w:r w:rsidRPr="001A3ED0">
        <w:rPr>
          <w:rFonts w:asciiTheme="majorHAnsi" w:hAnsiTheme="majorHAnsi" w:cstheme="majorHAnsi"/>
          <w:sz w:val="16"/>
        </w:rPr>
        <w:t xml:space="preserve"> Goodyear-Ka‘opua explains how “</w:t>
      </w:r>
      <w:r w:rsidRPr="001A3ED0">
        <w:rPr>
          <w:rStyle w:val="Emphasis"/>
          <w:rFonts w:asciiTheme="majorHAnsi" w:hAnsiTheme="majorHAnsi" w:cstheme="majorHAnsi"/>
        </w:rPr>
        <w:t xml:space="preserve">settler state officials cast the kia ʻi [land protectors, caretakers] </w:t>
      </w:r>
      <w:r w:rsidRPr="001A3ED0">
        <w:rPr>
          <w:rStyle w:val="Emphasis"/>
          <w:rFonts w:asciiTheme="majorHAnsi" w:hAnsiTheme="majorHAnsi" w:cstheme="majorHAnsi"/>
          <w:highlight w:val="green"/>
        </w:rPr>
        <w:t>as impediments on the road to</w:t>
      </w:r>
      <w:r w:rsidRPr="001A3ED0">
        <w:rPr>
          <w:rStyle w:val="Emphasis"/>
          <w:rFonts w:asciiTheme="majorHAnsi" w:hAnsiTheme="majorHAnsi" w:cstheme="majorHAnsi"/>
        </w:rPr>
        <w:t xml:space="preserve"> ‘progress’ (aka</w:t>
      </w:r>
      <w:r w:rsidRPr="001A3ED0">
        <w:rPr>
          <w:rStyle w:val="Emphasis"/>
          <w:rFonts w:asciiTheme="majorHAnsi" w:hAnsiTheme="majorHAnsi" w:cstheme="majorHAnsi"/>
          <w:highlight w:val="green"/>
        </w:rPr>
        <w:t xml:space="preserve"> settler futurity</w:t>
      </w:r>
      <w:r w:rsidRPr="001A3ED0">
        <w:rPr>
          <w:rStyle w:val="Emphasis"/>
          <w:rFonts w:asciiTheme="majorHAnsi" w:hAnsiTheme="majorHAnsi" w:cstheme="majorHAnsi"/>
        </w:rPr>
        <w:t>) ... (mis)representing us as fixed in place, pinned in a remote time”</w:t>
      </w:r>
      <w:r w:rsidRPr="001A3ED0">
        <w:rPr>
          <w:rFonts w:asciiTheme="majorHAnsi" w:hAnsiTheme="majorHAnsi" w:cstheme="majorHAnsi"/>
          <w:sz w:val="16"/>
        </w:rPr>
        <w:t xml:space="preserve"> (2017: 191–192). Enlightenment </w:t>
      </w:r>
      <w:r w:rsidRPr="001A3ED0">
        <w:rPr>
          <w:rStyle w:val="StyleUnderline"/>
          <w:rFonts w:asciiTheme="majorHAnsi" w:hAnsiTheme="majorHAnsi" w:cstheme="majorHAnsi"/>
          <w:highlight w:val="green"/>
        </w:rPr>
        <w:t xml:space="preserve">notions of universality </w:t>
      </w:r>
      <w:r w:rsidRPr="001A3ED0">
        <w:rPr>
          <w:rStyle w:val="Emphasis"/>
          <w:rFonts w:asciiTheme="majorHAnsi" w:hAnsiTheme="majorHAnsi" w:cstheme="majorHAnsi"/>
          <w:highlight w:val="green"/>
        </w:rPr>
        <w:t>erase</w:t>
      </w:r>
      <w:r w:rsidRPr="001A3ED0">
        <w:rPr>
          <w:rFonts w:asciiTheme="majorHAnsi" w:hAnsiTheme="majorHAnsi" w:cstheme="majorHAnsi"/>
          <w:sz w:val="16"/>
        </w:rPr>
        <w:t xml:space="preserve"> difference and thus </w:t>
      </w:r>
      <w:r w:rsidRPr="001A3ED0">
        <w:rPr>
          <w:rStyle w:val="Emphasis"/>
          <w:rFonts w:asciiTheme="majorHAnsi" w:hAnsiTheme="majorHAnsi" w:cstheme="majorHAnsi"/>
          <w:highlight w:val="green"/>
        </w:rPr>
        <w:t>Indigenous claims to prior rights or sovereignty</w:t>
      </w:r>
      <w:r w:rsidRPr="001A3ED0">
        <w:rPr>
          <w:rFonts w:asciiTheme="majorHAnsi" w:hAnsiTheme="majorHAnsi" w:cstheme="majorHAnsi"/>
          <w:sz w:val="16"/>
        </w:rPr>
        <w:t xml:space="preserve">. </w:t>
      </w:r>
      <w:r w:rsidRPr="001A3ED0">
        <w:rPr>
          <w:rStyle w:val="StyleUnderline"/>
          <w:rFonts w:asciiTheme="majorHAnsi" w:hAnsiTheme="majorHAnsi" w:cstheme="majorHAnsi"/>
        </w:rPr>
        <w:t xml:space="preserve">While </w:t>
      </w:r>
      <w:r w:rsidRPr="001A3ED0">
        <w:rPr>
          <w:rStyle w:val="StyleUnderline"/>
          <w:rFonts w:asciiTheme="majorHAnsi" w:hAnsiTheme="majorHAnsi" w:cstheme="majorHAnsi"/>
          <w:highlight w:val="green"/>
        </w:rPr>
        <w:t>these conceptions</w:t>
      </w:r>
      <w:r w:rsidRPr="001A3ED0">
        <w:rPr>
          <w:rFonts w:asciiTheme="majorHAnsi" w:hAnsiTheme="majorHAnsi" w:cstheme="majorHAnsi"/>
          <w:sz w:val="16"/>
        </w:rPr>
        <w:t xml:space="preserve"> of time have long been critiqued, they </w:t>
      </w:r>
      <w:r w:rsidRPr="001A3ED0">
        <w:rPr>
          <w:rStyle w:val="Emphasis"/>
          <w:rFonts w:asciiTheme="majorHAnsi" w:hAnsiTheme="majorHAnsi" w:cstheme="majorHAnsi"/>
        </w:rPr>
        <w:t xml:space="preserve">continue to </w:t>
      </w:r>
      <w:r w:rsidRPr="001A3ED0">
        <w:rPr>
          <w:rStyle w:val="Emphasis"/>
          <w:rFonts w:asciiTheme="majorHAnsi" w:hAnsiTheme="majorHAnsi" w:cstheme="majorHAnsi"/>
          <w:highlight w:val="green"/>
        </w:rPr>
        <w:t>shape the central logics of</w:t>
      </w:r>
      <w:r w:rsidRPr="001A3ED0">
        <w:rPr>
          <w:rStyle w:val="Emphasis"/>
          <w:rFonts w:asciiTheme="majorHAnsi" w:hAnsiTheme="majorHAnsi" w:cstheme="majorHAnsi"/>
        </w:rPr>
        <w:t xml:space="preserve"> contemporary </w:t>
      </w:r>
      <w:r w:rsidRPr="001A3ED0">
        <w:rPr>
          <w:rStyle w:val="Emphasis"/>
          <w:rFonts w:asciiTheme="majorHAnsi" w:hAnsiTheme="majorHAnsi" w:cstheme="majorHAnsi"/>
          <w:highlight w:val="green"/>
        </w:rPr>
        <w:t>Western</w:t>
      </w:r>
      <w:r w:rsidRPr="001A3ED0">
        <w:rPr>
          <w:rStyle w:val="Emphasis"/>
          <w:rFonts w:asciiTheme="majorHAnsi" w:hAnsiTheme="majorHAnsi" w:cstheme="majorHAnsi"/>
        </w:rPr>
        <w:t xml:space="preserve"> science, including </w:t>
      </w:r>
      <w:r w:rsidRPr="001A3ED0">
        <w:rPr>
          <w:rStyle w:val="Emphasis"/>
          <w:rFonts w:asciiTheme="majorHAnsi" w:hAnsiTheme="majorHAnsi" w:cstheme="majorHAnsi"/>
          <w:highlight w:val="green"/>
        </w:rPr>
        <w:t>space science</w:t>
      </w:r>
      <w:r w:rsidRPr="001A3ED0">
        <w:rPr>
          <w:rStyle w:val="Emphasis"/>
          <w:rFonts w:asciiTheme="majorHAnsi" w:hAnsiTheme="majorHAnsi" w:cstheme="majorHAnsi"/>
        </w:rPr>
        <w:t>.</w:t>
      </w:r>
      <w:r w:rsidRPr="001A3ED0">
        <w:rPr>
          <w:rFonts w:asciiTheme="majorHAnsi" w:hAnsiTheme="majorHAnsi" w:cstheme="majorHAnsi"/>
          <w:sz w:val="16"/>
        </w:rPr>
        <w:t xml:space="preserve"> While notions of linear, progressive time are used to justify settler colonial projects, the </w:t>
      </w:r>
      <w:r w:rsidRPr="001A3ED0">
        <w:rPr>
          <w:rStyle w:val="Emphasis"/>
          <w:rFonts w:asciiTheme="majorHAnsi" w:hAnsiTheme="majorHAnsi" w:cstheme="majorHAnsi"/>
        </w:rPr>
        <w:t>relative and contingent relationships among space, time, and matter complicate claims to universality</w:t>
      </w:r>
      <w:r w:rsidRPr="001A3ED0">
        <w:rPr>
          <w:rFonts w:asciiTheme="majorHAnsi" w:hAnsiTheme="majorHAnsi" w:cstheme="majorHAnsi"/>
          <w:sz w:val="16"/>
        </w:rPr>
        <w:t xml:space="preserve">. Time, like </w:t>
      </w:r>
      <w:r w:rsidRPr="001A3ED0">
        <w:rPr>
          <w:rStyle w:val="StyleUnderline"/>
          <w:rFonts w:asciiTheme="majorHAnsi" w:hAnsiTheme="majorHAnsi" w:cstheme="majorHAnsi"/>
        </w:rPr>
        <w:t>space, is subject to practices of organization and control that produce subject–object relations key to the Western colonial project.</w:t>
      </w:r>
      <w:r w:rsidRPr="001A3ED0">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1A3ED0">
        <w:rPr>
          <w:rStyle w:val="StyleUnderline"/>
          <w:rFonts w:asciiTheme="majorHAnsi" w:hAnsiTheme="majorHAnsi" w:cstheme="majorHAnsi"/>
        </w:rPr>
        <w:t xml:space="preserve">The deep time of geology historicizes Western civilization as </w:t>
      </w:r>
      <w:r w:rsidRPr="001A3ED0">
        <w:rPr>
          <w:rStyle w:val="StyleUnderline"/>
          <w:rFonts w:asciiTheme="majorHAnsi" w:hAnsiTheme="majorHAnsi" w:cstheme="majorHAnsi"/>
        </w:rPr>
        <w:lastRenderedPageBreak/>
        <w:t xml:space="preserve">the top layer, the apex of natural history, </w:t>
      </w:r>
      <w:r w:rsidRPr="001A3ED0">
        <w:rPr>
          <w:rStyle w:val="Emphasis"/>
          <w:rFonts w:asciiTheme="majorHAnsi" w:hAnsiTheme="majorHAnsi" w:cstheme="majorHAnsi"/>
          <w:highlight w:val="green"/>
        </w:rPr>
        <w:t xml:space="preserve">and thus stands to justify colonialism </w:t>
      </w:r>
      <w:r w:rsidRPr="001A3ED0">
        <w:rPr>
          <w:rStyle w:val="Emphasis"/>
          <w:rFonts w:asciiTheme="majorHAnsi" w:hAnsiTheme="majorHAnsi" w:cstheme="majorHAnsi"/>
        </w:rPr>
        <w:t>and its civilizational projects.</w:t>
      </w:r>
      <w:r w:rsidRPr="001A3ED0">
        <w:rPr>
          <w:rStyle w:val="StyleUnderline"/>
          <w:rFonts w:asciiTheme="majorHAnsi" w:hAnsiTheme="majorHAnsi" w:cstheme="majorHAnsi"/>
        </w:rPr>
        <w:t xml:space="preserve"> The exploration of cosmological time in the </w:t>
      </w:r>
      <w:r w:rsidRPr="001A3ED0">
        <w:rPr>
          <w:rStyle w:val="StyleUnderline"/>
          <w:rFonts w:asciiTheme="majorHAnsi" w:hAnsiTheme="majorHAnsi" w:cstheme="majorHAnsi"/>
          <w:highlight w:val="green"/>
        </w:rPr>
        <w:t xml:space="preserve">space sciences </w:t>
      </w:r>
      <w:r w:rsidRPr="001A3ED0">
        <w:rPr>
          <w:rStyle w:val="Emphasis"/>
          <w:rFonts w:asciiTheme="majorHAnsi" w:hAnsiTheme="majorHAnsi" w:cstheme="majorHAnsi"/>
          <w:highlight w:val="green"/>
        </w:rPr>
        <w:t>extends the colonial project</w:t>
      </w:r>
      <w:r w:rsidRPr="001A3ED0">
        <w:rPr>
          <w:rStyle w:val="Emphasis"/>
          <w:rFonts w:asciiTheme="majorHAnsi" w:hAnsiTheme="majorHAnsi" w:cstheme="majorHAnsi"/>
        </w:rPr>
        <w:t xml:space="preserve"> further </w:t>
      </w:r>
      <w:r w:rsidRPr="001A3ED0">
        <w:rPr>
          <w:rStyle w:val="Emphasis"/>
          <w:rFonts w:asciiTheme="majorHAnsi" w:hAnsiTheme="majorHAnsi" w:cstheme="majorHAnsi"/>
          <w:highlight w:val="green"/>
        </w:rPr>
        <w:t>into</w:t>
      </w:r>
      <w:r w:rsidRPr="001A3ED0">
        <w:rPr>
          <w:rStyle w:val="Emphasis"/>
          <w:rFonts w:asciiTheme="majorHAnsi" w:hAnsiTheme="majorHAnsi" w:cstheme="majorHAnsi"/>
        </w:rPr>
        <w:t xml:space="preserve"> the far expanses of </w:t>
      </w:r>
      <w:r w:rsidRPr="001A3ED0">
        <w:rPr>
          <w:rStyle w:val="Emphasis"/>
          <w:rFonts w:asciiTheme="majorHAnsi" w:hAnsiTheme="majorHAnsi" w:cstheme="majorHAnsi"/>
          <w:highlight w:val="green"/>
        </w:rPr>
        <w:t>the future</w:t>
      </w:r>
      <w:r w:rsidRPr="001A3ED0">
        <w:rPr>
          <w:rStyle w:val="Emphasis"/>
          <w:rFonts w:asciiTheme="majorHAnsi" w:hAnsiTheme="majorHAnsi" w:cstheme="majorHAnsi"/>
        </w:rPr>
        <w:t xml:space="preserve"> </w:t>
      </w:r>
      <w:r w:rsidRPr="001A3ED0">
        <w:rPr>
          <w:rStyle w:val="Emphasis"/>
          <w:rFonts w:asciiTheme="majorHAnsi" w:hAnsiTheme="majorHAnsi" w:cstheme="majorHAnsi"/>
          <w:highlight w:val="green"/>
        </w:rPr>
        <w:t>and the totality of the universe.</w:t>
      </w:r>
      <w:r w:rsidRPr="001A3ED0">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1A3ED0">
        <w:rPr>
          <w:rStyle w:val="StyleUnderline"/>
          <w:rFonts w:asciiTheme="majorHAnsi" w:hAnsiTheme="majorHAnsi" w:cstheme="majorHAnsi"/>
        </w:rPr>
        <w:t>which</w:t>
      </w:r>
      <w:r w:rsidRPr="001A3ED0">
        <w:rPr>
          <w:rFonts w:asciiTheme="majorHAnsi" w:hAnsiTheme="majorHAnsi" w:cstheme="majorHAnsi"/>
          <w:sz w:val="16"/>
        </w:rPr>
        <w:t xml:space="preserve"> </w:t>
      </w:r>
      <w:r w:rsidRPr="001A3ED0">
        <w:rPr>
          <w:rStyle w:val="StyleUnderline"/>
          <w:rFonts w:asciiTheme="majorHAnsi" w:hAnsiTheme="majorHAnsi" w:cstheme="majorHAnsi"/>
        </w:rPr>
        <w:t xml:space="preserve">a purportedly universal “Man” continually enacts a separation between himself and the universe. It is this supposed separation from the rest of existence that constitutes “Man” as the subject of a </w:t>
      </w:r>
      <w:r w:rsidRPr="001A3ED0">
        <w:rPr>
          <w:rStyle w:val="Emphasis"/>
          <w:rFonts w:asciiTheme="majorHAnsi" w:hAnsiTheme="majorHAnsi" w:cstheme="majorHAnsi"/>
        </w:rPr>
        <w:t>masculinist science</w:t>
      </w:r>
      <w:r w:rsidRPr="001A3ED0">
        <w:rPr>
          <w:rStyle w:val="StyleUnderline"/>
          <w:rFonts w:asciiTheme="majorHAnsi" w:hAnsiTheme="majorHAnsi" w:cstheme="majorHAnsi"/>
        </w:rPr>
        <w:t xml:space="preserve"> and the remainder of the universe as the object of his will.</w:t>
      </w:r>
      <w:r w:rsidRPr="001A3ED0">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1A3ED0">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1A3ED0">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1A3ED0">
        <w:rPr>
          <w:rStyle w:val="StyleUnderline"/>
          <w:rFonts w:asciiTheme="majorHAnsi" w:hAnsiTheme="majorHAnsi" w:cstheme="majorHAnsi"/>
        </w:rPr>
        <w:t xml:space="preserve">We employ the apparatus to explore how </w:t>
      </w:r>
      <w:r w:rsidRPr="001A3ED0">
        <w:rPr>
          <w:rStyle w:val="StyleUnderline"/>
          <w:rFonts w:asciiTheme="majorHAnsi" w:hAnsiTheme="majorHAnsi" w:cstheme="majorHAnsi"/>
          <w:highlight w:val="green"/>
        </w:rPr>
        <w:t>subject–object relations of Western colonial science are</w:t>
      </w:r>
      <w:r w:rsidRPr="001A3ED0">
        <w:rPr>
          <w:rStyle w:val="StyleUnderline"/>
          <w:rFonts w:asciiTheme="majorHAnsi" w:hAnsiTheme="majorHAnsi" w:cstheme="majorHAnsi"/>
        </w:rPr>
        <w:t xml:space="preserve"> not universal and absolute, but rather </w:t>
      </w:r>
      <w:r w:rsidRPr="001A3ED0">
        <w:rPr>
          <w:rStyle w:val="StyleUnderline"/>
          <w:rFonts w:asciiTheme="majorHAnsi" w:hAnsiTheme="majorHAnsi" w:cstheme="majorHAnsi"/>
          <w:highlight w:val="green"/>
        </w:rPr>
        <w:t xml:space="preserve">enacted through material practices that selectively produce </w:t>
      </w:r>
      <w:r w:rsidRPr="001A3ED0">
        <w:rPr>
          <w:rStyle w:val="StyleUnderline"/>
          <w:rFonts w:asciiTheme="majorHAnsi" w:hAnsiTheme="majorHAnsi" w:cstheme="majorHAnsi"/>
        </w:rPr>
        <w:t xml:space="preserve">the </w:t>
      </w:r>
      <w:r w:rsidRPr="001A3ED0">
        <w:rPr>
          <w:rStyle w:val="StyleUnderline"/>
          <w:rFonts w:asciiTheme="majorHAnsi" w:hAnsiTheme="majorHAnsi" w:cstheme="majorHAnsi"/>
          <w:highlight w:val="green"/>
        </w:rPr>
        <w:t>privileged subject positions</w:t>
      </w:r>
      <w:r w:rsidRPr="001A3ED0">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1A3ED0">
        <w:rPr>
          <w:rFonts w:asciiTheme="majorHAnsi" w:hAnsiTheme="majorHAnsi" w:cstheme="majorHAnsi"/>
          <w:sz w:val="16"/>
        </w:rPr>
        <w:t xml:space="preserve"> This approach helps elaborate arguments like those of Matson and Nunn that “</w:t>
      </w:r>
      <w:r w:rsidRPr="001A3ED0">
        <w:rPr>
          <w:rStyle w:val="Emphasis"/>
          <w:rFonts w:asciiTheme="majorHAnsi" w:hAnsiTheme="majorHAnsi" w:cstheme="majorHAnsi"/>
        </w:rPr>
        <w:t xml:space="preserve">even the most </w:t>
      </w:r>
      <w:r w:rsidRPr="001A3ED0">
        <w:rPr>
          <w:rStyle w:val="Emphasis"/>
          <w:rFonts w:asciiTheme="majorHAnsi" w:hAnsiTheme="majorHAnsi" w:cstheme="majorHAnsi"/>
          <w:highlight w:val="green"/>
        </w:rPr>
        <w:t xml:space="preserve">futuristic space </w:t>
      </w:r>
      <w:r w:rsidRPr="001A3ED0">
        <w:rPr>
          <w:rStyle w:val="Emphasis"/>
          <w:rFonts w:asciiTheme="majorHAnsi" w:hAnsiTheme="majorHAnsi" w:cstheme="majorHAnsi"/>
        </w:rPr>
        <w:t xml:space="preserve">telescopes have </w:t>
      </w:r>
      <w:r w:rsidRPr="001A3ED0">
        <w:rPr>
          <w:rStyle w:val="Emphasis"/>
          <w:rFonts w:asciiTheme="majorHAnsi" w:hAnsiTheme="majorHAnsi" w:cstheme="majorHAnsi"/>
          <w:highlight w:val="green"/>
        </w:rPr>
        <w:t>embed</w:t>
      </w:r>
      <w:r w:rsidRPr="001A3ED0">
        <w:rPr>
          <w:rStyle w:val="Emphasis"/>
          <w:rFonts w:asciiTheme="majorHAnsi" w:hAnsiTheme="majorHAnsi" w:cstheme="majorHAnsi"/>
        </w:rPr>
        <w:t xml:space="preserve">ded within them a lineage of </w:t>
      </w:r>
      <w:r w:rsidRPr="001A3ED0">
        <w:rPr>
          <w:rStyle w:val="Emphasis"/>
          <w:rFonts w:asciiTheme="majorHAnsi" w:hAnsiTheme="majorHAnsi" w:cstheme="majorHAnsi"/>
          <w:highlight w:val="green"/>
        </w:rPr>
        <w:t>Euro-western cultural supremacy</w:t>
      </w:r>
      <w:r w:rsidRPr="001A3ED0">
        <w:rPr>
          <w:rFonts w:asciiTheme="majorHAnsi" w:hAnsiTheme="majorHAnsi" w:cstheme="majorHAnsi"/>
          <w:sz w:val="16"/>
        </w:rPr>
        <w:t xml:space="preserve">” (2017: n.p.). This is not to simply claim that telescopes are in some way symbolic of settler colonial relations, but to recognize how </w:t>
      </w:r>
      <w:r w:rsidRPr="001A3ED0">
        <w:rPr>
          <w:rStyle w:val="Emphasis"/>
          <w:rFonts w:asciiTheme="majorHAnsi" w:hAnsiTheme="majorHAnsi" w:cstheme="majorHAnsi"/>
          <w:highlight w:val="green"/>
        </w:rPr>
        <w:t>space science apparatuses actively</w:t>
      </w:r>
      <w:r w:rsidRPr="001A3ED0">
        <w:rPr>
          <w:rStyle w:val="Emphasis"/>
          <w:rFonts w:asciiTheme="majorHAnsi" w:hAnsiTheme="majorHAnsi" w:cstheme="majorHAnsi"/>
        </w:rPr>
        <w:t xml:space="preserve"> orient relations of observation and </w:t>
      </w:r>
      <w:r w:rsidRPr="001A3ED0">
        <w:rPr>
          <w:rStyle w:val="Emphasis"/>
          <w:rFonts w:asciiTheme="majorHAnsi" w:hAnsiTheme="majorHAnsi" w:cstheme="majorHAnsi"/>
          <w:highlight w:val="green"/>
        </w:rPr>
        <w:t>materialize settler colonial relations</w:t>
      </w:r>
      <w:r w:rsidRPr="001A3ED0">
        <w:rPr>
          <w:rFonts w:asciiTheme="majorHAnsi" w:hAnsiTheme="majorHAnsi" w:cstheme="majorHAnsi"/>
          <w:sz w:val="16"/>
        </w:rPr>
        <w:t xml:space="preserve">. Both TMT and HI-SEAS constitute apparatuses </w:t>
      </w:r>
      <w:r w:rsidRPr="001A3ED0">
        <w:rPr>
          <w:rStyle w:val="Emphasis"/>
          <w:rFonts w:asciiTheme="majorHAnsi" w:hAnsiTheme="majorHAnsi" w:cstheme="majorHAnsi"/>
          <w:highlight w:val="green"/>
        </w:rPr>
        <w:t>that extend</w:t>
      </w:r>
      <w:r w:rsidRPr="001A3ED0">
        <w:rPr>
          <w:rStyle w:val="Emphasis"/>
          <w:rFonts w:asciiTheme="majorHAnsi" w:hAnsiTheme="majorHAnsi" w:cstheme="majorHAnsi"/>
        </w:rPr>
        <w:t xml:space="preserve"> spatially well beyond the infrastructural footprint on these mountains, to the island and surrounding ocean, </w:t>
      </w:r>
      <w:r w:rsidRPr="001A3ED0">
        <w:rPr>
          <w:rStyle w:val="Emphasis"/>
          <w:rFonts w:asciiTheme="majorHAnsi" w:hAnsiTheme="majorHAnsi" w:cstheme="majorHAnsi"/>
          <w:highlight w:val="green"/>
        </w:rPr>
        <w:t xml:space="preserve">into the </w:t>
      </w:r>
      <w:r w:rsidRPr="001A3ED0">
        <w:rPr>
          <w:rStyle w:val="Emphasis"/>
          <w:rFonts w:asciiTheme="majorHAnsi" w:hAnsiTheme="majorHAnsi" w:cstheme="majorHAnsi"/>
        </w:rPr>
        <w:t xml:space="preserve">atmosphere, to Moon, Mars, and </w:t>
      </w:r>
      <w:r w:rsidRPr="001A3ED0">
        <w:rPr>
          <w:rStyle w:val="Emphasis"/>
          <w:rFonts w:asciiTheme="majorHAnsi" w:hAnsiTheme="majorHAnsi" w:cstheme="majorHAnsi"/>
          <w:highlight w:val="green"/>
        </w:rPr>
        <w:t>cosmos</w:t>
      </w:r>
      <w:r w:rsidRPr="001A3ED0">
        <w:rPr>
          <w:rFonts w:asciiTheme="majorHAnsi" w:hAnsiTheme="majorHAnsi" w:cstheme="majorHAnsi"/>
          <w:sz w:val="16"/>
        </w:rPr>
        <w:t xml:space="preserve">. As part of these apparatuses, mountain environments of Hawaii become both a gateway to the cosmos and simulation of an alien landscape. Temporally, </w:t>
      </w:r>
      <w:r w:rsidRPr="001A3ED0">
        <w:rPr>
          <w:rStyle w:val="Emphasis"/>
          <w:rFonts w:asciiTheme="majorHAnsi" w:hAnsiTheme="majorHAnsi" w:cstheme="majorHAnsi"/>
        </w:rPr>
        <w:t xml:space="preserve">the apparatus stretches beyond contemporary scientific practices, </w:t>
      </w:r>
      <w:r w:rsidRPr="001A3ED0">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1A3ED0">
        <w:rPr>
          <w:rStyle w:val="Emphasis"/>
          <w:rFonts w:asciiTheme="majorHAnsi" w:hAnsiTheme="majorHAnsi" w:cstheme="majorHAnsi"/>
        </w:rPr>
        <w:t>s</w:t>
      </w:r>
      <w:r w:rsidRPr="001A3ED0">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309B024B" w14:textId="77777777" w:rsidR="006D016C" w:rsidRPr="001A3ED0" w:rsidRDefault="006D016C" w:rsidP="006D016C">
      <w:pPr>
        <w:pStyle w:val="Heading4"/>
        <w:rPr>
          <w:rFonts w:asciiTheme="majorHAnsi" w:hAnsiTheme="majorHAnsi" w:cstheme="majorHAnsi"/>
        </w:rPr>
      </w:pPr>
      <w:r w:rsidRPr="001A3ED0">
        <w:rPr>
          <w:rFonts w:asciiTheme="majorHAnsi" w:hAnsiTheme="majorHAnsi" w:cstheme="majorHAnsi"/>
        </w:rPr>
        <w:t>The 1AC’s move to secure US military satellites from emerging threats is grounded in the logics of settler empire that generates a perpetual state of warfare to justify the limitless violence necessary that sustains it – imperial aggression is predicated on the expansion and protection of settler sovereignty.</w:t>
      </w:r>
    </w:p>
    <w:p w14:paraId="45B3B330" w14:textId="77777777" w:rsidR="006D016C" w:rsidRPr="001A3ED0" w:rsidRDefault="006D016C" w:rsidP="006D016C">
      <w:pPr>
        <w:rPr>
          <w:rFonts w:asciiTheme="majorHAnsi" w:hAnsiTheme="majorHAnsi" w:cstheme="majorHAnsi"/>
          <w:color w:val="000000" w:themeColor="text1"/>
        </w:rPr>
      </w:pPr>
      <w:r w:rsidRPr="001A3ED0">
        <w:rPr>
          <w:rFonts w:asciiTheme="majorHAnsi" w:hAnsiTheme="majorHAnsi" w:cstheme="majorHAnsi"/>
          <w:b/>
          <w:bCs/>
          <w:color w:val="000000" w:themeColor="text1"/>
          <w:sz w:val="26"/>
          <w:szCs w:val="26"/>
        </w:rPr>
        <w:t>Inwood &amp; Bonds ’16</w:t>
      </w:r>
      <w:r w:rsidRPr="001A3ED0">
        <w:rPr>
          <w:rFonts w:asciiTheme="majorHAnsi" w:hAnsiTheme="majorHAnsi" w:cstheme="majorHAnsi"/>
          <w:color w:val="000000" w:themeColor="text1"/>
        </w:rPr>
        <w:t xml:space="preserve"> (Joshua Inwood &amp; Anne Bonds, 17 March 2016, Confronting White Supremacy and a Militaristic Pedagogy in the U.S. Settler Colonial State, Annals of the American Association of Geographers, DOI: 10.1080/24694452.2016.1145510) //cut-NR</w:t>
      </w:r>
    </w:p>
    <w:p w14:paraId="5F0BEAC5" w14:textId="22C799E5" w:rsidR="006D016C" w:rsidRPr="001A3ED0" w:rsidRDefault="006D016C" w:rsidP="006D016C">
      <w:pPr>
        <w:rPr>
          <w:rFonts w:asciiTheme="majorHAnsi" w:eastAsia="Times New Roman" w:hAnsiTheme="majorHAnsi" w:cstheme="majorHAnsi"/>
          <w:color w:val="000000" w:themeColor="text1"/>
          <w:sz w:val="16"/>
        </w:rPr>
      </w:pPr>
      <w:r w:rsidRPr="001A3ED0">
        <w:rPr>
          <w:rFonts w:asciiTheme="majorHAnsi" w:eastAsia="Times New Roman" w:hAnsiTheme="majorHAnsi" w:cstheme="majorHAnsi"/>
          <w:color w:val="000000" w:themeColor="text1"/>
          <w:sz w:val="16"/>
        </w:rPr>
        <w:t xml:space="preserve">The analytic of </w:t>
      </w:r>
      <w:r w:rsidRPr="001A3ED0">
        <w:rPr>
          <w:rStyle w:val="Emphasis"/>
          <w:rFonts w:asciiTheme="majorHAnsi" w:hAnsiTheme="majorHAnsi" w:cstheme="majorHAnsi"/>
          <w:color w:val="000000" w:themeColor="text1"/>
          <w:highlight w:val="green"/>
        </w:rPr>
        <w:t>militarism requires</w:t>
      </w:r>
      <w:r w:rsidRPr="001A3ED0">
        <w:rPr>
          <w:rStyle w:val="Emphasis"/>
          <w:rFonts w:asciiTheme="majorHAnsi" w:hAnsiTheme="majorHAnsi" w:cstheme="majorHAnsi"/>
          <w:color w:val="000000" w:themeColor="text1"/>
        </w:rPr>
        <w:t xml:space="preserve"> first </w:t>
      </w:r>
      <w:r w:rsidRPr="001A3ED0">
        <w:rPr>
          <w:rStyle w:val="Emphasis"/>
          <w:rFonts w:asciiTheme="majorHAnsi" w:hAnsiTheme="majorHAnsi" w:cstheme="majorHAnsi"/>
          <w:color w:val="000000" w:themeColor="text1"/>
          <w:highlight w:val="green"/>
        </w:rPr>
        <w:t>a focus on</w:t>
      </w:r>
      <w:r w:rsidRPr="001A3ED0">
        <w:rPr>
          <w:rFonts w:asciiTheme="majorHAnsi" w:eastAsia="Times New Roman" w:hAnsiTheme="majorHAnsi" w:cstheme="majorHAnsi"/>
          <w:color w:val="000000" w:themeColor="text1"/>
          <w:sz w:val="16"/>
        </w:rPr>
        <w:t xml:space="preserve"> the United States as produced through </w:t>
      </w:r>
      <w:r w:rsidRPr="001A3ED0">
        <w:rPr>
          <w:rStyle w:val="Emphasis"/>
          <w:rFonts w:asciiTheme="majorHAnsi" w:hAnsiTheme="majorHAnsi" w:cstheme="majorHAnsi"/>
          <w:color w:val="000000" w:themeColor="text1"/>
          <w:highlight w:val="green"/>
        </w:rPr>
        <w:t>settler colonialism</w:t>
      </w:r>
      <w:r w:rsidRPr="001A3ED0">
        <w:rPr>
          <w:rFonts w:asciiTheme="majorHAnsi" w:eastAsia="Times New Roman" w:hAnsiTheme="majorHAnsi" w:cstheme="majorHAnsi"/>
          <w:color w:val="000000" w:themeColor="text1"/>
          <w:sz w:val="16"/>
        </w:rPr>
        <w:t xml:space="preserve"> (Morgensen 2011; Smith 2012; Hixson 2013; Veracini 2013). A. Bonds and Inwood (2015) explained </w:t>
      </w:r>
      <w:r w:rsidRPr="001A3ED0">
        <w:rPr>
          <w:rStyle w:val="Emphasis"/>
          <w:rFonts w:asciiTheme="majorHAnsi" w:hAnsiTheme="majorHAnsi" w:cstheme="majorHAnsi"/>
          <w:color w:val="000000" w:themeColor="text1"/>
        </w:rPr>
        <w:t xml:space="preserve">settler colonialism </w:t>
      </w:r>
      <w:r w:rsidRPr="001A3ED0">
        <w:rPr>
          <w:rStyle w:val="Emphasis"/>
          <w:rFonts w:asciiTheme="majorHAnsi" w:hAnsiTheme="majorHAnsi" w:cstheme="majorHAnsi"/>
          <w:color w:val="000000" w:themeColor="text1"/>
          <w:highlight w:val="green"/>
        </w:rPr>
        <w:t>as a continuously unfolding project of empire that is enabled by</w:t>
      </w:r>
      <w:r w:rsidRPr="001A3ED0">
        <w:rPr>
          <w:rStyle w:val="Emphasis"/>
          <w:rFonts w:asciiTheme="majorHAnsi" w:hAnsiTheme="majorHAnsi" w:cstheme="majorHAnsi"/>
          <w:color w:val="000000" w:themeColor="text1"/>
        </w:rPr>
        <w:t xml:space="preserve"> and through </w:t>
      </w:r>
      <w:r w:rsidRPr="001A3ED0">
        <w:rPr>
          <w:rStyle w:val="Emphasis"/>
          <w:rFonts w:asciiTheme="majorHAnsi" w:hAnsiTheme="majorHAnsi" w:cstheme="majorHAnsi"/>
          <w:color w:val="000000" w:themeColor="text1"/>
          <w:highlight w:val="green"/>
        </w:rPr>
        <w:t>specific</w:t>
      </w:r>
      <w:r w:rsidRPr="001A3ED0">
        <w:rPr>
          <w:rStyle w:val="Emphasis"/>
          <w:rFonts w:asciiTheme="majorHAnsi" w:hAnsiTheme="majorHAnsi" w:cstheme="majorHAnsi"/>
          <w:color w:val="000000" w:themeColor="text1"/>
        </w:rPr>
        <w:t xml:space="preserve"> racial </w:t>
      </w:r>
      <w:r w:rsidRPr="001A3ED0">
        <w:rPr>
          <w:rStyle w:val="Emphasis"/>
          <w:rFonts w:asciiTheme="majorHAnsi" w:hAnsiTheme="majorHAnsi" w:cstheme="majorHAnsi"/>
          <w:color w:val="000000" w:themeColor="text1"/>
          <w:highlight w:val="green"/>
        </w:rPr>
        <w:t>configurations</w:t>
      </w:r>
      <w:r w:rsidRPr="001A3ED0">
        <w:rPr>
          <w:rStyle w:val="Emphasis"/>
          <w:rFonts w:asciiTheme="majorHAnsi" w:hAnsiTheme="majorHAnsi" w:cstheme="majorHAnsi"/>
          <w:color w:val="000000" w:themeColor="text1"/>
        </w:rPr>
        <w:t xml:space="preserve"> that are tied to geographies of white supremacy</w:t>
      </w:r>
      <w:r w:rsidRPr="001A3ED0">
        <w:rPr>
          <w:rFonts w:asciiTheme="majorHAnsi" w:eastAsia="Times New Roman" w:hAnsiTheme="majorHAnsi" w:cstheme="majorHAnsi"/>
          <w:color w:val="000000" w:themeColor="text1"/>
          <w:sz w:val="16"/>
        </w:rPr>
        <w:t xml:space="preserve">. In a U.S. context, settler colonialism begins with the removal of first peoples from the land and the creation of racialized and gendered labor systems that make the land </w:t>
      </w:r>
      <w:r w:rsidRPr="001A3ED0">
        <w:rPr>
          <w:rFonts w:asciiTheme="majorHAnsi" w:eastAsia="Times New Roman" w:hAnsiTheme="majorHAnsi" w:cstheme="majorHAnsi"/>
          <w:color w:val="000000" w:themeColor="text1"/>
          <w:sz w:val="16"/>
        </w:rPr>
        <w:lastRenderedPageBreak/>
        <w:t xml:space="preserve">productive for the colonizers. This includes </w:t>
      </w:r>
      <w:r w:rsidRPr="001A3ED0">
        <w:rPr>
          <w:rStyle w:val="Emphasis"/>
          <w:rFonts w:asciiTheme="majorHAnsi" w:hAnsiTheme="majorHAnsi" w:cstheme="majorHAnsi"/>
          <w:color w:val="000000" w:themeColor="text1"/>
        </w:rPr>
        <w:t>the removal of Native peoples and geographies of indentured servitude, slavery, sharecropping, and, more contemporarily, urban abandonment and practices of mass imprisonment.</w:t>
      </w:r>
      <w:r w:rsidRPr="001A3ED0">
        <w:rPr>
          <w:rFonts w:asciiTheme="majorHAnsi" w:eastAsia="Times New Roman" w:hAnsiTheme="majorHAnsi" w:cstheme="majorHAnsi"/>
          <w:color w:val="000000" w:themeColor="text1"/>
          <w:sz w:val="16"/>
        </w:rPr>
        <w:t xml:space="preserve"> Settler colonialism, therefore, emphasizes the ongoing processes of racialized capital accumulation and displacement necessary to sustain the permanent occupation of a territory. In this sense, </w:t>
      </w:r>
      <w:r w:rsidRPr="001A3ED0">
        <w:rPr>
          <w:rStyle w:val="Emphasis"/>
          <w:rFonts w:asciiTheme="majorHAnsi" w:hAnsiTheme="majorHAnsi" w:cstheme="majorHAnsi"/>
          <w:color w:val="000000" w:themeColor="text1"/>
        </w:rPr>
        <w:t>it is an enduring structure—an interrelated political, social, and economic process that continuously unfolds—requiring continued reconfigurations and interventions by the state</w:t>
      </w:r>
      <w:r w:rsidRPr="001A3ED0">
        <w:rPr>
          <w:rFonts w:asciiTheme="majorHAnsi" w:eastAsia="Times New Roman" w:hAnsiTheme="majorHAnsi" w:cstheme="majorHAnsi"/>
          <w:color w:val="000000" w:themeColor="text1"/>
          <w:sz w:val="16"/>
        </w:rPr>
        <w:t xml:space="preserve"> (Wolfe 2006). Because of the constant reworking of social and political economic hierarchies necessary to sustain settler relations, </w:t>
      </w:r>
      <w:r w:rsidRPr="001A3ED0">
        <w:rPr>
          <w:rStyle w:val="Emphasis"/>
          <w:rFonts w:asciiTheme="majorHAnsi" w:hAnsiTheme="majorHAnsi" w:cstheme="majorHAnsi"/>
          <w:color w:val="000000" w:themeColor="text1"/>
        </w:rPr>
        <w:t>this sociospatial dialectic is central to understanding how particular place-based configurations of race, class, ethnicity, and gender come to predominate in the United States</w:t>
      </w:r>
      <w:r w:rsidRPr="001A3ED0">
        <w:rPr>
          <w:rFonts w:asciiTheme="majorHAnsi" w:eastAsia="Times New Roman" w:hAnsiTheme="majorHAnsi" w:cstheme="majorHAnsi"/>
          <w:color w:val="000000" w:themeColor="text1"/>
          <w:sz w:val="16"/>
        </w:rPr>
        <w:t xml:space="preserve"> (for a broader discussion see S. Hall 1996; Gilmore 1999; A. Bonds and Inwood 2015). According to Smith (2012), settler colonialism is sustained by three primary logics that enshrine white supremacy. The first of these logics is that of slavery, which is usually premised on the enslavement of black people, the devaluation of black life, and the racialized political economy established through this system. Rather than being located in the past, the logic of slavery mutates and mobilizes across time and space, systematized through various structures of social control that dispossess and retain black bodies as permanent property of the state. This logic connects slavery, sharecropping, welfare programs, and mass imprisonment (Smith 2012). The logic of slavery rationalizes racial exploitation and is the cornerstone for the very notion of private property. As Harris (1993) argued, “The origins of property rights in the United States are rooted in racial domination” (1734) that is connected to slavery and gives rise to a very specific form of U.S.-style political economy built on and through the subordination of persons of color. Thus, slavery introduces into the life of the nation the routine and naturalized “statesanctioned or extralegal production and exploitation of group-differentiated vulnerability to premature death” that is the heart of U.S.-style racism (Gilmore 2007, 28). The associated practices and systems not only justify death as the “collateral consequences” of U.S. development, but they undergird the social and premature death of structural racism (Gilmore 2007). A second and interconnected logic is </w:t>
      </w:r>
      <w:r w:rsidRPr="001A3ED0">
        <w:rPr>
          <w:rStyle w:val="Emphasis"/>
          <w:rFonts w:asciiTheme="majorHAnsi" w:hAnsiTheme="majorHAnsi" w:cstheme="majorHAnsi"/>
          <w:color w:val="000000" w:themeColor="text1"/>
        </w:rPr>
        <w:t>genocide, premised on the ongoing disappearance of indigenous peoples in support of the appropriation and privatization of indigenous lands</w:t>
      </w:r>
      <w:r w:rsidRPr="001A3ED0">
        <w:rPr>
          <w:rFonts w:asciiTheme="majorHAnsi" w:eastAsia="Times New Roman" w:hAnsiTheme="majorHAnsi" w:cstheme="majorHAnsi"/>
          <w:color w:val="000000" w:themeColor="text1"/>
          <w:sz w:val="16"/>
        </w:rPr>
        <w:t xml:space="preserve"> (Smith 2012). </w:t>
      </w:r>
      <w:r w:rsidRPr="001A3ED0">
        <w:rPr>
          <w:rStyle w:val="Emphasis"/>
          <w:rFonts w:asciiTheme="majorHAnsi" w:hAnsiTheme="majorHAnsi" w:cstheme="majorHAnsi"/>
          <w:color w:val="000000" w:themeColor="text1"/>
          <w:highlight w:val="green"/>
        </w:rPr>
        <w:t>Genocide sustains a spatial politics of erasure and exclusion,</w:t>
      </w:r>
      <w:r w:rsidRPr="001A3ED0">
        <w:rPr>
          <w:rStyle w:val="Emphasis"/>
          <w:rFonts w:asciiTheme="majorHAnsi" w:hAnsiTheme="majorHAnsi" w:cstheme="majorHAnsi"/>
          <w:color w:val="000000" w:themeColor="text1"/>
        </w:rPr>
        <w:t xml:space="preserve"> institutionalized by state practices</w:t>
      </w:r>
      <w:r w:rsidRPr="001A3ED0">
        <w:rPr>
          <w:rFonts w:asciiTheme="majorHAnsi" w:eastAsia="Times New Roman" w:hAnsiTheme="majorHAnsi" w:cstheme="majorHAnsi"/>
          <w:color w:val="000000" w:themeColor="text1"/>
          <w:sz w:val="16"/>
        </w:rPr>
        <w:t xml:space="preserve"> that justify indigenous removal and settler land claims. The practices of genocide are animated by and through logics of private property that connect geographies of indigenous disappearance with labor systems meant to make the land productive. Finally, a third pillar is </w:t>
      </w:r>
      <w:r w:rsidRPr="001A3ED0">
        <w:rPr>
          <w:rStyle w:val="Emphasis"/>
          <w:rFonts w:asciiTheme="majorHAnsi" w:hAnsiTheme="majorHAnsi" w:cstheme="majorHAnsi"/>
          <w:color w:val="000000" w:themeColor="text1"/>
        </w:rPr>
        <w:t xml:space="preserve">orientalism, grounded in the belief of the inferiority and threatening menace of non-Western nations and peoples </w:t>
      </w:r>
      <w:r w:rsidRPr="001A3ED0">
        <w:rPr>
          <w:rFonts w:asciiTheme="majorHAnsi" w:eastAsia="Times New Roman" w:hAnsiTheme="majorHAnsi" w:cstheme="majorHAnsi"/>
          <w:color w:val="000000" w:themeColor="text1"/>
          <w:sz w:val="16"/>
        </w:rPr>
        <w:t xml:space="preserve">(Smith 2012).1 </w:t>
      </w:r>
      <w:r w:rsidRPr="001A3ED0">
        <w:rPr>
          <w:rStyle w:val="Emphasis"/>
          <w:rFonts w:asciiTheme="majorHAnsi" w:hAnsiTheme="majorHAnsi" w:cstheme="majorHAnsi"/>
          <w:color w:val="000000" w:themeColor="text1"/>
        </w:rPr>
        <w:t>This i</w:t>
      </w:r>
      <w:r w:rsidRPr="001A3ED0">
        <w:rPr>
          <w:rStyle w:val="Emphasis"/>
          <w:rFonts w:asciiTheme="majorHAnsi" w:hAnsiTheme="majorHAnsi" w:cstheme="majorHAnsi"/>
          <w:color w:val="000000" w:themeColor="text1"/>
          <w:highlight w:val="green"/>
        </w:rPr>
        <w:t>ntroduces into the United States a state of permanent warfare in which the nation is consistently besieged by enemies (externally and internally)</w:t>
      </w:r>
      <w:r w:rsidRPr="001A3ED0">
        <w:rPr>
          <w:rStyle w:val="Emphasis"/>
          <w:rFonts w:asciiTheme="majorHAnsi" w:hAnsiTheme="majorHAnsi" w:cstheme="majorHAnsi"/>
          <w:color w:val="000000" w:themeColor="text1"/>
        </w:rPr>
        <w:t xml:space="preserve">; as a consequence, </w:t>
      </w:r>
      <w:r w:rsidRPr="001A3ED0">
        <w:rPr>
          <w:rStyle w:val="Emphasis"/>
          <w:rFonts w:asciiTheme="majorHAnsi" w:hAnsiTheme="majorHAnsi" w:cstheme="majorHAnsi"/>
          <w:color w:val="000000" w:themeColor="text1"/>
          <w:highlight w:val="green"/>
        </w:rPr>
        <w:t>there is a constant need to protect “the well-being of empire”</w:t>
      </w:r>
      <w:r w:rsidRPr="001A3ED0">
        <w:rPr>
          <w:rFonts w:asciiTheme="majorHAnsi" w:eastAsia="Times New Roman" w:hAnsiTheme="majorHAnsi" w:cstheme="majorHAnsi"/>
          <w:color w:val="000000" w:themeColor="text1"/>
          <w:sz w:val="16"/>
        </w:rPr>
        <w:t xml:space="preserve"> (Smith 2012, 69). </w:t>
      </w:r>
      <w:r w:rsidRPr="001A3ED0">
        <w:rPr>
          <w:rStyle w:val="Emphasis"/>
          <w:rFonts w:asciiTheme="majorHAnsi" w:hAnsiTheme="majorHAnsi" w:cstheme="majorHAnsi"/>
          <w:color w:val="000000" w:themeColor="text1"/>
          <w:highlight w:val="green"/>
        </w:rPr>
        <w:t>The foundational rationales of slavery, genocide, and orientalism contour the white supremacist settler state:</w:t>
      </w:r>
      <w:r w:rsidRPr="001A3ED0">
        <w:rPr>
          <w:rStyle w:val="Emphasis"/>
          <w:rFonts w:asciiTheme="majorHAnsi" w:hAnsiTheme="majorHAnsi" w:cstheme="majorHAnsi"/>
          <w:color w:val="000000" w:themeColor="text1"/>
        </w:rPr>
        <w:t xml:space="preserve"> The founding moments of US nationalism</w:t>
      </w:r>
      <w:r w:rsidRPr="001A3ED0">
        <w:rPr>
          <w:rFonts w:asciiTheme="majorHAnsi" w:eastAsia="Times New Roman" w:hAnsiTheme="majorHAnsi" w:cstheme="majorHAnsi"/>
          <w:color w:val="000000" w:themeColor="text1"/>
          <w:sz w:val="16"/>
        </w:rPr>
        <w:t xml:space="preserve"> [meaning the social and cultural identity of the nation] are foundational to both state and culture. </w:t>
      </w:r>
      <w:r w:rsidRPr="001A3ED0">
        <w:rPr>
          <w:rStyle w:val="Emphasis"/>
          <w:rFonts w:asciiTheme="majorHAnsi" w:hAnsiTheme="majorHAnsi" w:cstheme="majorHAnsi"/>
          <w:color w:val="000000" w:themeColor="text1"/>
        </w:rPr>
        <w:t xml:space="preserve">The US was conceived in </w:t>
      </w:r>
      <w:r w:rsidRPr="001A3ED0">
        <w:rPr>
          <w:rStyle w:val="Emphasis"/>
          <w:rFonts w:asciiTheme="majorHAnsi" w:hAnsiTheme="majorHAnsi" w:cstheme="majorHAnsi"/>
          <w:color w:val="000000" w:themeColor="text1"/>
          <w:highlight w:val="green"/>
        </w:rPr>
        <w:t>slavery and</w:t>
      </w:r>
      <w:r w:rsidRPr="001A3ED0">
        <w:rPr>
          <w:rStyle w:val="Emphasis"/>
          <w:rFonts w:asciiTheme="majorHAnsi" w:hAnsiTheme="majorHAnsi" w:cstheme="majorHAnsi"/>
          <w:color w:val="000000" w:themeColor="text1"/>
        </w:rPr>
        <w:t xml:space="preserve"> christened by </w:t>
      </w:r>
      <w:r w:rsidRPr="001A3ED0">
        <w:rPr>
          <w:rStyle w:val="Emphasis"/>
          <w:rFonts w:asciiTheme="majorHAnsi" w:hAnsiTheme="majorHAnsi" w:cstheme="majorHAnsi"/>
          <w:color w:val="000000" w:themeColor="text1"/>
          <w:highlight w:val="green"/>
        </w:rPr>
        <w:t>genocide</w:t>
      </w:r>
      <w:r w:rsidRPr="001A3ED0">
        <w:rPr>
          <w:rStyle w:val="Emphasis"/>
          <w:rFonts w:asciiTheme="majorHAnsi" w:hAnsiTheme="majorHAnsi" w:cstheme="majorHAnsi"/>
          <w:color w:val="000000" w:themeColor="text1"/>
        </w:rPr>
        <w:t xml:space="preserve">. These early practices </w:t>
      </w:r>
      <w:r w:rsidRPr="001A3ED0">
        <w:rPr>
          <w:rStyle w:val="Emphasis"/>
          <w:rFonts w:asciiTheme="majorHAnsi" w:hAnsiTheme="majorHAnsi" w:cstheme="majorHAnsi"/>
          <w:color w:val="000000" w:themeColor="text1"/>
          <w:highlight w:val="green"/>
        </w:rPr>
        <w:t>established high expectations of state aggression against enemies of the national purpose</w:t>
      </w:r>
      <w:r w:rsidRPr="001A3ED0">
        <w:rPr>
          <w:rStyle w:val="Emphasis"/>
          <w:rFonts w:asciiTheme="majorHAnsi" w:hAnsiTheme="majorHAnsi" w:cstheme="majorHAnsi"/>
          <w:color w:val="000000" w:themeColor="text1"/>
        </w:rPr>
        <w:t xml:space="preserve"> and that valorized armed men in uniform as the nation’s true sacrificial subjects</w:t>
      </w:r>
      <w:r w:rsidRPr="001A3ED0">
        <w:rPr>
          <w:rFonts w:asciiTheme="majorHAnsi" w:eastAsia="Times New Roman" w:hAnsiTheme="majorHAnsi" w:cstheme="majorHAnsi"/>
          <w:color w:val="000000" w:themeColor="text1"/>
          <w:sz w:val="16"/>
        </w:rPr>
        <w:t xml:space="preserve">. (Gilmore 2002, 20) These logics are reformulated and continue to take shape in an era of ostensible color-blindness predominated by official discourses and government commitments to racial equality. Even as overt racism is eschewed, taken for granted socioeconomic hierarchies, racial exploitation, and the redistribution of wealth reproduce and sustain white supremacy. </w:t>
      </w:r>
      <w:r w:rsidRPr="001A3ED0">
        <w:rPr>
          <w:rStyle w:val="Emphasis"/>
          <w:rFonts w:asciiTheme="majorHAnsi" w:hAnsiTheme="majorHAnsi" w:cstheme="majorHAnsi"/>
          <w:color w:val="000000" w:themeColor="text1"/>
          <w:highlight w:val="green"/>
        </w:rPr>
        <w:t>The U.S. settler state internalizes a “righteous violence” predicated on an expanding “quest for total security”</w:t>
      </w:r>
      <w:r w:rsidRPr="001A3ED0">
        <w:rPr>
          <w:rStyle w:val="Emphasis"/>
          <w:rFonts w:asciiTheme="majorHAnsi" w:hAnsiTheme="majorHAnsi" w:cstheme="majorHAnsi"/>
          <w:color w:val="000000" w:themeColor="text1"/>
        </w:rPr>
        <w:t xml:space="preserve"> that has come to characterize domestic and foreign policy (Hixson 2013, 198). </w:t>
      </w:r>
      <w:r w:rsidRPr="001A3ED0">
        <w:rPr>
          <w:rFonts w:asciiTheme="majorHAnsi" w:hAnsiTheme="majorHAnsi" w:cstheme="majorHAnsi"/>
          <w:color w:val="000000" w:themeColor="text1"/>
          <w:sz w:val="16"/>
        </w:rPr>
        <w:t>Although there are myriad ways to explore the interrelations between state-sanctioned violence and militarism, we find the connections between domestic policing and the U.S. military-industrial complex to be particularly illustrative.</w:t>
      </w:r>
      <w:r w:rsidRPr="001A3ED0">
        <w:rPr>
          <w:rFonts w:asciiTheme="majorHAnsi" w:eastAsia="Times New Roman" w:hAnsiTheme="majorHAnsi" w:cstheme="majorHAnsi"/>
          <w:color w:val="000000" w:themeColor="text1"/>
          <w:sz w:val="16"/>
        </w:rPr>
        <w:t xml:space="preserve"> Kraska and Cubellis (1997) noted </w:t>
      </w:r>
      <w:r w:rsidRPr="001A3ED0">
        <w:rPr>
          <w:rStyle w:val="Emphasis"/>
          <w:rFonts w:asciiTheme="majorHAnsi" w:hAnsiTheme="majorHAnsi" w:cstheme="majorHAnsi"/>
          <w:color w:val="000000" w:themeColor="text1"/>
        </w:rPr>
        <w:t>that there is a long history of collusion between the military and police departments in the United States and t</w:t>
      </w:r>
      <w:r w:rsidRPr="001A3ED0">
        <w:rPr>
          <w:rStyle w:val="Emphasis"/>
          <w:rFonts w:asciiTheme="majorHAnsi" w:hAnsiTheme="majorHAnsi" w:cstheme="majorHAnsi"/>
          <w:color w:val="000000" w:themeColor="text1"/>
          <w:highlight w:val="green"/>
        </w:rPr>
        <w:t>he military paradigm is an important organizing principle</w:t>
      </w:r>
      <w:r w:rsidRPr="001A3ED0">
        <w:rPr>
          <w:rStyle w:val="Emphasis"/>
          <w:rFonts w:asciiTheme="majorHAnsi" w:hAnsiTheme="majorHAnsi" w:cstheme="majorHAnsi"/>
          <w:color w:val="000000" w:themeColor="text1"/>
        </w:rPr>
        <w:t xml:space="preserve"> within the development of modern policing practices, organization, and tactics</w:t>
      </w:r>
      <w:r w:rsidRPr="001A3ED0">
        <w:rPr>
          <w:rFonts w:asciiTheme="majorHAnsi" w:eastAsia="Times New Roman" w:hAnsiTheme="majorHAnsi" w:cstheme="majorHAnsi"/>
          <w:color w:val="000000" w:themeColor="text1"/>
          <w:sz w:val="16"/>
        </w:rPr>
        <w:t xml:space="preserve"> (e.g., Bittner 1970; Manning 1977; Enloe 1980; A. Hall and Coyne 2012). These practices took on added significance during the latter half of the twentieth century as </w:t>
      </w:r>
      <w:r w:rsidRPr="001A3ED0">
        <w:rPr>
          <w:rStyle w:val="Emphasis"/>
          <w:rFonts w:asciiTheme="majorHAnsi" w:hAnsiTheme="majorHAnsi" w:cstheme="majorHAnsi"/>
          <w:color w:val="000000" w:themeColor="text1"/>
        </w:rPr>
        <w:t>U.S. cities faced increased pressure to “get tough on crime” and as local police departments developed specially trained tactical teams</w:t>
      </w:r>
      <w:r w:rsidRPr="001A3ED0">
        <w:rPr>
          <w:rFonts w:asciiTheme="majorHAnsi" w:eastAsia="Times New Roman" w:hAnsiTheme="majorHAnsi" w:cstheme="majorHAnsi"/>
          <w:color w:val="000000" w:themeColor="text1"/>
          <w:sz w:val="16"/>
        </w:rPr>
        <w:t xml:space="preserve">, commonly referred to as Special Weapons and Tactics (SWAT) teams (Kraska and Cubellis 1997). </w:t>
      </w:r>
      <w:r w:rsidRPr="001A3ED0">
        <w:rPr>
          <w:rStyle w:val="Emphasis"/>
          <w:rFonts w:asciiTheme="majorHAnsi" w:hAnsiTheme="majorHAnsi" w:cstheme="majorHAnsi"/>
          <w:color w:val="000000" w:themeColor="text1"/>
        </w:rPr>
        <w:t xml:space="preserve">The interactions between the military and domestic police practices </w:t>
      </w:r>
      <w:r w:rsidRPr="001A3ED0">
        <w:rPr>
          <w:rStyle w:val="Emphasis"/>
          <w:rFonts w:asciiTheme="majorHAnsi" w:hAnsiTheme="majorHAnsi" w:cstheme="majorHAnsi"/>
          <w:color w:val="000000" w:themeColor="text1"/>
        </w:rPr>
        <w:lastRenderedPageBreak/>
        <w:t>intensified yet again during the “war on drugs” and in a post–11 September 2001 world where domestic terror concerns have fueled the explosive growth of military and police cooperation</w:t>
      </w:r>
      <w:r w:rsidRPr="001A3ED0">
        <w:rPr>
          <w:rFonts w:asciiTheme="majorHAnsi" w:eastAsia="Times New Roman" w:hAnsiTheme="majorHAnsi" w:cstheme="majorHAnsi"/>
          <w:color w:val="000000" w:themeColor="text1"/>
          <w:sz w:val="16"/>
        </w:rPr>
        <w:t xml:space="preserve"> (A. Hall and Coyne 2012). Although ostensibly unconnected to questions of race and economic inequality, </w:t>
      </w:r>
      <w:r w:rsidRPr="001A3ED0">
        <w:rPr>
          <w:rStyle w:val="Emphasis"/>
          <w:rFonts w:asciiTheme="majorHAnsi" w:hAnsiTheme="majorHAnsi" w:cstheme="majorHAnsi"/>
          <w:color w:val="000000" w:themeColor="text1"/>
          <w:highlight w:val="green"/>
        </w:rPr>
        <w:t>militarism is</w:t>
      </w:r>
      <w:r w:rsidRPr="001A3ED0">
        <w:rPr>
          <w:rStyle w:val="Emphasis"/>
          <w:rFonts w:asciiTheme="majorHAnsi" w:hAnsiTheme="majorHAnsi" w:cstheme="majorHAnsi"/>
          <w:color w:val="000000" w:themeColor="text1"/>
        </w:rPr>
        <w:t xml:space="preserve"> fundamentally </w:t>
      </w:r>
      <w:r w:rsidRPr="001A3ED0">
        <w:rPr>
          <w:rStyle w:val="Emphasis"/>
          <w:rFonts w:asciiTheme="majorHAnsi" w:hAnsiTheme="majorHAnsi" w:cstheme="majorHAnsi"/>
          <w:color w:val="000000" w:themeColor="text1"/>
          <w:highlight w:val="green"/>
        </w:rPr>
        <w:t>linked to structural violences</w:t>
      </w:r>
      <w:r w:rsidRPr="001A3ED0">
        <w:rPr>
          <w:rStyle w:val="Emphasis"/>
          <w:rFonts w:asciiTheme="majorHAnsi" w:hAnsiTheme="majorHAnsi" w:cstheme="majorHAnsi"/>
          <w:color w:val="000000" w:themeColor="text1"/>
        </w:rPr>
        <w:t xml:space="preserve"> of poverty and social difference</w:t>
      </w:r>
      <w:r w:rsidRPr="001A3ED0">
        <w:rPr>
          <w:rFonts w:asciiTheme="majorHAnsi" w:eastAsia="Times New Roman" w:hAnsiTheme="majorHAnsi" w:cstheme="majorHAnsi"/>
          <w:color w:val="000000" w:themeColor="text1"/>
          <w:sz w:val="16"/>
        </w:rPr>
        <w:t xml:space="preserve"> (Loyd 2009, 2014), </w:t>
      </w:r>
      <w:r w:rsidRPr="001A3ED0">
        <w:rPr>
          <w:rStyle w:val="Emphasis"/>
          <w:rFonts w:asciiTheme="majorHAnsi" w:hAnsiTheme="majorHAnsi" w:cstheme="majorHAnsi"/>
          <w:color w:val="000000" w:themeColor="text1"/>
        </w:rPr>
        <w:t>and the pursuit of total security connects settler state militarism across scales, legitimating the expansion and protection of the nation-state, the policing of its borders and communities, and internal and external monitoring and surveillance in the name of defense</w:t>
      </w:r>
      <w:r w:rsidRPr="001A3ED0">
        <w:rPr>
          <w:rStyle w:val="Emphasis"/>
          <w:rFonts w:asciiTheme="majorHAnsi" w:hAnsiTheme="majorHAnsi" w:cstheme="majorHAnsi"/>
          <w:color w:val="000000" w:themeColor="text1"/>
          <w:highlight w:val="green"/>
        </w:rPr>
        <w:t>. Securing the white supremacist settler state relies on racial, gender, and class hierarchies</w:t>
      </w:r>
      <w:r w:rsidRPr="001A3ED0">
        <w:rPr>
          <w:rStyle w:val="Emphasis"/>
          <w:rFonts w:asciiTheme="majorHAnsi" w:hAnsiTheme="majorHAnsi" w:cstheme="majorHAnsi"/>
          <w:color w:val="000000" w:themeColor="text1"/>
        </w:rPr>
        <w:t xml:space="preserve"> that enable the coherence of an imagined nation with clearly marked inclusions and exclusions</w:t>
      </w:r>
      <w:r w:rsidRPr="001A3ED0">
        <w:rPr>
          <w:rFonts w:asciiTheme="majorHAnsi" w:eastAsia="Times New Roman" w:hAnsiTheme="majorHAnsi" w:cstheme="majorHAnsi"/>
          <w:color w:val="000000" w:themeColor="text1"/>
          <w:sz w:val="16"/>
        </w:rPr>
        <w:t xml:space="preserve">. That is, </w:t>
      </w:r>
      <w:r w:rsidRPr="001A3ED0">
        <w:rPr>
          <w:rStyle w:val="Emphasis"/>
          <w:rFonts w:asciiTheme="majorHAnsi" w:hAnsiTheme="majorHAnsi" w:cstheme="majorHAnsi"/>
          <w:color w:val="000000" w:themeColor="text1"/>
        </w:rPr>
        <w:t>the targeted and widespread violence that characterizes the U.S. settler state—seen in everything from the genocide directed toward Native peoples to the criminalization of communities of color—depends on and reinforces discursive constructions that demonize those who stand in the way of the settler state and, more often than not, culminates in national campaigns against those beyond the scope of U.S. settler state justice.</w:t>
      </w:r>
      <w:r w:rsidRPr="001A3ED0">
        <w:rPr>
          <w:rFonts w:asciiTheme="majorHAnsi" w:eastAsia="Times New Roman" w:hAnsiTheme="majorHAnsi" w:cstheme="majorHAnsi"/>
          <w:color w:val="000000" w:themeColor="text1"/>
          <w:sz w:val="16"/>
        </w:rPr>
        <w:t xml:space="preserve"> The indiscriminate killing associated with this kind of violence is easily dismissed as an unfortunate consequence of war (Hixson 2013). </w:t>
      </w:r>
      <w:r w:rsidRPr="001A3ED0">
        <w:rPr>
          <w:rStyle w:val="Emphasis"/>
          <w:rFonts w:asciiTheme="majorHAnsi" w:hAnsiTheme="majorHAnsi" w:cstheme="majorHAnsi"/>
          <w:color w:val="000000" w:themeColor="text1"/>
        </w:rPr>
        <w:t>U</w:t>
      </w:r>
      <w:r w:rsidRPr="001A3ED0">
        <w:rPr>
          <w:rStyle w:val="Emphasis"/>
          <w:rFonts w:asciiTheme="majorHAnsi" w:hAnsiTheme="majorHAnsi" w:cstheme="majorHAnsi"/>
          <w:color w:val="000000" w:themeColor="text1"/>
          <w:highlight w:val="green"/>
        </w:rPr>
        <w:t>.S. interventionism relies on a “defensive solidarity ... built on the institution of slavery</w:t>
      </w:r>
      <w:r w:rsidRPr="001A3ED0">
        <w:rPr>
          <w:rStyle w:val="Emphasis"/>
          <w:rFonts w:asciiTheme="majorHAnsi" w:hAnsiTheme="majorHAnsi" w:cstheme="majorHAnsi"/>
          <w:color w:val="000000" w:themeColor="text1"/>
        </w:rPr>
        <w:t xml:space="preserve"> and the racialization of Blackness” </w:t>
      </w:r>
      <w:r w:rsidRPr="001A3ED0">
        <w:rPr>
          <w:rStyle w:val="Emphasis"/>
          <w:rFonts w:asciiTheme="majorHAnsi" w:hAnsiTheme="majorHAnsi" w:cstheme="majorHAnsi"/>
          <w:color w:val="000000" w:themeColor="text1"/>
          <w:highlight w:val="green"/>
        </w:rPr>
        <w:t>that reaffirms white supremacist cultural identity</w:t>
      </w:r>
      <w:r w:rsidRPr="001A3ED0">
        <w:rPr>
          <w:rStyle w:val="Emphasis"/>
          <w:rFonts w:asciiTheme="majorHAnsi" w:hAnsiTheme="majorHAnsi" w:cstheme="majorHAnsi"/>
          <w:color w:val="000000" w:themeColor="text1"/>
        </w:rPr>
        <w:t xml:space="preserve"> by managing both internal and external threats</w:t>
      </w:r>
      <w:r w:rsidRPr="001A3ED0">
        <w:rPr>
          <w:rFonts w:asciiTheme="majorHAnsi" w:eastAsia="Times New Roman" w:hAnsiTheme="majorHAnsi" w:cstheme="majorHAnsi"/>
          <w:color w:val="000000" w:themeColor="text1"/>
          <w:sz w:val="16"/>
        </w:rPr>
        <w:t xml:space="preserve"> (Loyd 2009, 406). These practices continue even </w:t>
      </w:r>
      <w:r w:rsidRPr="001A3ED0">
        <w:rPr>
          <w:rStyle w:val="Emphasis"/>
          <w:rFonts w:asciiTheme="majorHAnsi" w:hAnsiTheme="majorHAnsi" w:cstheme="majorHAnsi"/>
          <w:color w:val="000000" w:themeColor="text1"/>
        </w:rPr>
        <w:t xml:space="preserve">after </w:t>
      </w:r>
      <w:r w:rsidRPr="001A3ED0">
        <w:rPr>
          <w:rStyle w:val="Emphasis"/>
          <w:rFonts w:asciiTheme="majorHAnsi" w:hAnsiTheme="majorHAnsi" w:cstheme="majorHAnsi"/>
          <w:color w:val="000000" w:themeColor="text1"/>
          <w:highlight w:val="green"/>
        </w:rPr>
        <w:t>the settler state has</w:t>
      </w:r>
      <w:r w:rsidRPr="001A3ED0">
        <w:rPr>
          <w:rStyle w:val="Emphasis"/>
          <w:rFonts w:asciiTheme="majorHAnsi" w:hAnsiTheme="majorHAnsi" w:cstheme="majorHAnsi"/>
          <w:color w:val="000000" w:themeColor="text1"/>
        </w:rPr>
        <w:t xml:space="preserve"> displaced and </w:t>
      </w:r>
      <w:r w:rsidRPr="001A3ED0">
        <w:rPr>
          <w:rStyle w:val="Emphasis"/>
          <w:rFonts w:asciiTheme="majorHAnsi" w:hAnsiTheme="majorHAnsi" w:cstheme="majorHAnsi"/>
          <w:color w:val="000000" w:themeColor="text1"/>
          <w:highlight w:val="green"/>
        </w:rPr>
        <w:t>“removed” native peoples</w:t>
      </w:r>
      <w:r w:rsidRPr="001A3ED0">
        <w:rPr>
          <w:rStyle w:val="Emphasis"/>
          <w:rFonts w:asciiTheme="majorHAnsi" w:hAnsiTheme="majorHAnsi" w:cstheme="majorHAnsi"/>
          <w:color w:val="000000" w:themeColor="text1"/>
        </w:rPr>
        <w:t xml:space="preserve"> who had previously occupied the land, </w:t>
      </w:r>
      <w:r w:rsidRPr="001A3ED0">
        <w:rPr>
          <w:rStyle w:val="Emphasis"/>
          <w:rFonts w:asciiTheme="majorHAnsi" w:hAnsiTheme="majorHAnsi" w:cstheme="majorHAnsi"/>
          <w:color w:val="000000" w:themeColor="text1"/>
          <w:highlight w:val="green"/>
        </w:rPr>
        <w:t>creating political landscapes with an aggressive propensity for violence</w:t>
      </w:r>
      <w:r w:rsidRPr="001A3ED0">
        <w:rPr>
          <w:rFonts w:asciiTheme="majorHAnsi" w:eastAsia="Times New Roman" w:hAnsiTheme="majorHAnsi" w:cstheme="majorHAnsi"/>
          <w:color w:val="000000" w:themeColor="text1"/>
          <w:sz w:val="16"/>
        </w:rPr>
        <w:t xml:space="preserve"> (Veracini 2010). This understanding of the United States as a settler state is significant for theorizing militarism, we argue, because </w:t>
      </w:r>
      <w:r w:rsidRPr="001A3ED0">
        <w:rPr>
          <w:rStyle w:val="Emphasis"/>
          <w:rFonts w:asciiTheme="majorHAnsi" w:hAnsiTheme="majorHAnsi" w:cstheme="majorHAnsi"/>
          <w:color w:val="000000" w:themeColor="text1"/>
        </w:rPr>
        <w:t>it situates the persistent violences of genocide and slavery as enduring structures shaping social and political economic relations</w:t>
      </w:r>
      <w:r w:rsidRPr="001A3ED0">
        <w:rPr>
          <w:rFonts w:asciiTheme="majorHAnsi" w:eastAsia="Times New Roman" w:hAnsiTheme="majorHAnsi" w:cstheme="majorHAnsi"/>
          <w:color w:val="000000" w:themeColor="text1"/>
          <w:sz w:val="16"/>
        </w:rPr>
        <w:t xml:space="preserve">. Rather than being projects of the past, settler practices are central to the continued development and futurity of the United States. A settler colonial perspective disrupts the spatial imaginaries of war by emphasizing the ongoing racialized violence necessary to secure contested, although taken for granted, homelands in settler nations. </w:t>
      </w:r>
      <w:r w:rsidRPr="001A3ED0">
        <w:rPr>
          <w:rStyle w:val="Emphasis"/>
          <w:rFonts w:asciiTheme="majorHAnsi" w:hAnsiTheme="majorHAnsi" w:cstheme="majorHAnsi"/>
          <w:color w:val="000000" w:themeColor="text1"/>
        </w:rPr>
        <w:t xml:space="preserve">Moreover, </w:t>
      </w:r>
      <w:r w:rsidRPr="001A3ED0">
        <w:rPr>
          <w:rStyle w:val="Emphasis"/>
          <w:rFonts w:asciiTheme="majorHAnsi" w:hAnsiTheme="majorHAnsi" w:cstheme="majorHAnsi"/>
          <w:color w:val="000000" w:themeColor="text1"/>
          <w:highlight w:val="green"/>
        </w:rPr>
        <w:t>it connects the indiscriminate violence stretching from U.S. settler colonial history to contemporary military engagement</w:t>
      </w:r>
      <w:r w:rsidRPr="001A3ED0">
        <w:rPr>
          <w:rStyle w:val="Emphasis"/>
          <w:rFonts w:asciiTheme="majorHAnsi" w:hAnsiTheme="majorHAnsi" w:cstheme="majorHAnsi"/>
          <w:color w:val="000000" w:themeColor="text1"/>
        </w:rPr>
        <w:t>s</w:t>
      </w:r>
      <w:r w:rsidRPr="001A3ED0">
        <w:rPr>
          <w:rFonts w:asciiTheme="majorHAnsi" w:eastAsia="Times New Roman" w:hAnsiTheme="majorHAnsi" w:cstheme="majorHAnsi"/>
          <w:color w:val="000000" w:themeColor="text1"/>
          <w:sz w:val="16"/>
        </w:rPr>
        <w:t xml:space="preserve"> (Hixson 2013). As Blackhawk and Apache helicopters swoop and attack and Tomahawk cruise missiles explode, and </w:t>
      </w:r>
      <w:r w:rsidRPr="001A3ED0">
        <w:rPr>
          <w:rStyle w:val="Emphasis"/>
          <w:rFonts w:asciiTheme="majorHAnsi" w:hAnsiTheme="majorHAnsi" w:cstheme="majorHAnsi"/>
          <w:color w:val="000000" w:themeColor="text1"/>
        </w:rPr>
        <w:t>as U.S. Special Forces head into “Indian country” to search and destroy the enemy, the ramifications and taken for granted sensibilities of settler geographies become all too clear</w:t>
      </w:r>
      <w:r w:rsidRPr="001A3ED0">
        <w:rPr>
          <w:rFonts w:asciiTheme="majorHAnsi" w:eastAsia="Times New Roman" w:hAnsiTheme="majorHAnsi" w:cstheme="majorHAnsi"/>
          <w:color w:val="000000" w:themeColor="text1"/>
          <w:sz w:val="16"/>
        </w:rPr>
        <w:t xml:space="preserve"> (Hixson 2013, 198). Hixson (2013) further clarified, “American settler colonialism is a winnertakes-all proposition that demanded the removal of indigenous peoples and the destruction of their cultures,” and these geographies have “profound consequences for national identity and subsequent foreign policy” (197). The settler state is premised on permanent war, inscribing militarism and violence into everyday geographies and naturalizing racialized power hierarchies and the dispossession and erasure of racialized bodies</w:t>
      </w:r>
    </w:p>
    <w:p w14:paraId="003CDB02" w14:textId="4248334E" w:rsidR="009C527C" w:rsidRPr="001A3ED0" w:rsidRDefault="009C527C" w:rsidP="009C527C">
      <w:pPr>
        <w:pStyle w:val="Heading4"/>
        <w:rPr>
          <w:rFonts w:asciiTheme="majorHAnsi" w:hAnsiTheme="majorHAnsi" w:cstheme="majorHAnsi"/>
        </w:rPr>
      </w:pPr>
      <w:r w:rsidRPr="001A3ED0">
        <w:rPr>
          <w:rFonts w:asciiTheme="majorHAnsi" w:hAnsiTheme="majorHAnsi" w:cstheme="majorHAnsi"/>
        </w:rPr>
        <w:t xml:space="preserve">The alternative is to refuse the research project of the affirmative – this is a </w:t>
      </w:r>
      <w:r w:rsidRPr="001A3ED0">
        <w:rPr>
          <w:rFonts w:asciiTheme="majorHAnsi" w:hAnsiTheme="majorHAnsi" w:cstheme="majorHAnsi"/>
          <w:u w:val="single"/>
        </w:rPr>
        <w:t>generative event</w:t>
      </w:r>
      <w:r w:rsidRPr="001A3ED0">
        <w:rPr>
          <w:rFonts w:asciiTheme="majorHAnsi" w:hAnsiTheme="majorHAnsi" w:cstheme="majorHAnsi"/>
        </w:rPr>
        <w:t xml:space="preserve"> that creates space for alternative modalities of knowing around outer space and insists upon the interrogation of the epistemological underpinnings of the 1ac. </w:t>
      </w:r>
    </w:p>
    <w:p w14:paraId="39AA884F" w14:textId="77777777" w:rsidR="009C527C" w:rsidRPr="001A3ED0" w:rsidRDefault="009C527C" w:rsidP="009C527C">
      <w:pPr>
        <w:rPr>
          <w:rFonts w:asciiTheme="majorHAnsi" w:hAnsiTheme="majorHAnsi" w:cstheme="majorHAnsi"/>
        </w:rPr>
      </w:pPr>
      <w:r w:rsidRPr="001A3ED0">
        <w:rPr>
          <w:rStyle w:val="Style13ptBold"/>
          <w:rFonts w:asciiTheme="majorHAnsi" w:hAnsiTheme="majorHAnsi" w:cstheme="majorHAnsi"/>
        </w:rPr>
        <w:t>Tuck and Yang 14</w:t>
      </w:r>
      <w:r w:rsidRPr="001A3ED0">
        <w:rPr>
          <w:rFonts w:asciiTheme="majorHAnsi" w:hAnsiTheme="majorHAnsi" w:cstheme="majorHAnsi"/>
        </w:rPr>
        <w:t xml:space="preserve"> – associate professor of critical race and indigenous studies at the Ontario Institute for Studies in Education at the University of Toronto and director of ethnic studies at UC San Diego Eve Tuck and Wayne C Yang, “R-Words: Refusing Research,” Humanizing research: Decolonizing qualitative inquiry with youth and communities, vol 223 pp 239 – 243 </w:t>
      </w:r>
      <w:hyperlink r:id="rId12" w:history="1">
        <w:r w:rsidRPr="001A3ED0">
          <w:rPr>
            <w:rStyle w:val="Hyperlink"/>
            <w:rFonts w:asciiTheme="majorHAnsi" w:hAnsiTheme="majorHAnsi" w:cstheme="majorHAnsi"/>
          </w:rPr>
          <w:t>https://townsendgroups.berkeley.edu/sites/default/files/tuckandyangrwords_refusingresearch.pdf //</w:t>
        </w:r>
      </w:hyperlink>
      <w:r w:rsidRPr="001A3ED0">
        <w:rPr>
          <w:rFonts w:asciiTheme="majorHAnsi" w:hAnsiTheme="majorHAnsi" w:cstheme="majorHAnsi"/>
        </w:rPr>
        <w:t xml:space="preserve"> sam </w:t>
      </w:r>
    </w:p>
    <w:p w14:paraId="5E3C1B76" w14:textId="77777777" w:rsidR="009C527C" w:rsidRPr="001A3ED0" w:rsidRDefault="009C527C" w:rsidP="009C527C">
      <w:pPr>
        <w:rPr>
          <w:rFonts w:asciiTheme="majorHAnsi" w:hAnsiTheme="majorHAnsi" w:cstheme="majorHAnsi"/>
          <w:u w:val="single"/>
        </w:rPr>
      </w:pPr>
      <w:r w:rsidRPr="001A3ED0">
        <w:rPr>
          <w:rFonts w:asciiTheme="majorHAnsi" w:hAnsiTheme="majorHAnsi" w:cstheme="majorHAnsi"/>
          <w:sz w:val="12"/>
        </w:rPr>
        <w:lastRenderedPageBreak/>
        <w:t xml:space="preserve">For the purposes of our discussion, </w:t>
      </w:r>
      <w:r w:rsidRPr="001A3ED0">
        <w:rPr>
          <w:rFonts w:asciiTheme="majorHAnsi" w:hAnsiTheme="majorHAnsi" w:cstheme="majorHAnsi"/>
          <w:u w:val="single"/>
        </w:rPr>
        <w:t xml:space="preserve">the most important insight to draw from Simpson’s article is her emphasis that </w:t>
      </w:r>
      <w:r w:rsidRPr="001A3ED0">
        <w:rPr>
          <w:rFonts w:asciiTheme="majorHAnsi" w:hAnsiTheme="majorHAnsi" w:cstheme="majorHAnsi"/>
          <w:highlight w:val="green"/>
          <w:u w:val="single"/>
        </w:rPr>
        <w:t>refusals are not subtractive, but</w:t>
      </w:r>
      <w:r w:rsidRPr="001A3ED0">
        <w:rPr>
          <w:rFonts w:asciiTheme="majorHAnsi" w:hAnsiTheme="majorHAnsi" w:cstheme="majorHAnsi"/>
          <w:u w:val="single"/>
        </w:rPr>
        <w:t xml:space="preserve"> are theoretically </w:t>
      </w:r>
      <w:r w:rsidRPr="001A3ED0">
        <w:rPr>
          <w:rFonts w:asciiTheme="majorHAnsi" w:hAnsiTheme="majorHAnsi" w:cstheme="majorHAnsi"/>
          <w:highlight w:val="green"/>
          <w:u w:val="single"/>
        </w:rPr>
        <w:t>generative</w:t>
      </w:r>
      <w:r w:rsidRPr="001A3ED0">
        <w:rPr>
          <w:rFonts w:asciiTheme="majorHAnsi" w:hAnsiTheme="majorHAnsi" w:cstheme="majorHAnsi"/>
          <w:u w:val="single"/>
        </w:rPr>
        <w:t xml:space="preserve"> (p. 78), expansive. </w:t>
      </w:r>
      <w:r w:rsidRPr="001A3ED0">
        <w:rPr>
          <w:rFonts w:asciiTheme="majorHAnsi" w:hAnsiTheme="majorHAnsi" w:cstheme="majorHAnsi"/>
          <w:highlight w:val="green"/>
          <w:u w:val="single"/>
        </w:rPr>
        <w:t>Refusal is</w:t>
      </w:r>
      <w:r w:rsidRPr="001A3ED0">
        <w:rPr>
          <w:rFonts w:asciiTheme="majorHAnsi" w:hAnsiTheme="majorHAnsi" w:cstheme="majorHAnsi"/>
          <w:u w:val="single"/>
        </w:rPr>
        <w:t xml:space="preserve"> not just a “no,” but </w:t>
      </w:r>
      <w:r w:rsidRPr="001A3ED0">
        <w:rPr>
          <w:rFonts w:asciiTheme="majorHAnsi" w:hAnsiTheme="majorHAnsi" w:cstheme="majorHAnsi"/>
          <w:highlight w:val="green"/>
          <w:u w:val="single"/>
        </w:rPr>
        <w:t>a redirection to ideas</w:t>
      </w:r>
      <w:r w:rsidRPr="001A3ED0">
        <w:rPr>
          <w:rFonts w:asciiTheme="majorHAnsi" w:hAnsiTheme="majorHAnsi" w:cstheme="majorHAnsi"/>
          <w:u w:val="single"/>
        </w:rPr>
        <w:t xml:space="preserve"> otherwise unacknowledged or </w:t>
      </w:r>
      <w:r w:rsidRPr="001A3ED0">
        <w:rPr>
          <w:rFonts w:asciiTheme="majorHAnsi" w:hAnsiTheme="majorHAnsi" w:cstheme="majorHAnsi"/>
          <w:highlight w:val="green"/>
          <w:u w:val="single"/>
        </w:rPr>
        <w:t>unquestioned.</w:t>
      </w:r>
      <w:r w:rsidRPr="001A3ED0">
        <w:rPr>
          <w:rFonts w:asciiTheme="majorHAnsi" w:hAnsiTheme="majorHAnsi" w:cstheme="majorHAnsi"/>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the majority of lynch victims were Latinos, American Indians, and Asians. Like lynchings in the South, lynchings in California were events of public spectacle,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murderability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1A3ED0">
        <w:rPr>
          <w:rFonts w:asciiTheme="majorHAnsi" w:hAnsiTheme="majorHAnsi" w:cstheme="majorHAnsi"/>
          <w:u w:val="single"/>
        </w:rPr>
        <w:t>Refusal prompts analysis of the festive spectators regularly backgrounded in favor of wounded bodies, strange fruit, interesting scars. Refusal</w:t>
      </w:r>
      <w:r w:rsidRPr="001A3ED0">
        <w:rPr>
          <w:rFonts w:asciiTheme="majorHAnsi" w:hAnsiTheme="majorHAnsi" w:cstheme="majorHAnsi"/>
          <w:highlight w:val="green"/>
          <w:u w:val="single"/>
        </w:rPr>
        <w:t xml:space="preserve"> shifts the gaze</w:t>
      </w:r>
      <w:r w:rsidRPr="001A3ED0">
        <w:rPr>
          <w:rFonts w:asciiTheme="majorHAnsi" w:hAnsiTheme="majorHAnsi" w:cstheme="majorHAnsi"/>
          <w:u w:val="single"/>
        </w:rPr>
        <w:t xml:space="preserve"> from the violated body </w:t>
      </w:r>
      <w:r w:rsidRPr="001A3ED0">
        <w:rPr>
          <w:rFonts w:asciiTheme="majorHAnsi" w:hAnsiTheme="majorHAnsi" w:cstheme="majorHAnsi"/>
          <w:highlight w:val="green"/>
          <w:u w:val="single"/>
        </w:rPr>
        <w:t>to the violating instruments</w:t>
      </w:r>
      <w:r w:rsidRPr="001A3ED0">
        <w:rPr>
          <w:rFonts w:asciiTheme="majorHAnsi" w:hAnsiTheme="majorHAnsi" w:cstheme="majorHAnsi"/>
          <w:u w:val="single"/>
        </w:rPr>
        <w:t xml:space="preserve">—in this case, the lynch mob, which does not disappear when the lynching is over, but continues to live, accumulating land and wealth through the extermination and subordination of the Other. Thus, </w:t>
      </w:r>
      <w:r w:rsidRPr="001A3ED0">
        <w:rPr>
          <w:rFonts w:asciiTheme="majorHAnsi" w:hAnsiTheme="majorHAnsi" w:cstheme="majorHAnsi"/>
          <w:highlight w:val="green"/>
          <w:u w:val="single"/>
        </w:rPr>
        <w:t>refusal helps move us from thinking of violence as an event and toward</w:t>
      </w:r>
      <w:r w:rsidRPr="001A3ED0">
        <w:rPr>
          <w:rFonts w:asciiTheme="majorHAnsi" w:hAnsiTheme="majorHAnsi" w:cstheme="majorHAnsi"/>
          <w:u w:val="single"/>
        </w:rPr>
        <w:t xml:space="preserve"> an </w:t>
      </w:r>
      <w:r w:rsidRPr="001A3ED0">
        <w:rPr>
          <w:rFonts w:asciiTheme="majorHAnsi" w:hAnsiTheme="majorHAnsi" w:cstheme="majorHAnsi"/>
          <w:highlight w:val="green"/>
          <w:u w:val="single"/>
        </w:rPr>
        <w:t>analysis of it as a structure</w:t>
      </w:r>
      <w:r w:rsidRPr="001A3ED0">
        <w:rPr>
          <w:rFonts w:asciiTheme="majorHAnsi" w:hAnsiTheme="majorHAnsi" w:cstheme="majorHAnsi"/>
          <w:u w:val="single"/>
        </w:rPr>
        <w:t>.</w:t>
      </w:r>
      <w:r w:rsidRPr="001A3ED0">
        <w:rPr>
          <w:rFonts w:asciiTheme="majorHAnsi" w:hAnsiTheme="majorHAnsi" w:cstheme="majorHAnsi"/>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rehumiliate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1A3ED0">
        <w:rPr>
          <w:rFonts w:asciiTheme="majorHAnsi" w:hAnsiTheme="majorHAnsi" w:cstheme="majorHAnsi"/>
          <w:u w:val="single"/>
        </w:rPr>
        <w:t>). Here Simpson makes clear the ways in which research is not the intervention that is needed—that is, the interventions of furthering sovereignty or countering misrepresentations of Native people as anthropological objects. Considering Erased Lynchings dialogically with On Ethnographic Refusal, we can see how refusal is not a prohibition but a generative form.</w:t>
      </w:r>
      <w:r w:rsidRPr="001A3ED0">
        <w:rPr>
          <w:rFonts w:asciiTheme="majorHAnsi" w:hAnsiTheme="majorHAnsi" w:cstheme="majorHAnsi"/>
          <w:sz w:val="12"/>
        </w:rPr>
        <w:t xml:space="preserve"> </w:t>
      </w:r>
      <w:r w:rsidRPr="001A3ED0">
        <w:rPr>
          <w:rFonts w:asciiTheme="majorHAnsi" w:hAnsiTheme="majorHAnsi" w:cstheme="majorHAnsi"/>
          <w:u w:val="single"/>
        </w:rPr>
        <w:t xml:space="preserve">First, </w:t>
      </w:r>
      <w:r w:rsidRPr="001A3ED0">
        <w:rPr>
          <w:rFonts w:asciiTheme="majorHAnsi" w:hAnsiTheme="majorHAnsi" w:cstheme="majorHAnsi"/>
          <w:highlight w:val="green"/>
          <w:u w:val="single"/>
        </w:rPr>
        <w:t>refusal turns the gaze</w:t>
      </w:r>
      <w:r w:rsidRPr="001A3ED0">
        <w:rPr>
          <w:rFonts w:asciiTheme="majorHAnsi" w:hAnsiTheme="majorHAnsi" w:cstheme="majorHAnsi"/>
          <w:u w:val="single"/>
        </w:rPr>
        <w:t xml:space="preserve"> back up</w:t>
      </w:r>
      <w:r w:rsidRPr="001A3ED0">
        <w:rPr>
          <w:rFonts w:asciiTheme="majorHAnsi" w:hAnsiTheme="majorHAnsi" w:cstheme="majorHAnsi"/>
          <w:highlight w:val="green"/>
          <w:u w:val="single"/>
        </w:rPr>
        <w:t>on</w:t>
      </w:r>
      <w:r w:rsidRPr="001A3ED0">
        <w:rPr>
          <w:rFonts w:asciiTheme="majorHAnsi" w:hAnsiTheme="majorHAnsi" w:cstheme="majorHAnsi"/>
          <w:u w:val="single"/>
        </w:rPr>
        <w:t xml:space="preserve"> power, specifically the </w:t>
      </w:r>
      <w:r w:rsidRPr="001A3ED0">
        <w:rPr>
          <w:rFonts w:asciiTheme="majorHAnsi" w:hAnsiTheme="majorHAnsi" w:cstheme="majorHAnsi"/>
          <w:highlight w:val="green"/>
          <w:u w:val="single"/>
        </w:rPr>
        <w:t>colonial modalities of knowing</w:t>
      </w:r>
      <w:r w:rsidRPr="001A3ED0">
        <w:rPr>
          <w:rFonts w:asciiTheme="majorHAnsi" w:hAnsiTheme="majorHAnsi" w:cstheme="majorHAnsi"/>
          <w:u w:val="single"/>
        </w:rPr>
        <w:t xml:space="preserve"> persons as bodies to be differentially counted, violated, saved, and put to work. </w:t>
      </w:r>
      <w:r w:rsidRPr="001A3ED0">
        <w:rPr>
          <w:rFonts w:asciiTheme="majorHAnsi" w:hAnsiTheme="majorHAnsi" w:cstheme="majorHAnsi"/>
          <w:highlight w:val="green"/>
          <w:u w:val="single"/>
        </w:rPr>
        <w:t>It makes transparent the metanarrative of knowledge production</w:t>
      </w:r>
      <w:r w:rsidRPr="001A3ED0">
        <w:rPr>
          <w:rFonts w:asciiTheme="majorHAnsi" w:hAnsiTheme="majorHAnsi" w:cstheme="majorHAnsi"/>
          <w:u w:val="single"/>
        </w:rPr>
        <w:t xml:space="preserve">—its spectatorship for pain and its preoccupation for documenting and ruling over racial difference. Thus, refusal to be made meaningful first and foremost is grounded in a critique of settler colonialism, its construction of Whiteness, and its regimes of representation. Second, </w:t>
      </w:r>
      <w:r w:rsidRPr="001A3ED0">
        <w:rPr>
          <w:rFonts w:asciiTheme="majorHAnsi" w:hAnsiTheme="majorHAnsi" w:cstheme="majorHAnsi"/>
          <w:highlight w:val="green"/>
          <w:u w:val="single"/>
        </w:rPr>
        <w:t>refusal generates</w:t>
      </w:r>
      <w:r w:rsidRPr="001A3ED0">
        <w:rPr>
          <w:rFonts w:asciiTheme="majorHAnsi" w:hAnsiTheme="majorHAnsi" w:cstheme="majorHAnsi"/>
          <w:u w:val="single"/>
        </w:rPr>
        <w:t xml:space="preserve">, expands, champions </w:t>
      </w:r>
      <w:r w:rsidRPr="001A3ED0">
        <w:rPr>
          <w:rFonts w:asciiTheme="majorHAnsi" w:hAnsiTheme="majorHAnsi" w:cstheme="majorHAnsi"/>
          <w:highlight w:val="green"/>
          <w:u w:val="single"/>
        </w:rPr>
        <w:t>representational territories that colonial knowledge endeavors to settle</w:t>
      </w:r>
      <w:r w:rsidRPr="001A3ED0">
        <w:rPr>
          <w:rFonts w:asciiTheme="majorHAnsi" w:hAnsiTheme="majorHAnsi" w:cstheme="majorHAnsi"/>
          <w:u w:val="single"/>
        </w:rPr>
        <w:t>, enclose, domesticate.</w:t>
      </w:r>
      <w:r w:rsidRPr="001A3ED0">
        <w:rPr>
          <w:rFonts w:asciiTheme="majorHAnsi" w:hAnsiTheme="majorHAnsi" w:cstheme="majorHAnsi"/>
          <w:sz w:val="12"/>
        </w:rPr>
        <w:t xml:space="preserve"> Simpson complicates the portrayals of Iroquois, without resorting to portrayals of anthropo- logical Indians. Gonzales-Day portrays the violations without reportraying the victimizations. </w:t>
      </w:r>
      <w:r w:rsidRPr="001A3ED0">
        <w:rPr>
          <w:rFonts w:asciiTheme="majorHAnsi" w:hAnsiTheme="majorHAnsi" w:cstheme="majorHAnsi"/>
          <w:u w:val="single"/>
        </w:rPr>
        <w:t xml:space="preserve">Third, </w:t>
      </w:r>
      <w:r w:rsidRPr="001A3ED0">
        <w:rPr>
          <w:rFonts w:asciiTheme="majorHAnsi" w:hAnsiTheme="majorHAnsi" w:cstheme="majorHAnsi"/>
          <w:highlight w:val="green"/>
          <w:u w:val="single"/>
        </w:rPr>
        <w:t>refusal is a critical intervention into research and its</w:t>
      </w:r>
      <w:r w:rsidRPr="001A3ED0">
        <w:rPr>
          <w:rFonts w:asciiTheme="majorHAnsi" w:hAnsiTheme="majorHAnsi" w:cstheme="majorHAnsi"/>
          <w:u w:val="single"/>
        </w:rPr>
        <w:t xml:space="preserve"> circular </w:t>
      </w:r>
      <w:r w:rsidRPr="001A3ED0">
        <w:rPr>
          <w:rFonts w:asciiTheme="majorHAnsi" w:hAnsiTheme="majorHAnsi" w:cstheme="majorHAnsi"/>
          <w:highlight w:val="green"/>
          <w:u w:val="single"/>
        </w:rPr>
        <w:t>self-defining ethics</w:t>
      </w:r>
      <w:r w:rsidRPr="001A3ED0">
        <w:rPr>
          <w:rFonts w:asciiTheme="majorHAnsi" w:hAnsiTheme="majorHAnsi" w:cstheme="majorHAnsi"/>
          <w:u w:val="single"/>
        </w:rPr>
        <w:t xml:space="preserve">. The ethical justification for research is defensive and self-encircling—its apparent self-criticism serves to expand its own rights to know, and to defend its violations in the name of “good science.” </w:t>
      </w:r>
      <w:r w:rsidRPr="001A3ED0">
        <w:rPr>
          <w:rFonts w:asciiTheme="majorHAnsi" w:hAnsiTheme="majorHAnsi" w:cstheme="majorHAnsi"/>
          <w:highlight w:val="green"/>
          <w:u w:val="single"/>
        </w:rPr>
        <w:t>Refusal challenges the</w:t>
      </w:r>
      <w:r w:rsidRPr="001A3ED0">
        <w:rPr>
          <w:rFonts w:asciiTheme="majorHAnsi" w:hAnsiTheme="majorHAnsi" w:cstheme="majorHAnsi"/>
          <w:u w:val="single"/>
        </w:rPr>
        <w:t xml:space="preserve"> individualizing </w:t>
      </w:r>
      <w:r w:rsidRPr="001A3ED0">
        <w:rPr>
          <w:rFonts w:asciiTheme="majorHAnsi" w:hAnsiTheme="majorHAnsi" w:cstheme="majorHAnsi"/>
          <w:highlight w:val="green"/>
          <w:u w:val="single"/>
        </w:rPr>
        <w:t>discourse of</w:t>
      </w:r>
      <w:r w:rsidRPr="001A3ED0">
        <w:rPr>
          <w:rFonts w:asciiTheme="majorHAnsi" w:hAnsiTheme="majorHAnsi" w:cstheme="majorHAnsi"/>
          <w:u w:val="single"/>
        </w:rPr>
        <w:t xml:space="preserve"> IRB consent and </w:t>
      </w:r>
      <w:r w:rsidRPr="001A3ED0">
        <w:rPr>
          <w:rFonts w:asciiTheme="majorHAnsi" w:hAnsiTheme="majorHAnsi" w:cstheme="majorHAnsi"/>
          <w:highlight w:val="green"/>
          <w:u w:val="single"/>
        </w:rPr>
        <w:t>“good science” by high- lighting</w:t>
      </w:r>
      <w:r w:rsidRPr="001A3ED0">
        <w:rPr>
          <w:rFonts w:asciiTheme="majorHAnsi" w:hAnsiTheme="majorHAnsi" w:cstheme="majorHAnsi"/>
          <w:u w:val="single"/>
        </w:rPr>
        <w:t xml:space="preserve"> the problems of collective harm, of </w:t>
      </w:r>
      <w:r w:rsidRPr="001A3ED0">
        <w:rPr>
          <w:rFonts w:asciiTheme="majorHAnsi" w:hAnsiTheme="majorHAnsi" w:cstheme="majorHAnsi"/>
          <w:highlight w:val="green"/>
          <w:u w:val="single"/>
        </w:rPr>
        <w:t>representational harm, and</w:t>
      </w:r>
      <w:r w:rsidRPr="001A3ED0">
        <w:rPr>
          <w:rFonts w:asciiTheme="majorHAnsi" w:hAnsiTheme="majorHAnsi" w:cstheme="majorHAnsi"/>
          <w:u w:val="single"/>
        </w:rPr>
        <w:t xml:space="preserve"> of </w:t>
      </w:r>
      <w:r w:rsidRPr="001A3ED0">
        <w:rPr>
          <w:rFonts w:asciiTheme="majorHAnsi" w:hAnsiTheme="majorHAnsi" w:cstheme="majorHAnsi"/>
          <w:highlight w:val="green"/>
          <w:u w:val="single"/>
        </w:rPr>
        <w:t>knowledge colonization</w:t>
      </w:r>
      <w:r w:rsidRPr="001A3ED0">
        <w:rPr>
          <w:rFonts w:asciiTheme="majorHAnsi" w:hAnsiTheme="majorHAnsi" w:cstheme="majorHAnsi"/>
          <w:u w:val="single"/>
        </w:rPr>
        <w:t>. Fourth, refusal itself could be developed into both method and theory.</w:t>
      </w:r>
      <w:r w:rsidRPr="001A3ED0">
        <w:rPr>
          <w:rFonts w:asciiTheme="majorHAnsi" w:hAnsiTheme="majorHAnsi" w:cstheme="majorHAnsi"/>
          <w:sz w:val="12"/>
        </w:rPr>
        <w:t xml:space="preserve">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w:t>
      </w:r>
      <w:r w:rsidRPr="001A3ED0">
        <w:rPr>
          <w:rFonts w:asciiTheme="majorHAnsi" w:hAnsiTheme="majorHAnsi" w:cstheme="majorHAnsi"/>
          <w:u w:val="single"/>
        </w:rPr>
        <w:t>This final point about refusal connects our conversation back to desire as a counterlogic to settler colonial knowledge.</w:t>
      </w:r>
    </w:p>
    <w:p w14:paraId="42F66126" w14:textId="77777777" w:rsidR="009C527C" w:rsidRPr="001A3ED0" w:rsidRDefault="009C527C" w:rsidP="009C527C">
      <w:pPr>
        <w:pStyle w:val="Heading4"/>
        <w:rPr>
          <w:rFonts w:asciiTheme="majorHAnsi" w:hAnsiTheme="majorHAnsi" w:cstheme="majorHAnsi"/>
        </w:rPr>
      </w:pPr>
      <w:r w:rsidRPr="001A3ED0">
        <w:rPr>
          <w:rFonts w:asciiTheme="majorHAnsi" w:hAnsiTheme="majorHAnsi" w:cstheme="majorHAnsi"/>
        </w:rPr>
        <w:lastRenderedPageBreak/>
        <w:t xml:space="preserve">The role of the ballot is to center indigenous scholarship and resistance-- Any ethical commitment requires that the aff place themselves in the center of Native scholarship and demands. </w:t>
      </w:r>
    </w:p>
    <w:p w14:paraId="00F9BC23" w14:textId="77777777" w:rsidR="009C527C" w:rsidRPr="001A3ED0" w:rsidRDefault="009C527C" w:rsidP="009C527C">
      <w:pPr>
        <w:rPr>
          <w:rFonts w:asciiTheme="majorHAnsi" w:hAnsiTheme="majorHAnsi" w:cstheme="majorHAnsi"/>
        </w:rPr>
      </w:pPr>
      <w:r w:rsidRPr="001A3ED0">
        <w:rPr>
          <w:rStyle w:val="Style13ptBold"/>
          <w:rFonts w:asciiTheme="majorHAnsi" w:hAnsiTheme="majorHAnsi" w:cstheme="majorHAnsi"/>
        </w:rPr>
        <w:t>Carlson 16</w:t>
      </w:r>
      <w:r w:rsidRPr="001A3ED0">
        <w:rPr>
          <w:rFonts w:asciiTheme="majorHAnsi" w:hAnsiTheme="majorHAnsi" w:cstheme="majorHAnsi"/>
        </w:rPr>
        <w:t xml:space="preserve"> (Elizabeth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JKS(rcut AHS ZA)</w:t>
      </w:r>
    </w:p>
    <w:p w14:paraId="07B32937" w14:textId="77777777" w:rsidR="009C527C" w:rsidRPr="001A3ED0" w:rsidRDefault="009C527C" w:rsidP="009C527C">
      <w:pPr>
        <w:rPr>
          <w:rFonts w:asciiTheme="majorHAnsi" w:hAnsiTheme="majorHAnsi" w:cstheme="majorHAnsi"/>
          <w:b/>
        </w:rPr>
      </w:pPr>
      <w:r w:rsidRPr="001A3ED0">
        <w:rPr>
          <w:rFonts w:asciiTheme="majorHAnsi" w:hAnsiTheme="majorHAnsi" w:cstheme="majorHAnsi"/>
          <w:sz w:val="16"/>
        </w:rPr>
        <w:t>Arlo Kempf says that ‘</w:t>
      </w:r>
      <w:r w:rsidRPr="001A3ED0">
        <w:rPr>
          <w:rStyle w:val="StyleUnderline"/>
          <w:rFonts w:asciiTheme="majorHAnsi" w:hAnsiTheme="majorHAnsi" w:cstheme="majorHAnsi"/>
        </w:rPr>
        <w:t>where anticolonialism is a tool used to invoke resistance for the colonized, it is a tool used to invoke accountability for the colonizer’</w:t>
      </w:r>
      <w:r w:rsidRPr="001A3ED0">
        <w:rPr>
          <w:rFonts w:asciiTheme="majorHAnsi" w:hAnsiTheme="majorHAnsi" w:cstheme="majorHAnsi"/>
          <w:sz w:val="16"/>
        </w:rPr>
        <w:t xml:space="preserve">.42 </w:t>
      </w:r>
      <w:r w:rsidRPr="001A3ED0">
        <w:rPr>
          <w:rStyle w:val="StyleUnderline"/>
          <w:rFonts w:asciiTheme="majorHAnsi" w:hAnsiTheme="majorHAnsi" w:cstheme="majorHAnsi"/>
        </w:rPr>
        <w:t>Relational accountability should be a cornerstone of settler colonial studies.</w:t>
      </w:r>
      <w:r w:rsidRPr="001A3ED0">
        <w:rPr>
          <w:rFonts w:asciiTheme="majorHAnsi" w:hAnsiTheme="majorHAnsi" w:cstheme="majorHAnsi"/>
          <w:sz w:val="16"/>
        </w:rPr>
        <w:t xml:space="preserve"> I believe </w:t>
      </w:r>
      <w:r w:rsidRPr="001A3ED0">
        <w:rPr>
          <w:rStyle w:val="StyleUnderline"/>
          <w:rFonts w:asciiTheme="majorHAnsi" w:hAnsiTheme="majorHAnsi" w:cstheme="majorHAnsi"/>
          <w:highlight w:val="green"/>
        </w:rPr>
        <w:t>settler colonial studies and scholars should ethically and overtly place themselves in relationship to the centuries of Indigenous oral</w:t>
      </w:r>
      <w:r w:rsidRPr="001A3ED0">
        <w:rPr>
          <w:rStyle w:val="StyleUnderline"/>
          <w:rFonts w:asciiTheme="majorHAnsi" w:hAnsiTheme="majorHAnsi" w:cstheme="majorHAnsi"/>
        </w:rPr>
        <w:t xml:space="preserve">, </w:t>
      </w:r>
      <w:r w:rsidRPr="001A3ED0">
        <w:rPr>
          <w:rFonts w:asciiTheme="majorHAnsi" w:hAnsiTheme="majorHAnsi" w:cstheme="majorHAnsi"/>
          <w:sz w:val="16"/>
        </w:rPr>
        <w:t>and later academic</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scholarship that</w:t>
      </w:r>
      <w:r w:rsidRPr="001A3ED0">
        <w:rPr>
          <w:rStyle w:val="StyleUnderline"/>
          <w:rFonts w:asciiTheme="majorHAnsi" w:hAnsiTheme="majorHAnsi" w:cstheme="majorHAnsi"/>
        </w:rPr>
        <w:t xml:space="preserve"> </w:t>
      </w:r>
      <w:r w:rsidRPr="001A3ED0">
        <w:rPr>
          <w:rFonts w:asciiTheme="majorHAnsi" w:hAnsiTheme="majorHAnsi" w:cstheme="majorHAnsi"/>
          <w:sz w:val="16"/>
        </w:rPr>
        <w:t xml:space="preserve">conceptualizes and </w:t>
      </w:r>
      <w:r w:rsidRPr="001A3ED0">
        <w:rPr>
          <w:rStyle w:val="StyleUnderline"/>
          <w:rFonts w:asciiTheme="majorHAnsi" w:hAnsiTheme="majorHAnsi" w:cstheme="majorHAnsi"/>
          <w:highlight w:val="green"/>
        </w:rPr>
        <w:t>resists settler colonialism</w:t>
      </w:r>
      <w:r w:rsidRPr="001A3ED0">
        <w:rPr>
          <w:rStyle w:val="StyleUnderline"/>
          <w:rFonts w:asciiTheme="majorHAnsi" w:hAnsiTheme="majorHAnsi" w:cstheme="majorHAnsi"/>
        </w:rPr>
        <w:t xml:space="preserve"> </w:t>
      </w:r>
      <w:r w:rsidRPr="001A3ED0">
        <w:rPr>
          <w:rFonts w:asciiTheme="majorHAnsi" w:hAnsiTheme="majorHAnsi" w:cstheme="majorHAnsi"/>
          <w:sz w:val="16"/>
        </w:rPr>
        <w:t xml:space="preserve">without necessarily using the term: SCT may be revelatory to many settler scholars, but </w:t>
      </w:r>
      <w:r w:rsidRPr="001A3ED0">
        <w:rPr>
          <w:rStyle w:val="StyleUnderline"/>
          <w:rFonts w:asciiTheme="majorHAnsi" w:hAnsiTheme="majorHAnsi" w:cstheme="majorHAnsi"/>
          <w:highlight w:val="green"/>
        </w:rPr>
        <w:t>Indigenous people have been speaking for a long time</w:t>
      </w:r>
      <w:r w:rsidRPr="001A3ED0">
        <w:rPr>
          <w:rStyle w:val="StyleUnderline"/>
          <w:rFonts w:asciiTheme="majorHAnsi" w:hAnsiTheme="majorHAnsi" w:cstheme="majorHAnsi"/>
        </w:rPr>
        <w:t xml:space="preserve"> about colonial continuities based on their lived experiences</w:t>
      </w:r>
      <w:r w:rsidRPr="001A3ED0">
        <w:rPr>
          <w:rFonts w:asciiTheme="majorHAnsi" w:hAnsiTheme="majorHAnsi" w:cstheme="majorHAnsi"/>
          <w:sz w:val="16"/>
        </w:rPr>
        <w:t xml:space="preserve">. Some SCTs have sought to connect with these discussions and to foreground Indigenous resistance, survival and agency. </w:t>
      </w:r>
      <w:r w:rsidRPr="001A3ED0">
        <w:rPr>
          <w:rStyle w:val="StyleUnderline"/>
          <w:rFonts w:asciiTheme="majorHAnsi" w:hAnsiTheme="majorHAnsi" w:cstheme="majorHAnsi"/>
        </w:rPr>
        <w:t xml:space="preserve">Others, </w:t>
      </w:r>
      <w:r w:rsidRPr="001A3ED0">
        <w:rPr>
          <w:rFonts w:asciiTheme="majorHAnsi" w:hAnsiTheme="majorHAnsi" w:cstheme="majorHAnsi"/>
          <w:sz w:val="16"/>
        </w:rPr>
        <w:t xml:space="preserve">however, seem to </w:t>
      </w:r>
      <w:r w:rsidRPr="001A3ED0">
        <w:rPr>
          <w:rStyle w:val="StyleUnderline"/>
          <w:rFonts w:asciiTheme="majorHAnsi" w:hAnsiTheme="majorHAnsi" w:cstheme="majorHAnsi"/>
        </w:rPr>
        <w:t>use SCT as a pathway to explain the colonial encounter without engaging with Indigenous people and experience</w:t>
      </w:r>
      <w:r w:rsidRPr="001A3ED0">
        <w:rPr>
          <w:rFonts w:asciiTheme="majorHAnsi" w:hAnsiTheme="majorHAnsi" w:cstheme="majorHAnsi"/>
          <w:sz w:val="16"/>
        </w:rPr>
        <w:t xml:space="preserve">s – either on the grounds that this structural analysis already conceptually explains Indigenous experience, or because </w:t>
      </w:r>
      <w:r w:rsidRPr="001A3ED0">
        <w:rPr>
          <w:rStyle w:val="StyleUnderline"/>
          <w:rFonts w:asciiTheme="majorHAnsi" w:hAnsiTheme="majorHAnsi" w:cstheme="majorHAnsi"/>
          <w:highlight w:val="green"/>
        </w:rPr>
        <w:t>Indigenous resistance is rendered invisible</w:t>
      </w:r>
      <w:r w:rsidRPr="001A3ED0">
        <w:rPr>
          <w:rFonts w:asciiTheme="majorHAnsi" w:hAnsiTheme="majorHAnsi" w:cstheme="majorHAnsi"/>
          <w:sz w:val="16"/>
        </w:rPr>
        <w:t xml:space="preserve">.43 </w:t>
      </w:r>
      <w:r w:rsidRPr="001A3ED0">
        <w:rPr>
          <w:rStyle w:val="StyleUnderline"/>
          <w:rFonts w:asciiTheme="majorHAnsi" w:hAnsiTheme="majorHAnsi" w:cstheme="majorHAnsi"/>
          <w:highlight w:val="green"/>
        </w:rPr>
        <w:t>Ethical settler colonial theory</w:t>
      </w:r>
      <w:r w:rsidRPr="001A3ED0">
        <w:rPr>
          <w:rFonts w:asciiTheme="majorHAnsi" w:hAnsiTheme="majorHAnsi" w:cstheme="majorHAnsi"/>
          <w:sz w:val="16"/>
        </w:rPr>
        <w:t xml:space="preserve"> (SCT) </w:t>
      </w:r>
      <w:r w:rsidRPr="001A3ED0">
        <w:rPr>
          <w:rStyle w:val="StyleUnderline"/>
          <w:rFonts w:asciiTheme="majorHAnsi" w:hAnsiTheme="majorHAnsi" w:cstheme="majorHAnsi"/>
          <w:highlight w:val="green"/>
        </w:rPr>
        <w:t>would recognize the foundational role Indigenous scholarship</w:t>
      </w:r>
      <w:r w:rsidRPr="001A3ED0">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peoples,</w:t>
      </w:r>
      <w:r w:rsidRPr="001A3ED0">
        <w:rPr>
          <w:rFonts w:asciiTheme="majorHAnsi" w:hAnsiTheme="majorHAnsi" w:cstheme="majorHAns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1A3ED0">
        <w:rPr>
          <w:rStyle w:val="StyleUnderline"/>
          <w:rFonts w:asciiTheme="majorHAnsi" w:hAnsiTheme="majorHAnsi" w:cstheme="majorHAnsi"/>
          <w:highlight w:val="green"/>
        </w:rPr>
        <w:t>Indigenous oral and academic scholars are indeed the originators of this work. This space is not empty</w:t>
      </w:r>
      <w:r w:rsidRPr="001A3ED0">
        <w:rPr>
          <w:rFonts w:asciiTheme="majorHAnsi" w:hAnsiTheme="majorHAnsi" w:cstheme="majorHAnsi"/>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1A3ED0">
        <w:rPr>
          <w:rStyle w:val="StyleUnderline"/>
          <w:rFonts w:asciiTheme="majorHAnsi" w:hAnsiTheme="majorHAnsi" w:cstheme="majorHAnsi"/>
          <w:highlight w:val="green"/>
        </w:rPr>
        <w:t>anti-colonial scholars resist these hegemonic pressures and maintain a higher anti-colonial ethic.</w:t>
      </w:r>
      <w:r w:rsidRPr="001A3ED0">
        <w:rPr>
          <w:rFonts w:asciiTheme="majorHAnsi" w:hAnsiTheme="majorHAnsi" w:cstheme="majorHAnsi"/>
          <w:sz w:val="16"/>
        </w:rPr>
        <w:t xml:space="preserve"> As has been argued, ‘</w:t>
      </w:r>
      <w:r w:rsidRPr="001A3ED0">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1A3ED0">
        <w:rPr>
          <w:rStyle w:val="StyleUnderline"/>
          <w:rFonts w:asciiTheme="majorHAnsi" w:hAnsiTheme="majorHAnsi" w:cstheme="majorHAnsi"/>
        </w:rPr>
        <w:t xml:space="preserve"> and to marginalize Indigenous resistance’</w:t>
      </w:r>
      <w:r w:rsidRPr="001A3ED0">
        <w:rPr>
          <w:rFonts w:asciiTheme="majorHAnsi" w:hAnsiTheme="majorHAnsi" w:cstheme="majorHAnsi"/>
          <w:sz w:val="16"/>
        </w:rPr>
        <w:t xml:space="preserve">.44 As settler scholars, we can reposition our work relationally and contextually with humi- lity and accountability. </w:t>
      </w:r>
      <w:r w:rsidRPr="001A3ED0">
        <w:rPr>
          <w:rStyle w:val="StyleUnderline"/>
          <w:rFonts w:asciiTheme="majorHAnsi" w:hAnsiTheme="majorHAnsi" w:cstheme="majorHAnsi"/>
          <w:highlight w:val="green"/>
        </w:rPr>
        <w:t>We can centre Indigenous resistance, knowledges</w:t>
      </w:r>
      <w:r w:rsidRPr="001A3ED0">
        <w:rPr>
          <w:rStyle w:val="StyleUnderline"/>
          <w:rFonts w:asciiTheme="majorHAnsi" w:hAnsiTheme="majorHAnsi" w:cstheme="majorHAnsi"/>
        </w:rPr>
        <w:t xml:space="preserve">, </w:t>
      </w:r>
      <w:r w:rsidRPr="001A3ED0">
        <w:rPr>
          <w:rFonts w:asciiTheme="majorHAnsi" w:hAnsiTheme="majorHAnsi" w:cstheme="majorHAnsi"/>
          <w:sz w:val="16"/>
        </w:rPr>
        <w:t>and scholarship</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in our work</w:t>
      </w:r>
      <w:r w:rsidRPr="001A3ED0">
        <w:rPr>
          <w:rStyle w:val="StyleUnderline"/>
          <w:rFonts w:asciiTheme="majorHAnsi" w:hAnsiTheme="majorHAnsi" w:cstheme="majorHAnsi"/>
        </w:rPr>
        <w:t xml:space="preserve">, and contextualize our work in Indigenous sovereignty. We </w:t>
      </w:r>
      <w:r w:rsidRPr="001A3ED0">
        <w:rPr>
          <w:rStyle w:val="StyleUnderline"/>
          <w:rFonts w:asciiTheme="majorHAnsi" w:hAnsiTheme="majorHAnsi" w:cstheme="majorHAnsi"/>
          <w:highlight w:val="green"/>
        </w:rPr>
        <w:t>can view oral Indigenous scholarship as legitimate scholarly sources.</w:t>
      </w:r>
      <w:r w:rsidRPr="001A3ED0">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1A3ED0">
        <w:rPr>
          <w:rStyle w:val="Emphasis"/>
          <w:rFonts w:asciiTheme="majorHAnsi" w:hAnsiTheme="majorHAnsi" w:cstheme="majorHAnsi"/>
          <w:b w:val="0"/>
          <w:highlight w:val="green"/>
        </w:rPr>
        <w:t>If our work has no foundation of Indigenous scholarship</w:t>
      </w:r>
      <w:r w:rsidRPr="001A3ED0">
        <w:rPr>
          <w:rStyle w:val="Emphasis"/>
          <w:rFonts w:asciiTheme="majorHAnsi" w:hAnsiTheme="majorHAnsi" w:cstheme="majorHAnsi"/>
          <w:b w:val="0"/>
        </w:rPr>
        <w:t xml:space="preserve"> </w:t>
      </w:r>
      <w:r w:rsidRPr="001A3ED0">
        <w:rPr>
          <w:rFonts w:asciiTheme="majorHAnsi" w:hAnsiTheme="majorHAnsi" w:cstheme="majorHAnsi"/>
          <w:sz w:val="16"/>
        </w:rPr>
        <w:t>and mentorship, I believe</w:t>
      </w:r>
      <w:r w:rsidRPr="001A3ED0">
        <w:rPr>
          <w:rStyle w:val="Emphasis"/>
          <w:rFonts w:asciiTheme="majorHAnsi" w:hAnsiTheme="majorHAnsi" w:cstheme="majorHAnsi"/>
          <w:b w:val="0"/>
        </w:rPr>
        <w:t xml:space="preserve"> </w:t>
      </w:r>
      <w:r w:rsidRPr="001A3ED0">
        <w:rPr>
          <w:rStyle w:val="Emphasis"/>
          <w:rFonts w:asciiTheme="majorHAnsi" w:hAnsiTheme="majorHAnsi" w:cstheme="majorHAnsi"/>
          <w:b w:val="0"/>
          <w:highlight w:val="green"/>
        </w:rPr>
        <w:t>our contributions to settler colonial studies are</w:t>
      </w:r>
      <w:r w:rsidRPr="001A3ED0">
        <w:rPr>
          <w:rStyle w:val="Emphasis"/>
          <w:rFonts w:asciiTheme="majorHAnsi" w:hAnsiTheme="majorHAnsi" w:cstheme="majorHAnsi"/>
          <w:b w:val="0"/>
        </w:rPr>
        <w:t xml:space="preserve"> </w:t>
      </w:r>
      <w:r w:rsidRPr="001A3ED0">
        <w:rPr>
          <w:rFonts w:asciiTheme="majorHAnsi" w:hAnsiTheme="majorHAnsi" w:cstheme="majorHAnsi"/>
          <w:sz w:val="16"/>
        </w:rPr>
        <w:t>even more</w:t>
      </w:r>
      <w:r w:rsidRPr="001A3ED0">
        <w:rPr>
          <w:rStyle w:val="Emphasis"/>
          <w:rFonts w:asciiTheme="majorHAnsi" w:hAnsiTheme="majorHAnsi" w:cstheme="majorHAnsi"/>
          <w:b w:val="0"/>
        </w:rPr>
        <w:t xml:space="preserve"> </w:t>
      </w:r>
      <w:r w:rsidRPr="001A3ED0">
        <w:rPr>
          <w:rStyle w:val="Emphasis"/>
          <w:rFonts w:asciiTheme="majorHAnsi" w:hAnsiTheme="majorHAnsi" w:cstheme="majorHAnsi"/>
          <w:b w:val="0"/>
          <w:highlight w:val="green"/>
        </w:rPr>
        <w:t>deeply problematic.</w:t>
      </w:r>
      <w:r w:rsidRPr="001A3ED0">
        <w:rPr>
          <w:rFonts w:asciiTheme="majorHAnsi" w:hAnsiTheme="majorHAnsi" w:cstheme="majorHAnsi"/>
          <w:b/>
        </w:rPr>
        <w:t xml:space="preserve"> </w:t>
      </w:r>
    </w:p>
    <w:p w14:paraId="7F40D3AE" w14:textId="77777777" w:rsidR="009C527C" w:rsidRPr="001A3ED0" w:rsidRDefault="009C527C" w:rsidP="009C527C">
      <w:pPr>
        <w:rPr>
          <w:rStyle w:val="Emphasis"/>
          <w:rFonts w:asciiTheme="majorHAnsi" w:hAnsiTheme="majorHAnsi" w:cstheme="majorHAnsi"/>
        </w:rPr>
      </w:pPr>
    </w:p>
    <w:p w14:paraId="4C453313" w14:textId="66AB8BFC" w:rsidR="004A1166" w:rsidRPr="001A3ED0" w:rsidRDefault="00DE0F2B" w:rsidP="00992879">
      <w:pPr>
        <w:pStyle w:val="Heading1"/>
        <w:rPr>
          <w:rFonts w:asciiTheme="majorHAnsi" w:hAnsiTheme="majorHAnsi" w:cstheme="majorHAnsi"/>
        </w:rPr>
      </w:pPr>
      <w:r w:rsidRPr="001A3ED0">
        <w:rPr>
          <w:rFonts w:asciiTheme="majorHAnsi" w:hAnsiTheme="majorHAnsi" w:cstheme="majorHAnsi"/>
        </w:rPr>
        <w:lastRenderedPageBreak/>
        <w:t>C</w:t>
      </w:r>
      <w:r w:rsidR="00113B1C" w:rsidRPr="001A3ED0">
        <w:rPr>
          <w:rFonts w:asciiTheme="majorHAnsi" w:hAnsiTheme="majorHAnsi" w:cstheme="majorHAnsi"/>
        </w:rPr>
        <w:t>ase</w:t>
      </w:r>
    </w:p>
    <w:p w14:paraId="2BD7538F" w14:textId="2101FA4E" w:rsidR="00D802F4" w:rsidRPr="001A3ED0" w:rsidRDefault="00AF1D09" w:rsidP="00BB058F">
      <w:pPr>
        <w:pStyle w:val="Heading2"/>
        <w:rPr>
          <w:rFonts w:asciiTheme="majorHAnsi" w:hAnsiTheme="majorHAnsi" w:cstheme="majorHAnsi"/>
        </w:rPr>
      </w:pPr>
      <w:r w:rsidRPr="001A3ED0">
        <w:rPr>
          <w:rFonts w:asciiTheme="majorHAnsi" w:hAnsiTheme="majorHAnsi" w:cstheme="majorHAnsi"/>
        </w:rPr>
        <w:lastRenderedPageBreak/>
        <w:t>F</w:t>
      </w:r>
      <w:r w:rsidR="00BB058F" w:rsidRPr="001A3ED0">
        <w:rPr>
          <w:rFonts w:asciiTheme="majorHAnsi" w:hAnsiTheme="majorHAnsi" w:cstheme="majorHAnsi"/>
        </w:rPr>
        <w:t>raming</w:t>
      </w:r>
    </w:p>
    <w:p w14:paraId="63EC5548" w14:textId="77777777" w:rsidR="00AF1D09" w:rsidRPr="001A3ED0" w:rsidRDefault="00AF1D09" w:rsidP="00AF1D09">
      <w:pPr>
        <w:pStyle w:val="Heading4"/>
        <w:rPr>
          <w:rFonts w:asciiTheme="majorHAnsi" w:hAnsiTheme="majorHAnsi" w:cstheme="majorHAnsi"/>
        </w:rPr>
      </w:pPr>
      <w:r w:rsidRPr="001A3ED0">
        <w:rPr>
          <w:rFonts w:asciiTheme="majorHAnsi" w:hAnsiTheme="majorHAnsi" w:cstheme="majorHAnsi"/>
        </w:rPr>
        <w:t xml:space="preserve">Fear of extinction is a settler paradox where settler colonialism continues to imagine its end in order to sustain itself and live on the edge of death- this symbolically redeems the settler and preserves their value at the expense of indigenous genocide. </w:t>
      </w:r>
    </w:p>
    <w:p w14:paraId="7C9087EA" w14:textId="77777777" w:rsidR="00AF1D09" w:rsidRPr="001A3ED0" w:rsidRDefault="00AF1D09" w:rsidP="00AF1D09">
      <w:pPr>
        <w:rPr>
          <w:rFonts w:asciiTheme="majorHAnsi" w:hAnsiTheme="majorHAnsi" w:cstheme="majorHAnsi"/>
        </w:rPr>
      </w:pPr>
      <w:r w:rsidRPr="001A3ED0">
        <w:rPr>
          <w:rStyle w:val="Style13ptBold"/>
          <w:rFonts w:asciiTheme="majorHAnsi" w:hAnsiTheme="majorHAnsi" w:cstheme="majorHAnsi"/>
        </w:rPr>
        <w:t>Dalley, 18</w:t>
      </w:r>
      <w:r w:rsidRPr="001A3ED0">
        <w:rPr>
          <w:rFonts w:asciiTheme="majorHAnsi" w:hAnsiTheme="majorHAnsi" w:cstheme="majorHAnsi"/>
        </w:rPr>
        <w:t>—Assistant Professor of English at Daemen College (Hamish, “The deaths of settler colonialism: extinction as a metaphor of decolonization in contemporary settler literature,” Settler Colonial Studies, 8:1, 30-46, dml)</w:t>
      </w:r>
    </w:p>
    <w:p w14:paraId="4FBB1744" w14:textId="77777777" w:rsidR="00AF1D09" w:rsidRPr="001A3ED0" w:rsidRDefault="00AF1D09" w:rsidP="00AF1D09">
      <w:pPr>
        <w:rPr>
          <w:rStyle w:val="StyleUnderline"/>
          <w:rFonts w:asciiTheme="majorHAnsi" w:hAnsiTheme="majorHAnsi" w:cstheme="majorHAnsi"/>
          <w:sz w:val="16"/>
        </w:rPr>
      </w:pPr>
      <w:r w:rsidRPr="001A3ED0">
        <w:rPr>
          <w:rFonts w:asciiTheme="majorHAnsi" w:hAnsiTheme="majorHAnsi" w:cstheme="majorHAnsi"/>
          <w:sz w:val="16"/>
        </w:rPr>
        <w:t xml:space="preserve">In this way, these </w:t>
      </w:r>
      <w:r w:rsidRPr="001A3ED0">
        <w:rPr>
          <w:rStyle w:val="StyleUnderline"/>
          <w:rFonts w:asciiTheme="majorHAnsi" w:hAnsiTheme="majorHAnsi" w:cstheme="majorHAnsi"/>
        </w:rPr>
        <w:t xml:space="preserve">settler-colonial </w:t>
      </w:r>
      <w:r w:rsidRPr="001A3ED0">
        <w:rPr>
          <w:rStyle w:val="StyleUnderline"/>
          <w:rFonts w:asciiTheme="majorHAnsi" w:hAnsiTheme="majorHAnsi" w:cstheme="majorHAnsi"/>
          <w:highlight w:val="green"/>
        </w:rPr>
        <w:t>narratives of extinction</w:t>
      </w:r>
      <w:r w:rsidRPr="001A3ED0">
        <w:rPr>
          <w:rStyle w:val="StyleUnderline"/>
          <w:rFonts w:asciiTheme="majorHAnsi" w:hAnsiTheme="majorHAnsi" w:cstheme="majorHAnsi"/>
        </w:rPr>
        <w:t xml:space="preserve"> begin as a </w:t>
      </w:r>
      <w:r w:rsidRPr="001A3ED0">
        <w:rPr>
          <w:rStyle w:val="Emphasis"/>
          <w:rFonts w:asciiTheme="majorHAnsi" w:hAnsiTheme="majorHAnsi" w:cstheme="majorHAnsi"/>
        </w:rPr>
        <w:t>contemplation of endings</w:t>
      </w:r>
      <w:r w:rsidRPr="001A3ED0">
        <w:rPr>
          <w:rStyle w:val="StyleUnderline"/>
          <w:rFonts w:asciiTheme="majorHAnsi" w:hAnsiTheme="majorHAnsi" w:cstheme="majorHAnsi"/>
        </w:rPr>
        <w:t xml:space="preserve"> and </w:t>
      </w:r>
      <w:r w:rsidRPr="001A3ED0">
        <w:rPr>
          <w:rStyle w:val="StyleUnderline"/>
          <w:rFonts w:asciiTheme="majorHAnsi" w:hAnsiTheme="majorHAnsi" w:cstheme="majorHAnsi"/>
          <w:highlight w:val="green"/>
        </w:rPr>
        <w:t xml:space="preserve">end as a </w:t>
      </w:r>
      <w:r w:rsidRPr="001A3ED0">
        <w:rPr>
          <w:rStyle w:val="Emphasis"/>
          <w:rFonts w:asciiTheme="majorHAnsi" w:hAnsiTheme="majorHAnsi" w:cstheme="majorHAnsi"/>
          <w:highlight w:val="green"/>
        </w:rPr>
        <w:t>way for settlers to persist</w:t>
      </w:r>
      <w:r w:rsidRPr="001A3ED0">
        <w:rPr>
          <w:rFonts w:asciiTheme="majorHAnsi" w:hAnsiTheme="majorHAnsi" w:cstheme="majorHAnsi"/>
          <w:sz w:val="16"/>
        </w:rPr>
        <w:t xml:space="preserve">. As in the classical solution to the settler-colonial paradox of origins, </w:t>
      </w:r>
      <w:r w:rsidRPr="001A3ED0">
        <w:rPr>
          <w:rStyle w:val="StyleUnderline"/>
          <w:rFonts w:asciiTheme="majorHAnsi" w:hAnsiTheme="majorHAnsi" w:cstheme="majorHAnsi"/>
        </w:rPr>
        <w:t xml:space="preserve">the native must be </w:t>
      </w:r>
      <w:r w:rsidRPr="001A3ED0">
        <w:rPr>
          <w:rStyle w:val="Emphasis"/>
          <w:rFonts w:asciiTheme="majorHAnsi" w:hAnsiTheme="majorHAnsi" w:cstheme="majorHAnsi"/>
        </w:rPr>
        <w:t>invoked</w:t>
      </w:r>
      <w:r w:rsidRPr="001A3ED0">
        <w:rPr>
          <w:rStyle w:val="StyleUnderline"/>
          <w:rFonts w:asciiTheme="majorHAnsi" w:hAnsiTheme="majorHAnsi" w:cstheme="majorHAnsi"/>
        </w:rPr>
        <w:t xml:space="preserve"> and </w:t>
      </w:r>
      <w:r w:rsidRPr="001A3ED0">
        <w:rPr>
          <w:rStyle w:val="Emphasis"/>
          <w:rFonts w:asciiTheme="majorHAnsi" w:hAnsiTheme="majorHAnsi" w:cstheme="majorHAnsi"/>
        </w:rPr>
        <w:t>disavowed</w:t>
      </w:r>
      <w:r w:rsidRPr="001A3ED0">
        <w:rPr>
          <w:rStyle w:val="StyleUnderline"/>
          <w:rFonts w:asciiTheme="majorHAnsi" w:hAnsiTheme="majorHAnsi" w:cstheme="majorHAnsi"/>
        </w:rPr>
        <w:t xml:space="preserve">, and </w:t>
      </w:r>
      <w:r w:rsidRPr="001A3ED0">
        <w:rPr>
          <w:rStyle w:val="Emphasis"/>
          <w:rFonts w:asciiTheme="majorHAnsi" w:hAnsiTheme="majorHAnsi" w:cstheme="majorHAnsi"/>
        </w:rPr>
        <w:t>ultimately absorbed</w:t>
      </w:r>
      <w:r w:rsidRPr="001A3ED0">
        <w:rPr>
          <w:rStyle w:val="StyleUnderline"/>
          <w:rFonts w:asciiTheme="majorHAnsi" w:hAnsiTheme="majorHAnsi" w:cstheme="majorHAnsi"/>
        </w:rPr>
        <w:t xml:space="preserve"> into the settler-colonial body as a means of </w:t>
      </w:r>
      <w:r w:rsidRPr="001A3ED0">
        <w:rPr>
          <w:rStyle w:val="Emphasis"/>
          <w:rFonts w:asciiTheme="majorHAnsi" w:hAnsiTheme="majorHAnsi" w:cstheme="majorHAnsi"/>
        </w:rPr>
        <w:t>accessing true belonging</w:t>
      </w:r>
      <w:r w:rsidRPr="001A3ED0">
        <w:rPr>
          <w:rStyle w:val="StyleUnderline"/>
          <w:rFonts w:asciiTheme="majorHAnsi" w:hAnsiTheme="majorHAnsi" w:cstheme="majorHAnsi"/>
        </w:rPr>
        <w:t xml:space="preserve"> and the </w:t>
      </w:r>
      <w:r w:rsidRPr="001A3ED0">
        <w:rPr>
          <w:rStyle w:val="Emphasis"/>
          <w:rFonts w:asciiTheme="majorHAnsi" w:hAnsiTheme="majorHAnsi" w:cstheme="majorHAnsi"/>
        </w:rPr>
        <w:t>possibility of an authentic future</w:t>
      </w:r>
      <w:r w:rsidRPr="001A3ED0">
        <w:rPr>
          <w:rStyle w:val="StyleUnderline"/>
          <w:rFonts w:asciiTheme="majorHAnsi" w:hAnsiTheme="majorHAnsi" w:cstheme="majorHAnsi"/>
        </w:rPr>
        <w:t xml:space="preserve"> in place</w:t>
      </w:r>
      <w:r w:rsidRPr="001A3ED0">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A3ED0">
        <w:rPr>
          <w:rStyle w:val="StyleUnderline"/>
          <w:rFonts w:asciiTheme="majorHAnsi" w:hAnsiTheme="majorHAnsi" w:cstheme="majorHAnsi"/>
        </w:rPr>
        <w:t>It is</w:t>
      </w:r>
      <w:r w:rsidRPr="001A3ED0">
        <w:rPr>
          <w:rFonts w:asciiTheme="majorHAnsi" w:hAnsiTheme="majorHAnsi" w:cstheme="majorHAnsi"/>
          <w:sz w:val="16"/>
        </w:rPr>
        <w:t xml:space="preserve"> in fact </w:t>
      </w:r>
      <w:r w:rsidRPr="001A3ED0">
        <w:rPr>
          <w:rStyle w:val="Emphasis"/>
          <w:rFonts w:asciiTheme="majorHAnsi" w:hAnsiTheme="majorHAnsi" w:cstheme="majorHAnsi"/>
        </w:rPr>
        <w:t>characteristic</w:t>
      </w:r>
      <w:r w:rsidRPr="001A3ED0">
        <w:rPr>
          <w:rStyle w:val="StyleUnderline"/>
          <w:rFonts w:asciiTheme="majorHAnsi" w:hAnsiTheme="majorHAnsi" w:cstheme="majorHAnsi"/>
        </w:rPr>
        <w:t xml:space="preserve"> of settler consciousness to </w:t>
      </w:r>
      <w:r w:rsidRPr="001A3ED0">
        <w:rPr>
          <w:rStyle w:val="Emphasis"/>
          <w:rFonts w:asciiTheme="majorHAnsi" w:hAnsiTheme="majorHAnsi" w:cstheme="majorHAnsi"/>
        </w:rPr>
        <w:t>continually imagine the end</w:t>
      </w:r>
      <w:r w:rsidRPr="001A3ED0">
        <w:rPr>
          <w:rFonts w:asciiTheme="majorHAnsi" w:hAnsiTheme="majorHAnsi" w:cstheme="majorHAnsi"/>
          <w:sz w:val="16"/>
        </w:rPr>
        <w:t xml:space="preserve">. But it does so through a paradox that echoes the ambivalence of Freud’s death drive: </w:t>
      </w:r>
      <w:r w:rsidRPr="001A3ED0">
        <w:rPr>
          <w:rStyle w:val="StyleUnderline"/>
          <w:rFonts w:asciiTheme="majorHAnsi" w:hAnsiTheme="majorHAnsi" w:cstheme="majorHAnsi"/>
        </w:rPr>
        <w:t xml:space="preserve">it is a </w:t>
      </w:r>
      <w:r w:rsidRPr="001A3ED0">
        <w:rPr>
          <w:rStyle w:val="Emphasis"/>
          <w:rFonts w:asciiTheme="majorHAnsi" w:hAnsiTheme="majorHAnsi" w:cstheme="majorHAnsi"/>
        </w:rPr>
        <w:t>fantasy of extinction</w:t>
      </w:r>
      <w:r w:rsidRPr="001A3ED0">
        <w:rPr>
          <w:rStyle w:val="StyleUnderline"/>
          <w:rFonts w:asciiTheme="majorHAnsi" w:hAnsiTheme="majorHAnsi" w:cstheme="majorHAnsi"/>
        </w:rPr>
        <w:t xml:space="preserve"> that tips over into its opposite </w:t>
      </w:r>
      <w:r w:rsidRPr="001A3ED0">
        <w:rPr>
          <w:rStyle w:val="StyleUnderline"/>
          <w:rFonts w:asciiTheme="majorHAnsi" w:hAnsiTheme="majorHAnsi" w:cstheme="majorHAnsi"/>
          <w:highlight w:val="green"/>
        </w:rPr>
        <w:t xml:space="preserve">and </w:t>
      </w:r>
      <w:r w:rsidRPr="001A3ED0">
        <w:rPr>
          <w:rStyle w:val="StyleUnderline"/>
          <w:rFonts w:asciiTheme="majorHAnsi" w:hAnsiTheme="majorHAnsi" w:cstheme="majorHAnsi"/>
        </w:rPr>
        <w:t xml:space="preserve">becomes </w:t>
      </w:r>
      <w:r w:rsidRPr="001A3ED0">
        <w:rPr>
          <w:rStyle w:val="StyleUnderline"/>
          <w:rFonts w:asciiTheme="majorHAnsi" w:hAnsiTheme="majorHAnsi" w:cstheme="majorHAnsi"/>
          <w:highlight w:val="green"/>
        </w:rPr>
        <w:t xml:space="preserve">a </w:t>
      </w:r>
      <w:r w:rsidRPr="001A3ED0">
        <w:rPr>
          <w:rStyle w:val="Emphasis"/>
          <w:rFonts w:asciiTheme="majorHAnsi" w:hAnsiTheme="majorHAnsi" w:cstheme="majorHAnsi"/>
          <w:highlight w:val="green"/>
        </w:rPr>
        <w:t>method of symbolic preservation</w:t>
      </w:r>
      <w:r w:rsidRPr="001A3ED0">
        <w:rPr>
          <w:rStyle w:val="StyleUnderline"/>
          <w:rFonts w:asciiTheme="majorHAnsi" w:hAnsiTheme="majorHAnsi" w:cstheme="majorHAnsi"/>
        </w:rPr>
        <w:t xml:space="preserve">, a technique for </w:t>
      </w:r>
      <w:r w:rsidRPr="001A3ED0">
        <w:rPr>
          <w:rStyle w:val="Emphasis"/>
          <w:rFonts w:asciiTheme="majorHAnsi" w:hAnsiTheme="majorHAnsi" w:cstheme="majorHAnsi"/>
        </w:rPr>
        <w:t>delaying the end</w:t>
      </w:r>
      <w:r w:rsidRPr="001A3ED0">
        <w:rPr>
          <w:rStyle w:val="StyleUnderline"/>
          <w:rFonts w:asciiTheme="majorHAnsi" w:hAnsiTheme="majorHAnsi" w:cstheme="majorHAnsi"/>
        </w:rPr>
        <w:t xml:space="preserve">, for </w:t>
      </w:r>
      <w:r w:rsidRPr="001A3ED0">
        <w:rPr>
          <w:rStyle w:val="Emphasis"/>
          <w:rFonts w:asciiTheme="majorHAnsi" w:hAnsiTheme="majorHAnsi" w:cstheme="majorHAnsi"/>
        </w:rPr>
        <w:t>living on in the contemplation of death</w:t>
      </w:r>
      <w:r w:rsidRPr="001A3ED0">
        <w:rPr>
          <w:rFonts w:asciiTheme="majorHAnsi" w:hAnsiTheme="majorHAnsi" w:cstheme="majorHAnsi"/>
          <w:sz w:val="16"/>
        </w:rPr>
        <w:t xml:space="preserve">.68 </w:t>
      </w:r>
      <w:r w:rsidRPr="001A3ED0">
        <w:rPr>
          <w:rStyle w:val="StyleUnderline"/>
          <w:rFonts w:asciiTheme="majorHAnsi" w:hAnsiTheme="majorHAnsi" w:cstheme="majorHAnsi"/>
        </w:rPr>
        <w:t xml:space="preserve">The </w:t>
      </w:r>
      <w:r w:rsidRPr="001A3ED0">
        <w:rPr>
          <w:rStyle w:val="StyleUnderline"/>
          <w:rFonts w:asciiTheme="majorHAnsi" w:hAnsiTheme="majorHAnsi" w:cstheme="majorHAnsi"/>
          <w:highlight w:val="green"/>
        </w:rPr>
        <w:t>settler desire</w:t>
      </w:r>
      <w:r w:rsidRPr="001A3ED0">
        <w:rPr>
          <w:rStyle w:val="StyleUnderline"/>
          <w:rFonts w:asciiTheme="majorHAnsi" w:hAnsiTheme="majorHAnsi" w:cstheme="majorHAnsi"/>
        </w:rPr>
        <w:t xml:space="preserve"> for death </w:t>
      </w:r>
      <w:r w:rsidRPr="001A3ED0">
        <w:rPr>
          <w:rStyle w:val="Emphasis"/>
          <w:rFonts w:asciiTheme="majorHAnsi" w:hAnsiTheme="majorHAnsi" w:cstheme="majorHAnsi"/>
          <w:highlight w:val="green"/>
        </w:rPr>
        <w:t>conceals</w:t>
      </w:r>
      <w:r w:rsidRPr="001A3ED0">
        <w:rPr>
          <w:rStyle w:val="Emphasis"/>
          <w:rFonts w:asciiTheme="majorHAnsi" w:hAnsiTheme="majorHAnsi" w:cstheme="majorHAnsi"/>
        </w:rPr>
        <w:t xml:space="preserve"> that wish</w:t>
      </w:r>
      <w:r w:rsidRPr="001A3ED0">
        <w:rPr>
          <w:rStyle w:val="StyleUnderline"/>
          <w:rFonts w:asciiTheme="majorHAnsi" w:hAnsiTheme="majorHAnsi" w:cstheme="majorHAnsi"/>
        </w:rPr>
        <w:t xml:space="preserve"> – </w:t>
      </w:r>
      <w:r w:rsidRPr="001A3ED0">
        <w:rPr>
          <w:rStyle w:val="StyleUnderline"/>
          <w:rFonts w:asciiTheme="majorHAnsi" w:hAnsiTheme="majorHAnsi" w:cstheme="majorHAnsi"/>
          <w:highlight w:val="green"/>
        </w:rPr>
        <w:t>the hope that</w:t>
      </w:r>
      <w:r w:rsidRPr="001A3ED0">
        <w:rPr>
          <w:rStyle w:val="StyleUnderline"/>
          <w:rFonts w:asciiTheme="majorHAnsi" w:hAnsiTheme="majorHAnsi" w:cstheme="majorHAnsi"/>
        </w:rPr>
        <w:t xml:space="preserve">, between the </w:t>
      </w:r>
      <w:r w:rsidRPr="001A3ED0">
        <w:rPr>
          <w:rStyle w:val="Emphasis"/>
          <w:rFonts w:asciiTheme="majorHAnsi" w:hAnsiTheme="majorHAnsi" w:cstheme="majorHAnsi"/>
        </w:rPr>
        <w:t>thought</w:t>
      </w:r>
      <w:r w:rsidRPr="001A3ED0">
        <w:rPr>
          <w:rStyle w:val="StyleUnderline"/>
          <w:rFonts w:asciiTheme="majorHAnsi" w:hAnsiTheme="majorHAnsi" w:cstheme="majorHAnsi"/>
        </w:rPr>
        <w:t xml:space="preserve"> of the end and the </w:t>
      </w:r>
      <w:r w:rsidRPr="001A3ED0">
        <w:rPr>
          <w:rStyle w:val="Emphasis"/>
          <w:rFonts w:asciiTheme="majorHAnsi" w:hAnsiTheme="majorHAnsi" w:cstheme="majorHAnsi"/>
        </w:rPr>
        <w:t>act</w:t>
      </w:r>
      <w:r w:rsidRPr="001A3ED0">
        <w:rPr>
          <w:rStyle w:val="StyleUnderline"/>
          <w:rFonts w:asciiTheme="majorHAnsi" w:hAnsiTheme="majorHAnsi" w:cstheme="majorHAnsi"/>
        </w:rPr>
        <w:t xml:space="preserve">, </w:t>
      </w:r>
      <w:r w:rsidRPr="001A3ED0">
        <w:rPr>
          <w:rStyle w:val="Emphasis"/>
          <w:rFonts w:asciiTheme="majorHAnsi" w:hAnsiTheme="majorHAnsi" w:cstheme="majorHAnsi"/>
          <w:highlight w:val="green"/>
        </w:rPr>
        <w:t>someone will intervene</w:t>
      </w:r>
      <w:r w:rsidRPr="001A3ED0">
        <w:rPr>
          <w:rStyle w:val="StyleUnderline"/>
          <w:rFonts w:asciiTheme="majorHAnsi" w:hAnsiTheme="majorHAnsi" w:cstheme="majorHAnsi"/>
        </w:rPr>
        <w:t xml:space="preserve">, </w:t>
      </w:r>
      <w:r w:rsidRPr="001A3ED0">
        <w:rPr>
          <w:rStyle w:val="Emphasis"/>
          <w:rFonts w:asciiTheme="majorHAnsi" w:hAnsiTheme="majorHAnsi" w:cstheme="majorHAnsi"/>
        </w:rPr>
        <w:t>something will happen</w:t>
      </w:r>
      <w:r w:rsidRPr="001A3ED0">
        <w:rPr>
          <w:rStyle w:val="StyleUnderline"/>
          <w:rFonts w:asciiTheme="majorHAnsi" w:hAnsiTheme="majorHAnsi" w:cstheme="majorHAnsi"/>
        </w:rPr>
        <w:t xml:space="preserve"> to show that it is </w:t>
      </w:r>
      <w:r w:rsidRPr="001A3ED0">
        <w:rPr>
          <w:rStyle w:val="Emphasis"/>
          <w:rFonts w:asciiTheme="majorHAnsi" w:hAnsiTheme="majorHAnsi" w:cstheme="majorHAnsi"/>
        </w:rPr>
        <w:t>not really necessary</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highlight w:val="green"/>
        </w:rPr>
        <w:t xml:space="preserve">that the </w:t>
      </w:r>
      <w:r w:rsidRPr="001A3ED0">
        <w:rPr>
          <w:rStyle w:val="Emphasis"/>
          <w:rFonts w:asciiTheme="majorHAnsi" w:hAnsiTheme="majorHAnsi" w:cstheme="majorHAnsi"/>
          <w:highlight w:val="green"/>
        </w:rPr>
        <w:t>settlers can stay</w:t>
      </w:r>
      <w:r w:rsidRPr="001A3ED0">
        <w:rPr>
          <w:rStyle w:val="StyleUnderline"/>
          <w:rFonts w:asciiTheme="majorHAnsi" w:hAnsiTheme="majorHAnsi" w:cstheme="majorHAnsi"/>
        </w:rPr>
        <w:t xml:space="preserve">, that they have </w:t>
      </w:r>
      <w:r w:rsidRPr="001A3ED0">
        <w:rPr>
          <w:rStyle w:val="Emphasis"/>
          <w:rFonts w:asciiTheme="majorHAnsi" w:hAnsiTheme="majorHAnsi" w:cstheme="majorHAnsi"/>
        </w:rPr>
        <w:t>value</w:t>
      </w:r>
      <w:r w:rsidRPr="001A3ED0">
        <w:rPr>
          <w:rStyle w:val="StyleUnderline"/>
          <w:rFonts w:asciiTheme="majorHAnsi" w:hAnsiTheme="majorHAnsi" w:cstheme="majorHAnsi"/>
        </w:rPr>
        <w:t xml:space="preserve"> and </w:t>
      </w:r>
      <w:r w:rsidRPr="001A3ED0">
        <w:rPr>
          <w:rStyle w:val="Emphasis"/>
          <w:rFonts w:asciiTheme="majorHAnsi" w:hAnsiTheme="majorHAnsi" w:cstheme="majorHAnsi"/>
        </w:rPr>
        <w:t>can go on living</w:t>
      </w:r>
      <w:r w:rsidRPr="001A3ED0">
        <w:rPr>
          <w:rFonts w:asciiTheme="majorHAnsi" w:hAnsiTheme="majorHAnsi" w:cstheme="majorHAnsi"/>
          <w:sz w:val="16"/>
        </w:rPr>
        <w:t xml:space="preserve">. In this way, </w:t>
      </w:r>
      <w:r w:rsidRPr="001A3ED0">
        <w:rPr>
          <w:rStyle w:val="StyleUnderline"/>
          <w:rFonts w:asciiTheme="majorHAnsi" w:hAnsiTheme="majorHAnsi" w:cstheme="majorHAnsi"/>
        </w:rPr>
        <w:t xml:space="preserve">they </w:t>
      </w:r>
      <w:r w:rsidRPr="001A3ED0">
        <w:rPr>
          <w:rStyle w:val="Emphasis"/>
          <w:rFonts w:asciiTheme="majorHAnsi" w:hAnsiTheme="majorHAnsi" w:cstheme="majorHAnsi"/>
        </w:rPr>
        <w:t>make their own redemption</w:t>
      </w:r>
      <w:r w:rsidRPr="001A3ED0">
        <w:rPr>
          <w:rStyle w:val="StyleUnderline"/>
          <w:rFonts w:asciiTheme="majorHAnsi" w:hAnsiTheme="majorHAnsi" w:cstheme="majorHAnsi"/>
        </w:rPr>
        <w:t xml:space="preserve">, an </w:t>
      </w:r>
      <w:r w:rsidRPr="001A3ED0">
        <w:rPr>
          <w:rStyle w:val="StyleUnderline"/>
          <w:rFonts w:asciiTheme="majorHAnsi" w:hAnsiTheme="majorHAnsi" w:cstheme="majorHAnsi"/>
          <w:highlight w:val="green"/>
        </w:rPr>
        <w:t>extinction</w:t>
      </w:r>
      <w:r w:rsidRPr="001A3ED0">
        <w:rPr>
          <w:rStyle w:val="StyleUnderline"/>
          <w:rFonts w:asciiTheme="majorHAnsi" w:hAnsiTheme="majorHAnsi" w:cstheme="majorHAnsi"/>
        </w:rPr>
        <w:t xml:space="preserve"> that </w:t>
      </w:r>
      <w:r w:rsidRPr="001A3ED0">
        <w:rPr>
          <w:rStyle w:val="StyleUnderline"/>
          <w:rFonts w:asciiTheme="majorHAnsi" w:hAnsiTheme="majorHAnsi" w:cstheme="majorHAnsi"/>
          <w:highlight w:val="green"/>
        </w:rPr>
        <w:t xml:space="preserve">is an </w:t>
      </w:r>
      <w:r w:rsidRPr="001A3ED0">
        <w:rPr>
          <w:rStyle w:val="Emphasis"/>
          <w:rFonts w:asciiTheme="majorHAnsi" w:hAnsiTheme="majorHAnsi" w:cstheme="majorHAnsi"/>
          <w:highlight w:val="green"/>
        </w:rPr>
        <w:t>act of self-preservation</w:t>
      </w:r>
      <w:r w:rsidRPr="001A3ED0">
        <w:rPr>
          <w:rStyle w:val="StyleUnderline"/>
          <w:rFonts w:asciiTheme="majorHAnsi" w:hAnsiTheme="majorHAnsi" w:cstheme="majorHAnsi"/>
          <w:highlight w:val="green"/>
        </w:rPr>
        <w:t xml:space="preserve">, </w:t>
      </w:r>
      <w:r w:rsidRPr="001A3ED0">
        <w:rPr>
          <w:rStyle w:val="Emphasis"/>
          <w:rFonts w:asciiTheme="majorHAnsi" w:hAnsiTheme="majorHAnsi" w:cstheme="majorHAnsi"/>
          <w:highlight w:val="green"/>
        </w:rPr>
        <w:t>deferring the hard reckoning</w:t>
      </w:r>
      <w:r w:rsidRPr="001A3ED0">
        <w:rPr>
          <w:rStyle w:val="StyleUnderline"/>
          <w:rFonts w:asciiTheme="majorHAnsi" w:hAnsiTheme="majorHAnsi" w:cstheme="majorHAnsi"/>
        </w:rPr>
        <w:t xml:space="preserve"> we know we lack the courage to face, </w:t>
      </w:r>
      <w:r w:rsidRPr="001A3ED0">
        <w:rPr>
          <w:rStyle w:val="StyleUnderline"/>
          <w:rFonts w:asciiTheme="majorHAnsi" w:hAnsiTheme="majorHAnsi" w:cstheme="majorHAnsi"/>
          <w:highlight w:val="green"/>
        </w:rPr>
        <w:t xml:space="preserve">and </w:t>
      </w:r>
      <w:r w:rsidRPr="001A3ED0">
        <w:rPr>
          <w:rStyle w:val="Emphasis"/>
          <w:rFonts w:asciiTheme="majorHAnsi" w:hAnsiTheme="majorHAnsi" w:cstheme="majorHAnsi"/>
          <w:highlight w:val="green"/>
        </w:rPr>
        <w:t>avoid making the real changes</w:t>
      </w:r>
      <w:r w:rsidRPr="001A3ED0">
        <w:rPr>
          <w:rStyle w:val="StyleUnderline"/>
          <w:rFonts w:asciiTheme="majorHAnsi" w:hAnsiTheme="majorHAnsi" w:cstheme="majorHAnsi"/>
        </w:rPr>
        <w:t xml:space="preserve"> – </w:t>
      </w:r>
      <w:r w:rsidRPr="001A3ED0">
        <w:rPr>
          <w:rStyle w:val="Emphasis"/>
          <w:rFonts w:asciiTheme="majorHAnsi" w:hAnsiTheme="majorHAnsi" w:cstheme="majorHAnsi"/>
        </w:rPr>
        <w:t>material</w:t>
      </w:r>
      <w:r w:rsidRPr="001A3ED0">
        <w:rPr>
          <w:rStyle w:val="StyleUnderline"/>
          <w:rFonts w:asciiTheme="majorHAnsi" w:hAnsiTheme="majorHAnsi" w:cstheme="majorHAnsi"/>
        </w:rPr>
        <w:t xml:space="preserve">, </w:t>
      </w:r>
      <w:r w:rsidRPr="001A3ED0">
        <w:rPr>
          <w:rStyle w:val="Emphasis"/>
          <w:rFonts w:asciiTheme="majorHAnsi" w:hAnsiTheme="majorHAnsi" w:cstheme="majorHAnsi"/>
        </w:rPr>
        <w:t>political</w:t>
      </w:r>
      <w:r w:rsidRPr="001A3ED0">
        <w:rPr>
          <w:rStyle w:val="StyleUnderline"/>
          <w:rFonts w:asciiTheme="majorHAnsi" w:hAnsiTheme="majorHAnsi" w:cstheme="majorHAnsi"/>
        </w:rPr>
        <w:t xml:space="preserve">, </w:t>
      </w:r>
      <w:r w:rsidRPr="001A3ED0">
        <w:rPr>
          <w:rStyle w:val="Emphasis"/>
          <w:rFonts w:asciiTheme="majorHAnsi" w:hAnsiTheme="majorHAnsi" w:cstheme="majorHAnsi"/>
        </w:rPr>
        <w:t>constitutional</w:t>
      </w:r>
      <w:r w:rsidRPr="001A3ED0">
        <w:rPr>
          <w:rStyle w:val="StyleUnderline"/>
          <w:rFonts w:asciiTheme="majorHAnsi" w:hAnsiTheme="majorHAnsi" w:cstheme="majorHAnsi"/>
        </w:rPr>
        <w:t xml:space="preserve">, </w:t>
      </w:r>
      <w:r w:rsidRPr="001A3ED0">
        <w:rPr>
          <w:rStyle w:val="Emphasis"/>
          <w:rFonts w:asciiTheme="majorHAnsi" w:hAnsiTheme="majorHAnsi" w:cstheme="majorHAnsi"/>
        </w:rPr>
        <w:t>practical</w:t>
      </w:r>
      <w:r w:rsidRPr="001A3ED0">
        <w:rPr>
          <w:rStyle w:val="StyleUnderline"/>
          <w:rFonts w:asciiTheme="majorHAnsi" w:hAnsiTheme="majorHAnsi" w:cstheme="majorHAnsi"/>
        </w:rPr>
        <w:t xml:space="preserve"> – </w:t>
      </w:r>
      <w:r w:rsidRPr="001A3ED0">
        <w:rPr>
          <w:rStyle w:val="StyleUnderline"/>
          <w:rFonts w:asciiTheme="majorHAnsi" w:hAnsiTheme="majorHAnsi" w:cstheme="majorHAnsi"/>
          <w:highlight w:val="green"/>
        </w:rPr>
        <w:t xml:space="preserve">that </w:t>
      </w:r>
      <w:r w:rsidRPr="001A3ED0">
        <w:rPr>
          <w:rStyle w:val="Emphasis"/>
          <w:rFonts w:asciiTheme="majorHAnsi" w:hAnsiTheme="majorHAnsi" w:cstheme="majorHAnsi"/>
          <w:highlight w:val="green"/>
        </w:rPr>
        <w:t>might alter our condition</w:t>
      </w:r>
      <w:r w:rsidRPr="001A3ED0">
        <w:rPr>
          <w:rStyle w:val="Emphasis"/>
          <w:rFonts w:asciiTheme="majorHAnsi" w:hAnsiTheme="majorHAnsi" w:cstheme="majorHAnsi"/>
        </w:rPr>
        <w:t xml:space="preserve"> of being</w:t>
      </w:r>
      <w:r w:rsidRPr="001A3ED0">
        <w:rPr>
          <w:rStyle w:val="StyleUnderline"/>
          <w:rFonts w:asciiTheme="majorHAnsi" w:hAnsiTheme="majorHAnsi" w:cstheme="majorHAnsi"/>
        </w:rPr>
        <w:t xml:space="preserve"> and </w:t>
      </w:r>
      <w:r w:rsidRPr="001A3ED0">
        <w:rPr>
          <w:rStyle w:val="Emphasis"/>
          <w:rFonts w:asciiTheme="majorHAnsi" w:hAnsiTheme="majorHAnsi" w:cstheme="majorHAnsi"/>
        </w:rPr>
        <w:t>set us on the path</w:t>
      </w:r>
      <w:r w:rsidRPr="001A3ED0">
        <w:rPr>
          <w:rStyle w:val="StyleUnderline"/>
          <w:rFonts w:asciiTheme="majorHAnsi" w:hAnsiTheme="majorHAnsi" w:cstheme="majorHAnsi"/>
        </w:rPr>
        <w:t xml:space="preserve"> to a real home in the world. We </w:t>
      </w:r>
      <w:r w:rsidRPr="001A3ED0">
        <w:rPr>
          <w:rStyle w:val="Emphasis"/>
          <w:rFonts w:asciiTheme="majorHAnsi" w:hAnsiTheme="majorHAnsi" w:cstheme="majorHAnsi"/>
        </w:rPr>
        <w:t>dream instead of ends</w:t>
      </w:r>
      <w:r w:rsidRPr="001A3ED0">
        <w:rPr>
          <w:rStyle w:val="StyleUnderline"/>
          <w:rFonts w:asciiTheme="majorHAnsi" w:hAnsiTheme="majorHAnsi" w:cstheme="majorHAnsi"/>
        </w:rPr>
        <w:t xml:space="preserve">, imagining worlds without us, thinking of </w:t>
      </w:r>
      <w:r w:rsidRPr="001A3ED0">
        <w:rPr>
          <w:rStyle w:val="Emphasis"/>
          <w:rFonts w:asciiTheme="majorHAnsi" w:hAnsiTheme="majorHAnsi" w:cstheme="majorHAnsi"/>
        </w:rPr>
        <w:t>what it would be like not to be</w:t>
      </w:r>
      <w:r w:rsidRPr="001A3ED0">
        <w:rPr>
          <w:rStyle w:val="StyleUnderline"/>
          <w:rFonts w:asciiTheme="majorHAnsi" w:hAnsiTheme="majorHAnsi" w:cstheme="majorHAnsi"/>
        </w:rPr>
        <w:t xml:space="preserve">. But </w:t>
      </w:r>
      <w:r w:rsidRPr="001A3ED0">
        <w:rPr>
          <w:rStyle w:val="Emphasis"/>
          <w:rFonts w:asciiTheme="majorHAnsi" w:hAnsiTheme="majorHAnsi" w:cstheme="majorHAnsi"/>
          <w:highlight w:val="green"/>
        </w:rPr>
        <w:t>at every moment we know</w:t>
      </w:r>
      <w:r w:rsidRPr="001A3ED0">
        <w:rPr>
          <w:rStyle w:val="StyleUnderline"/>
          <w:rFonts w:asciiTheme="majorHAnsi" w:hAnsiTheme="majorHAnsi" w:cstheme="majorHAnsi"/>
        </w:rPr>
        <w:t xml:space="preserve"> that that the dream is </w:t>
      </w:r>
      <w:r w:rsidRPr="001A3ED0">
        <w:rPr>
          <w:rStyle w:val="Emphasis"/>
          <w:rFonts w:asciiTheme="majorHAnsi" w:hAnsiTheme="majorHAnsi" w:cstheme="majorHAnsi"/>
        </w:rPr>
        <w:t>nothing but a dream</w:t>
      </w:r>
      <w:r w:rsidRPr="001A3ED0">
        <w:rPr>
          <w:rStyle w:val="StyleUnderline"/>
          <w:rFonts w:asciiTheme="majorHAnsi" w:hAnsiTheme="majorHAnsi" w:cstheme="majorHAnsi"/>
        </w:rPr>
        <w:t xml:space="preserve">; we know we </w:t>
      </w:r>
      <w:r w:rsidRPr="001A3ED0">
        <w:rPr>
          <w:rStyle w:val="StyleUnderline"/>
          <w:rFonts w:asciiTheme="majorHAnsi" w:hAnsiTheme="majorHAnsi" w:cstheme="majorHAnsi"/>
          <w:highlight w:val="green"/>
        </w:rPr>
        <w:t xml:space="preserve">will </w:t>
      </w:r>
      <w:r w:rsidRPr="001A3ED0">
        <w:rPr>
          <w:rStyle w:val="Emphasis"/>
          <w:rFonts w:asciiTheme="majorHAnsi" w:hAnsiTheme="majorHAnsi" w:cstheme="majorHAnsi"/>
          <w:highlight w:val="green"/>
        </w:rPr>
        <w:t>awake</w:t>
      </w:r>
      <w:r w:rsidRPr="001A3ED0">
        <w:rPr>
          <w:rStyle w:val="StyleUnderline"/>
          <w:rFonts w:asciiTheme="majorHAnsi" w:hAnsiTheme="majorHAnsi" w:cstheme="majorHAnsi"/>
          <w:highlight w:val="green"/>
        </w:rPr>
        <w:t xml:space="preserve"> and </w:t>
      </w:r>
      <w:r w:rsidRPr="001A3ED0">
        <w:rPr>
          <w:rStyle w:val="Emphasis"/>
          <w:rFonts w:asciiTheme="majorHAnsi" w:hAnsiTheme="majorHAnsi" w:cstheme="majorHAnsi"/>
          <w:highlight w:val="green"/>
        </w:rPr>
        <w:t>still be here</w:t>
      </w:r>
      <w:r w:rsidRPr="001A3ED0">
        <w:rPr>
          <w:rStyle w:val="StyleUnderline"/>
          <w:rFonts w:asciiTheme="majorHAnsi" w:hAnsiTheme="majorHAnsi" w:cstheme="majorHAnsi"/>
        </w:rPr>
        <w:t xml:space="preserve">, unchanged, unchanging, living on, forever. Thus settlers </w:t>
      </w:r>
      <w:r w:rsidRPr="001A3ED0">
        <w:rPr>
          <w:rStyle w:val="Emphasis"/>
          <w:rFonts w:asciiTheme="majorHAnsi" w:hAnsiTheme="majorHAnsi" w:cstheme="majorHAnsi"/>
        </w:rPr>
        <w:t>persist even beyond the moment of extinction</w:t>
      </w:r>
      <w:r w:rsidRPr="001A3ED0">
        <w:rPr>
          <w:rStyle w:val="StyleUnderline"/>
          <w:rFonts w:asciiTheme="majorHAnsi" w:hAnsiTheme="majorHAnsi" w:cstheme="majorHAnsi"/>
        </w:rPr>
        <w:t xml:space="preserve"> they thought they wanted to arrive.</w:t>
      </w:r>
    </w:p>
    <w:p w14:paraId="0905F118" w14:textId="1D7BF486" w:rsidR="00AF1D09" w:rsidRDefault="005A6B12" w:rsidP="00AF1D09">
      <w:pPr>
        <w:rPr>
          <w:rFonts w:asciiTheme="majorHAnsi" w:hAnsiTheme="majorHAnsi" w:cstheme="majorHAnsi"/>
        </w:rPr>
      </w:pPr>
      <w:r>
        <w:rPr>
          <w:rFonts w:asciiTheme="majorHAnsi" w:hAnsiTheme="majorHAnsi" w:cstheme="majorHAnsi"/>
        </w:rPr>
        <w:t>Hurley – what social justice?</w:t>
      </w:r>
      <w:r w:rsidR="00D5337D">
        <w:rPr>
          <w:rFonts w:asciiTheme="majorHAnsi" w:hAnsiTheme="majorHAnsi" w:cstheme="majorHAnsi"/>
        </w:rPr>
        <w:t xml:space="preserve"> They literally cant give you one, i</w:t>
      </w:r>
      <w:r w:rsidR="00D279DD">
        <w:rPr>
          <w:rFonts w:asciiTheme="majorHAnsi" w:hAnsiTheme="majorHAnsi" w:cstheme="majorHAnsi"/>
        </w:rPr>
        <w:t>ts also ab environmental disasters which they don’t tlak about</w:t>
      </w:r>
    </w:p>
    <w:p w14:paraId="0AAA4C12" w14:textId="77777777" w:rsidR="000E3833" w:rsidRDefault="000E3833" w:rsidP="00885351"/>
    <w:p w14:paraId="3ED114E0" w14:textId="477FBE09" w:rsidR="00885351" w:rsidRDefault="00885351" w:rsidP="00885351">
      <w:r>
        <w:t xml:space="preserve">The preempts – </w:t>
      </w:r>
    </w:p>
    <w:p w14:paraId="761AB13C" w14:textId="77777777" w:rsidR="00885351" w:rsidRDefault="00885351" w:rsidP="00885351">
      <w:r>
        <w:t>Reps come first in debate – the argument isn’t that policymakers should have to defend their reps at every turn but rather that debaters in an academic activity should be epistemically responsible for the scholarhsip they forward, we aren’t actually going to make progress whether or not you vote for the plan</w:t>
      </w:r>
    </w:p>
    <w:p w14:paraId="341E30AE" w14:textId="77777777" w:rsidR="00D279DD" w:rsidRDefault="00D279DD" w:rsidP="00AF1D09">
      <w:pPr>
        <w:rPr>
          <w:rFonts w:asciiTheme="majorHAnsi" w:hAnsiTheme="majorHAnsi" w:cstheme="majorHAnsi"/>
        </w:rPr>
      </w:pPr>
    </w:p>
    <w:p w14:paraId="5075A510" w14:textId="77777777" w:rsidR="005A6B12" w:rsidRPr="001A3ED0" w:rsidRDefault="005A6B12" w:rsidP="00AF1D09">
      <w:pPr>
        <w:rPr>
          <w:rFonts w:asciiTheme="majorHAnsi" w:hAnsiTheme="majorHAnsi" w:cstheme="majorHAnsi"/>
        </w:rPr>
      </w:pPr>
    </w:p>
    <w:p w14:paraId="528CD15B" w14:textId="3AED32B6" w:rsidR="0044308B" w:rsidRPr="001A3ED0" w:rsidRDefault="00375416" w:rsidP="00B46BAB">
      <w:pPr>
        <w:pStyle w:val="Heading2"/>
        <w:rPr>
          <w:rFonts w:asciiTheme="majorHAnsi" w:hAnsiTheme="majorHAnsi" w:cstheme="majorHAnsi"/>
        </w:rPr>
      </w:pPr>
      <w:r w:rsidRPr="001A3ED0">
        <w:rPr>
          <w:rFonts w:asciiTheme="majorHAnsi" w:hAnsiTheme="majorHAnsi" w:cstheme="majorHAnsi"/>
        </w:rPr>
        <w:lastRenderedPageBreak/>
        <w:t>d</w:t>
      </w:r>
      <w:r w:rsidR="00284F40" w:rsidRPr="001A3ED0">
        <w:rPr>
          <w:rFonts w:asciiTheme="majorHAnsi" w:hAnsiTheme="majorHAnsi" w:cstheme="majorHAnsi"/>
        </w:rPr>
        <w:t>ebris</w:t>
      </w:r>
    </w:p>
    <w:p w14:paraId="589BFF65" w14:textId="66F1442B" w:rsidR="009E1143" w:rsidRPr="001A3ED0" w:rsidRDefault="006556FD" w:rsidP="009E1143">
      <w:pPr>
        <w:pStyle w:val="Heading4"/>
        <w:rPr>
          <w:rFonts w:asciiTheme="majorHAnsi" w:hAnsiTheme="majorHAnsi" w:cstheme="majorHAnsi"/>
        </w:rPr>
      </w:pPr>
      <w:r>
        <w:rPr>
          <w:rFonts w:asciiTheme="majorHAnsi" w:hAnsiTheme="majorHAnsi" w:cstheme="majorHAnsi"/>
        </w:rPr>
        <w:t>A</w:t>
      </w:r>
      <w:r w:rsidR="009E1143" w:rsidRPr="001A3ED0">
        <w:rPr>
          <w:rFonts w:asciiTheme="majorHAnsi" w:hAnsiTheme="majorHAnsi" w:cstheme="majorHAnsi"/>
        </w:rPr>
        <w:t>lt causes and resiliency checks</w:t>
      </w:r>
    </w:p>
    <w:p w14:paraId="73A1B51B" w14:textId="77777777" w:rsidR="009E1143" w:rsidRPr="001A3ED0" w:rsidRDefault="009E1143" w:rsidP="009E1143">
      <w:pPr>
        <w:rPr>
          <w:rFonts w:asciiTheme="majorHAnsi" w:hAnsiTheme="majorHAnsi" w:cstheme="majorHAnsi"/>
        </w:rPr>
      </w:pPr>
      <w:r w:rsidRPr="001A3ED0">
        <w:rPr>
          <w:rStyle w:val="Style13ptBold"/>
          <w:rFonts w:asciiTheme="majorHAnsi" w:hAnsiTheme="majorHAnsi" w:cstheme="majorHAnsi"/>
        </w:rPr>
        <w:t>Swinhoe 21</w:t>
      </w:r>
      <w:r w:rsidRPr="001A3ED0">
        <w:rPr>
          <w:rFonts w:asciiTheme="majorHAnsi" w:hAnsiTheme="majorHAnsi" w:cstheme="majorHAnsi"/>
        </w:rPr>
        <w:t>, Dan Swinhoe, 5-7-2021, "Just how resilient are satellites?," No Publication, https://www.datacenterdynamics.com/en/analysis/just-how-resilient-are-satellites/</w:t>
      </w:r>
    </w:p>
    <w:p w14:paraId="1DADD0D6" w14:textId="0596DD68" w:rsidR="009E1143" w:rsidRPr="001A3ED0" w:rsidRDefault="009E1143" w:rsidP="009E1143">
      <w:pPr>
        <w:rPr>
          <w:rFonts w:asciiTheme="majorHAnsi" w:hAnsiTheme="majorHAnsi" w:cstheme="majorHAnsi"/>
          <w:sz w:val="16"/>
        </w:rPr>
      </w:pPr>
      <w:r w:rsidRPr="001A3ED0">
        <w:rPr>
          <w:rFonts w:asciiTheme="majorHAnsi" w:hAnsiTheme="majorHAnsi" w:cstheme="majorHAnsi"/>
          <w:sz w:val="16"/>
        </w:rPr>
        <w:t>But what about satellites? GPS has become integral to daily life, weather and observation satellites provide a number of information services to commercial companies, and now we’re beginning to see a number of commercial companies provide broadband and 5G connectivity from orbit. Are the satellites we depend on as robust as we need them to be? The costs to build and launch large satellites runs into the tens, if not hundreds of millions of dollars per launch and can take months to prepare, and so the multi-ton satellites flown to Geostationary Earth Orbit (GEO) 35,786 kilometers (22,236 miles) above the Earth are routinely built with multiple layers of redundancy on key systems and payloads and rigorously tested. “</w:t>
      </w:r>
      <w:r w:rsidRPr="001A3ED0">
        <w:rPr>
          <w:rStyle w:val="StyleUnderline"/>
          <w:rFonts w:asciiTheme="majorHAnsi" w:hAnsiTheme="majorHAnsi" w:cstheme="majorHAnsi"/>
        </w:rPr>
        <w:t>Satellites are reliable in the sense that they get strapped into a rocket and blasted into space through several Gs of acceleration and a ton of heat noise and vibration, and then operate in a vacuum with significant temperature shifts as they go from sunlight into the shadow back into sunlight, and radiation</w:t>
      </w:r>
      <w:r w:rsidRPr="001A3ED0">
        <w:rPr>
          <w:rFonts w:asciiTheme="majorHAnsi" w:hAnsiTheme="majorHAnsi" w:cstheme="majorHAnsi"/>
          <w:sz w:val="16"/>
        </w:rPr>
        <w:t xml:space="preserve">,” says Dr. Brian Weeden, director of program planning, Secure World Foundation. “In that sense, they are pretty durable.” Assuming </w:t>
      </w:r>
      <w:r w:rsidRPr="001A3ED0">
        <w:rPr>
          <w:rStyle w:val="StyleUnderline"/>
          <w:rFonts w:asciiTheme="majorHAnsi" w:hAnsiTheme="majorHAnsi" w:cstheme="majorHAnsi"/>
        </w:rPr>
        <w:t>a satellite</w:t>
      </w:r>
      <w:r w:rsidRPr="001A3ED0">
        <w:rPr>
          <w:rFonts w:asciiTheme="majorHAnsi" w:hAnsiTheme="majorHAnsi" w:cstheme="majorHAnsi"/>
          <w:sz w:val="16"/>
        </w:rPr>
        <w:t xml:space="preserve"> survives the launch and calls home without any troubles, it </w:t>
      </w:r>
      <w:r w:rsidRPr="001A3ED0">
        <w:rPr>
          <w:rStyle w:val="StyleUnderline"/>
          <w:rFonts w:asciiTheme="majorHAnsi" w:hAnsiTheme="majorHAnsi" w:cstheme="majorHAnsi"/>
        </w:rPr>
        <w:t>faces</w:t>
      </w:r>
      <w:r w:rsidRPr="001A3ED0">
        <w:rPr>
          <w:rFonts w:asciiTheme="majorHAnsi" w:hAnsiTheme="majorHAnsi" w:cstheme="majorHAnsi"/>
          <w:sz w:val="16"/>
        </w:rPr>
        <w:t xml:space="preserve"> a </w:t>
      </w:r>
      <w:r w:rsidRPr="001A3ED0">
        <w:rPr>
          <w:rStyle w:val="StyleUnderline"/>
          <w:rFonts w:asciiTheme="majorHAnsi" w:hAnsiTheme="majorHAnsi" w:cstheme="majorHAnsi"/>
        </w:rPr>
        <w:t>constant battle for survival out in the harshness of space</w:t>
      </w:r>
      <w:r w:rsidRPr="001A3ED0">
        <w:rPr>
          <w:rFonts w:asciiTheme="majorHAnsi" w:hAnsiTheme="majorHAnsi" w:cstheme="majorHAnsi"/>
          <w:sz w:val="16"/>
        </w:rPr>
        <w:t xml:space="preserve">. Even Earth satellites in low orbits can see temperature swings of minus 50°C (-58°F) to plus 50°C (122°F) every 90 minutes, which can have a big effect on the equipment onboard, as can the lack of air. </w:t>
      </w:r>
      <w:r w:rsidRPr="001A3ED0">
        <w:rPr>
          <w:rStyle w:val="Emphasis"/>
          <w:rFonts w:asciiTheme="majorHAnsi" w:hAnsiTheme="majorHAnsi" w:cstheme="majorHAnsi"/>
          <w:highlight w:val="green"/>
        </w:rPr>
        <w:t>Space weather is a</w:t>
      </w:r>
      <w:r w:rsidRPr="001A3ED0">
        <w:rPr>
          <w:rFonts w:asciiTheme="majorHAnsi" w:hAnsiTheme="majorHAnsi" w:cstheme="majorHAnsi"/>
          <w:sz w:val="16"/>
        </w:rPr>
        <w:t xml:space="preserve">nother </w:t>
      </w:r>
      <w:r w:rsidRPr="001A3ED0">
        <w:rPr>
          <w:rStyle w:val="Emphasis"/>
          <w:rFonts w:asciiTheme="majorHAnsi" w:hAnsiTheme="majorHAnsi" w:cstheme="majorHAnsi"/>
          <w:highlight w:val="green"/>
        </w:rPr>
        <w:t>major contributor to</w:t>
      </w:r>
      <w:r w:rsidRPr="001A3ED0">
        <w:rPr>
          <w:rStyle w:val="Emphasis"/>
          <w:rFonts w:asciiTheme="majorHAnsi" w:hAnsiTheme="majorHAnsi" w:cstheme="majorHAnsi"/>
        </w:rPr>
        <w:t xml:space="preserve"> </w:t>
      </w:r>
      <w:r w:rsidRPr="001A3ED0">
        <w:rPr>
          <w:rFonts w:asciiTheme="majorHAnsi" w:hAnsiTheme="majorHAnsi" w:cstheme="majorHAnsi"/>
          <w:sz w:val="16"/>
        </w:rPr>
        <w:t xml:space="preserve">satellite </w:t>
      </w:r>
      <w:r w:rsidRPr="001A3ED0">
        <w:rPr>
          <w:rStyle w:val="Emphasis"/>
          <w:rFonts w:asciiTheme="majorHAnsi" w:hAnsiTheme="majorHAnsi" w:cstheme="majorHAnsi"/>
          <w:highlight w:val="green"/>
        </w:rPr>
        <w:t>failures</w:t>
      </w:r>
      <w:r w:rsidRPr="001A3ED0">
        <w:rPr>
          <w:rFonts w:asciiTheme="majorHAnsi" w:hAnsiTheme="majorHAnsi" w:cstheme="majorHAnsi"/>
          <w:sz w:val="16"/>
        </w:rPr>
        <w:t xml:space="preserve">. Many of these bus-sized, multi-ton satellites are out in GEO, thousands of miles from Earth where there is little atmospheric protection from extreme conditions and large amounts of radiation. And the void can be surprisingly active and unpredictable when it comes to weather. </w:t>
      </w:r>
      <w:r w:rsidRPr="001A3ED0">
        <w:rPr>
          <w:rStyle w:val="Emphasis"/>
          <w:rFonts w:asciiTheme="majorHAnsi" w:hAnsiTheme="majorHAnsi" w:cstheme="majorHAnsi"/>
          <w:highlight w:val="green"/>
        </w:rPr>
        <w:t>X-rays, ultraviolet rays, radiation, and geomagnetic storms</w:t>
      </w:r>
      <w:r w:rsidRPr="001A3ED0">
        <w:rPr>
          <w:rStyle w:val="StyleUnderline"/>
          <w:rFonts w:asciiTheme="majorHAnsi" w:hAnsiTheme="majorHAnsi" w:cstheme="majorHAnsi"/>
        </w:rPr>
        <w:t xml:space="preserve"> can </w:t>
      </w:r>
      <w:r w:rsidRPr="001A3ED0">
        <w:rPr>
          <w:rStyle w:val="StyleUnderline"/>
          <w:rFonts w:asciiTheme="majorHAnsi" w:hAnsiTheme="majorHAnsi" w:cstheme="majorHAnsi"/>
          <w:highlight w:val="green"/>
        </w:rPr>
        <w:t>all wreak havoc</w:t>
      </w:r>
      <w:r w:rsidRPr="001A3ED0">
        <w:rPr>
          <w:rStyle w:val="StyleUnderline"/>
          <w:rFonts w:asciiTheme="majorHAnsi" w:hAnsiTheme="majorHAnsi" w:cstheme="majorHAnsi"/>
        </w:rPr>
        <w:t xml:space="preserve"> on-board; components can be damaged by the high current that discharges into the satellite or damaged by high-energy particles that penetrate the satellite</w:t>
      </w:r>
      <w:r w:rsidRPr="001A3ED0">
        <w:rPr>
          <w:rFonts w:asciiTheme="majorHAnsi" w:hAnsiTheme="majorHAnsi" w:cstheme="majorHAnsi"/>
          <w:sz w:val="16"/>
        </w:rPr>
        <w:t xml:space="preserve">.  Sun Outages, where the satellite passes in front of the Sun, don't harm the satellite. However, </w:t>
      </w:r>
      <w:r w:rsidRPr="001A3ED0">
        <w:rPr>
          <w:rStyle w:val="StyleUnderline"/>
          <w:rFonts w:asciiTheme="majorHAnsi" w:hAnsiTheme="majorHAnsi" w:cstheme="majorHAnsi"/>
        </w:rPr>
        <w:t xml:space="preserve">the </w:t>
      </w:r>
      <w:r w:rsidRPr="001A3ED0">
        <w:rPr>
          <w:rStyle w:val="Emphasis"/>
          <w:rFonts w:asciiTheme="majorHAnsi" w:hAnsiTheme="majorHAnsi" w:cstheme="majorHAnsi"/>
          <w:highlight w:val="green"/>
        </w:rPr>
        <w:t>sun's interference</w:t>
      </w:r>
      <w:r w:rsidRPr="001A3ED0">
        <w:rPr>
          <w:rStyle w:val="StyleUnderline"/>
          <w:rFonts w:asciiTheme="majorHAnsi" w:hAnsiTheme="majorHAnsi" w:cstheme="majorHAnsi"/>
          <w:highlight w:val="green"/>
        </w:rPr>
        <w:t xml:space="preserve"> swamps</w:t>
      </w:r>
      <w:r w:rsidRPr="001A3ED0">
        <w:rPr>
          <w:rStyle w:val="StyleUnderline"/>
          <w:rFonts w:asciiTheme="majorHAnsi" w:hAnsiTheme="majorHAnsi" w:cstheme="majorHAnsi"/>
        </w:rPr>
        <w:t xml:space="preserve"> the signal from </w:t>
      </w:r>
      <w:r w:rsidRPr="001A3ED0">
        <w:rPr>
          <w:rStyle w:val="StyleUnderline"/>
          <w:rFonts w:asciiTheme="majorHAnsi" w:hAnsiTheme="majorHAnsi" w:cstheme="majorHAnsi"/>
          <w:highlight w:val="green"/>
        </w:rPr>
        <w:t>the satellite</w:t>
      </w:r>
      <w:r w:rsidRPr="001A3ED0">
        <w:rPr>
          <w:rFonts w:asciiTheme="majorHAnsi" w:hAnsiTheme="majorHAnsi" w:cstheme="majorHAnsi"/>
          <w:sz w:val="16"/>
        </w:rPr>
        <w:t xml:space="preserve">, causing a loss of data. These outages affect the signals from geostationary satellites, and can last for around ten minutes a day during the Equinox - but they are predictable. The University of Reading recently recorded the first ‘space hurricane’ which it described as a ‘1,000km-wide swirling mass of plasma raining electrons several hundred kilometers above the North Pole.’ To better predict coronal ejections from the sun and provide more notice about potential space weather events, the ESA has planned a mission called Lagrange, where spacecraft will be positioned at "Lagrange points", where the gravity of the Earth and Sun balance providing stable locations to observe the sun’s activity a few days ahead of the Earth’s position. Before </w:t>
      </w:r>
      <w:r w:rsidRPr="001A3ED0">
        <w:rPr>
          <w:rStyle w:val="StyleUnderline"/>
          <w:rFonts w:asciiTheme="majorHAnsi" w:hAnsiTheme="majorHAnsi" w:cstheme="majorHAnsi"/>
          <w:highlight w:val="green"/>
        </w:rPr>
        <w:t>satellites</w:t>
      </w:r>
      <w:r w:rsidRPr="001A3ED0">
        <w:rPr>
          <w:rFonts w:asciiTheme="majorHAnsi" w:hAnsiTheme="majorHAnsi" w:cstheme="majorHAnsi"/>
          <w:sz w:val="16"/>
        </w:rPr>
        <w:t xml:space="preserve"> launch, they </w:t>
      </w:r>
      <w:r w:rsidRPr="001A3ED0">
        <w:rPr>
          <w:rStyle w:val="StyleUnderline"/>
          <w:rFonts w:asciiTheme="majorHAnsi" w:hAnsiTheme="majorHAnsi" w:cstheme="majorHAnsi"/>
          <w:highlight w:val="green"/>
        </w:rPr>
        <w:t>go through</w:t>
      </w:r>
      <w:r w:rsidRPr="001A3ED0">
        <w:rPr>
          <w:rFonts w:asciiTheme="majorHAnsi" w:hAnsiTheme="majorHAnsi" w:cstheme="majorHAnsi"/>
          <w:sz w:val="16"/>
        </w:rPr>
        <w:t xml:space="preserve"> a </w:t>
      </w:r>
      <w:r w:rsidRPr="001A3ED0">
        <w:rPr>
          <w:rStyle w:val="StyleUnderline"/>
          <w:rFonts w:asciiTheme="majorHAnsi" w:hAnsiTheme="majorHAnsi" w:cstheme="majorHAnsi"/>
          <w:highlight w:val="green"/>
        </w:rPr>
        <w:t>rigorous testing</w:t>
      </w:r>
      <w:r w:rsidRPr="001A3ED0">
        <w:rPr>
          <w:rFonts w:asciiTheme="majorHAnsi" w:hAnsiTheme="majorHAnsi" w:cstheme="majorHAnsi"/>
          <w:sz w:val="16"/>
        </w:rPr>
        <w:t xml:space="preserve"> regime </w:t>
      </w:r>
      <w:r w:rsidRPr="001A3ED0">
        <w:rPr>
          <w:rStyle w:val="StyleUnderline"/>
          <w:rFonts w:asciiTheme="majorHAnsi" w:hAnsiTheme="majorHAnsi" w:cstheme="majorHAnsi"/>
        </w:rPr>
        <w:t xml:space="preserve">that can see them placed into climate chambers to simulate the super cold and hot vacuum of space, as well as vibration and shock tests to see how machines cope with the rigors of launch </w:t>
      </w:r>
      <w:r w:rsidRPr="001A3ED0">
        <w:rPr>
          <w:rStyle w:val="StyleUnderline"/>
          <w:rFonts w:asciiTheme="majorHAnsi" w:hAnsiTheme="majorHAnsi" w:cstheme="majorHAnsi"/>
          <w:highlight w:val="green"/>
        </w:rPr>
        <w:t>and</w:t>
      </w:r>
      <w:r w:rsidRPr="001A3ED0">
        <w:rPr>
          <w:rStyle w:val="StyleUnderline"/>
          <w:rFonts w:asciiTheme="majorHAnsi" w:hAnsiTheme="majorHAnsi" w:cstheme="majorHAnsi"/>
        </w:rPr>
        <w:t xml:space="preserve"> booster separation en-route to orbit</w:t>
      </w:r>
      <w:r w:rsidRPr="001A3ED0">
        <w:rPr>
          <w:rFonts w:asciiTheme="majorHAnsi" w:hAnsiTheme="majorHAnsi" w:cstheme="majorHAnsi"/>
          <w:sz w:val="16"/>
        </w:rPr>
        <w:t xml:space="preserve">. </w:t>
      </w:r>
    </w:p>
    <w:p w14:paraId="08CD5E7E" w14:textId="62302DC7" w:rsidR="008A0FA9" w:rsidRPr="001A3ED0" w:rsidRDefault="008A0FA9" w:rsidP="008A0FA9">
      <w:pPr>
        <w:pStyle w:val="Heading4"/>
        <w:rPr>
          <w:rFonts w:asciiTheme="majorHAnsi" w:hAnsiTheme="majorHAnsi" w:cstheme="majorHAnsi"/>
        </w:rPr>
      </w:pPr>
      <w:r w:rsidRPr="001A3ED0">
        <w:rPr>
          <w:rFonts w:asciiTheme="majorHAnsi" w:hAnsiTheme="majorHAnsi" w:cstheme="majorHAnsi"/>
        </w:rPr>
        <w:t>No debris cascades—This ev answers all aff warrants</w:t>
      </w:r>
    </w:p>
    <w:p w14:paraId="49AEB69A" w14:textId="77777777" w:rsidR="008A0FA9" w:rsidRPr="001A3ED0" w:rsidRDefault="008A0FA9" w:rsidP="008A0FA9">
      <w:pPr>
        <w:rPr>
          <w:rFonts w:asciiTheme="majorHAnsi" w:hAnsiTheme="majorHAnsi" w:cstheme="majorHAnsi"/>
        </w:rPr>
      </w:pPr>
      <w:r w:rsidRPr="001A3ED0">
        <w:rPr>
          <w:rStyle w:val="Style13ptBold"/>
          <w:rFonts w:asciiTheme="majorHAnsi" w:hAnsiTheme="majorHAnsi" w:cstheme="majorHAnsi"/>
        </w:rPr>
        <w:t>Fange 2017</w:t>
      </w:r>
      <w:r w:rsidRPr="001A3ED0">
        <w:rPr>
          <w:rFonts w:asciiTheme="majorHAnsi" w:hAnsiTheme="majorHAnsi" w:cstheme="majorHAnsi"/>
        </w:rPr>
        <w:t xml:space="preserve"> (Daniel Von Fange, Web Application Engineer, Founder and Owner of LeanCoder, Full Stack, Polyglot Web Developer, “Kessler Syndrome is Over Hyped”, 5/21/2017, http://braino.org/essays/kessler_syndrome_is_over_hyped/)</w:t>
      </w:r>
    </w:p>
    <w:p w14:paraId="4EA01FF1" w14:textId="77777777" w:rsidR="008A0FA9" w:rsidRPr="001A3ED0" w:rsidRDefault="008A0FA9" w:rsidP="008A0FA9">
      <w:pPr>
        <w:rPr>
          <w:rFonts w:asciiTheme="majorHAnsi" w:hAnsiTheme="majorHAnsi" w:cstheme="majorHAnsi"/>
          <w:sz w:val="16"/>
        </w:rPr>
      </w:pPr>
      <w:r w:rsidRPr="001A3ED0">
        <w:rPr>
          <w:rStyle w:val="StyleUnderline"/>
          <w:rFonts w:asciiTheme="majorHAnsi" w:hAnsiTheme="majorHAnsi" w:cstheme="majorHAnsi"/>
          <w:highlight w:val="green"/>
        </w:rPr>
        <w:t>Kessler</w:t>
      </w:r>
      <w:r w:rsidRPr="001A3ED0">
        <w:rPr>
          <w:rStyle w:val="StyleUnderline"/>
          <w:rFonts w:asciiTheme="majorHAnsi" w:hAnsiTheme="majorHAnsi" w:cstheme="majorHAnsi"/>
        </w:rPr>
        <w:t xml:space="preserve"> Syndrome </w:t>
      </w:r>
      <w:r w:rsidRPr="001A3ED0">
        <w:rPr>
          <w:rStyle w:val="StyleUnderline"/>
          <w:rFonts w:asciiTheme="majorHAnsi" w:hAnsiTheme="majorHAnsi" w:cstheme="majorHAnsi"/>
          <w:highlight w:val="green"/>
        </w:rPr>
        <w:t xml:space="preserve">is </w:t>
      </w:r>
      <w:r w:rsidRPr="002A173F">
        <w:rPr>
          <w:rStyle w:val="Emphasis"/>
          <w:rFonts w:asciiTheme="majorHAnsi" w:hAnsiTheme="majorHAnsi" w:cstheme="majorHAnsi"/>
        </w:rPr>
        <w:t>overhyped</w:t>
      </w:r>
      <w:r w:rsidRPr="002A173F">
        <w:rPr>
          <w:rStyle w:val="StyleUnderline"/>
          <w:rFonts w:asciiTheme="majorHAnsi" w:hAnsiTheme="majorHAnsi" w:cstheme="majorHAnsi"/>
        </w:rPr>
        <w:t xml:space="preserve">. A </w:t>
      </w:r>
      <w:r w:rsidRPr="002A173F">
        <w:rPr>
          <w:rStyle w:val="Emphasis"/>
          <w:rFonts w:asciiTheme="majorHAnsi" w:hAnsiTheme="majorHAnsi" w:cstheme="majorHAnsi"/>
        </w:rPr>
        <w:t>chorus of online commenters</w:t>
      </w:r>
      <w:r w:rsidRPr="002A173F">
        <w:rPr>
          <w:rStyle w:val="StyleUnderline"/>
          <w:rFonts w:asciiTheme="majorHAnsi" w:hAnsiTheme="majorHAnsi" w:cstheme="majorHAnsi"/>
        </w:rPr>
        <w:t xml:space="preserve"> great any news of upcoming low earth orbit satellites with worry that humanity will to lose access to space</w:t>
      </w:r>
      <w:r w:rsidRPr="002A173F">
        <w:rPr>
          <w:rFonts w:asciiTheme="majorHAnsi" w:hAnsiTheme="majorHAnsi" w:cstheme="majorHAnsi"/>
          <w:sz w:val="16"/>
        </w:rPr>
        <w:t xml:space="preserve">. I now think </w:t>
      </w:r>
      <w:r w:rsidRPr="002A173F">
        <w:rPr>
          <w:rStyle w:val="StyleUnderline"/>
          <w:rFonts w:asciiTheme="majorHAnsi" w:hAnsiTheme="majorHAnsi" w:cstheme="majorHAnsi"/>
        </w:rPr>
        <w:t xml:space="preserve">they are </w:t>
      </w:r>
      <w:r w:rsidRPr="002A173F">
        <w:rPr>
          <w:rStyle w:val="Emphasis"/>
          <w:rFonts w:asciiTheme="majorHAnsi" w:hAnsiTheme="majorHAnsi" w:cstheme="majorHAnsi"/>
        </w:rPr>
        <w:t>wrong</w:t>
      </w:r>
      <w:r w:rsidRPr="002A173F">
        <w:rPr>
          <w:rFonts w:asciiTheme="majorHAnsi" w:hAnsiTheme="majorHAnsi" w:cstheme="majorHAnsi"/>
          <w:sz w:val="16"/>
        </w:rPr>
        <w:t>. What is Kessler Syndrome? Here’s the popular view on Kessler Syndrome. Every once in a while, a piece of junk in space</w:t>
      </w:r>
      <w:r w:rsidRPr="001A3ED0">
        <w:rPr>
          <w:rFonts w:asciiTheme="majorHAnsi" w:hAnsiTheme="majorHAnsi" w:cstheme="majorHAnsi"/>
          <w:sz w:val="16"/>
        </w:rPr>
        <w:t xml:space="preserv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1A3ED0">
        <w:rPr>
          <w:rStyle w:val="StyleUnderline"/>
          <w:rFonts w:asciiTheme="majorHAnsi" w:hAnsiTheme="majorHAnsi" w:cstheme="majorHAnsi"/>
        </w:rPr>
        <w:t>Is Kessler Syndrome likely to happen?</w:t>
      </w:r>
      <w:r w:rsidRPr="001A3ED0">
        <w:rPr>
          <w:rStyle w:val="StyleUnderline"/>
          <w:rFonts w:asciiTheme="majorHAnsi" w:hAnsiTheme="majorHAnsi" w:cstheme="majorHAnsi"/>
          <w:sz w:val="16"/>
          <w:u w:val="none"/>
        </w:rPr>
        <w:t xml:space="preserve"> </w:t>
      </w:r>
      <w:r w:rsidRPr="001A3ED0">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w:t>
      </w:r>
      <w:r w:rsidRPr="001A3ED0">
        <w:rPr>
          <w:rFonts w:asciiTheme="majorHAnsi" w:hAnsiTheme="majorHAnsi" w:cstheme="majorHAnsi"/>
          <w:sz w:val="16"/>
        </w:rPr>
        <w:lastRenderedPageBreak/>
        <w:t xml:space="preserve">how long it would take to deorbit. </w:t>
      </w:r>
      <w:r w:rsidRPr="001A3ED0">
        <w:rPr>
          <w:rStyle w:val="StyleUnderline"/>
          <w:rFonts w:asciiTheme="majorHAnsi" w:hAnsiTheme="majorHAnsi" w:cstheme="majorHAnsi"/>
        </w:rPr>
        <w:t xml:space="preserve">The </w:t>
      </w:r>
      <w:r w:rsidRPr="001A3ED0">
        <w:rPr>
          <w:rStyle w:val="StyleUnderline"/>
          <w:rFonts w:asciiTheme="majorHAnsi" w:hAnsiTheme="majorHAnsi" w:cstheme="majorHAnsi"/>
          <w:highlight w:val="green"/>
        </w:rPr>
        <w:t>orbital area</w:t>
      </w:r>
      <w:r w:rsidRPr="001A3ED0">
        <w:rPr>
          <w:rStyle w:val="StyleUnderline"/>
          <w:rFonts w:asciiTheme="majorHAnsi" w:hAnsiTheme="majorHAnsi" w:cstheme="majorHAnsi"/>
        </w:rPr>
        <w:t xml:space="preserve"> around earth </w:t>
      </w:r>
      <w:r w:rsidRPr="001A3ED0">
        <w:rPr>
          <w:rStyle w:val="StyleUnderline"/>
          <w:rFonts w:asciiTheme="majorHAnsi" w:hAnsiTheme="majorHAnsi" w:cstheme="majorHAnsi"/>
          <w:highlight w:val="green"/>
        </w:rPr>
        <w:t>can be broken</w:t>
      </w:r>
      <w:r w:rsidRPr="001A3ED0">
        <w:rPr>
          <w:rStyle w:val="StyleUnderline"/>
          <w:rFonts w:asciiTheme="majorHAnsi" w:hAnsiTheme="majorHAnsi" w:cstheme="majorHAnsi"/>
        </w:rPr>
        <w:t xml:space="preserve"> down </w:t>
      </w:r>
      <w:r w:rsidRPr="001A3ED0">
        <w:rPr>
          <w:rStyle w:val="StyleUnderline"/>
          <w:rFonts w:asciiTheme="majorHAnsi" w:hAnsiTheme="majorHAnsi" w:cstheme="majorHAnsi"/>
          <w:highlight w:val="green"/>
        </w:rPr>
        <w:t>into four regions.</w:t>
      </w:r>
      <w:r w:rsidRPr="001A3ED0">
        <w:rPr>
          <w:rStyle w:val="StyleUnderline"/>
          <w:rFonts w:asciiTheme="majorHAnsi" w:hAnsiTheme="majorHAnsi" w:cstheme="majorHAnsi"/>
          <w:sz w:val="16"/>
          <w:u w:val="none"/>
        </w:rPr>
        <w:t xml:space="preserve"> </w:t>
      </w:r>
      <w:r w:rsidRPr="001A3ED0">
        <w:rPr>
          <w:rStyle w:val="Emphasis"/>
          <w:rFonts w:asciiTheme="majorHAnsi" w:hAnsiTheme="majorHAnsi" w:cstheme="majorHAnsi"/>
          <w:highlight w:val="green"/>
        </w:rPr>
        <w:t>Low LEO</w:t>
      </w:r>
      <w:r w:rsidRPr="001A3ED0">
        <w:rPr>
          <w:rStyle w:val="StyleUnderline"/>
          <w:rFonts w:asciiTheme="majorHAnsi" w:hAnsiTheme="majorHAnsi" w:cstheme="majorHAnsi"/>
        </w:rPr>
        <w:t xml:space="preserve"> </w:t>
      </w:r>
      <w:r w:rsidRPr="001A3ED0">
        <w:rPr>
          <w:rStyle w:val="StyleUnderline"/>
          <w:rFonts w:asciiTheme="majorHAnsi" w:hAnsiTheme="majorHAnsi" w:cstheme="majorHAnsi"/>
          <w:sz w:val="16"/>
          <w:u w:val="none"/>
        </w:rPr>
        <w:t xml:space="preserve"> </w:t>
      </w:r>
      <w:r w:rsidRPr="001A3ED0">
        <w:rPr>
          <w:rStyle w:val="StyleUnderline"/>
          <w:rFonts w:asciiTheme="majorHAnsi" w:hAnsiTheme="majorHAnsi" w:cstheme="majorHAnsi"/>
        </w:rPr>
        <w:t xml:space="preserve">- Up to about 400km. </w:t>
      </w:r>
      <w:r w:rsidRPr="001A3ED0">
        <w:rPr>
          <w:rStyle w:val="StyleUnderline"/>
          <w:rFonts w:asciiTheme="majorHAnsi" w:hAnsiTheme="majorHAnsi" w:cstheme="majorHAnsi"/>
          <w:highlight w:val="green"/>
        </w:rPr>
        <w:t>Things</w:t>
      </w:r>
      <w:r w:rsidRPr="001A3ED0">
        <w:rPr>
          <w:rStyle w:val="StyleUnderline"/>
          <w:rFonts w:asciiTheme="majorHAnsi" w:hAnsiTheme="majorHAnsi" w:cstheme="majorHAnsi"/>
        </w:rPr>
        <w:t xml:space="preserve"> that orbit </w:t>
      </w:r>
      <w:r w:rsidRPr="001A3ED0">
        <w:rPr>
          <w:rStyle w:val="StyleUnderline"/>
          <w:rFonts w:asciiTheme="majorHAnsi" w:hAnsiTheme="majorHAnsi" w:cstheme="majorHAnsi"/>
          <w:highlight w:val="green"/>
        </w:rPr>
        <w:t>here burn up</w:t>
      </w:r>
      <w:r w:rsidRPr="001A3ED0">
        <w:rPr>
          <w:rStyle w:val="StyleUnderline"/>
          <w:rFonts w:asciiTheme="majorHAnsi" w:hAnsiTheme="majorHAnsi" w:cstheme="majorHAnsi"/>
        </w:rPr>
        <w:t xml:space="preserve"> in the earth’s atmosphere </w:t>
      </w:r>
      <w:r w:rsidRPr="001A3ED0">
        <w:rPr>
          <w:rStyle w:val="StyleUnderline"/>
          <w:rFonts w:asciiTheme="majorHAnsi" w:hAnsiTheme="majorHAnsi" w:cstheme="majorHAnsi"/>
          <w:highlight w:val="green"/>
        </w:rPr>
        <w:t>quickly</w:t>
      </w:r>
      <w:r w:rsidRPr="001A3ED0">
        <w:rPr>
          <w:rStyle w:val="StyleUnderline"/>
          <w:rFonts w:asciiTheme="majorHAnsi" w:hAnsiTheme="majorHAnsi" w:cstheme="majorHAnsi"/>
        </w:rPr>
        <w:t xml:space="preserve"> - between a few months to two years</w:t>
      </w:r>
      <w:r w:rsidRPr="001A3ED0">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1A3ED0">
        <w:rPr>
          <w:rStyle w:val="StyleUnderline"/>
          <w:rFonts w:asciiTheme="majorHAnsi" w:hAnsiTheme="majorHAnsi" w:cstheme="majorHAnsi"/>
        </w:rPr>
        <w:t xml:space="preserve">For all practical purposes, Low LEO </w:t>
      </w:r>
      <w:r w:rsidRPr="001A3ED0">
        <w:rPr>
          <w:rStyle w:val="Emphasis"/>
          <w:rFonts w:asciiTheme="majorHAnsi" w:hAnsiTheme="majorHAnsi" w:cstheme="majorHAnsi"/>
        </w:rPr>
        <w:t>doesn’t matter</w:t>
      </w:r>
      <w:r w:rsidRPr="001A3ED0">
        <w:rPr>
          <w:rStyle w:val="StyleUnderline"/>
          <w:rFonts w:asciiTheme="majorHAnsi" w:hAnsiTheme="majorHAnsi" w:cstheme="majorHAnsi"/>
        </w:rPr>
        <w:t xml:space="preserve"> for Kessler Syndrome. If Low LEO was ever full of space junk, we’d just wait</w:t>
      </w:r>
      <w:r w:rsidRPr="001A3ED0">
        <w:rPr>
          <w:rFonts w:asciiTheme="majorHAnsi" w:hAnsiTheme="majorHAnsi" w:cstheme="majorHAnsi"/>
          <w:sz w:val="16"/>
        </w:rPr>
        <w:t xml:space="preserve"> a year and a half, </w:t>
      </w:r>
      <w:r w:rsidRPr="001A3ED0">
        <w:rPr>
          <w:rStyle w:val="StyleUnderline"/>
          <w:rFonts w:asciiTheme="majorHAnsi" w:hAnsiTheme="majorHAnsi" w:cstheme="majorHAnsi"/>
        </w:rPr>
        <w:t>and the problem would be over</w:t>
      </w:r>
      <w:r w:rsidRPr="001A3ED0">
        <w:rPr>
          <w:rFonts w:asciiTheme="majorHAnsi" w:hAnsiTheme="majorHAnsi" w:cstheme="majorHAnsi"/>
          <w:sz w:val="16"/>
        </w:rPr>
        <w:t xml:space="preserve">. </w:t>
      </w:r>
      <w:r w:rsidRPr="001A3ED0">
        <w:rPr>
          <w:rStyle w:val="Emphasis"/>
          <w:rFonts w:asciiTheme="majorHAnsi" w:hAnsiTheme="majorHAnsi" w:cstheme="majorHAnsi"/>
          <w:highlight w:val="green"/>
        </w:rPr>
        <w:t>High LEO</w:t>
      </w:r>
      <w:r w:rsidRPr="001A3ED0">
        <w:rPr>
          <w:rStyle w:val="StyleUnderline"/>
          <w:rFonts w:asciiTheme="majorHAnsi" w:hAnsiTheme="majorHAnsi" w:cstheme="majorHAnsi"/>
        </w:rPr>
        <w:t xml:space="preserve"> - 400km to 2000km. </w:t>
      </w:r>
      <w:r w:rsidRPr="00572B03">
        <w:rPr>
          <w:rStyle w:val="StyleUnderline"/>
          <w:rFonts w:asciiTheme="majorHAnsi" w:hAnsiTheme="majorHAnsi" w:cstheme="majorHAnsi"/>
        </w:rPr>
        <w:t>This where most heavy satellites and most space junk orbits</w:t>
      </w:r>
      <w:r w:rsidRPr="00572B03">
        <w:rPr>
          <w:rFonts w:asciiTheme="majorHAnsi" w:hAnsiTheme="majorHAnsi" w:cstheme="majorHAnsi"/>
          <w:sz w:val="16"/>
        </w:rPr>
        <w:t xml:space="preserve">. The air is thin enough here that satellites only go down slowly, and they have a much farther distance to fall. </w:t>
      </w:r>
      <w:r w:rsidRPr="00BB05B9">
        <w:rPr>
          <w:rStyle w:val="StyleUnderline"/>
          <w:rFonts w:asciiTheme="majorHAnsi" w:hAnsiTheme="majorHAnsi" w:cstheme="majorHAnsi"/>
          <w:highlight w:val="green"/>
        </w:rPr>
        <w:t>It can take 50 years for stuff here to get down</w:t>
      </w:r>
      <w:r w:rsidRPr="00601F1E">
        <w:rPr>
          <w:rStyle w:val="StyleUnderline"/>
          <w:rFonts w:asciiTheme="majorHAnsi" w:hAnsiTheme="majorHAnsi" w:cstheme="majorHAnsi"/>
        </w:rPr>
        <w:t>. This is where Kessler Syndrome could be an issue</w:t>
      </w:r>
      <w:r w:rsidRPr="00601F1E">
        <w:rPr>
          <w:rFonts w:asciiTheme="majorHAnsi" w:hAnsiTheme="majorHAnsi" w:cstheme="majorHAnsi"/>
          <w:sz w:val="16"/>
        </w:rPr>
        <w:t xml:space="preserve">. </w:t>
      </w:r>
      <w:r w:rsidRPr="00601F1E">
        <w:rPr>
          <w:rStyle w:val="Emphasis"/>
          <w:rFonts w:asciiTheme="majorHAnsi" w:hAnsiTheme="majorHAnsi" w:cstheme="majorHAnsi"/>
        </w:rPr>
        <w:t>Mid Orbit</w:t>
      </w:r>
      <w:r w:rsidRPr="00601F1E">
        <w:rPr>
          <w:rStyle w:val="StyleUnderline"/>
          <w:rFonts w:asciiTheme="majorHAnsi" w:hAnsiTheme="majorHAnsi" w:cstheme="majorHAnsi"/>
        </w:rPr>
        <w:t xml:space="preserve"> - </w:t>
      </w:r>
      <w:r w:rsidRPr="00601F1E">
        <w:rPr>
          <w:rStyle w:val="Emphasis"/>
          <w:rFonts w:asciiTheme="majorHAnsi" w:hAnsiTheme="majorHAnsi" w:cstheme="majorHAnsi"/>
        </w:rPr>
        <w:t>GPS</w:t>
      </w:r>
      <w:r w:rsidRPr="00601F1E">
        <w:rPr>
          <w:rStyle w:val="StyleUnderline"/>
          <w:rFonts w:asciiTheme="majorHAnsi" w:hAnsiTheme="majorHAnsi" w:cstheme="majorHAnsi"/>
        </w:rPr>
        <w:t xml:space="preserve"> satellites and other navigation satellites travel here in lonely, long lives. The </w:t>
      </w:r>
      <w:r w:rsidRPr="00601F1E">
        <w:rPr>
          <w:rStyle w:val="Emphasis"/>
          <w:rFonts w:asciiTheme="majorHAnsi" w:hAnsiTheme="majorHAnsi" w:cstheme="majorHAnsi"/>
        </w:rPr>
        <w:t>volume of space is so huge</w:t>
      </w:r>
      <w:r w:rsidRPr="00601F1E">
        <w:rPr>
          <w:rStyle w:val="StyleUnderline"/>
          <w:rFonts w:asciiTheme="majorHAnsi" w:hAnsiTheme="majorHAnsi" w:cstheme="majorHAnsi"/>
        </w:rPr>
        <w:t xml:space="preserve">, and the </w:t>
      </w:r>
      <w:r w:rsidRPr="00601F1E">
        <w:rPr>
          <w:rStyle w:val="Emphasis"/>
          <w:rFonts w:asciiTheme="majorHAnsi" w:hAnsiTheme="majorHAnsi" w:cstheme="majorHAnsi"/>
        </w:rPr>
        <w:t>number of satellites so few</w:t>
      </w:r>
      <w:r w:rsidRPr="00601F1E">
        <w:rPr>
          <w:rStyle w:val="StyleUnderline"/>
          <w:rFonts w:asciiTheme="majorHAnsi" w:hAnsiTheme="majorHAnsi" w:cstheme="majorHAnsi"/>
        </w:rPr>
        <w:t xml:space="preserve">, that we </w:t>
      </w:r>
      <w:r w:rsidRPr="00601F1E">
        <w:rPr>
          <w:rStyle w:val="Emphasis"/>
          <w:rFonts w:asciiTheme="majorHAnsi" w:hAnsiTheme="majorHAnsi" w:cstheme="majorHAnsi"/>
        </w:rPr>
        <w:t>don’t need to worry</w:t>
      </w:r>
      <w:r w:rsidRPr="00601F1E">
        <w:rPr>
          <w:rStyle w:val="StyleUnderline"/>
          <w:rFonts w:asciiTheme="majorHAnsi" w:hAnsiTheme="majorHAnsi" w:cstheme="majorHAnsi"/>
        </w:rPr>
        <w:t xml:space="preserve"> about Kessler </w:t>
      </w:r>
      <w:r w:rsidRPr="00601F1E">
        <w:rPr>
          <w:rStyle w:val="Emphasis"/>
          <w:rFonts w:asciiTheme="majorHAnsi" w:hAnsiTheme="majorHAnsi" w:cstheme="majorHAnsi"/>
        </w:rPr>
        <w:t>here</w:t>
      </w:r>
      <w:r w:rsidRPr="00601F1E">
        <w:rPr>
          <w:rFonts w:asciiTheme="majorHAnsi" w:hAnsiTheme="majorHAnsi" w:cstheme="majorHAnsi"/>
          <w:sz w:val="16"/>
        </w:rPr>
        <w:t xml:space="preserve">. </w:t>
      </w:r>
      <w:r w:rsidRPr="00601F1E">
        <w:rPr>
          <w:rStyle w:val="Emphasis"/>
          <w:rFonts w:asciiTheme="majorHAnsi" w:hAnsiTheme="majorHAnsi" w:cstheme="majorHAnsi"/>
        </w:rPr>
        <w:t>GEO</w:t>
      </w:r>
      <w:r w:rsidRPr="00601F1E">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601F1E">
        <w:rPr>
          <w:rFonts w:asciiTheme="majorHAnsi" w:hAnsiTheme="majorHAnsi" w:cstheme="majorHAns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01F1E">
        <w:rPr>
          <w:rStyle w:val="StyleUnderline"/>
          <w:rFonts w:asciiTheme="majorHAnsi" w:hAnsiTheme="majorHAnsi" w:cstheme="majorHAnsi"/>
        </w:rPr>
        <w:t>GEO orbit is roughly a ring 384,400 km around. However, all</w:t>
      </w:r>
      <w:r w:rsidRPr="00601F1E">
        <w:rPr>
          <w:rFonts w:asciiTheme="majorHAnsi" w:hAnsiTheme="majorHAnsi" w:cstheme="majorHAnsi"/>
          <w:sz w:val="16"/>
        </w:rPr>
        <w:t xml:space="preserve"> the </w:t>
      </w:r>
      <w:r w:rsidRPr="00601F1E">
        <w:rPr>
          <w:rStyle w:val="StyleUnderline"/>
          <w:rFonts w:asciiTheme="majorHAnsi" w:hAnsiTheme="majorHAnsi" w:cstheme="majorHAnsi"/>
        </w:rPr>
        <w:t>satellites here are moving the same direction at the same speed - debris doesn’t get free velocity</w:t>
      </w:r>
      <w:r w:rsidRPr="00601F1E">
        <w:rPr>
          <w:rFonts w:asciiTheme="majorHAnsi" w:hAnsiTheme="majorHAnsi" w:cstheme="majorHAnsi"/>
          <w:sz w:val="16"/>
        </w:rPr>
        <w:t xml:space="preserve"> from the speed of the satellites. </w:t>
      </w:r>
      <w:r w:rsidRPr="00601F1E">
        <w:rPr>
          <w:rStyle w:val="StyleUnderline"/>
          <w:rFonts w:asciiTheme="majorHAnsi" w:hAnsiTheme="majorHAnsi" w:cstheme="majorHAnsi"/>
        </w:rPr>
        <w:t xml:space="preserve">Also, it’s quite expensive to get a satellite here, and so there aren’t many, only about </w:t>
      </w:r>
      <w:r w:rsidRPr="00601F1E">
        <w:rPr>
          <w:rStyle w:val="Emphasis"/>
          <w:rFonts w:asciiTheme="majorHAnsi" w:hAnsiTheme="majorHAnsi" w:cstheme="majorHAnsi"/>
        </w:rPr>
        <w:t>one satellite per 1000km</w:t>
      </w:r>
      <w:r w:rsidRPr="00601F1E">
        <w:rPr>
          <w:rStyle w:val="StyleUnderline"/>
          <w:rFonts w:asciiTheme="majorHAnsi" w:hAnsiTheme="majorHAnsi" w:cstheme="majorHAnsi"/>
        </w:rPr>
        <w:t xml:space="preserve"> of the ring. Kessler is </w:t>
      </w:r>
      <w:r w:rsidRPr="00601F1E">
        <w:rPr>
          <w:rStyle w:val="Emphasis"/>
          <w:rFonts w:asciiTheme="majorHAnsi" w:hAnsiTheme="majorHAnsi" w:cstheme="majorHAnsi"/>
        </w:rPr>
        <w:t>not a problem</w:t>
      </w:r>
      <w:r w:rsidRPr="001A3ED0">
        <w:rPr>
          <w:rStyle w:val="StyleUnderline"/>
          <w:rFonts w:asciiTheme="majorHAnsi" w:hAnsiTheme="majorHAnsi" w:cstheme="majorHAnsi"/>
        </w:rPr>
        <w:t xml:space="preserve"> here</w:t>
      </w:r>
      <w:r w:rsidRPr="001A3ED0">
        <w:rPr>
          <w:rFonts w:asciiTheme="majorHAnsi" w:hAnsiTheme="majorHAnsi" w:cstheme="majorHAnsi"/>
          <w:sz w:val="16"/>
        </w:rPr>
        <w:t xml:space="preserve">. How bad could Kessler Syndrome in High LEO be?Let’s </w:t>
      </w:r>
      <w:r w:rsidRPr="001A3ED0">
        <w:rPr>
          <w:rStyle w:val="StyleUnderline"/>
          <w:rFonts w:asciiTheme="majorHAnsi" w:hAnsiTheme="majorHAnsi" w:cstheme="majorHAnsi"/>
          <w:highlight w:val="green"/>
        </w:rPr>
        <w:t xml:space="preserve">imagine a </w:t>
      </w:r>
      <w:r w:rsidRPr="001A3ED0">
        <w:rPr>
          <w:rStyle w:val="Emphasis"/>
          <w:rFonts w:asciiTheme="majorHAnsi" w:hAnsiTheme="majorHAnsi" w:cstheme="majorHAnsi"/>
          <w:highlight w:val="green"/>
        </w:rPr>
        <w:t>worst case</w:t>
      </w:r>
      <w:r w:rsidRPr="001A3ED0">
        <w:rPr>
          <w:rStyle w:val="StyleUnderline"/>
          <w:rFonts w:asciiTheme="majorHAnsi" w:hAnsiTheme="majorHAnsi" w:cstheme="majorHAnsi"/>
          <w:highlight w:val="green"/>
        </w:rPr>
        <w:t xml:space="preserve"> scenario</w:t>
      </w:r>
      <w:r w:rsidRPr="001A3ED0">
        <w:rPr>
          <w:rFonts w:asciiTheme="majorHAnsi" w:hAnsiTheme="majorHAnsi" w:cstheme="majorHAnsi"/>
          <w:sz w:val="16"/>
        </w:rPr>
        <w:t xml:space="preserve">. </w:t>
      </w:r>
      <w:r w:rsidRPr="001A3ED0">
        <w:rPr>
          <w:rStyle w:val="StyleUnderline"/>
          <w:rFonts w:asciiTheme="majorHAnsi" w:hAnsiTheme="majorHAnsi" w:cstheme="majorHAnsi"/>
        </w:rPr>
        <w:t>An evil alien</w:t>
      </w:r>
      <w:r w:rsidRPr="001A3ED0">
        <w:rPr>
          <w:rFonts w:asciiTheme="majorHAnsi" w:hAnsiTheme="majorHAnsi" w:cstheme="majorHAnsi"/>
          <w:sz w:val="16"/>
        </w:rPr>
        <w:t xml:space="preserve"> intelligence </w:t>
      </w:r>
      <w:r w:rsidRPr="001A3ED0">
        <w:rPr>
          <w:rStyle w:val="StyleUnderline"/>
          <w:rFonts w:asciiTheme="majorHAnsi" w:hAnsiTheme="majorHAnsi" w:cstheme="majorHAnsi"/>
        </w:rPr>
        <w:t>chops up everything in High LEO, turning it into 1cm cubes of death</w:t>
      </w:r>
      <w:r w:rsidRPr="001A3ED0">
        <w:rPr>
          <w:rFonts w:asciiTheme="majorHAnsi" w:hAnsiTheme="majorHAnsi" w:cstheme="majorHAnsi"/>
          <w:sz w:val="16"/>
        </w:rPr>
        <w:t xml:space="preserve"> orbiting at 1000km, </w:t>
      </w:r>
      <w:r w:rsidRPr="001A3ED0">
        <w:rPr>
          <w:rStyle w:val="StyleUnderline"/>
          <w:rFonts w:asciiTheme="majorHAnsi" w:hAnsiTheme="majorHAnsi" w:cstheme="majorHAnsi"/>
        </w:rPr>
        <w:t>spread</w:t>
      </w:r>
      <w:r w:rsidRPr="001A3ED0">
        <w:rPr>
          <w:rFonts w:asciiTheme="majorHAnsi" w:hAnsiTheme="majorHAnsi" w:cstheme="majorHAnsi"/>
          <w:sz w:val="16"/>
        </w:rPr>
        <w:t xml:space="preserve"> as </w:t>
      </w:r>
      <w:r w:rsidRPr="001A3ED0">
        <w:rPr>
          <w:rStyle w:val="StyleUnderline"/>
          <w:rFonts w:asciiTheme="majorHAnsi" w:hAnsiTheme="majorHAnsi" w:cstheme="majorHAnsi"/>
        </w:rPr>
        <w:t>evenly</w:t>
      </w:r>
      <w:r w:rsidRPr="001A3ED0">
        <w:rPr>
          <w:rFonts w:asciiTheme="majorHAnsi" w:hAnsiTheme="majorHAnsi" w:cstheme="majorHAnsi"/>
          <w:sz w:val="16"/>
        </w:rPr>
        <w:t xml:space="preserve"> across the surface of this sphere as orbital mechanics would allow. </w:t>
      </w:r>
      <w:r w:rsidRPr="001A3ED0">
        <w:rPr>
          <w:rStyle w:val="StyleUnderline"/>
          <w:rFonts w:asciiTheme="majorHAnsi" w:hAnsiTheme="majorHAnsi" w:cstheme="majorHAnsi"/>
        </w:rPr>
        <w:t>Is humanity cut off from space?</w:t>
      </w:r>
      <w:r w:rsidRPr="001A3ED0">
        <w:rPr>
          <w:rStyle w:val="StyleUnderline"/>
          <w:rFonts w:asciiTheme="majorHAnsi" w:hAnsiTheme="majorHAnsi" w:cstheme="majorHAnsi"/>
          <w:sz w:val="16"/>
          <w:u w:val="none"/>
        </w:rPr>
        <w:t xml:space="preserve"> </w:t>
      </w:r>
      <w:r w:rsidRPr="001A3ED0">
        <w:rPr>
          <w:rFonts w:asciiTheme="majorHAnsi" w:hAnsiTheme="majorHAnsi" w:cstheme="majorHAnsi"/>
          <w:sz w:val="16"/>
        </w:rPr>
        <w:t xml:space="preserve">I’m guessing </w:t>
      </w:r>
      <w:r w:rsidRPr="001A3ED0">
        <w:rPr>
          <w:rStyle w:val="StyleUnderline"/>
          <w:rFonts w:asciiTheme="majorHAnsi" w:hAnsiTheme="majorHAnsi" w:cstheme="majorHAnsi"/>
        </w:rPr>
        <w:t>the world has launched</w:t>
      </w:r>
      <w:r w:rsidRPr="001A3ED0">
        <w:rPr>
          <w:rFonts w:asciiTheme="majorHAnsi" w:hAnsiTheme="majorHAnsi" w:cstheme="majorHAnsi"/>
          <w:sz w:val="16"/>
        </w:rPr>
        <w:t xml:space="preserve"> about </w:t>
      </w:r>
      <w:r w:rsidRPr="001A3ED0">
        <w:rPr>
          <w:rStyle w:val="StyleUnderline"/>
          <w:rFonts w:asciiTheme="majorHAnsi" w:hAnsiTheme="majorHAnsi" w:cstheme="majorHAnsi"/>
        </w:rPr>
        <w:t>10,000 tons of satellites total</w:t>
      </w:r>
      <w:r w:rsidRPr="001A3ED0">
        <w:rPr>
          <w:rFonts w:asciiTheme="majorHAnsi" w:hAnsiTheme="majorHAnsi" w:cstheme="majorHAnsi"/>
          <w:sz w:val="16"/>
        </w:rPr>
        <w:t xml:space="preserve">. For guessing purposes, </w:t>
      </w:r>
      <w:r w:rsidRPr="001A3ED0">
        <w:rPr>
          <w:rStyle w:val="StyleUnderline"/>
          <w:rFonts w:asciiTheme="majorHAnsi" w:hAnsiTheme="majorHAnsi" w:cstheme="majorHAnsi"/>
        </w:rPr>
        <w:t>I’ll assume 2,500 tons of satellites</w:t>
      </w:r>
      <w:r w:rsidRPr="001A3ED0">
        <w:rPr>
          <w:rFonts w:asciiTheme="majorHAnsi" w:hAnsiTheme="majorHAnsi" w:cstheme="majorHAnsi"/>
          <w:sz w:val="16"/>
        </w:rPr>
        <w:t xml:space="preserve"> and junk </w:t>
      </w:r>
      <w:r w:rsidRPr="001A3ED0">
        <w:rPr>
          <w:rStyle w:val="StyleUnderline"/>
          <w:rFonts w:asciiTheme="majorHAnsi" w:hAnsiTheme="majorHAnsi" w:cstheme="majorHAnsi"/>
        </w:rPr>
        <w:t>currently in High LEO</w:t>
      </w:r>
      <w:r w:rsidRPr="001A3ED0">
        <w:rPr>
          <w:rFonts w:asciiTheme="majorHAnsi" w:hAnsiTheme="majorHAnsi" w:cstheme="majorHAnsi"/>
          <w:sz w:val="16"/>
        </w:rPr>
        <w:t xml:space="preserve">. If satellites are made of aluminum, with a density of 2.70 g/cm3, </w:t>
      </w:r>
      <w:r w:rsidRPr="001A3ED0">
        <w:rPr>
          <w:rStyle w:val="StyleUnderline"/>
          <w:rFonts w:asciiTheme="majorHAnsi" w:hAnsiTheme="majorHAnsi" w:cstheme="majorHAnsi"/>
        </w:rPr>
        <w:t xml:space="preserve">then that’s </w:t>
      </w:r>
      <w:r w:rsidRPr="001A3ED0">
        <w:rPr>
          <w:rStyle w:val="Emphasis"/>
          <w:rFonts w:asciiTheme="majorHAnsi" w:hAnsiTheme="majorHAnsi" w:cstheme="majorHAnsi"/>
        </w:rPr>
        <w:t>839,985,870 1cm cubes</w:t>
      </w:r>
      <w:r w:rsidRPr="001A3ED0">
        <w:rPr>
          <w:rFonts w:asciiTheme="majorHAnsi" w:hAnsiTheme="majorHAnsi" w:cstheme="majorHAnsi"/>
          <w:sz w:val="16"/>
        </w:rPr>
        <w:t xml:space="preserve">. A sphere for an orbit of 1,000km has a surface area of 682,752,000 square KM. So </w:t>
      </w:r>
      <w:r w:rsidRPr="001A3ED0">
        <w:rPr>
          <w:rStyle w:val="StyleUnderline"/>
          <w:rFonts w:asciiTheme="majorHAnsi" w:hAnsiTheme="majorHAnsi" w:cstheme="majorHAnsi"/>
        </w:rPr>
        <w:t>there would be one cube</w:t>
      </w:r>
      <w:r w:rsidRPr="001A3ED0">
        <w:rPr>
          <w:rFonts w:asciiTheme="majorHAnsi" w:hAnsiTheme="majorHAnsi" w:cstheme="majorHAnsi"/>
          <w:sz w:val="16"/>
        </w:rPr>
        <w:t xml:space="preserve"> of junk </w:t>
      </w:r>
      <w:r w:rsidRPr="001A3ED0">
        <w:rPr>
          <w:rStyle w:val="StyleUnderline"/>
          <w:rFonts w:asciiTheme="majorHAnsi" w:hAnsiTheme="majorHAnsi" w:cstheme="majorHAnsi"/>
        </w:rPr>
        <w:t xml:space="preserve">per .81 square KM. If </w:t>
      </w:r>
      <w:r w:rsidRPr="001A3ED0">
        <w:rPr>
          <w:rStyle w:val="StyleUnderline"/>
          <w:rFonts w:asciiTheme="majorHAnsi" w:hAnsiTheme="majorHAnsi" w:cstheme="majorHAnsi"/>
          <w:highlight w:val="green"/>
        </w:rPr>
        <w:t>a rocket</w:t>
      </w:r>
      <w:r w:rsidRPr="001A3ED0">
        <w:rPr>
          <w:rStyle w:val="StyleUnderline"/>
          <w:rFonts w:asciiTheme="majorHAnsi" w:hAnsiTheme="majorHAnsi" w:cstheme="majorHAnsi"/>
        </w:rPr>
        <w:t xml:space="preserve"> traveled through that, its </w:t>
      </w:r>
      <w:r w:rsidRPr="001A3ED0">
        <w:rPr>
          <w:rStyle w:val="StyleUnderline"/>
          <w:rFonts w:asciiTheme="majorHAnsi" w:hAnsiTheme="majorHAnsi" w:cstheme="majorHAnsi"/>
          <w:highlight w:val="green"/>
        </w:rPr>
        <w:t>odds of hitting</w:t>
      </w:r>
      <w:r w:rsidRPr="001A3ED0">
        <w:rPr>
          <w:rStyle w:val="StyleUnderline"/>
          <w:rFonts w:asciiTheme="majorHAnsi" w:hAnsiTheme="majorHAnsi" w:cstheme="majorHAnsi"/>
        </w:rPr>
        <w:t xml:space="preserve"> that cube </w:t>
      </w:r>
      <w:r w:rsidRPr="001A3ED0">
        <w:rPr>
          <w:rStyle w:val="StyleUnderline"/>
          <w:rFonts w:asciiTheme="majorHAnsi" w:hAnsiTheme="majorHAnsi" w:cstheme="majorHAnsi"/>
          <w:highlight w:val="green"/>
        </w:rPr>
        <w:t xml:space="preserve">are </w:t>
      </w:r>
      <w:r w:rsidRPr="001A3ED0">
        <w:rPr>
          <w:rStyle w:val="Emphasis"/>
          <w:rFonts w:asciiTheme="majorHAnsi" w:hAnsiTheme="majorHAnsi" w:cstheme="majorHAnsi"/>
          <w:highlight w:val="green"/>
        </w:rPr>
        <w:t>tiny - less than 1 in 10,000</w:t>
      </w:r>
      <w:r w:rsidRPr="001A3ED0">
        <w:rPr>
          <w:rFonts w:asciiTheme="majorHAnsi" w:hAnsiTheme="majorHAnsi" w:cstheme="majorHAnsi"/>
          <w:sz w:val="16"/>
        </w:rPr>
        <w:t xml:space="preserve">. So </w:t>
      </w:r>
      <w:r w:rsidRPr="001A3ED0">
        <w:rPr>
          <w:rStyle w:val="Emphasis"/>
          <w:rFonts w:asciiTheme="majorHAnsi" w:hAnsiTheme="majorHAnsi" w:cstheme="majorHAnsi"/>
        </w:rPr>
        <w:t xml:space="preserve">even in the worst case, </w:t>
      </w:r>
      <w:r w:rsidRPr="001A3ED0">
        <w:rPr>
          <w:rStyle w:val="Emphasis"/>
          <w:rFonts w:asciiTheme="majorHAnsi" w:hAnsiTheme="majorHAnsi" w:cstheme="majorHAnsi"/>
          <w:highlight w:val="green"/>
        </w:rPr>
        <w:t>we don’t lose access</w:t>
      </w:r>
      <w:r w:rsidRPr="001A3ED0">
        <w:rPr>
          <w:rStyle w:val="Emphasis"/>
          <w:rFonts w:asciiTheme="majorHAnsi" w:hAnsiTheme="majorHAnsi" w:cstheme="majorHAnsi"/>
        </w:rPr>
        <w:t xml:space="preserve"> to space</w:t>
      </w:r>
      <w:r w:rsidRPr="001A3ED0">
        <w:rPr>
          <w:rFonts w:asciiTheme="majorHAnsi" w:hAnsiTheme="majorHAnsi" w:cstheme="majorHAnsi"/>
          <w:sz w:val="16"/>
        </w:rPr>
        <w:t xml:space="preserve">. Now though you can travel through the debris, you couldn’t keep a satellite alive for long in this orbit of death. </w:t>
      </w:r>
      <w:r w:rsidRPr="001A3ED0">
        <w:rPr>
          <w:rStyle w:val="StyleUnderline"/>
          <w:rFonts w:asciiTheme="majorHAnsi" w:hAnsiTheme="majorHAnsi" w:cstheme="majorHAnsi"/>
        </w:rPr>
        <w:t>Kessler</w:t>
      </w:r>
      <w:r w:rsidRPr="001A3ED0">
        <w:rPr>
          <w:rFonts w:asciiTheme="majorHAnsi" w:hAnsiTheme="majorHAnsi" w:cstheme="majorHAnsi"/>
          <w:sz w:val="16"/>
        </w:rPr>
        <w:t xml:space="preserve"> Syndrome </w:t>
      </w:r>
      <w:r w:rsidRPr="001A3ED0">
        <w:rPr>
          <w:rStyle w:val="StyleUnderline"/>
          <w:rFonts w:asciiTheme="majorHAnsi" w:hAnsiTheme="majorHAnsi" w:cstheme="majorHAnsi"/>
        </w:rPr>
        <w:t xml:space="preserve">at its worst just prevents us from putting satellites in </w:t>
      </w:r>
      <w:r w:rsidRPr="001A3ED0">
        <w:rPr>
          <w:rStyle w:val="Emphasis"/>
          <w:rFonts w:asciiTheme="majorHAnsi" w:hAnsiTheme="majorHAnsi" w:cstheme="majorHAnsi"/>
        </w:rPr>
        <w:t>certain orbits</w:t>
      </w:r>
      <w:r w:rsidRPr="001A3ED0">
        <w:rPr>
          <w:rFonts w:asciiTheme="majorHAnsi" w:hAnsiTheme="majorHAnsi" w:cstheme="majorHAnsi"/>
          <w:sz w:val="16"/>
        </w:rPr>
        <w:t xml:space="preserve">. </w:t>
      </w:r>
      <w:r w:rsidRPr="001A3ED0">
        <w:rPr>
          <w:rStyle w:val="StyleUnderline"/>
          <w:rFonts w:asciiTheme="majorHAnsi" w:hAnsiTheme="majorHAnsi" w:cstheme="majorHAnsi"/>
          <w:highlight w:val="green"/>
        </w:rPr>
        <w:t xml:space="preserve">In </w:t>
      </w:r>
      <w:r w:rsidRPr="001A3ED0">
        <w:rPr>
          <w:rStyle w:val="Emphasis"/>
          <w:rFonts w:asciiTheme="majorHAnsi" w:hAnsiTheme="majorHAnsi" w:cstheme="majorHAnsi"/>
          <w:highlight w:val="green"/>
        </w:rPr>
        <w:t>real life</w:t>
      </w:r>
      <w:r w:rsidRPr="001A3ED0">
        <w:rPr>
          <w:rStyle w:val="StyleUnderline"/>
          <w:rFonts w:asciiTheme="majorHAnsi" w:hAnsiTheme="majorHAnsi" w:cstheme="majorHAnsi"/>
        </w:rPr>
        <w:t xml:space="preserve">, there’s </w:t>
      </w:r>
      <w:r w:rsidRPr="001A3ED0">
        <w:rPr>
          <w:rStyle w:val="StyleUnderline"/>
          <w:rFonts w:asciiTheme="majorHAnsi" w:hAnsiTheme="majorHAnsi" w:cstheme="majorHAnsi"/>
          <w:highlight w:val="green"/>
        </w:rPr>
        <w:t xml:space="preserve">a </w:t>
      </w:r>
      <w:r w:rsidRPr="001A3ED0">
        <w:rPr>
          <w:rStyle w:val="Emphasis"/>
          <w:rFonts w:asciiTheme="majorHAnsi" w:hAnsiTheme="majorHAnsi" w:cstheme="majorHAnsi"/>
          <w:highlight w:val="green"/>
        </w:rPr>
        <w:t>lot of factors</w:t>
      </w:r>
      <w:r w:rsidRPr="001A3ED0">
        <w:rPr>
          <w:rStyle w:val="StyleUnderline"/>
          <w:rFonts w:asciiTheme="majorHAnsi" w:hAnsiTheme="majorHAnsi" w:cstheme="majorHAnsi"/>
        </w:rPr>
        <w:t xml:space="preserve"> that </w:t>
      </w:r>
      <w:r w:rsidRPr="001A3ED0">
        <w:rPr>
          <w:rStyle w:val="StyleUnderline"/>
          <w:rFonts w:asciiTheme="majorHAnsi" w:hAnsiTheme="majorHAnsi" w:cstheme="majorHAnsi"/>
          <w:highlight w:val="green"/>
        </w:rPr>
        <w:t>make Kessler</w:t>
      </w:r>
      <w:r w:rsidRPr="001A3ED0">
        <w:rPr>
          <w:rStyle w:val="StyleUnderline"/>
          <w:rFonts w:asciiTheme="majorHAnsi" w:hAnsiTheme="majorHAnsi" w:cstheme="majorHAnsi"/>
        </w:rPr>
        <w:t xml:space="preserve"> syndrome </w:t>
      </w:r>
      <w:r w:rsidRPr="001A3ED0">
        <w:rPr>
          <w:rStyle w:val="Emphasis"/>
          <w:rFonts w:asciiTheme="majorHAnsi" w:hAnsiTheme="majorHAnsi" w:cstheme="majorHAnsi"/>
          <w:highlight w:val="green"/>
        </w:rPr>
        <w:t>even less of a problem</w:t>
      </w:r>
      <w:r w:rsidRPr="001A3ED0">
        <w:rPr>
          <w:rStyle w:val="StyleUnderline"/>
          <w:rFonts w:asciiTheme="majorHAnsi" w:hAnsiTheme="majorHAnsi" w:cstheme="majorHAnsi"/>
        </w:rPr>
        <w:t xml:space="preserve"> than our worst case though experiment.</w:t>
      </w:r>
      <w:r w:rsidRPr="001A3ED0">
        <w:rPr>
          <w:rStyle w:val="StyleUnderline"/>
          <w:rFonts w:asciiTheme="majorHAnsi" w:hAnsiTheme="majorHAnsi" w:cstheme="majorHAnsi"/>
          <w:sz w:val="16"/>
          <w:u w:val="none"/>
        </w:rPr>
        <w:t xml:space="preserve"> </w:t>
      </w:r>
      <w:r w:rsidRPr="001A3ED0">
        <w:rPr>
          <w:rStyle w:val="StyleUnderline"/>
          <w:rFonts w:asciiTheme="majorHAnsi" w:hAnsiTheme="majorHAnsi" w:cstheme="majorHAnsi"/>
          <w:highlight w:val="green"/>
        </w:rPr>
        <w:t>Debris</w:t>
      </w:r>
      <w:r w:rsidRPr="001A3ED0">
        <w:rPr>
          <w:rStyle w:val="StyleUnderline"/>
          <w:rFonts w:asciiTheme="majorHAnsi" w:hAnsiTheme="majorHAnsi" w:cstheme="majorHAnsi"/>
        </w:rPr>
        <w:t xml:space="preserve"> would be </w:t>
      </w:r>
      <w:r w:rsidRPr="001A3ED0">
        <w:rPr>
          <w:rStyle w:val="Emphasis"/>
          <w:rFonts w:asciiTheme="majorHAnsi" w:hAnsiTheme="majorHAnsi" w:cstheme="majorHAnsi"/>
          <w:highlight w:val="green"/>
        </w:rPr>
        <w:t>spread</w:t>
      </w:r>
      <w:r w:rsidRPr="001A3ED0">
        <w:rPr>
          <w:rStyle w:val="StyleUnderline"/>
          <w:rFonts w:asciiTheme="majorHAnsi" w:hAnsiTheme="majorHAnsi" w:cstheme="majorHAnsi"/>
          <w:highlight w:val="green"/>
        </w:rPr>
        <w:t xml:space="preserve"> over</w:t>
      </w:r>
      <w:r w:rsidRPr="001A3ED0">
        <w:rPr>
          <w:rStyle w:val="StyleUnderline"/>
          <w:rFonts w:asciiTheme="majorHAnsi" w:hAnsiTheme="majorHAnsi" w:cstheme="majorHAnsi"/>
        </w:rPr>
        <w:t xml:space="preserve"> a </w:t>
      </w:r>
      <w:r w:rsidRPr="001A3ED0">
        <w:rPr>
          <w:rStyle w:val="Emphasis"/>
          <w:rFonts w:asciiTheme="majorHAnsi" w:hAnsiTheme="majorHAnsi" w:cstheme="majorHAnsi"/>
          <w:highlight w:val="green"/>
        </w:rPr>
        <w:t>volume</w:t>
      </w:r>
      <w:r w:rsidRPr="001A3ED0">
        <w:rPr>
          <w:rStyle w:val="StyleUnderline"/>
          <w:rFonts w:asciiTheme="majorHAnsi" w:hAnsiTheme="majorHAnsi" w:cstheme="majorHAnsi"/>
        </w:rPr>
        <w:t xml:space="preserve"> of space, </w:t>
      </w:r>
      <w:r w:rsidRPr="001A3ED0">
        <w:rPr>
          <w:rStyle w:val="StyleUnderline"/>
          <w:rFonts w:asciiTheme="majorHAnsi" w:hAnsiTheme="majorHAnsi" w:cstheme="majorHAnsi"/>
          <w:highlight w:val="green"/>
        </w:rPr>
        <w:t xml:space="preserve">not a </w:t>
      </w:r>
      <w:r w:rsidRPr="001A3ED0">
        <w:rPr>
          <w:rStyle w:val="Emphasis"/>
          <w:rFonts w:asciiTheme="majorHAnsi" w:hAnsiTheme="majorHAnsi" w:cstheme="majorHAnsi"/>
          <w:highlight w:val="green"/>
        </w:rPr>
        <w:t>single</w:t>
      </w:r>
      <w:r w:rsidRPr="001A3ED0">
        <w:rPr>
          <w:rStyle w:val="Emphasis"/>
          <w:rFonts w:asciiTheme="majorHAnsi" w:hAnsiTheme="majorHAnsi" w:cstheme="majorHAnsi"/>
        </w:rPr>
        <w:t xml:space="preserve"> orbital </w:t>
      </w:r>
      <w:r w:rsidRPr="001A3ED0">
        <w:rPr>
          <w:rStyle w:val="Emphasis"/>
          <w:rFonts w:asciiTheme="majorHAnsi" w:hAnsiTheme="majorHAnsi" w:cstheme="majorHAnsi"/>
          <w:highlight w:val="green"/>
        </w:rPr>
        <w:t>surface</w:t>
      </w:r>
      <w:r w:rsidRPr="001A3ED0">
        <w:rPr>
          <w:rStyle w:val="StyleUnderline"/>
          <w:rFonts w:asciiTheme="majorHAnsi" w:hAnsiTheme="majorHAnsi" w:cstheme="majorHAnsi"/>
          <w:highlight w:val="green"/>
        </w:rPr>
        <w:t xml:space="preserve">, making collisions </w:t>
      </w:r>
      <w:r w:rsidRPr="001A3ED0">
        <w:rPr>
          <w:rStyle w:val="Emphasis"/>
          <w:rFonts w:asciiTheme="majorHAnsi" w:hAnsiTheme="majorHAnsi" w:cstheme="majorHAnsi"/>
          <w:highlight w:val="green"/>
        </w:rPr>
        <w:t>orders of magnitudes less likely</w:t>
      </w:r>
      <w:r w:rsidRPr="001A3ED0">
        <w:rPr>
          <w:rFonts w:asciiTheme="majorHAnsi" w:hAnsiTheme="majorHAnsi" w:cstheme="majorHAnsi"/>
          <w:sz w:val="16"/>
        </w:rPr>
        <w:t>.</w:t>
      </w:r>
      <w:r w:rsidRPr="001A3ED0">
        <w:rPr>
          <w:rStyle w:val="StyleUnderline"/>
          <w:rFonts w:asciiTheme="majorHAnsi" w:hAnsiTheme="majorHAnsi" w:cstheme="majorHAnsi"/>
          <w:highlight w:val="green"/>
        </w:rPr>
        <w:t>Most</w:t>
      </w:r>
      <w:r w:rsidRPr="001A3ED0">
        <w:rPr>
          <w:rStyle w:val="StyleUnderline"/>
          <w:rFonts w:asciiTheme="majorHAnsi" w:hAnsiTheme="majorHAnsi" w:cstheme="majorHAnsi"/>
        </w:rPr>
        <w:t xml:space="preserve"> impact debris will </w:t>
      </w:r>
      <w:r w:rsidRPr="001A3ED0">
        <w:rPr>
          <w:rStyle w:val="StyleUnderline"/>
          <w:rFonts w:asciiTheme="majorHAnsi" w:hAnsiTheme="majorHAnsi" w:cstheme="majorHAnsi"/>
          <w:highlight w:val="green"/>
        </w:rPr>
        <w:t xml:space="preserve">have a </w:t>
      </w:r>
      <w:r w:rsidRPr="001A3ED0">
        <w:rPr>
          <w:rStyle w:val="Emphasis"/>
          <w:rFonts w:asciiTheme="majorHAnsi" w:hAnsiTheme="majorHAnsi" w:cstheme="majorHAnsi"/>
          <w:highlight w:val="green"/>
        </w:rPr>
        <w:t>slower</w:t>
      </w:r>
      <w:r w:rsidRPr="001A3ED0">
        <w:rPr>
          <w:rStyle w:val="Emphasis"/>
          <w:rFonts w:asciiTheme="majorHAnsi" w:hAnsiTheme="majorHAnsi" w:cstheme="majorHAnsi"/>
        </w:rPr>
        <w:t xml:space="preserve"> orbital </w:t>
      </w:r>
      <w:r w:rsidRPr="001A3ED0">
        <w:rPr>
          <w:rStyle w:val="Emphasis"/>
          <w:rFonts w:asciiTheme="majorHAnsi" w:hAnsiTheme="majorHAnsi" w:cstheme="majorHAnsi"/>
          <w:highlight w:val="green"/>
        </w:rPr>
        <w:t>velocity</w:t>
      </w:r>
      <w:r w:rsidRPr="001A3ED0">
        <w:rPr>
          <w:rStyle w:val="StyleUnderline"/>
          <w:rFonts w:asciiTheme="majorHAnsi" w:hAnsiTheme="majorHAnsi" w:cstheme="majorHAnsi"/>
        </w:rPr>
        <w:t xml:space="preserve"> than either of its original pieces - </w:t>
      </w:r>
      <w:r w:rsidRPr="001A3ED0">
        <w:rPr>
          <w:rStyle w:val="StyleUnderline"/>
          <w:rFonts w:asciiTheme="majorHAnsi" w:hAnsiTheme="majorHAnsi" w:cstheme="majorHAnsi"/>
          <w:highlight w:val="green"/>
        </w:rPr>
        <w:t xml:space="preserve">this makes it deorbit </w:t>
      </w:r>
      <w:r w:rsidRPr="001A3ED0">
        <w:rPr>
          <w:rStyle w:val="Emphasis"/>
          <w:rFonts w:asciiTheme="majorHAnsi" w:hAnsiTheme="majorHAnsi" w:cstheme="majorHAnsi"/>
          <w:highlight w:val="green"/>
        </w:rPr>
        <w:t>much sooner</w:t>
      </w:r>
      <w:r w:rsidRPr="001A3ED0">
        <w:rPr>
          <w:rFonts w:asciiTheme="majorHAnsi" w:hAnsiTheme="majorHAnsi" w:cstheme="majorHAnsi"/>
          <w:sz w:val="16"/>
        </w:rPr>
        <w:t>.</w:t>
      </w:r>
      <w:r w:rsidRPr="001A3ED0">
        <w:rPr>
          <w:rStyle w:val="StyleUnderline"/>
          <w:rFonts w:asciiTheme="majorHAnsi" w:hAnsiTheme="majorHAnsi" w:cstheme="majorHAnsi"/>
        </w:rPr>
        <w:t xml:space="preserve">Any collision will create large and small objects. </w:t>
      </w:r>
      <w:r w:rsidRPr="001A3ED0">
        <w:rPr>
          <w:rStyle w:val="StyleUnderline"/>
          <w:rFonts w:asciiTheme="majorHAnsi" w:hAnsiTheme="majorHAnsi" w:cstheme="majorHAnsi"/>
          <w:highlight w:val="green"/>
        </w:rPr>
        <w:t>Small objects</w:t>
      </w:r>
      <w:r w:rsidRPr="001A3ED0">
        <w:rPr>
          <w:rStyle w:val="StyleUnderline"/>
          <w:rFonts w:asciiTheme="majorHAnsi" w:hAnsiTheme="majorHAnsi" w:cstheme="majorHAnsi"/>
        </w:rPr>
        <w:t xml:space="preserve"> are much more affected by atmospheric drag and </w:t>
      </w:r>
      <w:r w:rsidRPr="001A3ED0">
        <w:rPr>
          <w:rStyle w:val="StyleUnderline"/>
          <w:rFonts w:asciiTheme="majorHAnsi" w:hAnsiTheme="majorHAnsi" w:cstheme="majorHAnsi"/>
          <w:highlight w:val="green"/>
        </w:rPr>
        <w:t>deorbit</w:t>
      </w:r>
      <w:r w:rsidRPr="001A3ED0">
        <w:rPr>
          <w:rStyle w:val="StyleUnderline"/>
          <w:rFonts w:asciiTheme="majorHAnsi" w:hAnsiTheme="majorHAnsi" w:cstheme="majorHAnsi"/>
        </w:rPr>
        <w:t xml:space="preserve"> faster, even </w:t>
      </w:r>
      <w:r w:rsidRPr="001A3ED0">
        <w:rPr>
          <w:rStyle w:val="StyleUnderline"/>
          <w:rFonts w:asciiTheme="majorHAnsi" w:hAnsiTheme="majorHAnsi" w:cstheme="majorHAnsi"/>
          <w:highlight w:val="green"/>
        </w:rPr>
        <w:t>in</w:t>
      </w:r>
      <w:r w:rsidRPr="001A3ED0">
        <w:rPr>
          <w:rStyle w:val="StyleUnderline"/>
          <w:rFonts w:asciiTheme="majorHAnsi" w:hAnsiTheme="majorHAnsi" w:cstheme="majorHAnsi"/>
        </w:rPr>
        <w:t xml:space="preserve"> a </w:t>
      </w:r>
      <w:r w:rsidRPr="001A3ED0">
        <w:rPr>
          <w:rStyle w:val="Emphasis"/>
          <w:rFonts w:asciiTheme="majorHAnsi" w:hAnsiTheme="majorHAnsi" w:cstheme="majorHAnsi"/>
        </w:rPr>
        <w:t xml:space="preserve">few </w:t>
      </w:r>
      <w:r w:rsidRPr="001A3ED0">
        <w:rPr>
          <w:rStyle w:val="Emphasis"/>
          <w:rFonts w:asciiTheme="majorHAnsi" w:hAnsiTheme="majorHAnsi" w:cstheme="majorHAnsi"/>
          <w:highlight w:val="green"/>
        </w:rPr>
        <w:t>months</w:t>
      </w:r>
      <w:r w:rsidRPr="001A3ED0">
        <w:rPr>
          <w:rStyle w:val="StyleUnderline"/>
          <w:rFonts w:asciiTheme="majorHAnsi" w:hAnsiTheme="majorHAnsi" w:cstheme="majorHAnsi"/>
        </w:rPr>
        <w:t xml:space="preserve"> from high LEO</w:t>
      </w:r>
      <w:r w:rsidRPr="00B659F0">
        <w:rPr>
          <w:rStyle w:val="StyleUnderline"/>
          <w:rFonts w:asciiTheme="majorHAnsi" w:hAnsiTheme="majorHAnsi" w:cstheme="majorHAnsi"/>
        </w:rPr>
        <w:t xml:space="preserve">. Larger objects can be </w:t>
      </w:r>
      <w:r w:rsidRPr="00B659F0">
        <w:rPr>
          <w:rStyle w:val="Emphasis"/>
          <w:rFonts w:asciiTheme="majorHAnsi" w:hAnsiTheme="majorHAnsi" w:cstheme="majorHAnsi"/>
        </w:rPr>
        <w:t>tracked</w:t>
      </w:r>
      <w:r w:rsidRPr="00B659F0">
        <w:rPr>
          <w:rStyle w:val="StyleUnderline"/>
          <w:rFonts w:asciiTheme="majorHAnsi" w:hAnsiTheme="majorHAnsi" w:cstheme="majorHAnsi"/>
        </w:rPr>
        <w:t xml:space="preserve"> by earth based radar and </w:t>
      </w:r>
      <w:r w:rsidRPr="00B659F0">
        <w:rPr>
          <w:rStyle w:val="Emphasis"/>
          <w:rFonts w:asciiTheme="majorHAnsi" w:hAnsiTheme="majorHAnsi" w:cstheme="majorHAnsi"/>
        </w:rPr>
        <w:t>avoided</w:t>
      </w:r>
      <w:r w:rsidRPr="00B659F0">
        <w:rPr>
          <w:rFonts w:asciiTheme="majorHAnsi" w:hAnsiTheme="majorHAnsi" w:cstheme="majorHAnsi"/>
          <w:sz w:val="16"/>
        </w:rPr>
        <w:t xml:space="preserve">. </w:t>
      </w:r>
      <w:r w:rsidRPr="00B659F0">
        <w:rPr>
          <w:rStyle w:val="StyleUnderline"/>
          <w:rFonts w:asciiTheme="majorHAnsi" w:hAnsiTheme="majorHAnsi" w:cstheme="majorHAnsi"/>
        </w:rPr>
        <w:t>The planned big ne</w:t>
      </w:r>
      <w:r w:rsidRPr="001A3ED0">
        <w:rPr>
          <w:rStyle w:val="StyleUnderline"/>
          <w:rFonts w:asciiTheme="majorHAnsi" w:hAnsiTheme="majorHAnsi" w:cstheme="majorHAnsi"/>
        </w:rPr>
        <w:t xml:space="preserve">w </w:t>
      </w:r>
      <w:r w:rsidRPr="001A3ED0">
        <w:rPr>
          <w:rStyle w:val="StyleUnderline"/>
          <w:rFonts w:asciiTheme="majorHAnsi" w:hAnsiTheme="majorHAnsi" w:cstheme="majorHAnsi"/>
          <w:highlight w:val="green"/>
        </w:rPr>
        <w:t>constellations are</w:t>
      </w:r>
      <w:r w:rsidRPr="001A3ED0">
        <w:rPr>
          <w:rStyle w:val="StyleUnderline"/>
          <w:rFonts w:asciiTheme="majorHAnsi" w:hAnsiTheme="majorHAnsi" w:cstheme="majorHAnsi"/>
        </w:rPr>
        <w:t xml:space="preserve"> </w:t>
      </w:r>
      <w:r w:rsidRPr="001A3ED0">
        <w:rPr>
          <w:rStyle w:val="Emphasis"/>
          <w:rFonts w:asciiTheme="majorHAnsi" w:hAnsiTheme="majorHAnsi" w:cstheme="majorHAnsi"/>
        </w:rPr>
        <w:t>not in High LEO</w:t>
      </w:r>
      <w:r w:rsidRPr="001A3ED0">
        <w:rPr>
          <w:rStyle w:val="StyleUnderline"/>
          <w:rFonts w:asciiTheme="majorHAnsi" w:hAnsiTheme="majorHAnsi" w:cstheme="majorHAnsi"/>
        </w:rPr>
        <w:t xml:space="preserve">, but </w:t>
      </w:r>
      <w:r w:rsidRPr="001A3ED0">
        <w:rPr>
          <w:rStyle w:val="StyleUnderline"/>
          <w:rFonts w:asciiTheme="majorHAnsi" w:hAnsiTheme="majorHAnsi" w:cstheme="majorHAnsi"/>
          <w:highlight w:val="green"/>
        </w:rPr>
        <w:t xml:space="preserve">in </w:t>
      </w:r>
      <w:r w:rsidRPr="001A3ED0">
        <w:rPr>
          <w:rStyle w:val="Emphasis"/>
          <w:rFonts w:asciiTheme="majorHAnsi" w:hAnsiTheme="majorHAnsi" w:cstheme="majorHAnsi"/>
          <w:highlight w:val="green"/>
        </w:rPr>
        <w:t>Low LEO</w:t>
      </w:r>
      <w:r w:rsidRPr="001A3ED0">
        <w:rPr>
          <w:rStyle w:val="StyleUnderline"/>
          <w:rFonts w:asciiTheme="majorHAnsi" w:hAnsiTheme="majorHAnsi" w:cstheme="majorHAnsi"/>
        </w:rPr>
        <w:t xml:space="preserve"> for faster communications with the earth. They </w:t>
      </w:r>
      <w:r w:rsidRPr="001A3ED0">
        <w:rPr>
          <w:rStyle w:val="Emphasis"/>
          <w:rFonts w:asciiTheme="majorHAnsi" w:hAnsiTheme="majorHAnsi" w:cstheme="majorHAnsi"/>
        </w:rPr>
        <w:t>aren’t an issue</w:t>
      </w:r>
      <w:r w:rsidRPr="001A3ED0">
        <w:rPr>
          <w:rStyle w:val="StyleUnderline"/>
          <w:rFonts w:asciiTheme="majorHAnsi" w:hAnsiTheme="majorHAnsi" w:cstheme="majorHAnsi"/>
        </w:rPr>
        <w:t xml:space="preserve"> for Kessler</w:t>
      </w:r>
      <w:r w:rsidRPr="001A3ED0">
        <w:rPr>
          <w:rFonts w:asciiTheme="majorHAnsi" w:hAnsiTheme="majorHAnsi" w:cstheme="majorHAnsi"/>
          <w:sz w:val="16"/>
        </w:rPr>
        <w:t xml:space="preserve">. </w:t>
      </w:r>
      <w:r w:rsidRPr="001A3ED0">
        <w:rPr>
          <w:rStyle w:val="StyleUnderline"/>
          <w:rFonts w:asciiTheme="majorHAnsi" w:hAnsiTheme="majorHAnsi" w:cstheme="majorHAnsi"/>
        </w:rPr>
        <w:t xml:space="preserve">Most importantly, </w:t>
      </w:r>
      <w:r w:rsidRPr="001A3ED0">
        <w:rPr>
          <w:rStyle w:val="StyleUnderline"/>
          <w:rFonts w:asciiTheme="majorHAnsi" w:hAnsiTheme="majorHAnsi" w:cstheme="majorHAnsi"/>
          <w:highlight w:val="green"/>
        </w:rPr>
        <w:t>all new</w:t>
      </w:r>
      <w:r w:rsidRPr="001A3ED0">
        <w:rPr>
          <w:rFonts w:asciiTheme="majorHAnsi" w:hAnsiTheme="majorHAnsi" w:cstheme="majorHAnsi"/>
          <w:sz w:val="16"/>
        </w:rPr>
        <w:t xml:space="preserve"> satellite </w:t>
      </w:r>
      <w:r w:rsidRPr="001A3ED0">
        <w:rPr>
          <w:rStyle w:val="StyleUnderline"/>
          <w:rFonts w:asciiTheme="majorHAnsi" w:hAnsiTheme="majorHAnsi" w:cstheme="majorHAnsi"/>
          <w:highlight w:val="green"/>
        </w:rPr>
        <w:t>launches</w:t>
      </w:r>
      <w:r w:rsidRPr="001A3ED0">
        <w:rPr>
          <w:rStyle w:val="StyleUnderline"/>
          <w:rFonts w:asciiTheme="majorHAnsi" w:hAnsiTheme="majorHAnsi" w:cstheme="majorHAnsi"/>
        </w:rPr>
        <w:t xml:space="preserve"> since the</w:t>
      </w:r>
      <w:r w:rsidRPr="001A3ED0">
        <w:rPr>
          <w:rFonts w:asciiTheme="majorHAnsi" w:hAnsiTheme="majorHAnsi" w:cstheme="majorHAnsi"/>
          <w:sz w:val="16"/>
        </w:rPr>
        <w:t xml:space="preserve"> 19</w:t>
      </w:r>
      <w:r w:rsidRPr="001A3ED0">
        <w:rPr>
          <w:rStyle w:val="Emphasis"/>
          <w:rFonts w:asciiTheme="majorHAnsi" w:hAnsiTheme="majorHAnsi" w:cstheme="majorHAnsi"/>
        </w:rPr>
        <w:t>90’s</w:t>
      </w:r>
      <w:r w:rsidRPr="001A3ED0">
        <w:rPr>
          <w:rStyle w:val="StyleUnderline"/>
          <w:rFonts w:asciiTheme="majorHAnsi" w:hAnsiTheme="majorHAnsi" w:cstheme="majorHAnsi"/>
        </w:rPr>
        <w:t xml:space="preserve"> are required to </w:t>
      </w:r>
      <w:r w:rsidRPr="001A3ED0">
        <w:rPr>
          <w:rStyle w:val="StyleUnderline"/>
          <w:rFonts w:asciiTheme="majorHAnsi" w:hAnsiTheme="majorHAnsi" w:cstheme="majorHAnsi"/>
          <w:highlight w:val="green"/>
        </w:rPr>
        <w:t>include a plan to</w:t>
      </w:r>
      <w:r w:rsidRPr="001A3ED0">
        <w:rPr>
          <w:rStyle w:val="StyleUnderline"/>
          <w:rFonts w:asciiTheme="majorHAnsi" w:hAnsiTheme="majorHAnsi" w:cstheme="majorHAnsi"/>
        </w:rPr>
        <w:t xml:space="preserve"> get rid of the satellite at the end of its useful life (usually by </w:t>
      </w:r>
      <w:r w:rsidRPr="001A3ED0">
        <w:rPr>
          <w:rStyle w:val="StyleUnderline"/>
          <w:rFonts w:asciiTheme="majorHAnsi" w:hAnsiTheme="majorHAnsi" w:cstheme="majorHAnsi"/>
          <w:highlight w:val="green"/>
        </w:rPr>
        <w:t>deorbit</w:t>
      </w:r>
      <w:r w:rsidRPr="001A3ED0">
        <w:rPr>
          <w:rStyle w:val="StyleUnderline"/>
          <w:rFonts w:asciiTheme="majorHAnsi" w:hAnsiTheme="majorHAnsi" w:cstheme="majorHAnsi"/>
        </w:rPr>
        <w:t>ing)</w:t>
      </w:r>
      <w:r w:rsidRPr="001A3ED0">
        <w:rPr>
          <w:rStyle w:val="StyleUnderline"/>
          <w:rFonts w:asciiTheme="majorHAnsi" w:hAnsiTheme="majorHAnsi" w:cstheme="majorHAnsi"/>
          <w:sz w:val="16"/>
          <w:u w:val="none"/>
        </w:rPr>
        <w:t xml:space="preserve"> </w:t>
      </w:r>
      <w:r w:rsidRPr="001A3ED0">
        <w:rPr>
          <w:rFonts w:asciiTheme="majorHAnsi" w:hAnsiTheme="majorHAnsi" w:cstheme="majorHAnsi"/>
          <w:sz w:val="16"/>
        </w:rPr>
        <w:t xml:space="preserve">So </w:t>
      </w:r>
      <w:r w:rsidRPr="001A3ED0">
        <w:rPr>
          <w:rStyle w:val="StyleUnderline"/>
          <w:rFonts w:asciiTheme="majorHAnsi" w:hAnsiTheme="majorHAnsi" w:cstheme="majorHAnsi"/>
        </w:rPr>
        <w:t xml:space="preserve">the realistic worst case is that </w:t>
      </w:r>
      <w:r w:rsidRPr="001A3ED0">
        <w:rPr>
          <w:rStyle w:val="Emphasis"/>
          <w:rFonts w:asciiTheme="majorHAnsi" w:hAnsiTheme="majorHAnsi" w:cstheme="majorHAnsi"/>
        </w:rPr>
        <w:t>insurance premiums on satellites go up a bit</w:t>
      </w:r>
      <w:r w:rsidRPr="001A3ED0">
        <w:rPr>
          <w:rStyle w:val="StyleUnderline"/>
          <w:rFonts w:asciiTheme="majorHAnsi" w:hAnsiTheme="majorHAnsi" w:cstheme="majorHAnsi"/>
        </w:rPr>
        <w:t xml:space="preserve">. Given the </w:t>
      </w:r>
      <w:r w:rsidRPr="001A3ED0">
        <w:rPr>
          <w:rStyle w:val="Emphasis"/>
          <w:rFonts w:asciiTheme="majorHAnsi" w:hAnsiTheme="majorHAnsi" w:cstheme="majorHAnsi"/>
        </w:rPr>
        <w:t>current trend</w:t>
      </w:r>
      <w:r w:rsidRPr="001A3ED0">
        <w:rPr>
          <w:rStyle w:val="StyleUnderline"/>
          <w:rFonts w:asciiTheme="majorHAnsi" w:hAnsiTheme="majorHAnsi" w:cstheme="majorHAnsi"/>
        </w:rPr>
        <w:t xml:space="preserve"> toward </w:t>
      </w:r>
      <w:r w:rsidRPr="001A3ED0">
        <w:rPr>
          <w:rStyle w:val="Emphasis"/>
          <w:rFonts w:asciiTheme="majorHAnsi" w:hAnsiTheme="majorHAnsi" w:cstheme="majorHAnsi"/>
        </w:rPr>
        <w:t>much smaller, cheaper micro satellites</w:t>
      </w:r>
      <w:r w:rsidRPr="001A3ED0">
        <w:rPr>
          <w:rStyle w:val="StyleUnderline"/>
          <w:rFonts w:asciiTheme="majorHAnsi" w:hAnsiTheme="majorHAnsi" w:cstheme="majorHAnsi"/>
        </w:rPr>
        <w:t>, this wouldn’t even have a huge effect</w:t>
      </w:r>
      <w:r w:rsidRPr="001A3ED0">
        <w:rPr>
          <w:rFonts w:asciiTheme="majorHAnsi" w:hAnsiTheme="majorHAnsi" w:cstheme="majorHAnsi"/>
          <w:sz w:val="16"/>
        </w:rPr>
        <w:t>. I’m removing Kessler Syndrome from my list of things to worry about.</w:t>
      </w:r>
    </w:p>
    <w:p w14:paraId="66BC0FE7" w14:textId="0F7B39F0" w:rsidR="007F29B8" w:rsidRPr="001A3ED0" w:rsidRDefault="007F29B8" w:rsidP="00106E8C">
      <w:pPr>
        <w:pStyle w:val="Heading4"/>
        <w:rPr>
          <w:rFonts w:asciiTheme="majorHAnsi" w:hAnsiTheme="majorHAnsi" w:cstheme="majorHAnsi"/>
        </w:rPr>
      </w:pPr>
      <w:r w:rsidRPr="001A3ED0">
        <w:rPr>
          <w:rFonts w:asciiTheme="majorHAnsi" w:hAnsiTheme="majorHAnsi" w:cstheme="majorHAnsi"/>
        </w:rPr>
        <w:lastRenderedPageBreak/>
        <w:t xml:space="preserve">No impact to hacking – this evidence lists past examples from 2008 and 2018 that didn’t escalate </w:t>
      </w:r>
      <w:r w:rsidRPr="001A3ED0">
        <w:rPr>
          <w:rFonts w:asciiTheme="majorHAnsi" w:hAnsiTheme="majorHAnsi" w:cstheme="majorHAnsi"/>
          <w:u w:val="single"/>
        </w:rPr>
        <w:t>and</w:t>
      </w:r>
      <w:r w:rsidRPr="001A3ED0">
        <w:rPr>
          <w:rFonts w:asciiTheme="majorHAnsi" w:hAnsiTheme="majorHAnsi" w:cstheme="majorHAnsi"/>
        </w:rPr>
        <w:t xml:space="preserve"> states like Iran have tried and failed which prove it is difficult and unlikely – also massively increases the </w:t>
      </w:r>
      <w:r w:rsidRPr="001A3ED0">
        <w:rPr>
          <w:rFonts w:asciiTheme="majorHAnsi" w:hAnsiTheme="majorHAnsi" w:cstheme="majorHAnsi"/>
          <w:u w:val="single"/>
        </w:rPr>
        <w:t>severity</w:t>
      </w:r>
      <w:r w:rsidRPr="001A3ED0">
        <w:rPr>
          <w:rFonts w:asciiTheme="majorHAnsi" w:hAnsiTheme="majorHAnsi" w:cstheme="majorHAnsi"/>
        </w:rPr>
        <w:t xml:space="preserve"> of the hacking they need to win happens</w:t>
      </w:r>
      <w:r w:rsidR="006D5EE8">
        <w:rPr>
          <w:rFonts w:asciiTheme="majorHAnsi" w:hAnsiTheme="majorHAnsi" w:cstheme="majorHAnsi"/>
        </w:rPr>
        <w:t xml:space="preserve"> – no </w:t>
      </w:r>
      <w:r w:rsidR="00263816">
        <w:rPr>
          <w:rFonts w:asciiTheme="majorHAnsi" w:hAnsiTheme="majorHAnsi" w:cstheme="majorHAnsi"/>
        </w:rPr>
        <w:t>brightline in the 1ac which means that u don’t solve</w:t>
      </w:r>
    </w:p>
    <w:p w14:paraId="3820F4BA" w14:textId="58E24F46" w:rsidR="00B075B1" w:rsidRPr="00653BF5" w:rsidRDefault="0020506E" w:rsidP="00B075B1">
      <w:pPr>
        <w:pStyle w:val="Heading4"/>
        <w:rPr>
          <w:rFonts w:asciiTheme="majorHAnsi" w:hAnsiTheme="majorHAnsi" w:cstheme="majorHAnsi"/>
        </w:rPr>
      </w:pPr>
      <w:r>
        <w:rPr>
          <w:rFonts w:asciiTheme="majorHAnsi" w:hAnsiTheme="majorHAnsi" w:cstheme="majorHAnsi"/>
        </w:rPr>
        <w:t xml:space="preserve">Megaconstellations protect against cyberattacks </w:t>
      </w:r>
    </w:p>
    <w:p w14:paraId="63594F2C" w14:textId="77777777" w:rsidR="00B075B1" w:rsidRPr="00DF1ACF" w:rsidRDefault="00B075B1" w:rsidP="00DF1ACF">
      <w:r w:rsidRPr="00E40E55">
        <w:rPr>
          <w:rStyle w:val="Style13ptBold"/>
        </w:rPr>
        <w:t>Hallex and Cottom 20</w:t>
      </w:r>
      <w:r w:rsidRPr="00DF1ACF">
        <w:t xml:space="preserve"> [Matthew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3E9DFA92" w14:textId="1DFE9BB0" w:rsidR="00722734" w:rsidRPr="001A3ED0" w:rsidRDefault="00B075B1" w:rsidP="00722734">
      <w:pPr>
        <w:rPr>
          <w:rFonts w:asciiTheme="majorHAnsi" w:hAnsiTheme="majorHAnsi" w:cstheme="majorHAnsi"/>
          <w:sz w:val="16"/>
        </w:rPr>
      </w:pPr>
      <w:r w:rsidRPr="00653BF5">
        <w:rPr>
          <w:rFonts w:asciiTheme="majorHAnsi" w:hAnsiTheme="majorHAnsi" w:cstheme="majorHAnsi"/>
          <w:sz w:val="16"/>
        </w:rPr>
        <w:t xml:space="preserve">While potentially threatening the sustainability of safe orbital operations, </w:t>
      </w:r>
      <w:r w:rsidRPr="00653BF5">
        <w:rPr>
          <w:rFonts w:asciiTheme="majorHAnsi" w:hAnsiTheme="majorHAnsi" w:cstheme="majorHAnsi"/>
          <w:u w:val="single"/>
        </w:rPr>
        <w:t xml:space="preserve">new </w:t>
      </w:r>
      <w:r w:rsidRPr="00653BF5">
        <w:rPr>
          <w:rFonts w:asciiTheme="majorHAnsi" w:hAnsiTheme="majorHAnsi" w:cstheme="majorHAnsi"/>
          <w:highlight w:val="green"/>
          <w:u w:val="single"/>
        </w:rPr>
        <w:t>proliferated constellations</w:t>
      </w:r>
      <w:r w:rsidRPr="00653BF5">
        <w:rPr>
          <w:rFonts w:asciiTheme="majorHAnsi" w:hAnsiTheme="majorHAnsi" w:cstheme="majorHAnsi"/>
          <w:u w:val="single"/>
        </w:rPr>
        <w:t xml:space="preserve"> also </w:t>
      </w:r>
      <w:r w:rsidRPr="00653BF5">
        <w:rPr>
          <w:rFonts w:asciiTheme="majorHAnsi" w:hAnsiTheme="majorHAnsi" w:cstheme="majorHAnsi"/>
          <w:highlight w:val="green"/>
          <w:u w:val="single"/>
        </w:rPr>
        <w:t xml:space="preserve">offer opportunities </w:t>
      </w:r>
      <w:r w:rsidRPr="00653BF5">
        <w:rPr>
          <w:rFonts w:asciiTheme="majorHAnsi" w:hAnsiTheme="majorHAnsi" w:cstheme="majorHAnsi"/>
          <w:u w:val="single"/>
        </w:rPr>
        <w:t xml:space="preserve">for the United States </w:t>
      </w:r>
      <w:r w:rsidRPr="00653BF5">
        <w:rPr>
          <w:rFonts w:asciiTheme="majorHAnsi" w:hAnsiTheme="majorHAnsi" w:cstheme="majorHAnsi"/>
          <w:highlight w:val="green"/>
          <w:u w:val="single"/>
        </w:rPr>
        <w:t>to increase</w:t>
      </w:r>
      <w:r w:rsidRPr="00653BF5">
        <w:rPr>
          <w:rFonts w:asciiTheme="majorHAnsi" w:hAnsiTheme="majorHAnsi" w:cstheme="majorHAnsi"/>
          <w:u w:val="single"/>
        </w:rPr>
        <w:t xml:space="preserve"> the </w:t>
      </w:r>
      <w:r w:rsidRPr="00653BF5">
        <w:rPr>
          <w:rFonts w:asciiTheme="majorHAnsi" w:hAnsiTheme="majorHAnsi" w:cstheme="majorHAnsi"/>
          <w:highlight w:val="green"/>
          <w:u w:val="single"/>
        </w:rPr>
        <w:t>resilience of</w:t>
      </w:r>
      <w:r w:rsidRPr="00653BF5">
        <w:rPr>
          <w:rFonts w:asciiTheme="majorHAnsi" w:hAnsiTheme="majorHAnsi" w:cstheme="majorHAnsi"/>
          <w:u w:val="single"/>
        </w:rPr>
        <w:t xml:space="preserve"> its </w:t>
      </w:r>
      <w:r w:rsidRPr="00653BF5">
        <w:rPr>
          <w:rFonts w:asciiTheme="majorHAnsi" w:hAnsiTheme="majorHAnsi" w:cstheme="majorHAnsi"/>
          <w:highlight w:val="green"/>
          <w:u w:val="single"/>
        </w:rPr>
        <w:t>national security</w:t>
      </w:r>
      <w:r w:rsidRPr="00653BF5">
        <w:rPr>
          <w:rFonts w:asciiTheme="majorHAnsi" w:hAnsiTheme="majorHAnsi" w:cstheme="majorHAnsi"/>
          <w:u w:val="single"/>
        </w:rPr>
        <w:t xml:space="preserve"> space </w:t>
      </w:r>
      <w:r w:rsidRPr="001A350E">
        <w:rPr>
          <w:rFonts w:asciiTheme="majorHAnsi" w:hAnsiTheme="majorHAnsi" w:cstheme="majorHAnsi"/>
          <w:u w:val="single"/>
        </w:rPr>
        <w:t>architectures</w:t>
      </w:r>
      <w:r w:rsidRPr="001A350E">
        <w:rPr>
          <w:rFonts w:asciiTheme="majorHAnsi" w:hAnsiTheme="majorHAnsi" w:cstheme="majorHAnsi"/>
          <w:sz w:val="16"/>
        </w:rPr>
        <w:t xml:space="preserve">. </w:t>
      </w:r>
      <w:r w:rsidRPr="001A350E">
        <w:rPr>
          <w:rFonts w:asciiTheme="majorHAnsi" w:hAnsiTheme="majorHAnsi" w:cstheme="majorHAnsi"/>
          <w:u w:val="single"/>
        </w:rPr>
        <w:t>Increasing the resilience of U.S. national security space architectures has strategic implications beyond the space domain</w:t>
      </w:r>
      <w:r w:rsidRPr="001A350E">
        <w:rPr>
          <w:rFonts w:asciiTheme="majorHAnsi" w:hAnsiTheme="majorHAnsi" w:cstheme="majorHAnsi"/>
          <w:sz w:val="16"/>
        </w:rPr>
        <w:t xml:space="preserve">. Adversaries such as </w:t>
      </w:r>
      <w:r w:rsidRPr="001A350E">
        <w:rPr>
          <w:rFonts w:asciiTheme="majorHAnsi" w:hAnsiTheme="majorHAnsi" w:cstheme="majorHAnsi"/>
          <w:u w:val="single"/>
        </w:rPr>
        <w:t>China and Russia see U.S. dependence on space as a key vulnerability to exploit during a conflict.</w:t>
      </w:r>
      <w:r w:rsidRPr="001A350E">
        <w:rPr>
          <w:rFonts w:asciiTheme="majorHAnsi" w:hAnsiTheme="majorHAnsi" w:cstheme="majorHAnsi"/>
          <w:sz w:val="16"/>
        </w:rPr>
        <w:t xml:space="preserve"> </w:t>
      </w:r>
      <w:r w:rsidRPr="001A350E">
        <w:rPr>
          <w:rFonts w:asciiTheme="majorHAnsi" w:hAnsiTheme="majorHAnsi" w:cstheme="majorHAnsi"/>
          <w:u w:val="single"/>
        </w:rPr>
        <w:t>Resilient, proliferated satellite constellations support deterrence</w:t>
      </w:r>
      <w:r w:rsidRPr="00653BF5">
        <w:rPr>
          <w:rFonts w:asciiTheme="majorHAnsi" w:hAnsiTheme="majorHAnsi" w:cstheme="majorHAnsi"/>
          <w:u w:val="single"/>
        </w:rPr>
        <w:t xml:space="preserve"> by </w:t>
      </w:r>
      <w:r w:rsidRPr="00653BF5">
        <w:rPr>
          <w:rFonts w:asciiTheme="majorHAnsi" w:hAnsiTheme="majorHAnsi" w:cstheme="majorHAnsi"/>
          <w:highlight w:val="green"/>
          <w:u w:val="single"/>
        </w:rPr>
        <w:t>denying adversaries</w:t>
      </w:r>
      <w:r w:rsidRPr="00653BF5">
        <w:rPr>
          <w:rFonts w:asciiTheme="majorHAnsi" w:hAnsiTheme="majorHAnsi" w:cstheme="majorHAnsi"/>
          <w:u w:val="single"/>
        </w:rPr>
        <w:t xml:space="preserve"> the </w:t>
      </w:r>
      <w:r w:rsidRPr="00653BF5">
        <w:rPr>
          <w:rFonts w:asciiTheme="majorHAnsi" w:hAnsiTheme="majorHAnsi" w:cstheme="majorHAnsi"/>
          <w:highlight w:val="green"/>
          <w:u w:val="single"/>
        </w:rPr>
        <w:t>space superiority</w:t>
      </w:r>
      <w:r w:rsidRPr="00653BF5">
        <w:rPr>
          <w:rFonts w:asciiTheme="majorHAnsi" w:hAnsiTheme="majorHAnsi" w:cstheme="majorHAnsi"/>
          <w:u w:val="single"/>
        </w:rPr>
        <w:t xml:space="preserve"> they believe is </w:t>
      </w:r>
      <w:r w:rsidRPr="00BB2AD1">
        <w:rPr>
          <w:rFonts w:asciiTheme="majorHAnsi" w:hAnsiTheme="majorHAnsi" w:cstheme="majorHAnsi"/>
          <w:u w:val="single"/>
        </w:rPr>
        <w:t>necessary to initiate and win a war against the United States</w:t>
      </w:r>
      <w:r w:rsidRPr="00BB2AD1">
        <w:rPr>
          <w:rFonts w:asciiTheme="majorHAnsi" w:hAnsiTheme="majorHAnsi" w:cstheme="majorHAnsi"/>
          <w:sz w:val="16"/>
        </w:rPr>
        <w:t xml:space="preserve">.28 </w:t>
      </w:r>
      <w:r w:rsidRPr="00BB2AD1">
        <w:rPr>
          <w:rFonts w:asciiTheme="majorHAnsi" w:hAnsiTheme="majorHAnsi" w:cstheme="majorHAnsi"/>
          <w:u w:val="single"/>
        </w:rPr>
        <w:t>Should deterrence fail, these constellations could provide assured space support to U.S. forces in the face of adversary counterspace threats while imposing costs on competitors by rendering their investments in counterspace systems irrelevant</w:t>
      </w:r>
      <w:r w:rsidRPr="00BB2AD1">
        <w:rPr>
          <w:rFonts w:asciiTheme="majorHAnsi" w:hAnsiTheme="majorHAnsi" w:cstheme="majorHAnsi"/>
          <w:sz w:val="16"/>
        </w:rPr>
        <w:t xml:space="preserve">. Proliferated constellations can support these goals in four main ways. </w:t>
      </w:r>
      <w:r w:rsidRPr="00BB2AD1">
        <w:rPr>
          <w:rFonts w:asciiTheme="majorHAnsi" w:hAnsiTheme="majorHAnsi" w:cstheme="majorHAnsi"/>
          <w:u w:val="single"/>
        </w:rPr>
        <w:t>First</w:t>
      </w:r>
      <w:r w:rsidRPr="00BB2AD1">
        <w:rPr>
          <w:rFonts w:asciiTheme="majorHAnsi" w:hAnsiTheme="majorHAnsi" w:cstheme="majorHAnsi"/>
          <w:sz w:val="16"/>
        </w:rPr>
        <w:t xml:space="preserve">, </w:t>
      </w:r>
      <w:r w:rsidRPr="00BB2AD1">
        <w:rPr>
          <w:rFonts w:asciiTheme="majorHAnsi" w:hAnsiTheme="majorHAnsi" w:cstheme="majorHAnsi"/>
          <w:u w:val="single"/>
        </w:rPr>
        <w:t>the extreme degree of disaggregation inherent in government and commercial proliferated constellations could make them more resilient to attacks by many adversary counterspace systems</w:t>
      </w:r>
      <w:r w:rsidRPr="00BB2AD1">
        <w:rPr>
          <w:rFonts w:asciiTheme="majorHAnsi" w:hAnsiTheme="majorHAnsi" w:cstheme="majorHAnsi"/>
          <w:sz w:val="16"/>
        </w:rPr>
        <w:t xml:space="preserve">. </w:t>
      </w:r>
    </w:p>
    <w:p w14:paraId="7AF2FA9C" w14:textId="77777777" w:rsidR="002A63C5" w:rsidRPr="002C29BC" w:rsidRDefault="002A63C5" w:rsidP="002A63C5">
      <w:pPr>
        <w:pStyle w:val="Heading4"/>
        <w:rPr>
          <w:rFonts w:asciiTheme="majorHAnsi" w:hAnsiTheme="majorHAnsi" w:cstheme="majorHAnsi"/>
        </w:rPr>
      </w:pPr>
      <w:r w:rsidRPr="002C29BC">
        <w:rPr>
          <w:rFonts w:asciiTheme="majorHAnsi" w:hAnsiTheme="majorHAnsi" w:cstheme="majorHAnsi"/>
        </w:rPr>
        <w:t>Early warning’s in GEO – debris doesn’t matter there</w:t>
      </w:r>
    </w:p>
    <w:p w14:paraId="0D7D696C" w14:textId="77777777" w:rsidR="007F52DE" w:rsidRPr="001A3ED0" w:rsidRDefault="007F52DE" w:rsidP="007F52DE">
      <w:pPr>
        <w:pStyle w:val="Heading4"/>
        <w:rPr>
          <w:rStyle w:val="Style13ptBold"/>
          <w:rFonts w:asciiTheme="majorHAnsi" w:hAnsiTheme="majorHAnsi" w:cstheme="majorHAnsi"/>
          <w:b/>
        </w:rPr>
      </w:pPr>
      <w:r w:rsidRPr="001A3ED0">
        <w:rPr>
          <w:rStyle w:val="Style13ptBold"/>
          <w:rFonts w:asciiTheme="majorHAnsi" w:hAnsiTheme="majorHAnsi" w:cstheme="majorHAnsi"/>
          <w:b/>
        </w:rPr>
        <w:t>no war – hotlines check miscalc</w:t>
      </w:r>
    </w:p>
    <w:p w14:paraId="1F42195C" w14:textId="77777777" w:rsidR="007F52DE" w:rsidRPr="001A3ED0" w:rsidRDefault="007F52DE" w:rsidP="007F52DE">
      <w:pPr>
        <w:rPr>
          <w:rFonts w:asciiTheme="majorHAnsi" w:hAnsiTheme="majorHAnsi" w:cstheme="majorHAnsi"/>
        </w:rPr>
      </w:pPr>
      <w:r w:rsidRPr="001A3ED0">
        <w:rPr>
          <w:rStyle w:val="Style13ptBold"/>
          <w:rFonts w:asciiTheme="majorHAnsi" w:hAnsiTheme="majorHAnsi" w:cstheme="majorHAnsi"/>
        </w:rPr>
        <w:t>Lan 16</w:t>
      </w:r>
      <w:r w:rsidRPr="001A3ED0">
        <w:rPr>
          <w:rFonts w:asciiTheme="majorHAnsi" w:hAnsiTheme="majorHAnsi" w:cstheme="majorHAnsi"/>
        </w:rPr>
        <w:t>, Chen Lan 16, an independent analyst and founder of the 'Go Taikonauts!', “Chinese Space Quarterly Report”, January 2016, http://www.go-taikonauts.com/images/newsletters_PDF/GoTaikonauts18.pdf</w:t>
      </w:r>
    </w:p>
    <w:p w14:paraId="45D39455" w14:textId="6A91EBA0" w:rsidR="007F52DE" w:rsidRPr="001A3ED0" w:rsidRDefault="007F52DE" w:rsidP="007F52DE">
      <w:pPr>
        <w:rPr>
          <w:rFonts w:asciiTheme="majorHAnsi" w:hAnsiTheme="majorHAnsi" w:cstheme="majorHAnsi"/>
          <w:sz w:val="16"/>
        </w:rPr>
      </w:pPr>
      <w:r w:rsidRPr="001A3ED0">
        <w:rPr>
          <w:rFonts w:asciiTheme="majorHAnsi" w:hAnsiTheme="majorHAnsi" w:cstheme="majorHAnsi"/>
          <w:sz w:val="16"/>
        </w:rPr>
        <w:t xml:space="preserve">During the IAC 2015, </w:t>
      </w:r>
      <w:r w:rsidRPr="001A3ED0">
        <w:rPr>
          <w:rStyle w:val="Emphasis"/>
          <w:rFonts w:asciiTheme="majorHAnsi" w:hAnsiTheme="majorHAnsi" w:cstheme="majorHAnsi"/>
          <w:highlight w:val="green"/>
        </w:rPr>
        <w:t>China re-iterated the wish for international</w:t>
      </w:r>
      <w:r w:rsidRPr="001A3ED0">
        <w:rPr>
          <w:rFonts w:asciiTheme="majorHAnsi" w:hAnsiTheme="majorHAnsi" w:cstheme="majorHAnsi"/>
          <w:sz w:val="16"/>
        </w:rPr>
        <w:t xml:space="preserve"> participation and </w:t>
      </w:r>
      <w:r w:rsidRPr="001A3ED0">
        <w:rPr>
          <w:rStyle w:val="Emphasis"/>
          <w:rFonts w:asciiTheme="majorHAnsi" w:hAnsiTheme="majorHAnsi" w:cstheme="majorHAnsi"/>
          <w:highlight w:val="green"/>
        </w:rPr>
        <w:t>coop</w:t>
      </w:r>
      <w:r w:rsidRPr="001A3ED0">
        <w:rPr>
          <w:rFonts w:asciiTheme="majorHAnsi" w:hAnsiTheme="majorHAnsi" w:cstheme="majorHAnsi"/>
          <w:sz w:val="16"/>
        </w:rPr>
        <w:t xml:space="preserve">eration </w:t>
      </w:r>
      <w:r w:rsidRPr="001A3ED0">
        <w:rPr>
          <w:rStyle w:val="Emphasis"/>
          <w:rFonts w:asciiTheme="majorHAnsi" w:hAnsiTheme="majorHAnsi" w:cstheme="majorHAnsi"/>
          <w:highlight w:val="green"/>
        </w:rPr>
        <w:t>in</w:t>
      </w:r>
      <w:r w:rsidRPr="001A3ED0">
        <w:rPr>
          <w:rFonts w:asciiTheme="majorHAnsi" w:hAnsiTheme="majorHAnsi" w:cstheme="majorHAnsi"/>
          <w:sz w:val="16"/>
        </w:rPr>
        <w:t xml:space="preserve"> its </w:t>
      </w:r>
      <w:r w:rsidRPr="001A3ED0">
        <w:rPr>
          <w:rStyle w:val="Emphasis"/>
          <w:rFonts w:asciiTheme="majorHAnsi" w:hAnsiTheme="majorHAnsi" w:cstheme="majorHAnsi"/>
          <w:highlight w:val="green"/>
        </w:rPr>
        <w:t>space</w:t>
      </w:r>
      <w:r w:rsidRPr="001A3ED0">
        <w:rPr>
          <w:rFonts w:asciiTheme="majorHAnsi" w:hAnsiTheme="majorHAnsi" w:cstheme="majorHAnsi"/>
          <w:sz w:val="16"/>
        </w:rPr>
        <w:t xml:space="preserve"> station project including extending the station by modules provided by international partners. 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Though </w:t>
      </w:r>
      <w:r w:rsidRPr="001A3ED0">
        <w:rPr>
          <w:rStyle w:val="Emphasis"/>
          <w:rFonts w:asciiTheme="majorHAnsi" w:hAnsiTheme="majorHAnsi" w:cstheme="majorHAnsi"/>
          <w:highlight w:val="green"/>
        </w:rPr>
        <w:t>Sino-U.S. cooperation</w:t>
      </w:r>
      <w:r w:rsidRPr="001A3ED0">
        <w:rPr>
          <w:rFonts w:asciiTheme="majorHAnsi" w:hAnsiTheme="majorHAnsi" w:cstheme="majorHAnsi"/>
          <w:sz w:val="16"/>
        </w:rPr>
        <w:t xml:space="preserve"> on human spaceflight is still uncertain, </w:t>
      </w:r>
      <w:r w:rsidRPr="001A3ED0">
        <w:rPr>
          <w:rStyle w:val="Emphasis"/>
          <w:rFonts w:asciiTheme="majorHAnsi" w:hAnsiTheme="majorHAnsi" w:cstheme="majorHAnsi"/>
          <w:highlight w:val="green"/>
        </w:rPr>
        <w:t>a positive move between the two countries</w:t>
      </w:r>
      <w:r w:rsidRPr="001A3ED0">
        <w:rPr>
          <w:rStyle w:val="Emphasis"/>
          <w:rFonts w:asciiTheme="majorHAnsi" w:hAnsiTheme="majorHAnsi" w:cstheme="majorHAnsi"/>
        </w:rPr>
        <w:t xml:space="preserve"> </w:t>
      </w:r>
      <w:r w:rsidRPr="001A3ED0">
        <w:rPr>
          <w:rFonts w:asciiTheme="majorHAnsi" w:hAnsiTheme="majorHAnsi" w:cstheme="majorHAnsi"/>
          <w:sz w:val="16"/>
        </w:rPr>
        <w:t xml:space="preserve">has been made, that </w:t>
      </w:r>
      <w:r w:rsidRPr="001A3ED0">
        <w:rPr>
          <w:rStyle w:val="Emphasis"/>
          <w:rFonts w:asciiTheme="majorHAnsi" w:hAnsiTheme="majorHAnsi" w:cstheme="majorHAnsi"/>
          <w:highlight w:val="green"/>
        </w:rPr>
        <w:t>is the establishment of a space hotline</w:t>
      </w:r>
      <w:r w:rsidRPr="001A3ED0">
        <w:rPr>
          <w:rFonts w:asciiTheme="majorHAnsi" w:hAnsiTheme="majorHAnsi" w:cstheme="majorHAnsi"/>
          <w:sz w:val="16"/>
        </w:rPr>
        <w:t xml:space="preserve">. Western media reported in November that the hotline has been setup between Washington and Beijing </w:t>
      </w:r>
      <w:r w:rsidRPr="001A3ED0">
        <w:rPr>
          <w:rStyle w:val="Emphasis"/>
          <w:rFonts w:asciiTheme="majorHAnsi" w:hAnsiTheme="majorHAnsi" w:cstheme="majorHAnsi"/>
          <w:highlight w:val="green"/>
        </w:rPr>
        <w:t>to allow easy sharing of</w:t>
      </w:r>
      <w:r w:rsidRPr="001A3ED0">
        <w:rPr>
          <w:rFonts w:asciiTheme="majorHAnsi" w:hAnsiTheme="majorHAnsi" w:cstheme="majorHAnsi"/>
          <w:sz w:val="16"/>
        </w:rPr>
        <w:t xml:space="preserve"> technical </w:t>
      </w:r>
      <w:r w:rsidRPr="001A3ED0">
        <w:rPr>
          <w:rStyle w:val="Emphasis"/>
          <w:rFonts w:asciiTheme="majorHAnsi" w:hAnsiTheme="majorHAnsi" w:cstheme="majorHAnsi"/>
          <w:highlight w:val="green"/>
        </w:rPr>
        <w:t>info</w:t>
      </w:r>
      <w:r w:rsidRPr="001A3ED0">
        <w:rPr>
          <w:rFonts w:asciiTheme="majorHAnsi" w:hAnsiTheme="majorHAnsi" w:cstheme="majorHAnsi"/>
          <w:sz w:val="16"/>
        </w:rPr>
        <w:t xml:space="preserve">rmation </w:t>
      </w:r>
      <w:r w:rsidRPr="001A3ED0">
        <w:rPr>
          <w:rStyle w:val="Emphasis"/>
          <w:rFonts w:asciiTheme="majorHAnsi" w:hAnsiTheme="majorHAnsi" w:cstheme="majorHAnsi"/>
          <w:highlight w:val="green"/>
        </w:rPr>
        <w:t>about their space operations,</w:t>
      </w:r>
      <w:r w:rsidRPr="001A3ED0">
        <w:rPr>
          <w:rFonts w:asciiTheme="majorHAnsi" w:hAnsiTheme="majorHAnsi" w:cstheme="majorHAnsi"/>
          <w:sz w:val="16"/>
        </w:rPr>
        <w:t xml:space="preserve"> hopefully </w:t>
      </w:r>
      <w:r w:rsidRPr="001A3ED0">
        <w:rPr>
          <w:rStyle w:val="Emphasis"/>
          <w:rFonts w:asciiTheme="majorHAnsi" w:hAnsiTheme="majorHAnsi" w:cstheme="majorHAnsi"/>
          <w:highlight w:val="green"/>
        </w:rPr>
        <w:t>avoiding any misunderstandings or accidents. Russia</w:t>
      </w:r>
      <w:r w:rsidRPr="001A3ED0">
        <w:rPr>
          <w:rFonts w:asciiTheme="majorHAnsi" w:hAnsiTheme="majorHAnsi" w:cstheme="majorHAnsi"/>
          <w:sz w:val="16"/>
        </w:rPr>
        <w:t xml:space="preserve">’s space agency Roscosmos on 17 December </w:t>
      </w:r>
      <w:r w:rsidRPr="001A3ED0">
        <w:rPr>
          <w:rStyle w:val="Emphasis"/>
          <w:rFonts w:asciiTheme="majorHAnsi" w:hAnsiTheme="majorHAnsi" w:cstheme="majorHAnsi"/>
          <w:highlight w:val="green"/>
        </w:rPr>
        <w:t>signed a coop</w:t>
      </w:r>
      <w:r w:rsidRPr="001A3ED0">
        <w:rPr>
          <w:rFonts w:asciiTheme="majorHAnsi" w:hAnsiTheme="majorHAnsi" w:cstheme="majorHAnsi"/>
          <w:sz w:val="16"/>
        </w:rPr>
        <w:t xml:space="preserve">eration </w:t>
      </w:r>
      <w:r w:rsidRPr="001A3ED0">
        <w:rPr>
          <w:rStyle w:val="Emphasis"/>
          <w:rFonts w:asciiTheme="majorHAnsi" w:hAnsiTheme="majorHAnsi" w:cstheme="majorHAnsi"/>
          <w:highlight w:val="green"/>
        </w:rPr>
        <w:t>agreement with</w:t>
      </w:r>
      <w:r w:rsidRPr="001A3ED0">
        <w:rPr>
          <w:rFonts w:asciiTheme="majorHAnsi" w:hAnsiTheme="majorHAnsi" w:cstheme="majorHAnsi"/>
          <w:sz w:val="16"/>
        </w:rPr>
        <w:t xml:space="preserve"> the </w:t>
      </w:r>
      <w:r w:rsidRPr="001A3ED0">
        <w:rPr>
          <w:rStyle w:val="Emphasis"/>
          <w:rFonts w:asciiTheme="majorHAnsi" w:hAnsiTheme="majorHAnsi" w:cstheme="majorHAnsi"/>
          <w:highlight w:val="green"/>
        </w:rPr>
        <w:t>China</w:t>
      </w:r>
      <w:r w:rsidRPr="001A3ED0">
        <w:rPr>
          <w:rFonts w:asciiTheme="majorHAnsi" w:hAnsiTheme="majorHAnsi" w:cstheme="majorHAnsi"/>
          <w:sz w:val="16"/>
        </w:rPr>
        <w:t xml:space="preserve"> National Space Administration (CNSA). The document was signed at the 20th regular meeting of Russian and Chinese Heads of Government, during Russian Prime Minister Dmitry Medvedev’s three-day visit to Beijing. The two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w:t>
      </w:r>
      <w:r w:rsidRPr="001A3ED0">
        <w:rPr>
          <w:rFonts w:asciiTheme="majorHAnsi" w:hAnsiTheme="majorHAnsi" w:cstheme="majorHAnsi"/>
          <w:sz w:val="16"/>
        </w:rPr>
        <w:lastRenderedPageBreak/>
        <w:t>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Also on the same day, Russian state-owned nanotechnology company RUSNANO and the China Aerospace Science and Industry Corporation (CASIC) signed a strategic partnership agreement. CNSA also signed an agreement with the Netherlands on 26 October, and a memorandum of understanding with the UAE (United Arab Emirates) on 15 December, on exploration and peaceful use of outer space</w:t>
      </w:r>
    </w:p>
    <w:p w14:paraId="5327685D" w14:textId="740F8AA8" w:rsidR="00E17383" w:rsidRPr="001A3ED0" w:rsidRDefault="00E17383" w:rsidP="00E17383">
      <w:pPr>
        <w:pStyle w:val="Heading2"/>
        <w:rPr>
          <w:rFonts w:asciiTheme="majorHAnsi" w:hAnsiTheme="majorHAnsi" w:cstheme="majorHAnsi"/>
        </w:rPr>
      </w:pPr>
      <w:r w:rsidRPr="001A3ED0">
        <w:rPr>
          <w:rFonts w:asciiTheme="majorHAnsi" w:hAnsiTheme="majorHAnsi" w:cstheme="majorHAnsi"/>
        </w:rPr>
        <w:lastRenderedPageBreak/>
        <w:t>astronomy</w:t>
      </w:r>
    </w:p>
    <w:p w14:paraId="01CA7462" w14:textId="1F250738" w:rsidR="001331E3" w:rsidRPr="001A3ED0" w:rsidRDefault="003466A2" w:rsidP="00D47105">
      <w:pPr>
        <w:pStyle w:val="Heading4"/>
        <w:rPr>
          <w:rFonts w:asciiTheme="majorHAnsi" w:hAnsiTheme="majorHAnsi" w:cstheme="majorHAnsi"/>
        </w:rPr>
      </w:pPr>
      <w:r w:rsidRPr="001A3ED0">
        <w:rPr>
          <w:rFonts w:asciiTheme="majorHAnsi" w:hAnsiTheme="majorHAnsi" w:cstheme="majorHAnsi"/>
        </w:rPr>
        <w:t>S</w:t>
      </w:r>
      <w:r w:rsidR="001331E3" w:rsidRPr="001A3ED0">
        <w:rPr>
          <w:rFonts w:asciiTheme="majorHAnsi" w:hAnsiTheme="majorHAnsi" w:cstheme="majorHAnsi"/>
        </w:rPr>
        <w:t xml:space="preserve">pace science is bad – </w:t>
      </w:r>
      <w:r w:rsidR="00BC4664" w:rsidRPr="001A3ED0">
        <w:rPr>
          <w:rFonts w:asciiTheme="majorHAnsi" w:hAnsiTheme="majorHAnsi" w:cstheme="majorHAnsi"/>
        </w:rPr>
        <w:t xml:space="preserve"> that’s sammler 19 and smiles 20 – </w:t>
      </w:r>
      <w:r w:rsidR="001331E3" w:rsidRPr="001A3ED0">
        <w:rPr>
          <w:rFonts w:asciiTheme="majorHAnsi" w:hAnsiTheme="majorHAnsi" w:cstheme="majorHAnsi"/>
        </w:rPr>
        <w:t xml:space="preserve">tmt proves </w:t>
      </w:r>
    </w:p>
    <w:p w14:paraId="37F67E15" w14:textId="77777777" w:rsidR="00FE2713" w:rsidRPr="00D47167" w:rsidRDefault="00FE2713" w:rsidP="00FE2713">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064FBA4F" w14:textId="77777777" w:rsidR="00FE2713" w:rsidRPr="00D47167" w:rsidRDefault="00FE2713" w:rsidP="00FE2713">
      <w:r w:rsidRPr="00D47167">
        <w:rPr>
          <w:rStyle w:val="Style13ptBold"/>
        </w:rPr>
        <w:t>Mack 19</w:t>
      </w:r>
      <w:r w:rsidRPr="00D47167">
        <w:t xml:space="preserve"> (Eric, “NASA says city-smashing asteroids aren't so common,” 6-27, </w:t>
      </w:r>
      <w:hyperlink r:id="rId13" w:history="1">
        <w:r w:rsidRPr="00D47167">
          <w:rPr>
            <w:rStyle w:val="Hyperlink"/>
          </w:rPr>
          <w:t>https://www.cnet.com/news/nasa-says-city-smashing-asteroids-arent-so-common/</w:t>
        </w:r>
      </w:hyperlink>
      <w:r w:rsidRPr="00D47167">
        <w:t xml:space="preserve">) </w:t>
      </w:r>
    </w:p>
    <w:p w14:paraId="3BAB1189" w14:textId="77777777" w:rsidR="00FE2713" w:rsidRPr="00726272" w:rsidRDefault="00FE2713" w:rsidP="00FE2713">
      <w:pPr>
        <w:rPr>
          <w:sz w:val="16"/>
        </w:rPr>
      </w:pPr>
      <w:r w:rsidRPr="00D47167">
        <w:rPr>
          <w:rStyle w:val="StyleUnderline"/>
        </w:rPr>
        <w:t>Asteroids are all around us, but we shouldn't be losing sleep over the big buggers</w:t>
      </w:r>
      <w:r w:rsidRPr="00726272">
        <w:rPr>
          <w:sz w:val="16"/>
        </w:rPr>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726272">
        <w:rPr>
          <w:sz w:val="16"/>
        </w:rPr>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726272">
        <w:rPr>
          <w:sz w:val="16"/>
        </w:rPr>
        <w:t xml:space="preserve"> about an </w:t>
      </w:r>
      <w:r w:rsidRPr="00D47167">
        <w:rPr>
          <w:rStyle w:val="StyleUnderline"/>
        </w:rPr>
        <w:t>extinction-level</w:t>
      </w:r>
      <w:r w:rsidRPr="00726272">
        <w:rPr>
          <w:sz w:val="16"/>
        </w:rPr>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726272">
        <w:rPr>
          <w:sz w:val="16"/>
        </w:rPr>
        <w:t xml:space="preserve"> In June of that year, the so-called Tunguska Event 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tooked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726272">
        <w:rPr>
          <w:sz w:val="16"/>
        </w:rPr>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726272">
        <w:rPr>
          <w:sz w:val="16"/>
        </w:rPr>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Lorien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726272">
        <w:rPr>
          <w:sz w:val="16"/>
        </w:rPr>
        <w:t>."</w:t>
      </w:r>
    </w:p>
    <w:p w14:paraId="0917B968" w14:textId="620FECBD" w:rsidR="00DE0F2B" w:rsidRDefault="00DE0F2B" w:rsidP="00147200"/>
    <w:p w14:paraId="3379C4D8" w14:textId="77777777" w:rsidR="00147200" w:rsidRPr="00147200" w:rsidRDefault="00147200" w:rsidP="00147200"/>
    <w:sectPr w:rsidR="00147200" w:rsidRPr="001472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932"/>
    <w:rsid w:val="000029E3"/>
    <w:rsid w:val="000029E8"/>
    <w:rsid w:val="00004225"/>
    <w:rsid w:val="000066CA"/>
    <w:rsid w:val="00007264"/>
    <w:rsid w:val="000076A9"/>
    <w:rsid w:val="0001437E"/>
    <w:rsid w:val="00014FAD"/>
    <w:rsid w:val="00015D2A"/>
    <w:rsid w:val="0002490B"/>
    <w:rsid w:val="00026465"/>
    <w:rsid w:val="000268D7"/>
    <w:rsid w:val="00030204"/>
    <w:rsid w:val="000312A0"/>
    <w:rsid w:val="000315D3"/>
    <w:rsid w:val="0003396C"/>
    <w:rsid w:val="00035337"/>
    <w:rsid w:val="00052FB1"/>
    <w:rsid w:val="00054276"/>
    <w:rsid w:val="000547B1"/>
    <w:rsid w:val="0006091E"/>
    <w:rsid w:val="000638C1"/>
    <w:rsid w:val="00065FEE"/>
    <w:rsid w:val="00066146"/>
    <w:rsid w:val="00066E3C"/>
    <w:rsid w:val="00072718"/>
    <w:rsid w:val="0007381E"/>
    <w:rsid w:val="00076094"/>
    <w:rsid w:val="0008785F"/>
    <w:rsid w:val="00090CBE"/>
    <w:rsid w:val="00094DEC"/>
    <w:rsid w:val="000A2D8A"/>
    <w:rsid w:val="000B0147"/>
    <w:rsid w:val="000D26A6"/>
    <w:rsid w:val="000D2B90"/>
    <w:rsid w:val="000D6ED8"/>
    <w:rsid w:val="000D717B"/>
    <w:rsid w:val="000E1010"/>
    <w:rsid w:val="000E3833"/>
    <w:rsid w:val="00100B28"/>
    <w:rsid w:val="00106E8C"/>
    <w:rsid w:val="00113B1C"/>
    <w:rsid w:val="00117316"/>
    <w:rsid w:val="001209B4"/>
    <w:rsid w:val="001302A4"/>
    <w:rsid w:val="001331E3"/>
    <w:rsid w:val="00147200"/>
    <w:rsid w:val="001616FD"/>
    <w:rsid w:val="00170417"/>
    <w:rsid w:val="001761FC"/>
    <w:rsid w:val="00182655"/>
    <w:rsid w:val="001840F2"/>
    <w:rsid w:val="00184EE5"/>
    <w:rsid w:val="00185134"/>
    <w:rsid w:val="001856C6"/>
    <w:rsid w:val="00191B5F"/>
    <w:rsid w:val="00192487"/>
    <w:rsid w:val="00193416"/>
    <w:rsid w:val="00195073"/>
    <w:rsid w:val="0019668D"/>
    <w:rsid w:val="001A25FD"/>
    <w:rsid w:val="001A350E"/>
    <w:rsid w:val="001A3ED0"/>
    <w:rsid w:val="001A5371"/>
    <w:rsid w:val="001A72C7"/>
    <w:rsid w:val="001B73E3"/>
    <w:rsid w:val="001C316D"/>
    <w:rsid w:val="001D1A0D"/>
    <w:rsid w:val="001D36BF"/>
    <w:rsid w:val="001D4C28"/>
    <w:rsid w:val="001D5332"/>
    <w:rsid w:val="001D6C1F"/>
    <w:rsid w:val="001E0B1F"/>
    <w:rsid w:val="001E0C0F"/>
    <w:rsid w:val="001E1E0B"/>
    <w:rsid w:val="001F1173"/>
    <w:rsid w:val="002005A8"/>
    <w:rsid w:val="00203DD8"/>
    <w:rsid w:val="00204E1D"/>
    <w:rsid w:val="0020506E"/>
    <w:rsid w:val="002059BD"/>
    <w:rsid w:val="00207FD8"/>
    <w:rsid w:val="00210FAF"/>
    <w:rsid w:val="00211A1F"/>
    <w:rsid w:val="00213B1E"/>
    <w:rsid w:val="00215284"/>
    <w:rsid w:val="002168F2"/>
    <w:rsid w:val="0022589F"/>
    <w:rsid w:val="002343FE"/>
    <w:rsid w:val="00235F7B"/>
    <w:rsid w:val="00241560"/>
    <w:rsid w:val="002502CF"/>
    <w:rsid w:val="00257839"/>
    <w:rsid w:val="00263816"/>
    <w:rsid w:val="00267EBB"/>
    <w:rsid w:val="0027023B"/>
    <w:rsid w:val="002711D5"/>
    <w:rsid w:val="00272F3F"/>
    <w:rsid w:val="00274EDB"/>
    <w:rsid w:val="0027729E"/>
    <w:rsid w:val="002843B2"/>
    <w:rsid w:val="00284ED6"/>
    <w:rsid w:val="00284F40"/>
    <w:rsid w:val="00290C5A"/>
    <w:rsid w:val="00290C92"/>
    <w:rsid w:val="0029647A"/>
    <w:rsid w:val="00296504"/>
    <w:rsid w:val="002A173F"/>
    <w:rsid w:val="002A63C5"/>
    <w:rsid w:val="002B5511"/>
    <w:rsid w:val="002B5ED7"/>
    <w:rsid w:val="002B7ACF"/>
    <w:rsid w:val="002C7DD2"/>
    <w:rsid w:val="002E0643"/>
    <w:rsid w:val="002E392E"/>
    <w:rsid w:val="002E6BBC"/>
    <w:rsid w:val="002F1BA9"/>
    <w:rsid w:val="002F6E74"/>
    <w:rsid w:val="003106B3"/>
    <w:rsid w:val="0031385D"/>
    <w:rsid w:val="003171AB"/>
    <w:rsid w:val="003223B2"/>
    <w:rsid w:val="00322A67"/>
    <w:rsid w:val="0032648E"/>
    <w:rsid w:val="00330E13"/>
    <w:rsid w:val="00332BC0"/>
    <w:rsid w:val="00335A23"/>
    <w:rsid w:val="00336EB7"/>
    <w:rsid w:val="00340707"/>
    <w:rsid w:val="00341C61"/>
    <w:rsid w:val="003466A2"/>
    <w:rsid w:val="00351841"/>
    <w:rsid w:val="003624A6"/>
    <w:rsid w:val="00364ADF"/>
    <w:rsid w:val="00365C8D"/>
    <w:rsid w:val="003670D9"/>
    <w:rsid w:val="00367480"/>
    <w:rsid w:val="00370AFD"/>
    <w:rsid w:val="00370B41"/>
    <w:rsid w:val="00371B27"/>
    <w:rsid w:val="003726C3"/>
    <w:rsid w:val="00375416"/>
    <w:rsid w:val="00375D2E"/>
    <w:rsid w:val="00383071"/>
    <w:rsid w:val="00383B19"/>
    <w:rsid w:val="00384CBC"/>
    <w:rsid w:val="003869A4"/>
    <w:rsid w:val="003933F9"/>
    <w:rsid w:val="00395864"/>
    <w:rsid w:val="00396557"/>
    <w:rsid w:val="00397316"/>
    <w:rsid w:val="003A248F"/>
    <w:rsid w:val="003A4D9C"/>
    <w:rsid w:val="003B1668"/>
    <w:rsid w:val="003B431E"/>
    <w:rsid w:val="003C37B1"/>
    <w:rsid w:val="003C5F4C"/>
    <w:rsid w:val="003D5EA8"/>
    <w:rsid w:val="003D7B28"/>
    <w:rsid w:val="003D7F26"/>
    <w:rsid w:val="003E2634"/>
    <w:rsid w:val="003E305E"/>
    <w:rsid w:val="003E34DB"/>
    <w:rsid w:val="003E3E64"/>
    <w:rsid w:val="003E5302"/>
    <w:rsid w:val="003E5BF1"/>
    <w:rsid w:val="003F2452"/>
    <w:rsid w:val="003F41EA"/>
    <w:rsid w:val="003F7DF0"/>
    <w:rsid w:val="004039AF"/>
    <w:rsid w:val="00407AFF"/>
    <w:rsid w:val="0041155D"/>
    <w:rsid w:val="004170BF"/>
    <w:rsid w:val="004270E3"/>
    <w:rsid w:val="004348DC"/>
    <w:rsid w:val="00434921"/>
    <w:rsid w:val="00442018"/>
    <w:rsid w:val="0044308B"/>
    <w:rsid w:val="00446567"/>
    <w:rsid w:val="00447B10"/>
    <w:rsid w:val="00452EE4"/>
    <w:rsid w:val="00452F0B"/>
    <w:rsid w:val="004536D6"/>
    <w:rsid w:val="00457224"/>
    <w:rsid w:val="0047482C"/>
    <w:rsid w:val="00475436"/>
    <w:rsid w:val="0048047E"/>
    <w:rsid w:val="00482AF9"/>
    <w:rsid w:val="00483172"/>
    <w:rsid w:val="00496BB2"/>
    <w:rsid w:val="00497AEB"/>
    <w:rsid w:val="004A1166"/>
    <w:rsid w:val="004A5644"/>
    <w:rsid w:val="004B37B4"/>
    <w:rsid w:val="004B72B4"/>
    <w:rsid w:val="004C0314"/>
    <w:rsid w:val="004C0D3D"/>
    <w:rsid w:val="004C213E"/>
    <w:rsid w:val="004C376C"/>
    <w:rsid w:val="004C657F"/>
    <w:rsid w:val="004D17D8"/>
    <w:rsid w:val="004D52D8"/>
    <w:rsid w:val="004E355B"/>
    <w:rsid w:val="005028E5"/>
    <w:rsid w:val="005032AB"/>
    <w:rsid w:val="00503735"/>
    <w:rsid w:val="00516A88"/>
    <w:rsid w:val="00522065"/>
    <w:rsid w:val="005224F2"/>
    <w:rsid w:val="00533F1C"/>
    <w:rsid w:val="00536D8B"/>
    <w:rsid w:val="005379C3"/>
    <w:rsid w:val="00542AB0"/>
    <w:rsid w:val="005519C2"/>
    <w:rsid w:val="00551C3A"/>
    <w:rsid w:val="005523E0"/>
    <w:rsid w:val="00553117"/>
    <w:rsid w:val="0055320F"/>
    <w:rsid w:val="0055699B"/>
    <w:rsid w:val="0056020A"/>
    <w:rsid w:val="00563D3D"/>
    <w:rsid w:val="005659AA"/>
    <w:rsid w:val="005676E8"/>
    <w:rsid w:val="00572B03"/>
    <w:rsid w:val="00574BAC"/>
    <w:rsid w:val="00577C12"/>
    <w:rsid w:val="00580BFC"/>
    <w:rsid w:val="00581048"/>
    <w:rsid w:val="00581203"/>
    <w:rsid w:val="0058349C"/>
    <w:rsid w:val="00585FBE"/>
    <w:rsid w:val="005870E8"/>
    <w:rsid w:val="0058789C"/>
    <w:rsid w:val="005934F7"/>
    <w:rsid w:val="005A4D4E"/>
    <w:rsid w:val="005A6B12"/>
    <w:rsid w:val="005A7237"/>
    <w:rsid w:val="005B21FA"/>
    <w:rsid w:val="005B3244"/>
    <w:rsid w:val="005B6EE8"/>
    <w:rsid w:val="005B7731"/>
    <w:rsid w:val="005C4515"/>
    <w:rsid w:val="005C5602"/>
    <w:rsid w:val="005C6E01"/>
    <w:rsid w:val="005C74A6"/>
    <w:rsid w:val="005D3B4D"/>
    <w:rsid w:val="005D615C"/>
    <w:rsid w:val="005E1860"/>
    <w:rsid w:val="005F063B"/>
    <w:rsid w:val="005F192D"/>
    <w:rsid w:val="005F24C8"/>
    <w:rsid w:val="005F26AF"/>
    <w:rsid w:val="005F4F47"/>
    <w:rsid w:val="005F5020"/>
    <w:rsid w:val="00601F1E"/>
    <w:rsid w:val="00607D6C"/>
    <w:rsid w:val="0061383D"/>
    <w:rsid w:val="00614D69"/>
    <w:rsid w:val="00617030"/>
    <w:rsid w:val="00621301"/>
    <w:rsid w:val="0062173F"/>
    <w:rsid w:val="00623124"/>
    <w:rsid w:val="006235FB"/>
    <w:rsid w:val="00626A15"/>
    <w:rsid w:val="00631F3A"/>
    <w:rsid w:val="006379E9"/>
    <w:rsid w:val="006438CB"/>
    <w:rsid w:val="006529B9"/>
    <w:rsid w:val="00654695"/>
    <w:rsid w:val="0065500A"/>
    <w:rsid w:val="00655217"/>
    <w:rsid w:val="006556FD"/>
    <w:rsid w:val="0065727C"/>
    <w:rsid w:val="00674A78"/>
    <w:rsid w:val="00676578"/>
    <w:rsid w:val="0069010B"/>
    <w:rsid w:val="00696A16"/>
    <w:rsid w:val="006A4840"/>
    <w:rsid w:val="006A52A0"/>
    <w:rsid w:val="006A7E1D"/>
    <w:rsid w:val="006C3A56"/>
    <w:rsid w:val="006C619F"/>
    <w:rsid w:val="006D016C"/>
    <w:rsid w:val="006D13F4"/>
    <w:rsid w:val="006D54B2"/>
    <w:rsid w:val="006D5EE8"/>
    <w:rsid w:val="006D6AED"/>
    <w:rsid w:val="006E36A1"/>
    <w:rsid w:val="006E6D0B"/>
    <w:rsid w:val="006F126E"/>
    <w:rsid w:val="006F32C9"/>
    <w:rsid w:val="006F3834"/>
    <w:rsid w:val="006F5693"/>
    <w:rsid w:val="006F5D4C"/>
    <w:rsid w:val="00717B01"/>
    <w:rsid w:val="00722734"/>
    <w:rsid w:val="007227D9"/>
    <w:rsid w:val="0072491F"/>
    <w:rsid w:val="00725598"/>
    <w:rsid w:val="007374A1"/>
    <w:rsid w:val="00737FEE"/>
    <w:rsid w:val="00752712"/>
    <w:rsid w:val="00753A84"/>
    <w:rsid w:val="007611F5"/>
    <w:rsid w:val="007619E4"/>
    <w:rsid w:val="00761E75"/>
    <w:rsid w:val="0076495E"/>
    <w:rsid w:val="00765FC8"/>
    <w:rsid w:val="00775694"/>
    <w:rsid w:val="00790F8A"/>
    <w:rsid w:val="00793F46"/>
    <w:rsid w:val="0079437A"/>
    <w:rsid w:val="007A0DCF"/>
    <w:rsid w:val="007A1325"/>
    <w:rsid w:val="007A1A18"/>
    <w:rsid w:val="007A3BAF"/>
    <w:rsid w:val="007A44F7"/>
    <w:rsid w:val="007B53D8"/>
    <w:rsid w:val="007C22C5"/>
    <w:rsid w:val="007C485D"/>
    <w:rsid w:val="007C57E1"/>
    <w:rsid w:val="007C5811"/>
    <w:rsid w:val="007D2B5C"/>
    <w:rsid w:val="007D2DF5"/>
    <w:rsid w:val="007D451A"/>
    <w:rsid w:val="007D5E3E"/>
    <w:rsid w:val="007D7596"/>
    <w:rsid w:val="007E242C"/>
    <w:rsid w:val="007E3C81"/>
    <w:rsid w:val="007E6631"/>
    <w:rsid w:val="007F29B8"/>
    <w:rsid w:val="007F52DE"/>
    <w:rsid w:val="00803A12"/>
    <w:rsid w:val="00805417"/>
    <w:rsid w:val="0081517B"/>
    <w:rsid w:val="00815A8F"/>
    <w:rsid w:val="008266F9"/>
    <w:rsid w:val="008267E2"/>
    <w:rsid w:val="00826A9B"/>
    <w:rsid w:val="00830FF9"/>
    <w:rsid w:val="00834842"/>
    <w:rsid w:val="00840E7B"/>
    <w:rsid w:val="008425F9"/>
    <w:rsid w:val="008536AF"/>
    <w:rsid w:val="00853D40"/>
    <w:rsid w:val="008564FC"/>
    <w:rsid w:val="00856EBE"/>
    <w:rsid w:val="00864E76"/>
    <w:rsid w:val="008707EB"/>
    <w:rsid w:val="00872581"/>
    <w:rsid w:val="008728AF"/>
    <w:rsid w:val="0087459D"/>
    <w:rsid w:val="0087680F"/>
    <w:rsid w:val="00876D54"/>
    <w:rsid w:val="00876D81"/>
    <w:rsid w:val="00881D86"/>
    <w:rsid w:val="00883306"/>
    <w:rsid w:val="00885351"/>
    <w:rsid w:val="008867C8"/>
    <w:rsid w:val="008904F9"/>
    <w:rsid w:val="00890E4C"/>
    <w:rsid w:val="00890E74"/>
    <w:rsid w:val="00892798"/>
    <w:rsid w:val="0089418F"/>
    <w:rsid w:val="00897C29"/>
    <w:rsid w:val="008A0FA9"/>
    <w:rsid w:val="008A1A9C"/>
    <w:rsid w:val="008A4633"/>
    <w:rsid w:val="008B032E"/>
    <w:rsid w:val="008C0FA2"/>
    <w:rsid w:val="008C2342"/>
    <w:rsid w:val="008C77B6"/>
    <w:rsid w:val="008D1131"/>
    <w:rsid w:val="008D1B91"/>
    <w:rsid w:val="008D724A"/>
    <w:rsid w:val="008E7A3E"/>
    <w:rsid w:val="008F41FD"/>
    <w:rsid w:val="008F4479"/>
    <w:rsid w:val="008F4BA0"/>
    <w:rsid w:val="00901726"/>
    <w:rsid w:val="00920E6A"/>
    <w:rsid w:val="00921FF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879"/>
    <w:rsid w:val="00992BE3"/>
    <w:rsid w:val="009A1467"/>
    <w:rsid w:val="009A2D08"/>
    <w:rsid w:val="009A6464"/>
    <w:rsid w:val="009B69F5"/>
    <w:rsid w:val="009C4EA0"/>
    <w:rsid w:val="009C527C"/>
    <w:rsid w:val="009C5FF7"/>
    <w:rsid w:val="009C6292"/>
    <w:rsid w:val="009D15DB"/>
    <w:rsid w:val="009D30BB"/>
    <w:rsid w:val="009D3133"/>
    <w:rsid w:val="009E1143"/>
    <w:rsid w:val="009E160D"/>
    <w:rsid w:val="009F1CBB"/>
    <w:rsid w:val="009F3305"/>
    <w:rsid w:val="009F4061"/>
    <w:rsid w:val="009F6FB2"/>
    <w:rsid w:val="00A071C0"/>
    <w:rsid w:val="00A22670"/>
    <w:rsid w:val="00A24B35"/>
    <w:rsid w:val="00A271BA"/>
    <w:rsid w:val="00A27F86"/>
    <w:rsid w:val="00A42F21"/>
    <w:rsid w:val="00A431C6"/>
    <w:rsid w:val="00A54315"/>
    <w:rsid w:val="00A60FBC"/>
    <w:rsid w:val="00A65C0B"/>
    <w:rsid w:val="00A76901"/>
    <w:rsid w:val="00A776BA"/>
    <w:rsid w:val="00A81FD2"/>
    <w:rsid w:val="00A8441A"/>
    <w:rsid w:val="00A8674A"/>
    <w:rsid w:val="00A93853"/>
    <w:rsid w:val="00A96E24"/>
    <w:rsid w:val="00AA5F52"/>
    <w:rsid w:val="00AA6F6E"/>
    <w:rsid w:val="00AB122B"/>
    <w:rsid w:val="00AB21B0"/>
    <w:rsid w:val="00AB48D3"/>
    <w:rsid w:val="00AD391D"/>
    <w:rsid w:val="00AE0243"/>
    <w:rsid w:val="00AE1BAD"/>
    <w:rsid w:val="00AE2124"/>
    <w:rsid w:val="00AE24BC"/>
    <w:rsid w:val="00AE3E3F"/>
    <w:rsid w:val="00AF1D09"/>
    <w:rsid w:val="00AF2516"/>
    <w:rsid w:val="00AF4760"/>
    <w:rsid w:val="00AF55D4"/>
    <w:rsid w:val="00B048DC"/>
    <w:rsid w:val="00B0505F"/>
    <w:rsid w:val="00B05C2D"/>
    <w:rsid w:val="00B075B1"/>
    <w:rsid w:val="00B12933"/>
    <w:rsid w:val="00B12B88"/>
    <w:rsid w:val="00B137E0"/>
    <w:rsid w:val="00B13BC8"/>
    <w:rsid w:val="00B21316"/>
    <w:rsid w:val="00B24662"/>
    <w:rsid w:val="00B3569C"/>
    <w:rsid w:val="00B43676"/>
    <w:rsid w:val="00B46BAB"/>
    <w:rsid w:val="00B5602D"/>
    <w:rsid w:val="00B60125"/>
    <w:rsid w:val="00B659F0"/>
    <w:rsid w:val="00B6656B"/>
    <w:rsid w:val="00B71625"/>
    <w:rsid w:val="00B75C54"/>
    <w:rsid w:val="00B8385C"/>
    <w:rsid w:val="00B8710E"/>
    <w:rsid w:val="00B92A93"/>
    <w:rsid w:val="00BA17A8"/>
    <w:rsid w:val="00BA3C33"/>
    <w:rsid w:val="00BB058F"/>
    <w:rsid w:val="00BB05B9"/>
    <w:rsid w:val="00BB0878"/>
    <w:rsid w:val="00BB1879"/>
    <w:rsid w:val="00BB2AD1"/>
    <w:rsid w:val="00BB6FF0"/>
    <w:rsid w:val="00BC0ABE"/>
    <w:rsid w:val="00BC30DB"/>
    <w:rsid w:val="00BC4664"/>
    <w:rsid w:val="00BC64FF"/>
    <w:rsid w:val="00BC7C37"/>
    <w:rsid w:val="00BD2244"/>
    <w:rsid w:val="00BD721D"/>
    <w:rsid w:val="00BE6472"/>
    <w:rsid w:val="00BF29B8"/>
    <w:rsid w:val="00BF46EA"/>
    <w:rsid w:val="00C07769"/>
    <w:rsid w:val="00C07D05"/>
    <w:rsid w:val="00C10856"/>
    <w:rsid w:val="00C203FA"/>
    <w:rsid w:val="00C244F5"/>
    <w:rsid w:val="00C25AE8"/>
    <w:rsid w:val="00C3164F"/>
    <w:rsid w:val="00C31B5E"/>
    <w:rsid w:val="00C34D3E"/>
    <w:rsid w:val="00C35B37"/>
    <w:rsid w:val="00C3747A"/>
    <w:rsid w:val="00C37F29"/>
    <w:rsid w:val="00C56DCC"/>
    <w:rsid w:val="00C57075"/>
    <w:rsid w:val="00C71B02"/>
    <w:rsid w:val="00C72AFE"/>
    <w:rsid w:val="00C81619"/>
    <w:rsid w:val="00C921BA"/>
    <w:rsid w:val="00CA013C"/>
    <w:rsid w:val="00CA6D6D"/>
    <w:rsid w:val="00CC7A4E"/>
    <w:rsid w:val="00CD1359"/>
    <w:rsid w:val="00CD4C83"/>
    <w:rsid w:val="00D01EDC"/>
    <w:rsid w:val="00D078A7"/>
    <w:rsid w:val="00D078AA"/>
    <w:rsid w:val="00D10058"/>
    <w:rsid w:val="00D11978"/>
    <w:rsid w:val="00D15E30"/>
    <w:rsid w:val="00D16129"/>
    <w:rsid w:val="00D25DBD"/>
    <w:rsid w:val="00D26929"/>
    <w:rsid w:val="00D279DD"/>
    <w:rsid w:val="00D30CBD"/>
    <w:rsid w:val="00D30D9E"/>
    <w:rsid w:val="00D33908"/>
    <w:rsid w:val="00D354F2"/>
    <w:rsid w:val="00D36C30"/>
    <w:rsid w:val="00D37C90"/>
    <w:rsid w:val="00D43A8C"/>
    <w:rsid w:val="00D47105"/>
    <w:rsid w:val="00D53072"/>
    <w:rsid w:val="00D5337D"/>
    <w:rsid w:val="00D56263"/>
    <w:rsid w:val="00D61A4E"/>
    <w:rsid w:val="00D634EA"/>
    <w:rsid w:val="00D66B86"/>
    <w:rsid w:val="00D713A1"/>
    <w:rsid w:val="00D77956"/>
    <w:rsid w:val="00D802F4"/>
    <w:rsid w:val="00D80F0C"/>
    <w:rsid w:val="00D84FCF"/>
    <w:rsid w:val="00D92077"/>
    <w:rsid w:val="00D951E2"/>
    <w:rsid w:val="00D9565A"/>
    <w:rsid w:val="00DB2337"/>
    <w:rsid w:val="00DB5F87"/>
    <w:rsid w:val="00DB699B"/>
    <w:rsid w:val="00DC0376"/>
    <w:rsid w:val="00DC099B"/>
    <w:rsid w:val="00DC2BE5"/>
    <w:rsid w:val="00DD4CD4"/>
    <w:rsid w:val="00DD5735"/>
    <w:rsid w:val="00DD65A2"/>
    <w:rsid w:val="00DD6770"/>
    <w:rsid w:val="00DE0749"/>
    <w:rsid w:val="00DE0F2B"/>
    <w:rsid w:val="00DE1CE2"/>
    <w:rsid w:val="00DE2C91"/>
    <w:rsid w:val="00DF1210"/>
    <w:rsid w:val="00DF1ACF"/>
    <w:rsid w:val="00DF2D94"/>
    <w:rsid w:val="00DF31E9"/>
    <w:rsid w:val="00DF400D"/>
    <w:rsid w:val="00DF5C23"/>
    <w:rsid w:val="00E01DAD"/>
    <w:rsid w:val="00E021DC"/>
    <w:rsid w:val="00E03F91"/>
    <w:rsid w:val="00E064EF"/>
    <w:rsid w:val="00E064F2"/>
    <w:rsid w:val="00E0717B"/>
    <w:rsid w:val="00E15598"/>
    <w:rsid w:val="00E17383"/>
    <w:rsid w:val="00E20D65"/>
    <w:rsid w:val="00E21DCE"/>
    <w:rsid w:val="00E353A2"/>
    <w:rsid w:val="00E36881"/>
    <w:rsid w:val="00E40E55"/>
    <w:rsid w:val="00E42E4C"/>
    <w:rsid w:val="00E47013"/>
    <w:rsid w:val="00E4776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6F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7BE"/>
    <w:rsid w:val="00F34C06"/>
    <w:rsid w:val="00F43EA3"/>
    <w:rsid w:val="00F50B38"/>
    <w:rsid w:val="00F50C55"/>
    <w:rsid w:val="00F51932"/>
    <w:rsid w:val="00F569AE"/>
    <w:rsid w:val="00F57FFB"/>
    <w:rsid w:val="00F601E6"/>
    <w:rsid w:val="00F71CF3"/>
    <w:rsid w:val="00F73954"/>
    <w:rsid w:val="00F90004"/>
    <w:rsid w:val="00F9143C"/>
    <w:rsid w:val="00F94060"/>
    <w:rsid w:val="00F958FA"/>
    <w:rsid w:val="00FA56F6"/>
    <w:rsid w:val="00FB329D"/>
    <w:rsid w:val="00FC27E3"/>
    <w:rsid w:val="00FC74C7"/>
    <w:rsid w:val="00FD451D"/>
    <w:rsid w:val="00FD5B22"/>
    <w:rsid w:val="00FE1B01"/>
    <w:rsid w:val="00FE2713"/>
    <w:rsid w:val="00FE4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21F16"/>
  <w14:defaultImageDpi w14:val="300"/>
  <w15:docId w15:val="{473C75DD-F7E4-3245-A843-425E2D13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62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62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
    <w:basedOn w:val="Normal"/>
    <w:next w:val="Normal"/>
    <w:link w:val="Heading2Char"/>
    <w:uiPriority w:val="9"/>
    <w:unhideWhenUsed/>
    <w:qFormat/>
    <w:rsid w:val="00D562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D562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D562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62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263"/>
  </w:style>
  <w:style w:type="character" w:customStyle="1" w:styleId="Heading1Char">
    <w:name w:val="Heading 1 Char"/>
    <w:aliases w:val="Pocket Char"/>
    <w:basedOn w:val="DefaultParagraphFont"/>
    <w:link w:val="Heading1"/>
    <w:uiPriority w:val="9"/>
    <w:rsid w:val="00D56263"/>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D56263"/>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D56263"/>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D562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56263"/>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D56263"/>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D5626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6263"/>
    <w:rPr>
      <w:color w:val="auto"/>
      <w:u w:val="none"/>
    </w:rPr>
  </w:style>
  <w:style w:type="character" w:styleId="Hyperlink">
    <w:name w:val="Hyperlink"/>
    <w:aliases w:val="No Spacing Char,Card Format Char,No Spacing51 Char,No Spacing311 Char,ClearFormatting Char,Clear Char,DDI Tag Char,Tag Title Char,No Spacing6 Char,No Spacing7 Char,No Spacing8 Char,Dont u Char,No Spacing1111111 Char,No Spacing tnr Char,ca Char"/>
    <w:basedOn w:val="DefaultParagraphFont"/>
    <w:link w:val="NoSpacing"/>
    <w:uiPriority w:val="99"/>
    <w:unhideWhenUsed/>
    <w:rsid w:val="00D56263"/>
    <w:rPr>
      <w:color w:val="auto"/>
      <w:u w:val="none"/>
    </w:rPr>
  </w:style>
  <w:style w:type="paragraph" w:styleId="DocumentMap">
    <w:name w:val="Document Map"/>
    <w:basedOn w:val="Normal"/>
    <w:link w:val="DocumentMapChar"/>
    <w:uiPriority w:val="99"/>
    <w:semiHidden/>
    <w:unhideWhenUsed/>
    <w:rsid w:val="00D562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6263"/>
    <w:rPr>
      <w:rFonts w:ascii="Lucida Grande" w:hAnsi="Lucida Grande" w:cs="Lucida Grande"/>
    </w:rPr>
  </w:style>
  <w:style w:type="paragraph" w:customStyle="1" w:styleId="Emphasis1">
    <w:name w:val="Emphasis1"/>
    <w:basedOn w:val="Normal"/>
    <w:link w:val="Emphasis"/>
    <w:autoRedefine/>
    <w:uiPriority w:val="20"/>
    <w:qFormat/>
    <w:rsid w:val="009C527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6,No Spacing7,No Spacing8,Dont u,No Spacing1111111,No Spacing tnr,ca,Small Text,Note Level 21,Hidden Block Title,Note Level 2,No Spacing11211"/>
    <w:basedOn w:val="Heading1"/>
    <w:link w:val="Hyperlink"/>
    <w:autoRedefine/>
    <w:uiPriority w:val="99"/>
    <w:qFormat/>
    <w:rsid w:val="009C527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4A1166"/>
    <w:pPr>
      <w:spacing w:before="100" w:beforeAutospacing="1" w:after="100" w:afterAutospacing="1" w:line="240" w:lineRule="auto"/>
    </w:pPr>
    <w:rPr>
      <w:rFonts w:eastAsia="Times New Roman"/>
      <w:sz w:val="24"/>
    </w:rPr>
  </w:style>
  <w:style w:type="paragraph" w:customStyle="1" w:styleId="selectionshareable">
    <w:name w:val="selectionshareable"/>
    <w:basedOn w:val="Normal"/>
    <w:rsid w:val="004A1166"/>
    <w:pPr>
      <w:spacing w:before="100" w:beforeAutospacing="1" w:after="100" w:afterAutospacing="1" w:line="240" w:lineRule="auto"/>
    </w:pPr>
    <w:rPr>
      <w:rFonts w:eastAsia="Times New Roman"/>
      <w:sz w:val="24"/>
    </w:rPr>
  </w:style>
  <w:style w:type="paragraph" w:customStyle="1" w:styleId="textbold">
    <w:name w:val="text bold"/>
    <w:basedOn w:val="Normal"/>
    <w:uiPriority w:val="20"/>
    <w:qFormat/>
    <w:rsid w:val="00E17383"/>
    <w:pPr>
      <w:ind w:left="720"/>
      <w:jc w:val="both"/>
    </w:pPr>
    <w:rPr>
      <w:rFonts w:eastAsiaTheme="minorHAnsi"/>
      <w:b/>
      <w:iCs/>
      <w:szCs w:val="22"/>
      <w:u w:val="single"/>
    </w:rPr>
  </w:style>
  <w:style w:type="character" w:customStyle="1" w:styleId="apple-converted-space">
    <w:name w:val="apple-converted-space"/>
    <w:basedOn w:val="DefaultParagraphFont"/>
    <w:rsid w:val="001A3ED0"/>
  </w:style>
  <w:style w:type="character" w:customStyle="1" w:styleId="m-6910058398642861397gmail-style13ptbold">
    <w:name w:val="m_-6910058398642861397gmail-style13ptbold"/>
    <w:basedOn w:val="DefaultParagraphFont"/>
    <w:rsid w:val="001A3ED0"/>
  </w:style>
  <w:style w:type="character" w:customStyle="1" w:styleId="m-6910058398642861397gmail-underlinechar">
    <w:name w:val="m_-6910058398642861397gmail-underlinechar"/>
    <w:basedOn w:val="DefaultParagraphFont"/>
    <w:rsid w:val="001A3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et.com/news/nasa-says-city-smashing-asteroids-arent-so-comm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wnsendgroups.berkeley.edu/sites/default/files/tuckandyangrwords_refusingresearch.pdf%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ocietyandspace.org/articles/the-settler-logics-of-outer-space" TargetMode="External"/><Relationship Id="rId4" Type="http://schemas.openxmlformats.org/officeDocument/2006/relationships/customXml" Target="../customXml/item4.xml"/><Relationship Id="rId9" Type="http://schemas.openxmlformats.org/officeDocument/2006/relationships/hyperlink" Target="https://www.globalsecurity.org/space/world/japan/warning.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21</Pages>
  <Words>11959</Words>
  <Characters>68171</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161</cp:revision>
  <dcterms:created xsi:type="dcterms:W3CDTF">2022-02-13T23:08:00Z</dcterms:created>
  <dcterms:modified xsi:type="dcterms:W3CDTF">2022-02-14T01:25:00Z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