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FA417" w14:textId="766740A9" w:rsidR="00355F42" w:rsidRPr="00A52CB5" w:rsidRDefault="00355F42" w:rsidP="00355F42">
      <w:pPr>
        <w:pStyle w:val="Heading1"/>
        <w:rPr>
          <w:rFonts w:asciiTheme="majorHAnsi" w:hAnsiTheme="majorHAnsi" w:cstheme="majorHAnsi"/>
        </w:rPr>
      </w:pPr>
      <w:r w:rsidRPr="00A52CB5">
        <w:rPr>
          <w:rFonts w:asciiTheme="majorHAnsi" w:hAnsiTheme="majorHAnsi" w:cstheme="majorHAnsi"/>
        </w:rPr>
        <w:t>1ac</w:t>
      </w:r>
    </w:p>
    <w:p w14:paraId="6B47085B" w14:textId="77777777" w:rsidR="00355F42" w:rsidRPr="00A52CB5" w:rsidRDefault="00355F42" w:rsidP="00355F42">
      <w:pPr>
        <w:rPr>
          <w:rFonts w:asciiTheme="majorHAnsi" w:hAnsiTheme="majorHAnsi" w:cstheme="majorHAnsi"/>
        </w:rPr>
      </w:pPr>
    </w:p>
    <w:p w14:paraId="1F186A98"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Space is the new ground for settler expansion – representations and discourses surrounding space appropriation reinstitute the dispossession of Manifest Destiny at the expense of indigeneity, perpetuating colonial violence. </w:t>
      </w:r>
    </w:p>
    <w:p w14:paraId="06BE137A"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Smiles 20,</w:t>
      </w:r>
      <w:r w:rsidRPr="00A52CB5">
        <w:rPr>
          <w:rFonts w:asciiTheme="majorHAnsi" w:hAnsiTheme="majorHAnsi" w:cstheme="majorHAnsi"/>
        </w:rPr>
        <w:t xml:space="preserve"> Deondre Smiles, 10-26-2020, "The Settler Logics of (Outer) Space," Society + Space, </w:t>
      </w:r>
      <w:hyperlink r:id="rId9" w:history="1">
        <w:r w:rsidRPr="00A52CB5">
          <w:rPr>
            <w:rStyle w:val="Hyperlink"/>
            <w:rFonts w:asciiTheme="majorHAnsi" w:hAnsiTheme="majorHAnsi" w:cstheme="majorHAnsi"/>
          </w:rPr>
          <w:t>https://www.societyandspace.org/articles/the-settler-logics-of-outer-space</w:t>
        </w:r>
      </w:hyperlink>
      <w:r w:rsidRPr="00A52CB5">
        <w:rPr>
          <w:rStyle w:val="Hyperlink"/>
          <w:rFonts w:asciiTheme="majorHAnsi" w:hAnsiTheme="majorHAnsi" w:cstheme="majorHAnsi"/>
        </w:rPr>
        <w:t xml:space="preserve"> </w:t>
      </w:r>
      <w:r w:rsidRPr="00A52CB5">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A52CB5">
        <w:rPr>
          <w:rFonts w:asciiTheme="majorHAnsi" w:hAnsiTheme="majorHAnsi" w:cstheme="majorHAnsi"/>
        </w:rPr>
        <w:t>tanya</w:t>
      </w:r>
      <w:proofErr w:type="spellEnd"/>
    </w:p>
    <w:p w14:paraId="0D3D116E" w14:textId="77777777" w:rsidR="00355F42" w:rsidRPr="00A52CB5" w:rsidRDefault="00355F42" w:rsidP="00355F42">
      <w:pPr>
        <w:rPr>
          <w:rStyle w:val="StyleUnderline"/>
          <w:rFonts w:asciiTheme="majorHAnsi" w:hAnsiTheme="majorHAnsi" w:cstheme="majorHAnsi"/>
        </w:rPr>
      </w:pPr>
      <w:r w:rsidRPr="00A52CB5">
        <w:rPr>
          <w:rFonts w:asciiTheme="majorHAnsi" w:hAnsiTheme="majorHAnsi" w:cstheme="majorHAnsi"/>
          <w:sz w:val="16"/>
        </w:rPr>
        <w:t xml:space="preserve">To most scholars, and certainly to </w:t>
      </w:r>
      <w:proofErr w:type="gramStart"/>
      <w:r w:rsidRPr="00A52CB5">
        <w:rPr>
          <w:rFonts w:asciiTheme="majorHAnsi" w:hAnsiTheme="majorHAnsi" w:cstheme="majorHAnsi"/>
          <w:sz w:val="16"/>
        </w:rPr>
        <w:t>the virtual majority of</w:t>
      </w:r>
      <w:proofErr w:type="gramEnd"/>
      <w:r w:rsidRPr="00A52CB5">
        <w:rPr>
          <w:rFonts w:asciiTheme="majorHAnsi" w:hAnsiTheme="majorHAnsi" w:cstheme="majorHAnsi"/>
          <w:sz w:val="16"/>
        </w:rPr>
        <w:t xml:space="preserve"> Indigenous peoples on Turtle Island, it is no secret that </w:t>
      </w:r>
      <w:r w:rsidRPr="00A52CB5">
        <w:rPr>
          <w:rStyle w:val="StyleUnderline"/>
          <w:rFonts w:asciiTheme="majorHAnsi" w:hAnsiTheme="majorHAnsi" w:cstheme="majorHAnsi"/>
        </w:rPr>
        <w:t xml:space="preserve">the country we call the United States of America was built upon the brutal subjugation of Indigenous people and Indigenous lands. </w:t>
      </w:r>
      <w:r w:rsidRPr="00A52CB5">
        <w:rPr>
          <w:rStyle w:val="StyleUnderline"/>
          <w:rFonts w:asciiTheme="majorHAnsi" w:hAnsiTheme="majorHAnsi" w:cstheme="majorHAnsi"/>
          <w:highlight w:val="green"/>
        </w:rPr>
        <w:t>Fueled by the American settler myths of terra nullius</w:t>
      </w:r>
      <w:r w:rsidRPr="00A52CB5">
        <w:rPr>
          <w:rStyle w:val="StyleUnderline"/>
          <w:rFonts w:asciiTheme="majorHAnsi" w:hAnsiTheme="majorHAnsi" w:cstheme="majorHAnsi"/>
        </w:rPr>
        <w:t xml:space="preserve"> (no man’s land) and Manifest Destiny, </w:t>
      </w:r>
      <w:r w:rsidRPr="00A52CB5">
        <w:rPr>
          <w:rStyle w:val="StyleUnderline"/>
          <w:rFonts w:asciiTheme="majorHAnsi" w:hAnsiTheme="majorHAnsi" w:cstheme="majorHAnsi"/>
          <w:highlight w:val="green"/>
        </w:rPr>
        <w:t>the</w:t>
      </w:r>
      <w:r w:rsidRPr="00A52CB5">
        <w:rPr>
          <w:rStyle w:val="StyleUnderline"/>
          <w:rFonts w:asciiTheme="majorHAnsi" w:hAnsiTheme="majorHAnsi" w:cstheme="majorHAnsi"/>
        </w:rPr>
        <w:t xml:space="preserve"> American </w:t>
      </w:r>
      <w:r w:rsidRPr="00A52CB5">
        <w:rPr>
          <w:rStyle w:val="StyleUnderline"/>
          <w:rFonts w:asciiTheme="majorHAnsi" w:hAnsiTheme="majorHAnsi" w:cstheme="majorHAnsi"/>
          <w:highlight w:val="green"/>
        </w:rPr>
        <w:t>settler state proceeded upon a project of cultural and physical genocide</w:t>
      </w:r>
      <w:r w:rsidRPr="00A52CB5">
        <w:rPr>
          <w:rStyle w:val="StyleUnderline"/>
          <w:rFonts w:asciiTheme="majorHAnsi" w:hAnsiTheme="majorHAnsi" w:cstheme="majorHAnsi"/>
        </w:rPr>
        <w:t>, with lasting effects that endure to the present day</w:t>
      </w:r>
      <w:r w:rsidRPr="00A52CB5">
        <w:rPr>
          <w:rFonts w:asciiTheme="majorHAnsi" w:hAnsiTheme="majorHAnsi" w:cstheme="majorHAnsi"/>
          <w:sz w:val="16"/>
        </w:rPr>
        <w:t>. The ‘settler myth’ permeates American culture. Words such as ‘pioneer’, the ‘West’, ‘Manifest Destiny’ grab the imagination as connected to the growth of the country in its early history. America sprang forth from a vast open ‘</w:t>
      </w:r>
      <w:proofErr w:type="gramStart"/>
      <w:r w:rsidRPr="00A52CB5">
        <w:rPr>
          <w:rFonts w:asciiTheme="majorHAnsi" w:hAnsiTheme="majorHAnsi" w:cstheme="majorHAnsi"/>
          <w:sz w:val="16"/>
        </w:rPr>
        <w:t>wilderness’</w:t>
      </w:r>
      <w:proofErr w:type="gramEnd"/>
      <w:r w:rsidRPr="00A52CB5">
        <w:rPr>
          <w:rFonts w:asciiTheme="majorHAnsi" w:hAnsiTheme="majorHAnsi" w:cstheme="majorHAnsi"/>
          <w:sz w:val="16"/>
        </w:rPr>
        <w:t xml:space="preserve">. Of course, for Indigenous people, we know differently—these lands had complex cultural frameworks and political entities long before colonization. </w:t>
      </w:r>
      <w:r w:rsidRPr="00A52CB5">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A52CB5">
        <w:rPr>
          <w:rFonts w:asciiTheme="majorHAnsi" w:hAnsiTheme="majorHAnsi" w:cstheme="majorHAnsi"/>
          <w:sz w:val="16"/>
        </w:rPr>
        <w:t xml:space="preserve">. Trump’s address raises key insights into the continuing logics of settler colonialism, as well as questions of its future trajectories. </w:t>
      </w:r>
      <w:r w:rsidRPr="00A52CB5">
        <w:rPr>
          <w:rStyle w:val="StyleUnderline"/>
          <w:rFonts w:asciiTheme="majorHAnsi" w:hAnsiTheme="majorHAnsi" w:cstheme="majorHAnsi"/>
        </w:rPr>
        <w:t xml:space="preserve">Trump’s invocation of </w:t>
      </w:r>
      <w:r w:rsidRPr="00A52CB5">
        <w:rPr>
          <w:rStyle w:val="StyleUnderline"/>
          <w:rFonts w:asciiTheme="majorHAnsi" w:hAnsiTheme="majorHAnsi" w:cstheme="majorHAnsi"/>
          <w:highlight w:val="green"/>
        </w:rPr>
        <w:t xml:space="preserve">ideas such as the ‘frontier’ and ‘taming the wilderness’ draws attention to the brutal violence that accompanied the building of the </w:t>
      </w:r>
      <w:r w:rsidRPr="00A52CB5">
        <w:rPr>
          <w:rStyle w:val="StyleUnderline"/>
          <w:rFonts w:asciiTheme="majorHAnsi" w:hAnsiTheme="majorHAnsi" w:cstheme="majorHAnsi"/>
        </w:rPr>
        <w:t xml:space="preserve">American </w:t>
      </w:r>
      <w:r w:rsidRPr="00A52CB5">
        <w:rPr>
          <w:rStyle w:val="StyleUnderline"/>
          <w:rFonts w:asciiTheme="majorHAnsi" w:hAnsiTheme="majorHAnsi" w:cstheme="majorHAnsi"/>
          <w:highlight w:val="green"/>
        </w:rPr>
        <w:t>state</w:t>
      </w:r>
      <w:r w:rsidRPr="00A52CB5">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A52CB5">
        <w:rPr>
          <w:rStyle w:val="Emphasis"/>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A52CB5">
        <w:rPr>
          <w:rStyle w:val="StyleUnderline"/>
          <w:rFonts w:asciiTheme="majorHAnsi" w:hAnsiTheme="majorHAnsi" w:cstheme="majorHAnsi"/>
        </w:rPr>
        <w:t>.</w:t>
      </w:r>
      <w:r w:rsidRPr="00A52CB5">
        <w:rPr>
          <w:rFonts w:asciiTheme="majorHAnsi" w:hAnsiTheme="majorHAnsi" w:cstheme="majorHAnsi"/>
          <w:sz w:val="16"/>
        </w:rPr>
        <w:t xml:space="preserve"> This myth tells us that what we know as </w:t>
      </w:r>
      <w:r w:rsidRPr="00A52CB5">
        <w:rPr>
          <w:rStyle w:val="Emphasis"/>
          <w:rFonts w:asciiTheme="majorHAnsi" w:hAnsiTheme="majorHAnsi" w:cstheme="majorHAnsi"/>
        </w:rPr>
        <w:t>the modern world was built through the hard work of European settlers; Indigenous people had nothing to offer or contribute</w:t>
      </w:r>
      <w:r w:rsidRPr="00A52CB5">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A52CB5">
        <w:rPr>
          <w:rStyle w:val="Emphasis"/>
          <w:rFonts w:asciiTheme="majorHAnsi" w:hAnsiTheme="majorHAnsi" w:cstheme="majorHAnsi"/>
        </w:rPr>
        <w:t xml:space="preserve">that similar language is being used around the potential of American power being extended to space </w:t>
      </w:r>
      <w:r w:rsidRPr="00A52CB5">
        <w:rPr>
          <w:rFonts w:asciiTheme="majorHAnsi" w:hAnsiTheme="majorHAnsi" w:cstheme="majorHAnsi"/>
          <w:sz w:val="16"/>
          <w:szCs w:val="16"/>
        </w:rPr>
        <w:t>could reasonably be expected, given the economic and military potential that comes from such a move.</w:t>
      </w:r>
      <w:r w:rsidRPr="00A52CB5">
        <w:rPr>
          <w:rStyle w:val="Emphasis"/>
          <w:rFonts w:asciiTheme="majorHAnsi" w:hAnsiTheme="majorHAnsi" w:cstheme="majorHAnsi"/>
          <w:bCs/>
          <w:sz w:val="16"/>
          <w:szCs w:val="16"/>
        </w:rPr>
        <w:t xml:space="preserve"> </w:t>
      </w:r>
      <w:r w:rsidRPr="00A52CB5">
        <w:rPr>
          <w:rStyle w:val="Emphasis"/>
          <w:rFonts w:asciiTheme="majorHAnsi" w:hAnsiTheme="majorHAnsi" w:cstheme="majorHAnsi"/>
          <w:highlight w:val="green"/>
        </w:rPr>
        <w:t xml:space="preserve">Space represents yet another ‘unknown’ to be conquered and bent </w:t>
      </w:r>
      <w:r w:rsidRPr="00A52CB5">
        <w:rPr>
          <w:rStyle w:val="Emphasis"/>
          <w:rFonts w:asciiTheme="majorHAnsi" w:hAnsiTheme="majorHAnsi" w:cstheme="majorHAnsi"/>
        </w:rPr>
        <w:t>to America’s will</w:t>
      </w:r>
      <w:r w:rsidRPr="00A52CB5">
        <w:rPr>
          <w:rFonts w:asciiTheme="majorHAnsi" w:hAnsiTheme="majorHAnsi" w:cstheme="majorHAnsi"/>
          <w:sz w:val="16"/>
        </w:rPr>
        <w:t xml:space="preserve">. However, such </w:t>
      </w:r>
      <w:r w:rsidRPr="00A52CB5">
        <w:rPr>
          <w:rStyle w:val="StyleUnderline"/>
          <w:rFonts w:asciiTheme="majorHAnsi" w:hAnsiTheme="majorHAnsi" w:cstheme="majorHAnsi"/>
        </w:rPr>
        <w:t>interplanetary conquest does not exist solely in outer space</w:t>
      </w:r>
      <w:r w:rsidRPr="00A52CB5">
        <w:rPr>
          <w:rFonts w:asciiTheme="majorHAnsi" w:hAnsiTheme="majorHAnsi" w:cstheme="majorHAnsi"/>
          <w:sz w:val="16"/>
        </w:rPr>
        <w:t xml:space="preserve">. I wish to situate the very real </w:t>
      </w:r>
      <w:r w:rsidRPr="00A52CB5">
        <w:rPr>
          <w:rStyle w:val="Emphasis"/>
          <w:rFonts w:asciiTheme="majorHAnsi" w:hAnsiTheme="majorHAnsi" w:cstheme="majorHAnsi"/>
          <w:highlight w:val="green"/>
        </w:rPr>
        <w:t>colonial legacies and violence associated with the desire to explore space,</w:t>
      </w:r>
      <w:r w:rsidRPr="00A52CB5">
        <w:rPr>
          <w:rStyle w:val="Emphasis"/>
          <w:rFonts w:asciiTheme="majorHAnsi" w:hAnsiTheme="majorHAnsi" w:cstheme="majorHAnsi"/>
        </w:rPr>
        <w:t xml:space="preserve"> tracing the ways that they </w:t>
      </w:r>
      <w:r w:rsidRPr="00A52CB5">
        <w:rPr>
          <w:rStyle w:val="Emphasis"/>
          <w:rFonts w:asciiTheme="majorHAnsi" w:hAnsiTheme="majorHAnsi" w:cstheme="majorHAnsi"/>
          <w:highlight w:val="green"/>
        </w:rPr>
        <w:t xml:space="preserve">are perpetuated </w:t>
      </w:r>
      <w:r w:rsidRPr="00A52CB5">
        <w:rPr>
          <w:rStyle w:val="Emphasis"/>
          <w:rFonts w:asciiTheme="majorHAnsi" w:hAnsiTheme="majorHAnsi" w:cstheme="majorHAnsi"/>
        </w:rPr>
        <w:t>and reified</w:t>
      </w:r>
      <w:r w:rsidRPr="00A52CB5">
        <w:rPr>
          <w:rStyle w:val="Emphasis"/>
          <w:rFonts w:asciiTheme="majorHAnsi" w:hAnsiTheme="majorHAnsi" w:cstheme="majorHAnsi"/>
          <w:highlight w:val="green"/>
        </w:rPr>
        <w:t xml:space="preserve"> through their destructive engagements with Indigenous peoples</w:t>
      </w:r>
      <w:r w:rsidRPr="00A52CB5">
        <w:rPr>
          <w:rFonts w:asciiTheme="majorHAnsi" w:hAnsiTheme="majorHAnsi" w:cstheme="majorHAnsi"/>
          <w:sz w:val="16"/>
        </w:rPr>
        <w:t xml:space="preserve">. I argue that </w:t>
      </w:r>
      <w:r w:rsidRPr="00A52CB5">
        <w:rPr>
          <w:rStyle w:val="Emphasis"/>
          <w:rFonts w:asciiTheme="majorHAnsi" w:hAnsiTheme="majorHAnsi" w:cstheme="majorHAnsi"/>
        </w:rPr>
        <w:t xml:space="preserve">a scientific venture such as </w:t>
      </w:r>
      <w:r w:rsidRPr="00A52CB5">
        <w:rPr>
          <w:rStyle w:val="Emphasis"/>
          <w:rFonts w:asciiTheme="majorHAnsi" w:hAnsiTheme="majorHAnsi" w:cstheme="majorHAnsi"/>
          <w:highlight w:val="green"/>
        </w:rPr>
        <w:t>space exploration</w:t>
      </w:r>
      <w:r w:rsidRPr="00A52CB5">
        <w:rPr>
          <w:rStyle w:val="Emphasis"/>
          <w:rFonts w:asciiTheme="majorHAnsi" w:hAnsiTheme="majorHAnsi" w:cstheme="majorHAnsi"/>
        </w:rPr>
        <w:t xml:space="preserve"> does not exist in a vacuum, but instead </w:t>
      </w:r>
      <w:r w:rsidRPr="00A52CB5">
        <w:rPr>
          <w:rStyle w:val="Emphasis"/>
          <w:rFonts w:asciiTheme="majorHAnsi" w:hAnsiTheme="majorHAnsi" w:cstheme="majorHAnsi"/>
          <w:highlight w:val="green"/>
        </w:rPr>
        <w:t>draws from settler colonialism and feeds back into it through the prioritization of ‘science’ over Indigenous epistemologies</w:t>
      </w:r>
      <w:r w:rsidRPr="00A52CB5">
        <w:rPr>
          <w:rStyle w:val="Emphasis"/>
          <w:rFonts w:asciiTheme="majorHAnsi" w:hAnsiTheme="majorHAnsi" w:cstheme="majorHAnsi"/>
        </w:rPr>
        <w:t>.</w:t>
      </w:r>
      <w:r w:rsidRPr="00A52CB5">
        <w:rPr>
          <w:rFonts w:asciiTheme="majorHAnsi" w:hAnsiTheme="majorHAnsi" w:cstheme="majorHAnsi"/>
          <w:sz w:val="16"/>
        </w:rPr>
        <w:t xml:space="preserve"> I begin by </w:t>
      </w:r>
      <w:r w:rsidRPr="00A52CB5">
        <w:rPr>
          <w:rFonts w:asciiTheme="majorHAnsi" w:hAnsiTheme="majorHAnsi" w:cstheme="majorHAnsi"/>
          <w:sz w:val="16"/>
        </w:rPr>
        <w:lastRenderedPageBreak/>
        <w:t xml:space="preserve">exploring the ways that </w:t>
      </w:r>
      <w:r w:rsidRPr="00A52CB5">
        <w:rPr>
          <w:rStyle w:val="StyleUnderline"/>
          <w:rFonts w:asciiTheme="majorHAnsi" w:hAnsiTheme="majorHAnsi" w:cstheme="majorHAnsi"/>
          <w:highlight w:val="green"/>
        </w:rPr>
        <w:t>space</w:t>
      </w:r>
      <w:r w:rsidRPr="00A52CB5">
        <w:rPr>
          <w:rStyle w:val="StyleUnderline"/>
          <w:rFonts w:asciiTheme="majorHAnsi" w:hAnsiTheme="majorHAnsi" w:cstheme="majorHAnsi"/>
        </w:rPr>
        <w:t xml:space="preserve"> exploration by the American settler state </w:t>
      </w:r>
      <w:r w:rsidRPr="00A52CB5">
        <w:rPr>
          <w:rStyle w:val="Emphasis"/>
          <w:rFonts w:asciiTheme="majorHAnsi" w:hAnsiTheme="majorHAnsi" w:cstheme="majorHAnsi"/>
          <w:highlight w:val="green"/>
        </w:rPr>
        <w:t>is situated within questions of hegemony, imperialism, and terra nullius</w:t>
      </w:r>
      <w:r w:rsidRPr="00A52CB5">
        <w:rPr>
          <w:rStyle w:val="StyleUnderline"/>
          <w:rFonts w:asciiTheme="majorHAnsi" w:hAnsiTheme="majorHAnsi" w:cstheme="majorHAnsi"/>
        </w:rPr>
        <w:t>, including a brief synopsis of the controversy surrounding the planned construction of the Thirty Meter Telescope on Mauna Kea.</w:t>
      </w:r>
      <w:r w:rsidRPr="00A52CB5">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A52CB5">
        <w:rPr>
          <w:rFonts w:asciiTheme="majorHAnsi" w:hAnsiTheme="majorHAnsi" w:cstheme="majorHAnsi"/>
          <w:sz w:val="16"/>
        </w:rPr>
        <w:t>Koren</w:t>
      </w:r>
      <w:proofErr w:type="spellEnd"/>
      <w:r w:rsidRPr="00A52CB5">
        <w:rPr>
          <w:rFonts w:asciiTheme="majorHAnsi" w:hAnsiTheme="majorHAnsi" w:cstheme="majorHAnsi"/>
          <w:sz w:val="16"/>
        </w:rPr>
        <w:t xml:space="preserve">, 2020) that demands that </w:t>
      </w:r>
      <w:r w:rsidRPr="00A52CB5">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w:t>
      </w:r>
      <w:proofErr w:type="gramStart"/>
      <w:r w:rsidRPr="00A52CB5">
        <w:rPr>
          <w:rStyle w:val="StyleUnderline"/>
          <w:rFonts w:asciiTheme="majorHAnsi" w:hAnsiTheme="majorHAnsi" w:cstheme="majorHAnsi"/>
        </w:rPr>
        <w:t>as a result of</w:t>
      </w:r>
      <w:proofErr w:type="gramEnd"/>
      <w:r w:rsidRPr="00A52CB5">
        <w:rPr>
          <w:rStyle w:val="StyleUnderline"/>
          <w:rFonts w:asciiTheme="majorHAnsi" w:hAnsiTheme="majorHAnsi" w:cstheme="majorHAnsi"/>
        </w:rPr>
        <w:t xml:space="preserve"> this engagement. Settler colonialism is commonly understood to be a form of colonialism that is based upon the </w:t>
      </w:r>
      <w:r w:rsidRPr="00A52CB5">
        <w:rPr>
          <w:rStyle w:val="Emphasis"/>
          <w:rFonts w:asciiTheme="majorHAnsi" w:hAnsiTheme="majorHAnsi" w:cstheme="majorHAnsi"/>
        </w:rPr>
        <w:t>permanent presence of colonists upon land</w:t>
      </w:r>
      <w:r w:rsidRPr="00A52CB5">
        <w:rPr>
          <w:rFonts w:asciiTheme="majorHAnsi" w:hAnsiTheme="majorHAnsi" w:cstheme="majorHAnsi"/>
          <w:sz w:val="16"/>
        </w:rPr>
        <w:t xml:space="preserve">. This is a distinction from forms of colonialism based upon resource extraction (Wolfe, 2006; Veracini, 2013). What this means is that </w:t>
      </w:r>
      <w:r w:rsidRPr="00A52CB5">
        <w:rPr>
          <w:rStyle w:val="Emphasis"/>
          <w:rFonts w:asciiTheme="majorHAnsi" w:hAnsiTheme="majorHAnsi" w:cstheme="majorHAnsi"/>
        </w:rPr>
        <w:t>the settler colony is intimately tied with the space within which it exists—it cannot exist or sustain itself without settler control over land and space</w:t>
      </w:r>
      <w:r w:rsidRPr="00A52CB5">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A52CB5">
        <w:rPr>
          <w:rStyle w:val="Emphasis"/>
          <w:rFonts w:asciiTheme="majorHAnsi" w:hAnsiTheme="majorHAnsi" w:cstheme="majorHAnsi"/>
        </w:rPr>
        <w:t>control over space is paramount</w:t>
      </w:r>
      <w:r w:rsidRPr="00A52CB5">
        <w:rPr>
          <w:rFonts w:asciiTheme="majorHAnsi" w:hAnsiTheme="majorHAnsi" w:cstheme="majorHAnsi"/>
          <w:sz w:val="16"/>
        </w:rPr>
        <w:t>. As Wolfe states, “</w:t>
      </w:r>
      <w:r w:rsidRPr="00A52CB5">
        <w:rPr>
          <w:rStyle w:val="StyleUnderline"/>
          <w:rFonts w:asciiTheme="majorHAnsi" w:hAnsiTheme="majorHAnsi" w:cstheme="majorHAnsi"/>
        </w:rPr>
        <w:t>Land is life—or at least, land is necessary for life. Thus, contests for land can be—indeed, often are—contests for life</w:t>
      </w:r>
      <w:r w:rsidRPr="00A52CB5">
        <w:rPr>
          <w:rFonts w:asciiTheme="majorHAnsi" w:hAnsiTheme="majorHAnsi" w:cstheme="majorHAnsi"/>
          <w:sz w:val="16"/>
        </w:rPr>
        <w:t xml:space="preserve">” (2006: 387).  </w:t>
      </w:r>
      <w:r w:rsidRPr="00A52CB5">
        <w:rPr>
          <w:rStyle w:val="StyleUnderline"/>
          <w:rFonts w:asciiTheme="majorHAnsi" w:hAnsiTheme="majorHAnsi" w:cstheme="majorHAnsi"/>
        </w:rPr>
        <w:t>Without land, the settler state ‘dies’; conversely, deprivation of land from the indigenous population means that in settler logic, indigeneity dies</w:t>
      </w:r>
      <w:r w:rsidRPr="00A52CB5">
        <w:rPr>
          <w:rFonts w:asciiTheme="majorHAnsi" w:hAnsiTheme="majorHAnsi" w:cstheme="majorHAnsi"/>
          <w:sz w:val="16"/>
        </w:rPr>
        <w:t xml:space="preserve"> (Povinelli, 2002; Wolfe, 2006.) </w:t>
      </w:r>
      <w:r w:rsidRPr="00A52CB5">
        <w:rPr>
          <w:rStyle w:val="StyleUnderline"/>
          <w:rFonts w:asciiTheme="majorHAnsi" w:hAnsiTheme="majorHAnsi" w:cstheme="majorHAnsi"/>
        </w:rPr>
        <w:t xml:space="preserve">Because of this overarching goal of space, </w:t>
      </w:r>
      <w:r w:rsidRPr="00A52CB5">
        <w:rPr>
          <w:rStyle w:val="StyleUnderline"/>
          <w:rFonts w:asciiTheme="majorHAnsi" w:hAnsiTheme="majorHAnsi" w:cstheme="majorHAnsi"/>
          <w:highlight w:val="green"/>
        </w:rPr>
        <w:t xml:space="preserve">there is an inherent anxiety in settler colonies about space, and </w:t>
      </w:r>
      <w:r w:rsidRPr="00A52CB5">
        <w:rPr>
          <w:rStyle w:val="Emphasis"/>
          <w:rFonts w:asciiTheme="majorHAnsi" w:hAnsiTheme="majorHAnsi" w:cstheme="majorHAnsi"/>
          <w:highlight w:val="green"/>
        </w:rPr>
        <w:t xml:space="preserve">how it can be occupied and </w:t>
      </w:r>
      <w:r w:rsidRPr="00A52CB5">
        <w:rPr>
          <w:rStyle w:val="Emphasis"/>
          <w:rFonts w:asciiTheme="majorHAnsi" w:hAnsiTheme="majorHAnsi" w:cstheme="majorHAnsi"/>
        </w:rPr>
        <w:t xml:space="preserve">subsequently </w:t>
      </w:r>
      <w:r w:rsidRPr="00A52CB5">
        <w:rPr>
          <w:rStyle w:val="Emphasis"/>
          <w:rFonts w:asciiTheme="majorHAnsi" w:hAnsiTheme="majorHAnsi" w:cstheme="majorHAnsi"/>
          <w:highlight w:val="green"/>
        </w:rPr>
        <w:t>rewritten to remove Indigenous presence</w:t>
      </w:r>
      <w:r w:rsidRPr="00A52CB5">
        <w:rPr>
          <w:rStyle w:val="StyleUnderline"/>
          <w:rFonts w:asciiTheme="majorHAnsi" w:hAnsiTheme="majorHAnsi" w:cstheme="majorHAnsi"/>
        </w:rPr>
        <w:t>.</w:t>
      </w:r>
      <w:r w:rsidRPr="00A52CB5">
        <w:rPr>
          <w:rFonts w:asciiTheme="majorHAnsi" w:hAnsiTheme="majorHAnsi" w:cstheme="majorHAnsi"/>
          <w:sz w:val="16"/>
        </w:rPr>
        <w:t xml:space="preserve"> In Anglo settler colonies, </w:t>
      </w:r>
      <w:r w:rsidRPr="00A52CB5">
        <w:rPr>
          <w:rStyle w:val="StyleUnderline"/>
          <w:rFonts w:asciiTheme="majorHAnsi" w:hAnsiTheme="majorHAnsi" w:cstheme="majorHAnsi"/>
        </w:rPr>
        <w:t>this often takes place within a lens of conservation</w:t>
      </w:r>
      <w:r w:rsidRPr="00A52CB5">
        <w:rPr>
          <w:rFonts w:asciiTheme="majorHAnsi" w:hAnsiTheme="majorHAnsi" w:cstheme="majorHAnsi"/>
          <w:sz w:val="16"/>
        </w:rPr>
        <w:t xml:space="preserve">. Scholars such as </w:t>
      </w:r>
      <w:proofErr w:type="spellStart"/>
      <w:r w:rsidRPr="00A52CB5">
        <w:rPr>
          <w:rFonts w:asciiTheme="majorHAnsi" w:hAnsiTheme="majorHAnsi" w:cstheme="majorHAnsi"/>
          <w:sz w:val="16"/>
        </w:rPr>
        <w:t>Banivanua</w:t>
      </w:r>
      <w:proofErr w:type="spellEnd"/>
      <w:r w:rsidRPr="00A52CB5">
        <w:rPr>
          <w:rFonts w:asciiTheme="majorHAnsi" w:hAnsiTheme="majorHAnsi" w:cstheme="majorHAnsi"/>
          <w:sz w:val="16"/>
        </w:rPr>
        <w:t xml:space="preserve"> Mar (2010), </w:t>
      </w:r>
      <w:proofErr w:type="spellStart"/>
      <w:r w:rsidRPr="00A52CB5">
        <w:rPr>
          <w:rFonts w:asciiTheme="majorHAnsi" w:hAnsiTheme="majorHAnsi" w:cstheme="majorHAnsi"/>
          <w:sz w:val="16"/>
        </w:rPr>
        <w:t>Lannoy</w:t>
      </w:r>
      <w:proofErr w:type="spellEnd"/>
      <w:r w:rsidRPr="00A52CB5">
        <w:rPr>
          <w:rFonts w:asciiTheme="majorHAnsi" w:hAnsiTheme="majorHAnsi" w:cstheme="majorHAnsi"/>
          <w:sz w:val="16"/>
        </w:rPr>
        <w:t xml:space="preserve"> (2012), Wright (2014) and Tristan </w:t>
      </w:r>
      <w:proofErr w:type="spellStart"/>
      <w:r w:rsidRPr="00A52CB5">
        <w:rPr>
          <w:rFonts w:asciiTheme="majorHAnsi" w:hAnsiTheme="majorHAnsi" w:cstheme="majorHAnsi"/>
          <w:sz w:val="16"/>
        </w:rPr>
        <w:t>Ahtone</w:t>
      </w:r>
      <w:proofErr w:type="spellEnd"/>
      <w:r w:rsidRPr="00A52CB5">
        <w:rPr>
          <w:rFonts w:asciiTheme="majorHAnsi" w:hAnsiTheme="majorHAnsi" w:cstheme="majorHAnsi"/>
          <w:sz w:val="16"/>
        </w:rPr>
        <w:t xml:space="preserve"> (2019) have written extensively on the ways that </w:t>
      </w:r>
      <w:r w:rsidRPr="00A52CB5">
        <w:rPr>
          <w:rStyle w:val="StyleUnderline"/>
          <w:rFonts w:asciiTheme="majorHAnsi" w:hAnsiTheme="majorHAnsi" w:cstheme="majorHAnsi"/>
        </w:rPr>
        <w:t xml:space="preserve">settler </w:t>
      </w:r>
      <w:proofErr w:type="spellStart"/>
      <w:r w:rsidRPr="00A52CB5">
        <w:rPr>
          <w:rStyle w:val="StyleUnderline"/>
          <w:rFonts w:asciiTheme="majorHAnsi" w:hAnsiTheme="majorHAnsi" w:cstheme="majorHAnsi"/>
        </w:rPr>
        <w:t>reinscription</w:t>
      </w:r>
      <w:proofErr w:type="spellEnd"/>
      <w:r w:rsidRPr="00A52CB5">
        <w:rPr>
          <w:rStyle w:val="StyleUnderline"/>
          <w:rFonts w:asciiTheme="majorHAnsi" w:hAnsiTheme="majorHAnsi" w:cstheme="majorHAnsi"/>
        </w:rPr>
        <w:t xml:space="preserve"> of space can be extremely damaging to Indigenous people from a lens of ‘conservation’</w:t>
      </w:r>
      <w:r w:rsidRPr="00A52CB5">
        <w:rPr>
          <w:rFonts w:asciiTheme="majorHAnsi" w:hAnsiTheme="majorHAnsi" w:cstheme="majorHAnsi"/>
          <w:sz w:val="16"/>
        </w:rPr>
        <w:t xml:space="preserve">. However, </w:t>
      </w:r>
      <w:r w:rsidRPr="00A52CB5">
        <w:rPr>
          <w:rStyle w:val="StyleUnderline"/>
          <w:rFonts w:asciiTheme="majorHAnsi" w:hAnsiTheme="majorHAnsi" w:cstheme="majorHAnsi"/>
        </w:rPr>
        <w:t>dispossession of Indigenous space in favor of settler uses can also be tied to some of the most destructive forces of our time.</w:t>
      </w:r>
      <w:r w:rsidRPr="00A52CB5">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A52CB5">
        <w:rPr>
          <w:rFonts w:asciiTheme="majorHAnsi" w:hAnsiTheme="majorHAnsi" w:cstheme="majorHAnsi"/>
          <w:sz w:val="16"/>
        </w:rPr>
        <w:t>But,</w:t>
      </w:r>
      <w:proofErr w:type="gramEnd"/>
      <w:r w:rsidRPr="00A52CB5">
        <w:rPr>
          <w:rFonts w:asciiTheme="majorHAnsi" w:hAnsiTheme="majorHAnsi" w:cstheme="majorHAnsi"/>
          <w:sz w:val="16"/>
        </w:rPr>
        <w:t xml:space="preserve"> what does this all look like in regard to outer space? </w:t>
      </w:r>
      <w:proofErr w:type="gramStart"/>
      <w:r w:rsidRPr="00A52CB5">
        <w:rPr>
          <w:rFonts w:asciiTheme="majorHAnsi" w:hAnsiTheme="majorHAnsi" w:cstheme="majorHAnsi"/>
          <w:sz w:val="16"/>
        </w:rPr>
        <w:t>In order to</w:t>
      </w:r>
      <w:proofErr w:type="gramEnd"/>
      <w:r w:rsidRPr="00A52CB5">
        <w:rPr>
          <w:rFonts w:asciiTheme="majorHAnsi" w:hAnsiTheme="majorHAnsi" w:cstheme="majorHAnsi"/>
          <w:sz w:val="16"/>
        </w:rPr>
        <w:t xml:space="preserve"> really understand the potential (settler) colonial logics of space exploration, we must go back and explore the ways in which space exploration became inextricably tied with questions of state hegemony and geopolitics during the Cold War. </w:t>
      </w:r>
      <w:r w:rsidRPr="00A52CB5">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A52CB5">
        <w:rPr>
          <w:rFonts w:asciiTheme="majorHAnsi" w:hAnsiTheme="majorHAnsi" w:cstheme="majorHAnsi"/>
          <w:sz w:val="16"/>
        </w:rPr>
        <w:t xml:space="preserve"> (Werth, 2004). </w:t>
      </w:r>
      <w:r w:rsidRPr="00A52CB5">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A52CB5">
        <w:rPr>
          <w:rFonts w:asciiTheme="majorHAnsi" w:hAnsiTheme="majorHAnsi" w:cstheme="majorHAnsi"/>
          <w:sz w:val="16"/>
        </w:rPr>
        <w:t xml:space="preserve"> in the late 1960s and the early 70s (Werth, 2004; Cornish, 2019). I argue that </w:t>
      </w:r>
      <w:r w:rsidRPr="00A52CB5">
        <w:rPr>
          <w:rStyle w:val="Emphasis"/>
          <w:rFonts w:asciiTheme="majorHAnsi" w:hAnsiTheme="majorHAnsi" w:cstheme="majorHAnsi"/>
        </w:rPr>
        <w:t>this fits neatly into the American settler creation myth</w:t>
      </w:r>
      <w:r w:rsidRPr="00A52CB5">
        <w:rPr>
          <w:rFonts w:asciiTheme="majorHAnsi" w:hAnsiTheme="majorHAnsi" w:cstheme="majorHAnsi"/>
          <w:sz w:val="16"/>
        </w:rPr>
        <w:t xml:space="preserve"> referenced by Trump—</w:t>
      </w:r>
      <w:r w:rsidRPr="00A52CB5">
        <w:rPr>
          <w:rStyle w:val="Emphasis"/>
          <w:rFonts w:asciiTheme="majorHAnsi" w:hAnsiTheme="majorHAnsi" w:cstheme="majorHAnsi"/>
        </w:rPr>
        <w:t>after ‘conquering’ a continent and bringing it under American dominion, why would the United States stop solely at ‘space’ on Earth</w:t>
      </w:r>
      <w:r w:rsidRPr="00A52CB5">
        <w:rPr>
          <w:rFonts w:asciiTheme="majorHAnsi" w:hAnsiTheme="majorHAnsi" w:cstheme="majorHAnsi"/>
          <w:sz w:val="16"/>
        </w:rPr>
        <w:t xml:space="preserve">? To return to Grandin (2019), </w:t>
      </w:r>
      <w:r w:rsidRPr="00A52CB5">
        <w:rPr>
          <w:rStyle w:val="Emphasis"/>
          <w:rFonts w:asciiTheme="majorHAnsi" w:hAnsiTheme="majorHAnsi" w:cstheme="majorHAnsi"/>
          <w:highlight w:val="green"/>
        </w:rPr>
        <w:t xml:space="preserve">space represented yet another frontier to be conquered and known by the settler colonial </w:t>
      </w:r>
      <w:proofErr w:type="gramStart"/>
      <w:r w:rsidRPr="00A52CB5">
        <w:rPr>
          <w:rStyle w:val="Emphasis"/>
          <w:rFonts w:asciiTheme="majorHAnsi" w:hAnsiTheme="majorHAnsi" w:cstheme="majorHAnsi"/>
          <w:highlight w:val="green"/>
        </w:rPr>
        <w:t>state</w:t>
      </w:r>
      <w:r w:rsidRPr="00A52CB5">
        <w:rPr>
          <w:rStyle w:val="Emphasis"/>
          <w:rFonts w:asciiTheme="majorHAnsi" w:hAnsiTheme="majorHAnsi" w:cstheme="majorHAnsi"/>
        </w:rPr>
        <w:t>;</w:t>
      </w:r>
      <w:proofErr w:type="gramEnd"/>
      <w:r w:rsidRPr="00A52CB5">
        <w:rPr>
          <w:rStyle w:val="Emphasis"/>
          <w:rFonts w:asciiTheme="majorHAnsi" w:hAnsiTheme="majorHAnsi" w:cstheme="majorHAnsi"/>
        </w:rPr>
        <w:t xml:space="preserve"> if not explicitly</w:t>
      </w:r>
      <w:r w:rsidRPr="00A52CB5">
        <w:rPr>
          <w:rStyle w:val="Emphasis"/>
          <w:rFonts w:asciiTheme="majorHAnsi" w:hAnsiTheme="majorHAnsi" w:cstheme="majorHAnsi"/>
          <w:highlight w:val="green"/>
        </w:rPr>
        <w:t xml:space="preserve"> for the possibility of further settlement, then for </w:t>
      </w:r>
      <w:r w:rsidRPr="00A52CB5">
        <w:rPr>
          <w:rStyle w:val="Emphasis"/>
          <w:rFonts w:asciiTheme="majorHAnsi" w:hAnsiTheme="majorHAnsi" w:cstheme="majorHAnsi"/>
        </w:rPr>
        <w:t xml:space="preserve">the </w:t>
      </w:r>
      <w:r w:rsidRPr="00A52CB5">
        <w:rPr>
          <w:rStyle w:val="Emphasis"/>
          <w:rFonts w:asciiTheme="majorHAnsi" w:hAnsiTheme="majorHAnsi" w:cstheme="majorHAnsi"/>
          <w:highlight w:val="green"/>
        </w:rPr>
        <w:t>preservation of its existing spatial extent on Earth</w:t>
      </w:r>
      <w:r w:rsidRPr="00A52CB5">
        <w:rPr>
          <w:rStyle w:val="Emphasis"/>
          <w:rFonts w:asciiTheme="majorHAnsi" w:hAnsiTheme="majorHAnsi" w:cstheme="majorHAnsi"/>
        </w:rPr>
        <w:t>.</w:t>
      </w:r>
      <w:r w:rsidRPr="00A52CB5">
        <w:rPr>
          <w:rFonts w:asciiTheme="majorHAnsi" w:hAnsiTheme="majorHAnsi" w:cstheme="majorHAnsi"/>
          <w:sz w:val="16"/>
        </w:rPr>
        <w:t xml:space="preserve"> However, scholars such as Alan Marshall (1995) have cautioned that </w:t>
      </w:r>
      <w:r w:rsidRPr="00A52CB5">
        <w:rPr>
          <w:rStyle w:val="Emphasis"/>
          <w:rFonts w:asciiTheme="majorHAnsi" w:hAnsiTheme="majorHAnsi" w:cstheme="majorHAnsi"/>
          <w:highlight w:val="green"/>
        </w:rPr>
        <w:t>newer logics of space</w:t>
      </w:r>
      <w:r w:rsidRPr="00A52CB5">
        <w:rPr>
          <w:rStyle w:val="Emphasis"/>
          <w:rFonts w:asciiTheme="majorHAnsi" w:hAnsiTheme="majorHAnsi" w:cstheme="majorHAnsi"/>
        </w:rPr>
        <w:t xml:space="preserve"> exploration such as potential resource extraction tie in with existing military logics in a way that creates a new way of thinking about the ‘openness’ of outer space to the logics of empire</w:t>
      </w:r>
      <w:r w:rsidRPr="00A52CB5">
        <w:rPr>
          <w:rFonts w:asciiTheme="majorHAnsi" w:hAnsiTheme="majorHAnsi" w:cstheme="majorHAnsi"/>
          <w:sz w:val="16"/>
        </w:rPr>
        <w:t>, in what Marshall calls r</w:t>
      </w:r>
      <w:r w:rsidRPr="00A52CB5">
        <w:rPr>
          <w:rStyle w:val="Emphasis"/>
          <w:rFonts w:asciiTheme="majorHAnsi" w:hAnsiTheme="majorHAnsi" w:cstheme="majorHAnsi"/>
        </w:rPr>
        <w:t>es nullius </w:t>
      </w:r>
      <w:r w:rsidRPr="00A52CB5">
        <w:rPr>
          <w:rFonts w:asciiTheme="majorHAnsi" w:hAnsiTheme="majorHAnsi" w:cstheme="majorHAnsi"/>
          <w:sz w:val="16"/>
        </w:rPr>
        <w:t xml:space="preserve">(1995: </w:t>
      </w:r>
      <w:proofErr w:type="gramStart"/>
      <w:r w:rsidRPr="00A52CB5">
        <w:rPr>
          <w:rFonts w:asciiTheme="majorHAnsi" w:hAnsiTheme="majorHAnsi" w:cstheme="majorHAnsi"/>
          <w:sz w:val="16"/>
        </w:rPr>
        <w:t>51)[</w:t>
      </w:r>
      <w:proofErr w:type="spellStart"/>
      <w:proofErr w:type="gramEnd"/>
      <w:r w:rsidRPr="00A52CB5">
        <w:rPr>
          <w:rFonts w:asciiTheme="majorHAnsi" w:hAnsiTheme="majorHAnsi" w:cstheme="majorHAnsi"/>
          <w:sz w:val="16"/>
        </w:rPr>
        <w:t>i</w:t>
      </w:r>
      <w:proofErr w:type="spellEnd"/>
      <w:r w:rsidRPr="00A52CB5">
        <w:rPr>
          <w:rFonts w:asciiTheme="majorHAnsi" w:hAnsiTheme="majorHAnsi" w:cstheme="majorHAnsi"/>
          <w:sz w:val="16"/>
        </w:rPr>
        <w:t xml:space="preserve">]. But </w:t>
      </w:r>
      <w:r w:rsidRPr="00A52CB5">
        <w:rPr>
          <w:rStyle w:val="StyleUnderline"/>
          <w:rFonts w:asciiTheme="majorHAnsi" w:hAnsiTheme="majorHAnsi" w:cstheme="majorHAnsi"/>
        </w:rPr>
        <w:t xml:space="preserve">we cannot forget </w:t>
      </w:r>
      <w:r w:rsidRPr="00A52CB5">
        <w:rPr>
          <w:rStyle w:val="StyleUnderline"/>
          <w:rFonts w:asciiTheme="majorHAnsi" w:hAnsiTheme="majorHAnsi" w:cstheme="majorHAnsi"/>
        </w:rPr>
        <w:lastRenderedPageBreak/>
        <w:t xml:space="preserve">the concept of terra nullius and how our </w:t>
      </w:r>
      <w:r w:rsidRPr="00A52CB5">
        <w:rPr>
          <w:rStyle w:val="Emphasis"/>
          <w:rFonts w:asciiTheme="majorHAnsi" w:hAnsiTheme="majorHAnsi" w:cstheme="majorHAnsi"/>
        </w:rPr>
        <w:t>exploration</w:t>
      </w:r>
      <w:r w:rsidRPr="00A52CB5">
        <w:rPr>
          <w:rStyle w:val="StyleUnderline"/>
          <w:rFonts w:asciiTheme="majorHAnsi" w:hAnsiTheme="majorHAnsi" w:cstheme="majorHAnsi"/>
        </w:rPr>
        <w:t xml:space="preserve"> of the stars </w:t>
      </w:r>
      <w:r w:rsidRPr="00A52CB5">
        <w:rPr>
          <w:rStyle w:val="Emphasis"/>
          <w:rFonts w:asciiTheme="majorHAnsi" w:hAnsiTheme="majorHAnsi" w:cstheme="majorHAnsi"/>
          <w:highlight w:val="green"/>
        </w:rPr>
        <w:t>has real effects on Indigenous landscapes here on Earth</w:t>
      </w:r>
      <w:r w:rsidRPr="00A52CB5">
        <w:rPr>
          <w:rFonts w:asciiTheme="majorHAnsi" w:hAnsiTheme="majorHAnsi" w:cstheme="majorHAnsi"/>
          <w:sz w:val="16"/>
        </w:rPr>
        <w:t xml:space="preserve">. We also cannot forget about </w:t>
      </w:r>
      <w:r w:rsidRPr="00A52CB5">
        <w:rPr>
          <w:rStyle w:val="Emphasis"/>
          <w:rFonts w:asciiTheme="majorHAnsi" w:hAnsiTheme="majorHAnsi" w:cstheme="majorHAnsi"/>
        </w:rPr>
        <w:t>forms of space exploration that may not be explicitly tied to military means.</w:t>
      </w:r>
      <w:r w:rsidRPr="00A52CB5">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A52CB5">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A52CB5">
        <w:rPr>
          <w:rFonts w:asciiTheme="majorHAnsi" w:hAnsiTheme="majorHAnsi" w:cstheme="majorHAnsi"/>
          <w:sz w:val="16"/>
        </w:rPr>
        <w:t xml:space="preserve">. Perhaps </w:t>
      </w:r>
      <w:r w:rsidRPr="00A52CB5">
        <w:rPr>
          <w:rStyle w:val="StyleUnderline"/>
          <w:rFonts w:asciiTheme="majorHAnsi" w:hAnsiTheme="majorHAnsi" w:cstheme="majorHAnsi"/>
          <w:highlight w:val="green"/>
        </w:rPr>
        <w:t>the most prominent example</w:t>
      </w:r>
      <w:r w:rsidRPr="00A52CB5">
        <w:rPr>
          <w:rFonts w:asciiTheme="majorHAnsi" w:hAnsiTheme="majorHAnsi" w:cstheme="majorHAnsi"/>
          <w:sz w:val="16"/>
        </w:rPr>
        <w:t xml:space="preserve"> of the fractures between settler space exploration and Indigenous peoples </w:t>
      </w:r>
      <w:r w:rsidRPr="00A52CB5">
        <w:rPr>
          <w:rStyle w:val="StyleUnderline"/>
          <w:rFonts w:asciiTheme="majorHAnsi" w:hAnsiTheme="majorHAnsi" w:cstheme="majorHAnsi"/>
          <w:highlight w:val="green"/>
        </w:rPr>
        <w:t>is</w:t>
      </w:r>
      <w:r w:rsidRPr="00A52CB5">
        <w:rPr>
          <w:rFonts w:asciiTheme="majorHAnsi" w:hAnsiTheme="majorHAnsi" w:cstheme="majorHAnsi"/>
          <w:sz w:val="16"/>
        </w:rPr>
        <w:t xml:space="preserve"> the on-going controversy surrounding </w:t>
      </w:r>
      <w:r w:rsidRPr="00A52CB5">
        <w:rPr>
          <w:rStyle w:val="StyleUnderline"/>
          <w:rFonts w:asciiTheme="majorHAnsi" w:hAnsiTheme="majorHAnsi" w:cstheme="majorHAnsi"/>
          <w:highlight w:val="green"/>
        </w:rPr>
        <w:t xml:space="preserve">the </w:t>
      </w:r>
      <w:r w:rsidRPr="00A52CB5">
        <w:rPr>
          <w:rStyle w:val="StyleUnderline"/>
          <w:rFonts w:asciiTheme="majorHAnsi" w:hAnsiTheme="majorHAnsi" w:cstheme="majorHAnsi"/>
        </w:rPr>
        <w:t xml:space="preserve">construction of the </w:t>
      </w:r>
      <w:r w:rsidRPr="00A52CB5">
        <w:rPr>
          <w:rStyle w:val="StyleUnderline"/>
          <w:rFonts w:asciiTheme="majorHAnsi" w:hAnsiTheme="majorHAnsi" w:cstheme="majorHAnsi"/>
          <w:highlight w:val="green"/>
        </w:rPr>
        <w:t xml:space="preserve">Thirty Meter Telescope </w:t>
      </w:r>
      <w:r w:rsidRPr="00A52CB5">
        <w:rPr>
          <w:rStyle w:val="StyleUnderline"/>
          <w:rFonts w:asciiTheme="majorHAnsi" w:hAnsiTheme="majorHAnsi" w:cstheme="majorHAnsi"/>
        </w:rPr>
        <w:t>on Mauna Kea, on the island of Hawaii</w:t>
      </w:r>
      <w:r w:rsidRPr="00A52CB5">
        <w:rPr>
          <w:rFonts w:asciiTheme="majorHAnsi" w:hAnsiTheme="majorHAnsi" w:cstheme="majorHAnsi"/>
          <w:sz w:val="16"/>
          <w:highlight w:val="green"/>
        </w:rPr>
        <w:t>.</w:t>
      </w:r>
      <w:r w:rsidRPr="00A52CB5">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A52CB5">
        <w:rPr>
          <w:rStyle w:val="StyleUnderline"/>
          <w:rFonts w:asciiTheme="majorHAnsi" w:hAnsiTheme="majorHAnsi" w:cstheme="majorHAnsi"/>
        </w:rPr>
        <w:t xml:space="preserve">is a prime example of the </w:t>
      </w:r>
      <w:r w:rsidRPr="00A52CB5">
        <w:rPr>
          <w:rStyle w:val="StyleUnderline"/>
          <w:rFonts w:asciiTheme="majorHAnsi" w:hAnsiTheme="majorHAnsi" w:cstheme="majorHAnsi"/>
          <w:highlight w:val="green"/>
        </w:rPr>
        <w:t>logics presented towards ‘space’ in both Earth-bound and beyond-Earth contexts by the settler colonial state</w:t>
      </w:r>
      <w:r w:rsidRPr="00A52CB5">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Witze</w:t>
      </w:r>
      <w:proofErr w:type="spellEnd"/>
      <w:r w:rsidRPr="00A52CB5">
        <w:rPr>
          <w:rFonts w:asciiTheme="majorHAnsi" w:hAnsiTheme="majorHAnsi" w:cstheme="majorHAnsi"/>
          <w:sz w:val="16"/>
        </w:rPr>
        <w:t xml:space="preserve">, 2020). </w:t>
      </w:r>
      <w:proofErr w:type="gramStart"/>
      <w:r w:rsidRPr="00A52CB5">
        <w:rPr>
          <w:rFonts w:asciiTheme="majorHAnsi" w:hAnsiTheme="majorHAnsi" w:cstheme="majorHAnsi"/>
          <w:sz w:val="16"/>
        </w:rPr>
        <w:t xml:space="preserve">In particular, </w:t>
      </w:r>
      <w:r w:rsidRPr="00A52CB5">
        <w:rPr>
          <w:rStyle w:val="StyleUnderline"/>
          <w:rFonts w:asciiTheme="majorHAnsi" w:hAnsiTheme="majorHAnsi" w:cstheme="majorHAnsi"/>
        </w:rPr>
        <w:t>astronomers</w:t>
      </w:r>
      <w:proofErr w:type="gramEnd"/>
      <w:r w:rsidRPr="00A52CB5">
        <w:rPr>
          <w:rStyle w:val="StyleUnderline"/>
          <w:rFonts w:asciiTheme="majorHAnsi" w:hAnsiTheme="majorHAnsi" w:cstheme="majorHAnsi"/>
        </w:rPr>
        <w:t xml:space="preserve"> such as Chanda Prescod-Weinstein, </w:t>
      </w:r>
      <w:proofErr w:type="spellStart"/>
      <w:r w:rsidRPr="00A52CB5">
        <w:rPr>
          <w:rStyle w:val="StyleUnderline"/>
          <w:rFonts w:asciiTheme="majorHAnsi" w:hAnsiTheme="majorHAnsi" w:cstheme="majorHAnsi"/>
        </w:rPr>
        <w:t>Lucianne</w:t>
      </w:r>
      <w:proofErr w:type="spellEnd"/>
      <w:r w:rsidRPr="00A52CB5">
        <w:rPr>
          <w:rStyle w:val="StyleUnderline"/>
          <w:rFonts w:asciiTheme="majorHAnsi" w:hAnsiTheme="majorHAnsi" w:cstheme="majorHAnsi"/>
        </w:rPr>
        <w:t xml:space="preserve"> </w:t>
      </w:r>
      <w:proofErr w:type="spellStart"/>
      <w:r w:rsidRPr="00A52CB5">
        <w:rPr>
          <w:rStyle w:val="StyleUnderline"/>
          <w:rFonts w:asciiTheme="majorHAnsi" w:hAnsiTheme="majorHAnsi" w:cstheme="majorHAnsi"/>
        </w:rPr>
        <w:t>Walkowicz</w:t>
      </w:r>
      <w:proofErr w:type="spellEnd"/>
      <w:r w:rsidRPr="00A52CB5">
        <w:rPr>
          <w:rFonts w:asciiTheme="majorHAnsi" w:hAnsiTheme="majorHAnsi" w:cstheme="majorHAnsi"/>
          <w:sz w:val="16"/>
        </w:rPr>
        <w:t xml:space="preserve">, and others have taken decisive action to </w:t>
      </w:r>
      <w:r w:rsidRPr="00A52CB5">
        <w:rPr>
          <w:rStyle w:val="StyleUnderline"/>
          <w:rFonts w:asciiTheme="majorHAnsi" w:hAnsiTheme="majorHAnsi" w:cstheme="majorHAnsi"/>
        </w:rPr>
        <w:t xml:space="preserve">push </w:t>
      </w:r>
      <w:r w:rsidRPr="00A52CB5">
        <w:rPr>
          <w:rStyle w:val="Emphasis"/>
          <w:rFonts w:asciiTheme="majorHAnsi" w:hAnsiTheme="majorHAnsi" w:cstheme="majorHAnsi"/>
        </w:rPr>
        <w:t>back against the idea that settler scientific advancement via space exploration should take precedence over Indigenous sovereignty in Earth-space</w:t>
      </w:r>
      <w:r w:rsidRPr="00A52CB5">
        <w:rPr>
          <w:rStyle w:val="StyleUnderline"/>
          <w:rFonts w:asciiTheme="majorHAnsi" w:hAnsiTheme="majorHAnsi" w:cstheme="majorHAnsi"/>
        </w:rPr>
        <w:t>.</w:t>
      </w:r>
      <w:r w:rsidRPr="00A52CB5">
        <w:rPr>
          <w:rFonts w:asciiTheme="majorHAnsi" w:hAnsiTheme="majorHAnsi" w:cstheme="majorHAnsi"/>
          <w:sz w:val="16"/>
        </w:rPr>
        <w:t xml:space="preserve"> Prescod-Weinstein and </w:t>
      </w:r>
      <w:proofErr w:type="spellStart"/>
      <w:r w:rsidRPr="00A52CB5">
        <w:rPr>
          <w:rFonts w:asciiTheme="majorHAnsi" w:hAnsiTheme="majorHAnsi" w:cstheme="majorHAnsi"/>
          <w:sz w:val="16"/>
        </w:rPr>
        <w:t>Walkowicz</w:t>
      </w:r>
      <w:proofErr w:type="spellEnd"/>
      <w:r w:rsidRPr="00A52CB5">
        <w:rPr>
          <w:rFonts w:asciiTheme="majorHAnsi" w:hAnsiTheme="majorHAnsi" w:cstheme="majorHAnsi"/>
          <w:sz w:val="16"/>
        </w:rPr>
        <w:t xml:space="preserve">, alongside Sarah Tuttle, Brian Nord and </w:t>
      </w:r>
      <w:proofErr w:type="spellStart"/>
      <w:r w:rsidRPr="00A52CB5">
        <w:rPr>
          <w:rFonts w:asciiTheme="majorHAnsi" w:hAnsiTheme="majorHAnsi" w:cstheme="majorHAnsi"/>
          <w:sz w:val="16"/>
        </w:rPr>
        <w:t>Hilding</w:t>
      </w:r>
      <w:proofErr w:type="spellEnd"/>
      <w:r w:rsidRPr="00A52CB5">
        <w:rPr>
          <w:rFonts w:asciiTheme="majorHAnsi" w:hAnsiTheme="majorHAnsi" w:cstheme="majorHAnsi"/>
          <w:sz w:val="16"/>
        </w:rPr>
        <w:t xml:space="preserve"> Neilson (2020) make clear that </w:t>
      </w:r>
      <w:r w:rsidRPr="00A52CB5">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A52CB5">
        <w:rPr>
          <w:rFonts w:asciiTheme="majorHAnsi" w:hAnsiTheme="majorHAnsi" w:cstheme="majorHAnsi"/>
          <w:sz w:val="16"/>
        </w:rPr>
        <w:t xml:space="preserve"> In fact, Native Hawai’ian scholars such as </w:t>
      </w:r>
      <w:proofErr w:type="spellStart"/>
      <w:r w:rsidRPr="00A52CB5">
        <w:rPr>
          <w:rFonts w:asciiTheme="majorHAnsi" w:hAnsiTheme="majorHAnsi" w:cstheme="majorHAnsi"/>
          <w:sz w:val="16"/>
        </w:rPr>
        <w:t>Iokepa</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Casumbal</w:t>
      </w:r>
      <w:proofErr w:type="spellEnd"/>
      <w:r w:rsidRPr="00A52CB5">
        <w:rPr>
          <w:rFonts w:asciiTheme="majorHAnsi" w:hAnsiTheme="majorHAnsi" w:cstheme="majorHAnsi"/>
          <w:sz w:val="16"/>
        </w:rPr>
        <w:t xml:space="preserve">-Salazar strike at the heart of the professed neutrality of sciences like astronomy:  One scientist told me that </w:t>
      </w:r>
      <w:r w:rsidRPr="00A52CB5">
        <w:rPr>
          <w:rStyle w:val="StyleUnderline"/>
          <w:rFonts w:asciiTheme="majorHAnsi" w:hAnsiTheme="majorHAnsi" w:cstheme="majorHAnsi"/>
        </w:rPr>
        <w:t xml:space="preserve">astronomy </w:t>
      </w:r>
      <w:r w:rsidRPr="00A52CB5">
        <w:rPr>
          <w:rFonts w:asciiTheme="majorHAnsi" w:hAnsiTheme="majorHAnsi" w:cstheme="majorHAnsi"/>
          <w:sz w:val="16"/>
        </w:rPr>
        <w:t>is</w:t>
      </w:r>
      <w:r w:rsidRPr="00A52CB5">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A52CB5">
        <w:rPr>
          <w:rFonts w:asciiTheme="majorHAnsi" w:hAnsiTheme="majorHAnsi" w:cstheme="majorHAnsi"/>
          <w:sz w:val="16"/>
        </w:rPr>
        <w:t xml:space="preserve"> Such a statement </w:t>
      </w:r>
      <w:r w:rsidRPr="00A52CB5">
        <w:rPr>
          <w:rStyle w:val="Emphasis"/>
          <w:rFonts w:asciiTheme="majorHAnsi" w:hAnsiTheme="majorHAnsi" w:cstheme="majorHAnsi"/>
          <w:highlight w:val="green"/>
        </w:rPr>
        <w:t>underscores the cultural bias within conventional notions of what constitutes the “human” and “knowledge</w:t>
      </w:r>
      <w:r w:rsidRPr="00A52CB5">
        <w:rPr>
          <w:rStyle w:val="Emphasis"/>
          <w:rFonts w:asciiTheme="majorHAnsi" w:hAnsiTheme="majorHAnsi" w:cstheme="majorHAnsi"/>
        </w:rPr>
        <w:t>.”</w:t>
      </w:r>
      <w:r w:rsidRPr="00A52CB5">
        <w:rPr>
          <w:rFonts w:asciiTheme="majorHAnsi" w:hAnsiTheme="majorHAnsi" w:cstheme="majorHAnsi"/>
          <w:sz w:val="16"/>
        </w:rPr>
        <w:t xml:space="preserve"> In the absence of a critical self-reflection on this inherent ethnocentrism, </w:t>
      </w:r>
      <w:r w:rsidRPr="00A52CB5">
        <w:rPr>
          <w:rStyle w:val="StyleUnderline"/>
          <w:rFonts w:asciiTheme="majorHAnsi" w:hAnsiTheme="majorHAnsi" w:cstheme="majorHAnsi"/>
          <w:highlight w:val="green"/>
        </w:rPr>
        <w:t>the tacit claim to universal truth reproduces the</w:t>
      </w:r>
      <w:r w:rsidRPr="00A52CB5">
        <w:rPr>
          <w:rStyle w:val="StyleUnderline"/>
          <w:rFonts w:asciiTheme="majorHAnsi" w:hAnsiTheme="majorHAnsi" w:cstheme="majorHAnsi"/>
        </w:rPr>
        <w:t xml:space="preserve"> cultural </w:t>
      </w:r>
      <w:r w:rsidRPr="00A52CB5">
        <w:rPr>
          <w:rStyle w:val="StyleUnderline"/>
          <w:rFonts w:asciiTheme="majorHAnsi" w:hAnsiTheme="majorHAnsi" w:cstheme="majorHAnsi"/>
          <w:highlight w:val="green"/>
        </w:rPr>
        <w:t>supremacy of Western science</w:t>
      </w:r>
      <w:r w:rsidRPr="00A52CB5">
        <w:rPr>
          <w:rStyle w:val="StyleUnderline"/>
          <w:rFonts w:asciiTheme="majorHAnsi" w:hAnsiTheme="majorHAnsi" w:cstheme="majorHAnsi"/>
        </w:rPr>
        <w:t xml:space="preserve"> as self-evident.</w:t>
      </w:r>
      <w:r w:rsidRPr="00A52CB5">
        <w:rPr>
          <w:rFonts w:asciiTheme="majorHAnsi" w:hAnsiTheme="majorHAnsi" w:cstheme="majorHAnsi"/>
          <w:sz w:val="16"/>
        </w:rPr>
        <w:t xml:space="preserve"> Here, </w:t>
      </w:r>
      <w:r w:rsidRPr="00A52CB5">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A52CB5">
        <w:rPr>
          <w:rFonts w:asciiTheme="majorHAnsi" w:hAnsiTheme="majorHAnsi" w:cstheme="majorHAnsi"/>
          <w:sz w:val="16"/>
        </w:rPr>
        <w:t xml:space="preserve"> (2017: 8). As </w:t>
      </w:r>
      <w:proofErr w:type="spellStart"/>
      <w:r w:rsidRPr="00A52CB5">
        <w:rPr>
          <w:rStyle w:val="StyleUnderline"/>
          <w:rFonts w:asciiTheme="majorHAnsi" w:hAnsiTheme="majorHAnsi" w:cstheme="majorHAnsi"/>
        </w:rPr>
        <w:t>Casumbal</w:t>
      </w:r>
      <w:proofErr w:type="spellEnd"/>
      <w:r w:rsidRPr="00A52CB5">
        <w:rPr>
          <w:rStyle w:val="StyleUnderline"/>
          <w:rFonts w:asciiTheme="majorHAnsi" w:hAnsiTheme="majorHAnsi" w:cstheme="majorHAnsi"/>
        </w:rPr>
        <w:t>-Salazar and other scholars who have written about the TMT and the violence that has been done to Native Hawai’ians</w:t>
      </w:r>
      <w:r w:rsidRPr="00A52CB5">
        <w:rPr>
          <w:rFonts w:asciiTheme="majorHAnsi" w:hAnsiTheme="majorHAnsi" w:cstheme="majorHAnsi"/>
          <w:sz w:val="16"/>
        </w:rPr>
        <w:t xml:space="preserve"> (</w:t>
      </w:r>
      <w:r w:rsidRPr="00A52CB5">
        <w:rPr>
          <w:rStyle w:val="StyleUnderline"/>
          <w:rFonts w:asciiTheme="majorHAnsi" w:hAnsiTheme="majorHAnsi" w:cstheme="majorHAnsi"/>
        </w:rPr>
        <w:t>such as police actions designed to dislodge blockades</w:t>
      </w:r>
      <w:r w:rsidRPr="00A52CB5">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A52CB5">
        <w:rPr>
          <w:rStyle w:val="Emphasis"/>
          <w:rFonts w:asciiTheme="majorHAnsi" w:hAnsiTheme="majorHAnsi" w:cstheme="majorHAnsi"/>
          <w:highlight w:val="green"/>
        </w:rPr>
        <w:t>there is no neutrality to be had</w:t>
      </w:r>
      <w:r w:rsidRPr="00A52CB5">
        <w:rPr>
          <w:rStyle w:val="StyleUnderline"/>
          <w:rFonts w:asciiTheme="majorHAnsi" w:hAnsiTheme="majorHAnsi" w:cstheme="majorHAnsi"/>
          <w:highlight w:val="green"/>
        </w:rPr>
        <w:t>—dispossession and violence are dispossession and violence</w:t>
      </w:r>
      <w:r w:rsidRPr="00A52CB5">
        <w:rPr>
          <w:rStyle w:val="StyleUnderline"/>
          <w:rFonts w:asciiTheme="majorHAnsi" w:hAnsiTheme="majorHAnsi" w:cstheme="majorHAnsi"/>
        </w:rPr>
        <w:t>, no matter the potential ‘good for humanity’ that might come about through these things.</w:t>
      </w:r>
      <w:r w:rsidRPr="00A52CB5">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A52CB5">
        <w:rPr>
          <w:rFonts w:asciiTheme="majorHAnsi" w:hAnsiTheme="majorHAnsi" w:cstheme="majorHAnsi"/>
          <w:sz w:val="16"/>
        </w:rPr>
        <w:t>off of</w:t>
      </w:r>
      <w:proofErr w:type="gramEnd"/>
      <w:r w:rsidRPr="00A52CB5">
        <w:rPr>
          <w:rFonts w:asciiTheme="majorHAnsi" w:hAnsiTheme="majorHAnsi" w:cstheme="majorHAnsi"/>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A52CB5">
        <w:rPr>
          <w:rStyle w:val="StyleUnderline"/>
          <w:rFonts w:asciiTheme="majorHAnsi" w:hAnsiTheme="majorHAnsi" w:cstheme="majorHAnsi"/>
        </w:rPr>
        <w:t>space exploration has been historically tied to military hegemony</w:t>
      </w:r>
      <w:r w:rsidRPr="00A52CB5">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A52CB5">
        <w:rPr>
          <w:rStyle w:val="StyleUnderline"/>
          <w:rFonts w:asciiTheme="majorHAnsi" w:hAnsiTheme="majorHAnsi" w:cstheme="majorHAnsi"/>
        </w:rPr>
        <w:t>A sustained conversation needs to be had—will this exploration be ethical and beneficial to all Americans?</w:t>
      </w:r>
    </w:p>
    <w:p w14:paraId="7AD26473"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lastRenderedPageBreak/>
        <w:t xml:space="preserve">Private sector’s promises of “future benefits” creates a form of </w:t>
      </w:r>
      <w:proofErr w:type="spellStart"/>
      <w:r w:rsidRPr="00A52CB5">
        <w:rPr>
          <w:rFonts w:asciiTheme="majorHAnsi" w:hAnsiTheme="majorHAnsi" w:cstheme="majorHAnsi"/>
        </w:rPr>
        <w:t>disimagination</w:t>
      </w:r>
      <w:proofErr w:type="spellEnd"/>
      <w:r w:rsidRPr="00A52CB5">
        <w:rPr>
          <w:rFonts w:asciiTheme="majorHAnsi" w:hAnsiTheme="majorHAnsi" w:cstheme="majorHAnsi"/>
        </w:rPr>
        <w:t xml:space="preserve"> that cement the White ethno-centric rendition of history designed to erase Indigenous futurity. </w:t>
      </w:r>
    </w:p>
    <w:p w14:paraId="74649885" w14:textId="77777777" w:rsidR="00355F42" w:rsidRPr="00A52CB5" w:rsidRDefault="00355F42" w:rsidP="00355F42">
      <w:pPr>
        <w:rPr>
          <w:rFonts w:asciiTheme="majorHAnsi" w:hAnsiTheme="majorHAnsi" w:cstheme="majorHAnsi"/>
        </w:rPr>
      </w:pPr>
      <w:proofErr w:type="spellStart"/>
      <w:r w:rsidRPr="00A52CB5">
        <w:rPr>
          <w:rFonts w:asciiTheme="majorHAnsi" w:hAnsiTheme="majorHAnsi" w:cstheme="majorHAnsi"/>
        </w:rPr>
        <w:t>nse</w:t>
      </w:r>
      <w:proofErr w:type="spellEnd"/>
      <w:r w:rsidRPr="00A52CB5">
        <w:rPr>
          <w:rFonts w:asciiTheme="majorHAnsi" w:hAnsiTheme="majorHAnsi" w:cstheme="majorHAnsi"/>
        </w:rPr>
        <w:t xml:space="preserve">=new space economy (in the context of </w:t>
      </w:r>
      <w:proofErr w:type="spellStart"/>
      <w:r w:rsidRPr="00A52CB5">
        <w:rPr>
          <w:rFonts w:asciiTheme="majorHAnsi" w:hAnsiTheme="majorHAnsi" w:cstheme="majorHAnsi"/>
        </w:rPr>
        <w:t>priv</w:t>
      </w:r>
      <w:proofErr w:type="spellEnd"/>
      <w:r w:rsidRPr="00A52CB5">
        <w:rPr>
          <w:rFonts w:asciiTheme="majorHAnsi" w:hAnsiTheme="majorHAnsi" w:cstheme="majorHAnsi"/>
        </w:rPr>
        <w:t xml:space="preserve"> industries)</w:t>
      </w:r>
    </w:p>
    <w:p w14:paraId="523C1330"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Jones 21</w:t>
      </w:r>
      <w:r w:rsidRPr="00A52CB5">
        <w:rPr>
          <w:rFonts w:asciiTheme="majorHAnsi" w:hAnsiTheme="majorHAnsi" w:cstheme="majorHAnsi"/>
        </w:rPr>
        <w:t xml:space="preserve">, Craig Henry Jones, (Craig Henry Jones is a PhD student at Lancaster University), 5-24-2021, "Enclosing the Cosmos: </w:t>
      </w:r>
      <w:proofErr w:type="spellStart"/>
      <w:r w:rsidRPr="00A52CB5">
        <w:rPr>
          <w:rFonts w:asciiTheme="majorHAnsi" w:hAnsiTheme="majorHAnsi" w:cstheme="majorHAnsi"/>
        </w:rPr>
        <w:t>Privatising</w:t>
      </w:r>
      <w:proofErr w:type="spellEnd"/>
      <w:r w:rsidRPr="00A52CB5">
        <w:rPr>
          <w:rFonts w:asciiTheme="majorHAnsi" w:hAnsiTheme="majorHAnsi" w:cstheme="majorHAnsi"/>
        </w:rPr>
        <w:t xml:space="preserve"> Outer Space and Voices of Resistance," No Publication, </w:t>
      </w:r>
      <w:hyperlink r:id="rId10" w:history="1">
        <w:r w:rsidRPr="00A52CB5">
          <w:rPr>
            <w:rStyle w:val="Hyperlink"/>
            <w:rFonts w:asciiTheme="majorHAnsi" w:hAnsiTheme="majorHAnsi" w:cstheme="majorHAnsi"/>
          </w:rPr>
          <w:t>https://www.societyandspace.org/articles/enclosing-the-cosmos-privatising-outer-space-and-voices-of-resistance</w:t>
        </w:r>
      </w:hyperlink>
      <w:r w:rsidRPr="00A52CB5">
        <w:rPr>
          <w:rFonts w:asciiTheme="majorHAnsi" w:hAnsiTheme="majorHAnsi" w:cstheme="majorHAnsi"/>
        </w:rPr>
        <w:t xml:space="preserve"> //</w:t>
      </w:r>
      <w:proofErr w:type="spellStart"/>
      <w:r w:rsidRPr="00A52CB5">
        <w:rPr>
          <w:rFonts w:asciiTheme="majorHAnsi" w:hAnsiTheme="majorHAnsi" w:cstheme="majorHAnsi"/>
        </w:rPr>
        <w:t>tanya</w:t>
      </w:r>
      <w:proofErr w:type="spellEnd"/>
    </w:p>
    <w:p w14:paraId="65B8EF6D" w14:textId="77777777" w:rsidR="00355F42" w:rsidRPr="00A52CB5" w:rsidRDefault="00355F42" w:rsidP="00355F42">
      <w:pPr>
        <w:rPr>
          <w:rStyle w:val="StyleUnderline"/>
          <w:rFonts w:asciiTheme="majorHAnsi" w:hAnsiTheme="majorHAnsi" w:cstheme="majorHAnsi"/>
        </w:rPr>
      </w:pPr>
      <w:r w:rsidRPr="00A52CB5">
        <w:rPr>
          <w:rStyle w:val="StyleUnderline"/>
          <w:rFonts w:asciiTheme="majorHAnsi" w:hAnsiTheme="majorHAnsi" w:cstheme="majorHAnsi"/>
        </w:rPr>
        <w:t xml:space="preserve">The past decade has seen </w:t>
      </w:r>
      <w:r w:rsidRPr="00A52CB5">
        <w:rPr>
          <w:rStyle w:val="Emphasis"/>
          <w:rFonts w:asciiTheme="majorHAnsi" w:hAnsiTheme="majorHAnsi" w:cstheme="majorHAnsi"/>
        </w:rPr>
        <w:t xml:space="preserve">an increasing </w:t>
      </w:r>
      <w:r w:rsidRPr="00A52CB5">
        <w:rPr>
          <w:rStyle w:val="Emphasis"/>
          <w:rFonts w:asciiTheme="majorHAnsi" w:hAnsiTheme="majorHAnsi" w:cstheme="majorHAnsi"/>
          <w:highlight w:val="green"/>
        </w:rPr>
        <w:t xml:space="preserve">involvement from the private sector in </w:t>
      </w:r>
      <w:r w:rsidRPr="00A52CB5">
        <w:rPr>
          <w:rStyle w:val="Emphasis"/>
          <w:rFonts w:asciiTheme="majorHAnsi" w:hAnsiTheme="majorHAnsi" w:cstheme="majorHAnsi"/>
        </w:rPr>
        <w:t xml:space="preserve">all aspects of </w:t>
      </w:r>
      <w:r w:rsidRPr="00A52CB5">
        <w:rPr>
          <w:rStyle w:val="Emphasis"/>
          <w:rFonts w:asciiTheme="majorHAnsi" w:hAnsiTheme="majorHAnsi" w:cstheme="majorHAnsi"/>
          <w:highlight w:val="green"/>
        </w:rPr>
        <w:t>Outer Space operations</w:t>
      </w:r>
      <w:r w:rsidRPr="00A52CB5">
        <w:rPr>
          <w:rStyle w:val="StyleUnderline"/>
          <w:rFonts w:asciiTheme="majorHAnsi" w:hAnsiTheme="majorHAnsi" w:cstheme="majorHAnsi"/>
        </w:rPr>
        <w:t xml:space="preserve"> – ranging </w:t>
      </w:r>
      <w:r w:rsidRPr="00A52CB5">
        <w:rPr>
          <w:rStyle w:val="StyleUnderline"/>
          <w:rFonts w:asciiTheme="majorHAnsi" w:hAnsiTheme="majorHAnsi" w:cstheme="majorHAnsi"/>
          <w:highlight w:val="green"/>
        </w:rPr>
        <w:t>from launch</w:t>
      </w:r>
      <w:r w:rsidRPr="00A52CB5">
        <w:rPr>
          <w:rStyle w:val="StyleUnderline"/>
          <w:rFonts w:asciiTheme="majorHAnsi" w:hAnsiTheme="majorHAnsi" w:cstheme="majorHAnsi"/>
        </w:rPr>
        <w:t xml:space="preserve"> capacities to </w:t>
      </w:r>
      <w:r w:rsidRPr="00A52CB5">
        <w:rPr>
          <w:rStyle w:val="StyleUnderline"/>
          <w:rFonts w:asciiTheme="majorHAnsi" w:hAnsiTheme="majorHAnsi" w:cstheme="majorHAnsi"/>
          <w:highlight w:val="green"/>
        </w:rPr>
        <w:t xml:space="preserve">satellite </w:t>
      </w:r>
      <w:r w:rsidRPr="00A52CB5">
        <w:rPr>
          <w:rStyle w:val="StyleUnderline"/>
          <w:rFonts w:asciiTheme="majorHAnsi" w:hAnsiTheme="majorHAnsi" w:cstheme="majorHAnsi"/>
        </w:rPr>
        <w:t>capabilities</w:t>
      </w:r>
      <w:r w:rsidRPr="00A52CB5">
        <w:rPr>
          <w:rStyle w:val="StyleUnderline"/>
          <w:rFonts w:asciiTheme="majorHAnsi" w:hAnsiTheme="majorHAnsi" w:cstheme="majorHAnsi"/>
          <w:highlight w:val="green"/>
        </w:rPr>
        <w:t xml:space="preserve">, and </w:t>
      </w:r>
      <w:r w:rsidRPr="00A52CB5">
        <w:rPr>
          <w:rStyle w:val="StyleUnderline"/>
          <w:rFonts w:asciiTheme="majorHAnsi" w:hAnsiTheme="majorHAnsi" w:cstheme="majorHAnsi"/>
        </w:rPr>
        <w:t>recently expanding to include manned space launches</w:t>
      </w:r>
      <w:r w:rsidRPr="00A52CB5">
        <w:rPr>
          <w:rFonts w:asciiTheme="majorHAnsi" w:hAnsiTheme="majorHAnsi" w:cstheme="majorHAnsi"/>
          <w:sz w:val="16"/>
        </w:rPr>
        <w:t xml:space="preserve"> (Grady, 2017: Luscombe and Sample, 2020). Taken collectively, these private-sector activities comprise the New Space Economy (NSE). The NSE is not limited to current operations; </w:t>
      </w:r>
      <w:r w:rsidRPr="00A52CB5">
        <w:rPr>
          <w:rStyle w:val="StyleUnderline"/>
          <w:rFonts w:asciiTheme="majorHAnsi" w:hAnsiTheme="majorHAnsi" w:cstheme="majorHAnsi"/>
        </w:rPr>
        <w:t xml:space="preserve">various actors are advocating for a </w:t>
      </w:r>
      <w:proofErr w:type="spellStart"/>
      <w:r w:rsidRPr="00A52CB5">
        <w:rPr>
          <w:rStyle w:val="StyleUnderline"/>
          <w:rFonts w:asciiTheme="majorHAnsi" w:hAnsiTheme="majorHAnsi" w:cstheme="majorHAnsi"/>
        </w:rPr>
        <w:t>privatised</w:t>
      </w:r>
      <w:proofErr w:type="spellEnd"/>
      <w:r w:rsidRPr="00A52CB5">
        <w:rPr>
          <w:rStyle w:val="StyleUnderline"/>
          <w:rFonts w:asciiTheme="majorHAnsi" w:hAnsiTheme="majorHAnsi" w:cstheme="majorHAnsi"/>
        </w:rPr>
        <w:t xml:space="preserve"> extractive industry to be developed, specifically around </w:t>
      </w:r>
      <w:r w:rsidRPr="00A52CB5">
        <w:rPr>
          <w:rStyle w:val="Emphasis"/>
          <w:rFonts w:asciiTheme="majorHAnsi" w:hAnsiTheme="majorHAnsi" w:cstheme="majorHAnsi"/>
          <w:highlight w:val="green"/>
        </w:rPr>
        <w:t>asteroid mining</w:t>
      </w:r>
      <w:r w:rsidRPr="00A52CB5">
        <w:rPr>
          <w:rStyle w:val="StyleUnderline"/>
          <w:rFonts w:asciiTheme="majorHAnsi" w:hAnsiTheme="majorHAnsi" w:cstheme="majorHAnsi"/>
        </w:rPr>
        <w:t xml:space="preserve"> </w:t>
      </w:r>
      <w:r w:rsidRPr="00A52CB5">
        <w:rPr>
          <w:rFonts w:asciiTheme="majorHAnsi" w:hAnsiTheme="majorHAnsi" w:cstheme="majorHAnsi"/>
          <w:sz w:val="16"/>
        </w:rPr>
        <w:t xml:space="preserve">(BBC News, 2012: Johnson et al., 2014: Rincon, 2013). These actors </w:t>
      </w:r>
      <w:r w:rsidRPr="00A52CB5">
        <w:rPr>
          <w:rStyle w:val="StyleUnderline"/>
          <w:rFonts w:asciiTheme="majorHAnsi" w:hAnsiTheme="majorHAnsi" w:cstheme="majorHAnsi"/>
        </w:rPr>
        <w:t xml:space="preserve">are seeking to </w:t>
      </w:r>
      <w:proofErr w:type="spellStart"/>
      <w:r w:rsidRPr="00A52CB5">
        <w:rPr>
          <w:rStyle w:val="StyleUnderline"/>
          <w:rFonts w:asciiTheme="majorHAnsi" w:hAnsiTheme="majorHAnsi" w:cstheme="majorHAnsi"/>
        </w:rPr>
        <w:t>legitimise</w:t>
      </w:r>
      <w:proofErr w:type="spellEnd"/>
      <w:r w:rsidRPr="00A52CB5">
        <w:rPr>
          <w:rStyle w:val="StyleUnderline"/>
          <w:rFonts w:asciiTheme="majorHAnsi" w:hAnsiTheme="majorHAnsi" w:cstheme="majorHAnsi"/>
        </w:rPr>
        <w:t xml:space="preserve"> asteroid mining efforts not only through the physical and legislative enclosure of Outer Space but through the enclosure of imaginative spaces also</w:t>
      </w:r>
      <w:r w:rsidRPr="00A52CB5">
        <w:rPr>
          <w:rFonts w:asciiTheme="majorHAnsi" w:hAnsiTheme="majorHAnsi" w:cstheme="majorHAnsi"/>
          <w:sz w:val="16"/>
        </w:rPr>
        <w:t xml:space="preserve">. Whilst asteroid mining was touted in the late 1970s and 1980s (McCurdy, 2011), it has returned with increased enthusiasm and traction; several asteroid mining companies having been founded since 2012 [1]. </w:t>
      </w:r>
      <w:r w:rsidRPr="00A52CB5">
        <w:rPr>
          <w:rStyle w:val="StyleUnderline"/>
          <w:rFonts w:asciiTheme="majorHAnsi" w:hAnsiTheme="majorHAnsi" w:cstheme="majorHAnsi"/>
        </w:rPr>
        <w:t xml:space="preserve">Advocates of asteroid mining offer a variety of justifications for their proposed </w:t>
      </w:r>
      <w:proofErr w:type="spellStart"/>
      <w:r w:rsidRPr="00A52CB5">
        <w:rPr>
          <w:rStyle w:val="StyleUnderline"/>
          <w:rFonts w:asciiTheme="majorHAnsi" w:hAnsiTheme="majorHAnsi" w:cstheme="majorHAnsi"/>
        </w:rPr>
        <w:t>endeavours</w:t>
      </w:r>
      <w:proofErr w:type="spellEnd"/>
      <w:r w:rsidRPr="00A52CB5">
        <w:rPr>
          <w:rStyle w:val="StyleUnderline"/>
          <w:rFonts w:asciiTheme="majorHAnsi" w:hAnsiTheme="majorHAnsi" w:cstheme="majorHAnsi"/>
        </w:rPr>
        <w:t>, ranging from an environmental impetus due to climate change</w:t>
      </w:r>
      <w:r w:rsidRPr="00A52CB5">
        <w:rPr>
          <w:rFonts w:asciiTheme="majorHAnsi" w:hAnsiTheme="majorHAnsi" w:cstheme="majorHAnsi"/>
          <w:sz w:val="16"/>
        </w:rPr>
        <w:t xml:space="preserve"> (Johnson et al., 2014) </w:t>
      </w:r>
      <w:r w:rsidRPr="00A52CB5">
        <w:rPr>
          <w:rStyle w:val="StyleUnderline"/>
          <w:rFonts w:asciiTheme="majorHAnsi" w:hAnsiTheme="majorHAnsi" w:cstheme="majorHAnsi"/>
        </w:rPr>
        <w:t>to the ability of asteroid materials to be used as spatial extension resources</w:t>
      </w:r>
      <w:r w:rsidRPr="00A52CB5">
        <w:rPr>
          <w:rFonts w:asciiTheme="majorHAnsi" w:hAnsiTheme="majorHAnsi" w:cstheme="majorHAnsi"/>
          <w:sz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A52CB5">
        <w:rPr>
          <w:rStyle w:val="StyleUnderline"/>
          <w:rFonts w:asciiTheme="majorHAnsi" w:hAnsiTheme="majorHAnsi" w:cstheme="majorHAnsi"/>
        </w:rPr>
        <w:t>the narratives surrounding asteroid mining frame this industry’s future as something certain – discussed in advertising material, websites, and NSE circles in the affirmative – there are still many unanswered questions</w:t>
      </w:r>
      <w:r w:rsidRPr="00A52CB5">
        <w:rPr>
          <w:rFonts w:asciiTheme="majorHAnsi" w:hAnsiTheme="majorHAnsi" w:cstheme="majorHAnsi"/>
          <w:sz w:val="16"/>
        </w:rPr>
        <w:t xml:space="preserve">. Aside from issues of technological and fiscal viability, </w:t>
      </w:r>
      <w:r w:rsidRPr="00A52CB5">
        <w:rPr>
          <w:rStyle w:val="Emphasis"/>
          <w:rFonts w:asciiTheme="majorHAnsi" w:hAnsiTheme="majorHAnsi" w:cstheme="majorHAnsi"/>
          <w:highlight w:val="green"/>
        </w:rPr>
        <w:t>uncertainty remains surrounding</w:t>
      </w:r>
      <w:r w:rsidRPr="00A52CB5">
        <w:rPr>
          <w:rStyle w:val="Emphasis"/>
          <w:rFonts w:asciiTheme="majorHAnsi" w:hAnsiTheme="majorHAnsi" w:cstheme="majorHAnsi"/>
        </w:rPr>
        <w:t xml:space="preserve"> ownership, land rights, and </w:t>
      </w:r>
      <w:r w:rsidRPr="00A52CB5">
        <w:rPr>
          <w:rStyle w:val="Emphasis"/>
          <w:rFonts w:asciiTheme="majorHAnsi" w:hAnsiTheme="majorHAnsi" w:cstheme="majorHAnsi"/>
          <w:highlight w:val="green"/>
        </w:rPr>
        <w:t>whose future this industry</w:t>
      </w:r>
      <w:r w:rsidRPr="00A52CB5">
        <w:rPr>
          <w:rStyle w:val="Emphasis"/>
          <w:rFonts w:asciiTheme="majorHAnsi" w:hAnsiTheme="majorHAnsi" w:cstheme="majorHAnsi"/>
        </w:rPr>
        <w:t xml:space="preserve"> speaks of, for, and </w:t>
      </w:r>
      <w:proofErr w:type="spellStart"/>
      <w:r w:rsidRPr="00A52CB5">
        <w:rPr>
          <w:rStyle w:val="Emphasis"/>
          <w:rFonts w:asciiTheme="majorHAnsi" w:hAnsiTheme="majorHAnsi" w:cstheme="majorHAnsi"/>
          <w:highlight w:val="green"/>
        </w:rPr>
        <w:t>mobilises</w:t>
      </w:r>
      <w:proofErr w:type="spellEnd"/>
      <w:r w:rsidRPr="00A52CB5">
        <w:rPr>
          <w:rFonts w:asciiTheme="majorHAnsi" w:hAnsiTheme="majorHAnsi" w:cstheme="majorHAnsi"/>
          <w:sz w:val="16"/>
        </w:rPr>
        <w:t xml:space="preserve">. </w:t>
      </w:r>
      <w:r w:rsidRPr="00A52CB5">
        <w:rPr>
          <w:rStyle w:val="StyleUnderline"/>
          <w:rFonts w:asciiTheme="majorHAnsi" w:hAnsiTheme="majorHAnsi" w:cstheme="majorHAnsi"/>
        </w:rPr>
        <w:t>Due to such uncertainties, actors with vested interests are seeking to enclose the Global Common of Outer Space, ‘opening’ the ‘final frontier’ to what some commentators are referring to as a modern Gold Rush</w:t>
      </w:r>
      <w:r w:rsidRPr="00A52CB5">
        <w:rPr>
          <w:rFonts w:asciiTheme="majorHAnsi" w:hAnsiTheme="majorHAnsi" w:cstheme="majorHAnsi"/>
          <w:sz w:val="16"/>
        </w:rPr>
        <w:t xml:space="preserve"> (Cofield, 2016: Elvis and Milligan, 2019: Pandya, 2019). </w:t>
      </w:r>
      <w:r w:rsidRPr="00A52CB5">
        <w:rPr>
          <w:rStyle w:val="StyleUnderline"/>
          <w:rFonts w:asciiTheme="majorHAnsi" w:hAnsiTheme="majorHAnsi" w:cstheme="majorHAnsi"/>
        </w:rPr>
        <w:t>This pursual of enclosure relies – broadly speaking – on the same underlying principle(s) as the enclosure of commons historically and lobbying efforts have resulted in these arguments appearing in legislation in several countries</w:t>
      </w:r>
      <w:r w:rsidRPr="00A52CB5">
        <w:rPr>
          <w:rFonts w:asciiTheme="majorHAnsi" w:hAnsiTheme="majorHAnsi" w:cstheme="majorHAnsi"/>
          <w:sz w:val="16"/>
        </w:rPr>
        <w:t xml:space="preserve"> [3]. These </w:t>
      </w:r>
      <w:proofErr w:type="spellStart"/>
      <w:r w:rsidRPr="00A52CB5">
        <w:rPr>
          <w:rStyle w:val="Emphasis"/>
          <w:rFonts w:asciiTheme="majorHAnsi" w:hAnsiTheme="majorHAnsi" w:cstheme="majorHAnsi"/>
          <w:highlight w:val="green"/>
        </w:rPr>
        <w:t>manoeuvres</w:t>
      </w:r>
      <w:proofErr w:type="spellEnd"/>
      <w:r w:rsidRPr="00A52CB5">
        <w:rPr>
          <w:rStyle w:val="Emphasis"/>
          <w:rFonts w:asciiTheme="majorHAnsi" w:hAnsiTheme="majorHAnsi" w:cstheme="majorHAnsi"/>
          <w:highlight w:val="green"/>
        </w:rPr>
        <w:t xml:space="preserve"> to </w:t>
      </w:r>
      <w:proofErr w:type="spellStart"/>
      <w:r w:rsidRPr="00A52CB5">
        <w:rPr>
          <w:rStyle w:val="Emphasis"/>
          <w:rFonts w:asciiTheme="majorHAnsi" w:hAnsiTheme="majorHAnsi" w:cstheme="majorHAnsi"/>
          <w:highlight w:val="green"/>
        </w:rPr>
        <w:t>privatise</w:t>
      </w:r>
      <w:proofErr w:type="spellEnd"/>
      <w:r w:rsidRPr="00A52CB5">
        <w:rPr>
          <w:rStyle w:val="Emphasis"/>
          <w:rFonts w:asciiTheme="majorHAnsi" w:hAnsiTheme="majorHAnsi" w:cstheme="majorHAnsi"/>
        </w:rPr>
        <w:t xml:space="preserve"> Outer Space rely not only on the enclosure of physical and legislative places but also seek to </w:t>
      </w:r>
      <w:r w:rsidRPr="00A52CB5">
        <w:rPr>
          <w:rStyle w:val="Emphasis"/>
          <w:rFonts w:asciiTheme="majorHAnsi" w:hAnsiTheme="majorHAnsi" w:cstheme="majorHAnsi"/>
          <w:highlight w:val="green"/>
        </w:rPr>
        <w:t xml:space="preserve">enclose imaginative spaces through the process(es) of </w:t>
      </w:r>
      <w:proofErr w:type="spellStart"/>
      <w:r w:rsidRPr="00A52CB5">
        <w:rPr>
          <w:rStyle w:val="Emphasis"/>
          <w:rFonts w:asciiTheme="majorHAnsi" w:hAnsiTheme="majorHAnsi" w:cstheme="majorHAnsi"/>
          <w:highlight w:val="green"/>
        </w:rPr>
        <w:t>disimagination</w:t>
      </w:r>
      <w:proofErr w:type="spellEnd"/>
      <w:r w:rsidRPr="00A52CB5">
        <w:rPr>
          <w:rFonts w:asciiTheme="majorHAnsi" w:hAnsiTheme="majorHAnsi" w:cstheme="majorHAnsi"/>
          <w:sz w:val="16"/>
        </w:rPr>
        <w:t xml:space="preserve">. Broadly conceived, </w:t>
      </w:r>
      <w:proofErr w:type="spellStart"/>
      <w:r w:rsidRPr="00A52CB5">
        <w:rPr>
          <w:rStyle w:val="Emphasis"/>
          <w:rFonts w:asciiTheme="majorHAnsi" w:hAnsiTheme="majorHAnsi" w:cstheme="majorHAnsi"/>
        </w:rPr>
        <w:t>disimagination</w:t>
      </w:r>
      <w:proofErr w:type="spellEnd"/>
      <w:r w:rsidRPr="00A52CB5">
        <w:rPr>
          <w:rStyle w:val="Emphasis"/>
          <w:rFonts w:asciiTheme="majorHAnsi" w:hAnsiTheme="majorHAnsi" w:cstheme="majorHAnsi"/>
        </w:rPr>
        <w:t xml:space="preserve"> is </w:t>
      </w:r>
      <w:r w:rsidRPr="00A52CB5">
        <w:rPr>
          <w:rStyle w:val="Emphasis"/>
          <w:rFonts w:asciiTheme="majorHAnsi" w:hAnsiTheme="majorHAnsi" w:cstheme="majorHAnsi"/>
          <w:highlight w:val="green"/>
        </w:rPr>
        <w:t xml:space="preserve">a process that curtails our ability to </w:t>
      </w:r>
      <w:r w:rsidRPr="00A52CB5">
        <w:rPr>
          <w:rStyle w:val="Emphasis"/>
          <w:rFonts w:asciiTheme="majorHAnsi" w:hAnsiTheme="majorHAnsi" w:cstheme="majorHAnsi"/>
        </w:rPr>
        <w:t xml:space="preserve">think critically and </w:t>
      </w:r>
      <w:r w:rsidRPr="00A52CB5">
        <w:rPr>
          <w:rStyle w:val="Emphasis"/>
          <w:rFonts w:asciiTheme="majorHAnsi" w:hAnsiTheme="majorHAnsi" w:cstheme="majorHAnsi"/>
          <w:highlight w:val="green"/>
        </w:rPr>
        <w:t xml:space="preserve">imagine new futures through cultural apparatuses and public pedagogies designed to erase </w:t>
      </w:r>
      <w:r w:rsidRPr="00A52CB5">
        <w:rPr>
          <w:rStyle w:val="Emphasis"/>
          <w:rFonts w:asciiTheme="majorHAnsi" w:hAnsiTheme="majorHAnsi" w:cstheme="majorHAnsi"/>
        </w:rPr>
        <w:t>the multiplicity of</w:t>
      </w:r>
      <w:r w:rsidRPr="00A52CB5">
        <w:rPr>
          <w:rStyle w:val="Emphasis"/>
          <w:rFonts w:asciiTheme="majorHAnsi" w:hAnsiTheme="majorHAnsi" w:cstheme="majorHAnsi"/>
          <w:highlight w:val="green"/>
        </w:rPr>
        <w:t xml:space="preserve"> historical realities that deviate from the hegemonic ‘norm’</w:t>
      </w:r>
      <w:r w:rsidRPr="00A52CB5">
        <w:rPr>
          <w:rStyle w:val="Emphasis"/>
          <w:rFonts w:asciiTheme="majorHAnsi" w:hAnsiTheme="majorHAnsi" w:cstheme="majorHAnsi"/>
        </w:rPr>
        <w:t xml:space="preserve"> </w:t>
      </w:r>
      <w:r w:rsidRPr="00A52CB5">
        <w:rPr>
          <w:rFonts w:asciiTheme="majorHAnsi" w:hAnsiTheme="majorHAnsi" w:cstheme="majorHAnsi"/>
          <w:sz w:val="16"/>
        </w:rPr>
        <w:t xml:space="preserve">(Didi-Huberman, 2008: Giroux, 2014). Whilst this concept has been used in Didi-Huberman’s discussion of the destruction of concentration camp materials and Giroux’s work on critical pedagogy and civic rights, the process of </w:t>
      </w:r>
      <w:proofErr w:type="spellStart"/>
      <w:r w:rsidRPr="00A52CB5">
        <w:rPr>
          <w:rFonts w:asciiTheme="majorHAnsi" w:hAnsiTheme="majorHAnsi" w:cstheme="majorHAnsi"/>
          <w:sz w:val="16"/>
        </w:rPr>
        <w:t>disimagination</w:t>
      </w:r>
      <w:proofErr w:type="spellEnd"/>
      <w:r w:rsidRPr="00A52CB5">
        <w:rPr>
          <w:rFonts w:asciiTheme="majorHAnsi" w:hAnsiTheme="majorHAnsi" w:cstheme="majorHAnsi"/>
          <w:sz w:val="16"/>
        </w:rPr>
        <w:t xml:space="preserve"> is operating within and upon discourses of Outer Space, as I discuss later in this piece. The following discusses enclosure, </w:t>
      </w:r>
      <w:proofErr w:type="spellStart"/>
      <w:r w:rsidRPr="00A52CB5">
        <w:rPr>
          <w:rFonts w:asciiTheme="majorHAnsi" w:hAnsiTheme="majorHAnsi" w:cstheme="majorHAnsi"/>
          <w:sz w:val="16"/>
        </w:rPr>
        <w:t>disimagination</w:t>
      </w:r>
      <w:proofErr w:type="spellEnd"/>
      <w:r w:rsidRPr="00A52CB5">
        <w:rPr>
          <w:rFonts w:asciiTheme="majorHAnsi" w:hAnsiTheme="majorHAnsi" w:cstheme="majorHAnsi"/>
          <w:sz w:val="16"/>
        </w:rPr>
        <w:t xml:space="preserve">, and </w:t>
      </w:r>
      <w:proofErr w:type="spellStart"/>
      <w:r w:rsidRPr="00A52CB5">
        <w:rPr>
          <w:rFonts w:asciiTheme="majorHAnsi" w:hAnsiTheme="majorHAnsi" w:cstheme="majorHAnsi"/>
          <w:sz w:val="16"/>
        </w:rPr>
        <w:t>Ethnofuturism</w:t>
      </w:r>
      <w:proofErr w:type="spellEnd"/>
      <w:r w:rsidRPr="00A52CB5">
        <w:rPr>
          <w:rFonts w:asciiTheme="majorHAnsi" w:hAnsiTheme="majorHAnsi" w:cstheme="majorHAnsi"/>
          <w:sz w:val="16"/>
        </w:rPr>
        <w:t xml:space="preserve"> to </w:t>
      </w:r>
      <w:proofErr w:type="spellStart"/>
      <w:r w:rsidRPr="00A52CB5">
        <w:rPr>
          <w:rFonts w:asciiTheme="majorHAnsi" w:hAnsiTheme="majorHAnsi" w:cstheme="majorHAnsi"/>
          <w:sz w:val="16"/>
        </w:rPr>
        <w:t>problematise</w:t>
      </w:r>
      <w:proofErr w:type="spellEnd"/>
      <w:r w:rsidRPr="00A52CB5">
        <w:rPr>
          <w:rFonts w:asciiTheme="majorHAnsi" w:hAnsiTheme="majorHAnsi" w:cstheme="majorHAnsi"/>
          <w:sz w:val="16"/>
        </w:rPr>
        <w:t xml:space="preserve"> these futures of asteroid mining: highlighting how popular </w:t>
      </w:r>
      <w:r w:rsidRPr="00A52CB5">
        <w:rPr>
          <w:rStyle w:val="Emphasis"/>
          <w:rFonts w:asciiTheme="majorHAnsi" w:hAnsiTheme="majorHAnsi" w:cstheme="majorHAnsi"/>
        </w:rPr>
        <w:t xml:space="preserve">NSE </w:t>
      </w:r>
      <w:r w:rsidRPr="00A52CB5">
        <w:rPr>
          <w:rStyle w:val="Emphasis"/>
          <w:rFonts w:asciiTheme="majorHAnsi" w:hAnsiTheme="majorHAnsi" w:cstheme="majorHAnsi"/>
          <w:highlight w:val="green"/>
        </w:rPr>
        <w:t>discourses draw upon a Eurocentric rendition of a ‘Grand Historical Narrative’</w:t>
      </w:r>
      <w:r w:rsidRPr="00A52CB5">
        <w:rPr>
          <w:rFonts w:asciiTheme="majorHAnsi" w:hAnsiTheme="majorHAnsi" w:cstheme="majorHAnsi"/>
          <w:sz w:val="16"/>
        </w:rPr>
        <w:t xml:space="preserve">. Through this, we may begin to challenge the </w:t>
      </w:r>
      <w:proofErr w:type="spellStart"/>
      <w:r w:rsidRPr="00A52CB5">
        <w:rPr>
          <w:rFonts w:asciiTheme="majorHAnsi" w:hAnsiTheme="majorHAnsi" w:cstheme="majorHAnsi"/>
          <w:sz w:val="16"/>
        </w:rPr>
        <w:t>totalising</w:t>
      </w:r>
      <w:proofErr w:type="spellEnd"/>
      <w:r w:rsidRPr="00A52CB5">
        <w:rPr>
          <w:rFonts w:asciiTheme="majorHAnsi" w:hAnsiTheme="majorHAnsi" w:cstheme="majorHAnsi"/>
          <w:sz w:val="16"/>
        </w:rPr>
        <w:t xml:space="preserve"> concept of ‘humanity’ [4] oft-invoked by asteroid mining advocates and turn a more critical lens to these purported futures and the discourses (re)created to justify them.‍ Along </w:t>
      </w:r>
      <w:r w:rsidRPr="00A52CB5">
        <w:rPr>
          <w:rStyle w:val="StyleUnderline"/>
          <w:rFonts w:asciiTheme="majorHAnsi" w:hAnsiTheme="majorHAnsi" w:cstheme="majorHAnsi"/>
        </w:rPr>
        <w:t xml:space="preserve">with </w:t>
      </w:r>
      <w:r w:rsidRPr="00A52CB5">
        <w:rPr>
          <w:rStyle w:val="StyleUnderline"/>
          <w:rFonts w:asciiTheme="majorHAnsi" w:hAnsiTheme="majorHAnsi" w:cstheme="majorHAnsi"/>
          <w:highlight w:val="green"/>
        </w:rPr>
        <w:t xml:space="preserve">increasing interest from </w:t>
      </w:r>
      <w:r w:rsidRPr="00A52CB5">
        <w:rPr>
          <w:rStyle w:val="Emphasis"/>
          <w:rFonts w:asciiTheme="majorHAnsi" w:hAnsiTheme="majorHAnsi" w:cstheme="majorHAnsi"/>
          <w:highlight w:val="green"/>
        </w:rPr>
        <w:t>private actors</w:t>
      </w:r>
      <w:r w:rsidRPr="00A52CB5">
        <w:rPr>
          <w:rFonts w:asciiTheme="majorHAnsi" w:hAnsiTheme="majorHAnsi" w:cstheme="majorHAnsi"/>
          <w:sz w:val="16"/>
        </w:rPr>
        <w:t xml:space="preserve">, </w:t>
      </w:r>
      <w:r w:rsidRPr="00A52CB5">
        <w:rPr>
          <w:rStyle w:val="StyleUnderline"/>
          <w:rFonts w:asciiTheme="majorHAnsi" w:hAnsiTheme="majorHAnsi" w:cstheme="majorHAnsi"/>
        </w:rPr>
        <w:t xml:space="preserve">discussions surrounding the enclosure of Outer Space – and asteroid mining </w:t>
      </w:r>
      <w:r w:rsidRPr="00A52CB5">
        <w:rPr>
          <w:rStyle w:val="StyleUnderline"/>
          <w:rFonts w:asciiTheme="majorHAnsi" w:hAnsiTheme="majorHAnsi" w:cstheme="majorHAnsi"/>
        </w:rPr>
        <w:lastRenderedPageBreak/>
        <w:t>more specifically – has seen growing coverage in recent years</w:t>
      </w:r>
      <w:r w:rsidRPr="00A52CB5">
        <w:rPr>
          <w:rFonts w:asciiTheme="majorHAnsi" w:hAnsiTheme="majorHAnsi" w:cstheme="majorHAnsi"/>
          <w:sz w:val="16"/>
        </w:rPr>
        <w:t xml:space="preserve">, several countries having passed legislation to begin </w:t>
      </w:r>
      <w:proofErr w:type="spellStart"/>
      <w:r w:rsidRPr="00A52CB5">
        <w:rPr>
          <w:rFonts w:asciiTheme="majorHAnsi" w:hAnsiTheme="majorHAnsi" w:cstheme="majorHAnsi"/>
          <w:sz w:val="16"/>
        </w:rPr>
        <w:t>legalising</w:t>
      </w:r>
      <w:proofErr w:type="spellEnd"/>
      <w:r w:rsidRPr="00A52CB5">
        <w:rPr>
          <w:rFonts w:asciiTheme="majorHAnsi" w:hAnsiTheme="majorHAnsi" w:cstheme="majorHAnsi"/>
          <w:sz w:val="16"/>
        </w:rPr>
        <w:t xml:space="preserve"> and encouraging extraterrestrial </w:t>
      </w:r>
      <w:proofErr w:type="spellStart"/>
      <w:r w:rsidRPr="00A52CB5">
        <w:rPr>
          <w:rFonts w:asciiTheme="majorHAnsi" w:hAnsiTheme="majorHAnsi" w:cstheme="majorHAnsi"/>
          <w:sz w:val="16"/>
        </w:rPr>
        <w:t>extractivism</w:t>
      </w:r>
      <w:proofErr w:type="spellEnd"/>
      <w:r w:rsidRPr="00A52CB5">
        <w:rPr>
          <w:rFonts w:asciiTheme="majorHAnsi" w:hAnsiTheme="majorHAnsi" w:cstheme="majorHAnsi"/>
          <w:sz w:val="16"/>
        </w:rPr>
        <w:t xml:space="preserve"> [5]. </w:t>
      </w:r>
      <w:proofErr w:type="spellStart"/>
      <w:r w:rsidRPr="00A52CB5">
        <w:rPr>
          <w:rStyle w:val="StyleUnderline"/>
          <w:rFonts w:asciiTheme="majorHAnsi" w:hAnsiTheme="majorHAnsi" w:cstheme="majorHAnsi"/>
        </w:rPr>
        <w:t>Manoeuvres</w:t>
      </w:r>
      <w:proofErr w:type="spellEnd"/>
      <w:r w:rsidRPr="00A52CB5">
        <w:rPr>
          <w:rStyle w:val="StyleUnderline"/>
          <w:rFonts w:asciiTheme="majorHAnsi" w:hAnsiTheme="majorHAnsi" w:cstheme="majorHAnsi"/>
        </w:rPr>
        <w:t xml:space="preserve"> to enclose the extraterrestrial common and begin mining </w:t>
      </w:r>
      <w:r w:rsidRPr="00A52CB5">
        <w:rPr>
          <w:rStyle w:val="StyleUnderline"/>
          <w:rFonts w:asciiTheme="majorHAnsi" w:hAnsiTheme="majorHAnsi" w:cstheme="majorHAnsi"/>
          <w:highlight w:val="green"/>
        </w:rPr>
        <w:t xml:space="preserve">operations </w:t>
      </w:r>
      <w:r w:rsidRPr="00A52CB5">
        <w:rPr>
          <w:rStyle w:val="Emphasis"/>
          <w:rFonts w:asciiTheme="majorHAnsi" w:hAnsiTheme="majorHAnsi" w:cstheme="majorHAnsi"/>
        </w:rPr>
        <w:t xml:space="preserve">necessitate the establishment of a rights regime to ensure any disputes over access and ownership can be resolved. This </w:t>
      </w:r>
      <w:r w:rsidRPr="00A52CB5">
        <w:rPr>
          <w:rStyle w:val="Emphasis"/>
          <w:rFonts w:asciiTheme="majorHAnsi" w:hAnsiTheme="majorHAnsi" w:cstheme="majorHAnsi"/>
          <w:highlight w:val="green"/>
        </w:rPr>
        <w:t xml:space="preserve">opens a regulatory ‘frontier’ through which issues of land </w:t>
      </w:r>
      <w:r w:rsidRPr="00A52CB5">
        <w:rPr>
          <w:rStyle w:val="Emphasis"/>
          <w:rFonts w:asciiTheme="majorHAnsi" w:hAnsiTheme="majorHAnsi" w:cstheme="majorHAnsi"/>
        </w:rPr>
        <w:t xml:space="preserve">tenure </w:t>
      </w:r>
      <w:r w:rsidRPr="00A52CB5">
        <w:rPr>
          <w:rStyle w:val="Emphasis"/>
          <w:rFonts w:asciiTheme="majorHAnsi" w:hAnsiTheme="majorHAnsi" w:cstheme="majorHAnsi"/>
          <w:highlight w:val="green"/>
        </w:rPr>
        <w:t>and ownership can be thrashed ou</w:t>
      </w:r>
      <w:r w:rsidRPr="00A52CB5">
        <w:rPr>
          <w:rStyle w:val="Emphasis"/>
          <w:rFonts w:asciiTheme="majorHAnsi" w:hAnsiTheme="majorHAnsi" w:cstheme="majorHAnsi"/>
        </w:rPr>
        <w:t>t</w:t>
      </w:r>
      <w:r w:rsidRPr="00A52CB5">
        <w:rPr>
          <w:rFonts w:asciiTheme="majorHAnsi" w:hAnsiTheme="majorHAnsi" w:cstheme="majorHAnsi"/>
          <w:sz w:val="16"/>
        </w:rPr>
        <w:t>, taking on significance through its ability to greatly influence influxes of capital into these operations and mineralogical deposits (Bridge, 2004). Through the regulatory enclosure of Outer Space</w:t>
      </w:r>
      <w:r w:rsidRPr="00A52CB5">
        <w:rPr>
          <w:rStyle w:val="StyleUnderline"/>
          <w:rFonts w:asciiTheme="majorHAnsi" w:hAnsiTheme="majorHAnsi" w:cstheme="majorHAnsi"/>
        </w:rPr>
        <w:t xml:space="preserve">, a regime of exclusion can be implemented whereby (il)legitimate forms of use and abuse can be differentiated and associated boundaries inscribed through physical and discursive means </w:t>
      </w:r>
      <w:r w:rsidRPr="00A52CB5">
        <w:rPr>
          <w:rFonts w:asciiTheme="majorHAnsi" w:hAnsiTheme="majorHAnsi" w:cstheme="majorHAnsi"/>
          <w:sz w:val="16"/>
        </w:rPr>
        <w:t xml:space="preserve">(Li,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w:t>
      </w:r>
      <w:proofErr w:type="spellStart"/>
      <w:r w:rsidRPr="00A52CB5">
        <w:rPr>
          <w:rFonts w:asciiTheme="majorHAnsi" w:hAnsiTheme="majorHAnsi" w:cstheme="majorHAnsi"/>
          <w:sz w:val="16"/>
        </w:rPr>
        <w:t>mobilised</w:t>
      </w:r>
      <w:proofErr w:type="spellEnd"/>
      <w:r w:rsidRPr="00A52CB5">
        <w:rPr>
          <w:rFonts w:asciiTheme="majorHAnsi" w:hAnsiTheme="majorHAnsi" w:cstheme="majorHAnsi"/>
          <w:sz w:val="16"/>
        </w:rPr>
        <w:t xml:space="preserve"> and reanimated. Once more, ‘</w:t>
      </w:r>
      <w:r w:rsidRPr="00A52CB5">
        <w:rPr>
          <w:rStyle w:val="Emphasis"/>
          <w:rFonts w:asciiTheme="majorHAnsi" w:hAnsiTheme="majorHAnsi" w:cstheme="majorHAnsi"/>
        </w:rPr>
        <w:t>production’ and the ability to ‘work’ a resource are becoming the modus operandi through which ownership over the common is being exerted</w:t>
      </w:r>
      <w:r w:rsidRPr="00A52CB5">
        <w:rPr>
          <w:rFonts w:asciiTheme="majorHAnsi" w:hAnsiTheme="majorHAnsi" w:cstheme="majorHAnsi"/>
          <w:sz w:val="16"/>
        </w:rPr>
        <w:t xml:space="preserve"> (Wood, 2017), finding explicit articulation in the US SPACE Act 2015. </w:t>
      </w:r>
      <w:r w:rsidRPr="00A52CB5">
        <w:rPr>
          <w:rStyle w:val="StyleUnderline"/>
          <w:rFonts w:asciiTheme="majorHAnsi" w:hAnsiTheme="majorHAnsi" w:cstheme="majorHAnsi"/>
        </w:rPr>
        <w:t xml:space="preserve">The </w:t>
      </w:r>
      <w:proofErr w:type="spellStart"/>
      <w:r w:rsidRPr="00A52CB5">
        <w:rPr>
          <w:rStyle w:val="StyleUnderline"/>
          <w:rFonts w:asciiTheme="majorHAnsi" w:hAnsiTheme="majorHAnsi" w:cstheme="majorHAnsi"/>
        </w:rPr>
        <w:t>mobilisation</w:t>
      </w:r>
      <w:proofErr w:type="spellEnd"/>
      <w:r w:rsidRPr="00A52CB5">
        <w:rPr>
          <w:rStyle w:val="StyleUnderline"/>
          <w:rFonts w:asciiTheme="majorHAnsi" w:hAnsiTheme="majorHAnsi" w:cstheme="majorHAnsi"/>
        </w:rPr>
        <w:t xml:space="preserve"> and perpetuation of this discourse is coupled with the perversion of the common heritage principle. </w:t>
      </w:r>
      <w:r w:rsidRPr="00A52CB5">
        <w:rPr>
          <w:rStyle w:val="StyleUnderline"/>
          <w:rFonts w:asciiTheme="majorHAnsi" w:hAnsiTheme="majorHAnsi" w:cstheme="majorHAnsi"/>
          <w:highlight w:val="green"/>
        </w:rPr>
        <w:t>To refrain from extracting</w:t>
      </w:r>
      <w:r w:rsidRPr="00A52CB5">
        <w:rPr>
          <w:rStyle w:val="StyleUnderline"/>
          <w:rFonts w:asciiTheme="majorHAnsi" w:hAnsiTheme="majorHAnsi" w:cstheme="majorHAnsi"/>
        </w:rPr>
        <w:t xml:space="preserve"> minerals throughout Outer </w:t>
      </w:r>
      <w:r w:rsidRPr="00A52CB5">
        <w:rPr>
          <w:rStyle w:val="StyleUnderline"/>
          <w:rFonts w:asciiTheme="majorHAnsi" w:hAnsiTheme="majorHAnsi" w:cstheme="majorHAnsi"/>
          <w:highlight w:val="green"/>
        </w:rPr>
        <w:t xml:space="preserve">Space is to (supposedly) ‘waste’ </w:t>
      </w:r>
      <w:r w:rsidRPr="00A52CB5">
        <w:rPr>
          <w:rStyle w:val="StyleUnderline"/>
          <w:rFonts w:asciiTheme="majorHAnsi" w:hAnsiTheme="majorHAnsi" w:cstheme="majorHAnsi"/>
        </w:rPr>
        <w:t xml:space="preserve">their potential </w:t>
      </w:r>
      <w:r w:rsidRPr="00A52CB5">
        <w:rPr>
          <w:rStyle w:val="StyleUnderline"/>
          <w:rFonts w:asciiTheme="majorHAnsi" w:hAnsiTheme="majorHAnsi" w:cstheme="majorHAnsi"/>
          <w:highlight w:val="green"/>
        </w:rPr>
        <w:t>and deprive future generations</w:t>
      </w:r>
      <w:r w:rsidRPr="00A52CB5">
        <w:rPr>
          <w:rStyle w:val="StyleUnderline"/>
          <w:rFonts w:asciiTheme="majorHAnsi" w:hAnsiTheme="majorHAnsi" w:cstheme="majorHAnsi"/>
        </w:rPr>
        <w:t xml:space="preserve"> of the </w:t>
      </w:r>
      <w:r w:rsidRPr="00A52CB5">
        <w:rPr>
          <w:rStyle w:val="StyleUnderline"/>
          <w:rFonts w:asciiTheme="majorHAnsi" w:hAnsiTheme="majorHAnsi" w:cstheme="majorHAnsi"/>
          <w:highlight w:val="green"/>
        </w:rPr>
        <w:t>benefits</w:t>
      </w:r>
      <w:r w:rsidRPr="00A52CB5">
        <w:rPr>
          <w:rStyle w:val="StyleUnderline"/>
          <w:rFonts w:asciiTheme="majorHAnsi" w:hAnsiTheme="majorHAnsi" w:cstheme="majorHAnsi"/>
        </w:rPr>
        <w:t xml:space="preserve"> this industry purports to provide (Steinberg, 2018).</w:t>
      </w:r>
      <w:r w:rsidRPr="00A52CB5">
        <w:rPr>
          <w:rFonts w:asciiTheme="majorHAnsi" w:hAnsiTheme="majorHAnsi" w:cstheme="majorHAnsi"/>
          <w:sz w:val="16"/>
        </w:rPr>
        <w:t xml:space="preserve"> The process of </w:t>
      </w:r>
      <w:proofErr w:type="spellStart"/>
      <w:r w:rsidRPr="00A52CB5">
        <w:rPr>
          <w:rStyle w:val="Emphasis"/>
          <w:rFonts w:asciiTheme="majorHAnsi" w:hAnsiTheme="majorHAnsi" w:cstheme="majorHAnsi"/>
          <w:highlight w:val="green"/>
        </w:rPr>
        <w:t>disimagination</w:t>
      </w:r>
      <w:proofErr w:type="spellEnd"/>
      <w:r w:rsidRPr="00A52CB5">
        <w:rPr>
          <w:rStyle w:val="Emphasis"/>
          <w:rFonts w:asciiTheme="majorHAnsi" w:hAnsiTheme="majorHAnsi" w:cstheme="majorHAnsi"/>
          <w:highlight w:val="green"/>
        </w:rPr>
        <w:t xml:space="preserve"> selectively edits the historical narrative, removing certain voices, modes of resistance, and alt</w:t>
      </w:r>
      <w:r w:rsidRPr="00A52CB5">
        <w:rPr>
          <w:rStyle w:val="Emphasis"/>
          <w:rFonts w:asciiTheme="majorHAnsi" w:hAnsiTheme="majorHAnsi" w:cstheme="majorHAnsi"/>
        </w:rPr>
        <w:t>ernative account</w:t>
      </w:r>
      <w:r w:rsidRPr="00A52CB5">
        <w:rPr>
          <w:rStyle w:val="Emphasis"/>
          <w:rFonts w:asciiTheme="majorHAnsi" w:hAnsiTheme="majorHAnsi" w:cstheme="majorHAnsi"/>
          <w:highlight w:val="green"/>
        </w:rPr>
        <w:t>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 xml:space="preserve">distorting the ability to imagine futures outside of the </w:t>
      </w:r>
      <w:proofErr w:type="spellStart"/>
      <w:r w:rsidRPr="00A52CB5">
        <w:rPr>
          <w:rStyle w:val="Emphasis"/>
          <w:rFonts w:asciiTheme="majorHAnsi" w:hAnsiTheme="majorHAnsi" w:cstheme="majorHAnsi"/>
          <w:highlight w:val="green"/>
        </w:rPr>
        <w:t>EuroAmerican</w:t>
      </w:r>
      <w:proofErr w:type="spellEnd"/>
      <w:r w:rsidRPr="00A52CB5">
        <w:rPr>
          <w:rStyle w:val="Emphasis"/>
          <w:rFonts w:asciiTheme="majorHAnsi" w:hAnsiTheme="majorHAnsi" w:cstheme="majorHAnsi"/>
          <w:highlight w:val="green"/>
        </w:rPr>
        <w:t xml:space="preserve"> neoliberal present</w:t>
      </w:r>
      <w:r w:rsidRPr="00A52CB5">
        <w:rPr>
          <w:rFonts w:asciiTheme="majorHAnsi" w:hAnsiTheme="majorHAnsi" w:cstheme="majorHAnsi"/>
          <w:sz w:val="16"/>
        </w:rPr>
        <w:t xml:space="preserve"> [6] (Didi-Huberman, 2008: Giroux, 2014). It is through the processes of </w:t>
      </w:r>
      <w:proofErr w:type="spellStart"/>
      <w:r w:rsidRPr="00A52CB5">
        <w:rPr>
          <w:rFonts w:asciiTheme="majorHAnsi" w:hAnsiTheme="majorHAnsi" w:cstheme="majorHAnsi"/>
          <w:sz w:val="16"/>
        </w:rPr>
        <w:t>disimagination</w:t>
      </w:r>
      <w:proofErr w:type="spellEnd"/>
      <w:r w:rsidRPr="00A52CB5">
        <w:rPr>
          <w:rFonts w:asciiTheme="majorHAnsi" w:hAnsiTheme="majorHAnsi" w:cstheme="majorHAnsi"/>
          <w:sz w:val="16"/>
        </w:rPr>
        <w:t xml:space="preserve"> that the condition of capitalist realism is enabled – a </w:t>
      </w:r>
      <w:proofErr w:type="gramStart"/>
      <w:r w:rsidRPr="00A52CB5">
        <w:rPr>
          <w:rFonts w:asciiTheme="majorHAnsi" w:hAnsiTheme="majorHAnsi" w:cstheme="majorHAnsi"/>
          <w:sz w:val="16"/>
        </w:rPr>
        <w:t>state of affairs</w:t>
      </w:r>
      <w:proofErr w:type="gramEnd"/>
      <w:r w:rsidRPr="00A52CB5">
        <w:rPr>
          <w:rFonts w:asciiTheme="majorHAnsi" w:hAnsiTheme="majorHAnsi" w:cstheme="majorHAnsi"/>
          <w:sz w:val="16"/>
        </w:rPr>
        <w:t xml:space="preserve"> wherein it is easier to imagine the end of the world than the end of capitalism (Fisher, 2009 [7]). Consequently, </w:t>
      </w:r>
      <w:r w:rsidRPr="00A52CB5">
        <w:rPr>
          <w:rStyle w:val="Emphasis"/>
          <w:rFonts w:asciiTheme="majorHAnsi" w:hAnsiTheme="majorHAnsi" w:cstheme="majorHAnsi"/>
          <w:highlight w:val="green"/>
        </w:rPr>
        <w:t xml:space="preserve">the futures curated, </w:t>
      </w:r>
      <w:r w:rsidRPr="00A52CB5">
        <w:rPr>
          <w:rStyle w:val="Emphasis"/>
          <w:rFonts w:asciiTheme="majorHAnsi" w:hAnsiTheme="majorHAnsi" w:cstheme="majorHAnsi"/>
        </w:rPr>
        <w:t>maintained,</w:t>
      </w:r>
      <w:r w:rsidRPr="00A52CB5">
        <w:rPr>
          <w:rStyle w:val="Emphasis"/>
          <w:rFonts w:asciiTheme="majorHAnsi" w:hAnsiTheme="majorHAnsi" w:cstheme="majorHAnsi"/>
          <w:highlight w:val="green"/>
        </w:rPr>
        <w:t xml:space="preserve"> and promoted </w:t>
      </w:r>
      <w:r w:rsidRPr="00A52CB5">
        <w:rPr>
          <w:rStyle w:val="Emphasis"/>
          <w:rFonts w:asciiTheme="majorHAnsi" w:hAnsiTheme="majorHAnsi" w:cstheme="majorHAnsi"/>
        </w:rPr>
        <w:t xml:space="preserve">by NSE actors </w:t>
      </w:r>
      <w:r w:rsidRPr="00A52CB5">
        <w:rPr>
          <w:rStyle w:val="Emphasis"/>
          <w:rFonts w:asciiTheme="majorHAnsi" w:hAnsiTheme="majorHAnsi" w:cstheme="majorHAnsi"/>
          <w:highlight w:val="green"/>
        </w:rPr>
        <w:t>are structured through a white-ethnocentric rendition of history</w:t>
      </w:r>
      <w:r w:rsidRPr="00A52CB5">
        <w:rPr>
          <w:rFonts w:asciiTheme="majorHAnsi" w:hAnsiTheme="majorHAnsi" w:cstheme="majorHAnsi"/>
          <w:sz w:val="16"/>
        </w:rPr>
        <w:t xml:space="preserve">. The resultant imaginaries and narratives implicitly </w:t>
      </w:r>
      <w:r w:rsidRPr="00A52CB5">
        <w:rPr>
          <w:rStyle w:val="Emphasis"/>
          <w:rFonts w:asciiTheme="majorHAnsi" w:hAnsiTheme="majorHAnsi" w:cstheme="majorHAnsi"/>
          <w:highlight w:val="green"/>
        </w:rPr>
        <w:t xml:space="preserve">and explicitly draw upon </w:t>
      </w:r>
      <w:r w:rsidRPr="00A52CB5">
        <w:rPr>
          <w:rStyle w:val="Emphasis"/>
          <w:rFonts w:asciiTheme="majorHAnsi" w:hAnsiTheme="majorHAnsi" w:cstheme="majorHAnsi"/>
        </w:rPr>
        <w:t xml:space="preserve">familiar </w:t>
      </w:r>
      <w:r w:rsidRPr="00A52CB5">
        <w:rPr>
          <w:rStyle w:val="Emphasis"/>
          <w:rFonts w:asciiTheme="majorHAnsi" w:hAnsiTheme="majorHAnsi" w:cstheme="majorHAnsi"/>
          <w:highlight w:val="green"/>
        </w:rPr>
        <w:t>tropes of white settler colonialism</w:t>
      </w:r>
      <w:r w:rsidRPr="00A52CB5">
        <w:rPr>
          <w:rStyle w:val="StyleUnderline"/>
          <w:rFonts w:asciiTheme="majorHAnsi" w:hAnsiTheme="majorHAnsi" w:cstheme="majorHAnsi"/>
          <w:highlight w:val="green"/>
        </w:rPr>
        <w:t>, such as enclosure, working land to produce ‘value’, and the displacing of indigenous/non-Western</w:t>
      </w:r>
      <w:r w:rsidRPr="00A52CB5">
        <w:rPr>
          <w:rStyle w:val="StyleUnderline"/>
          <w:rFonts w:asciiTheme="majorHAnsi" w:hAnsiTheme="majorHAnsi" w:cstheme="majorHAnsi"/>
        </w:rPr>
        <w:t xml:space="preserve"> onto-epistemological frameworks, if not the people themselves</w:t>
      </w:r>
      <w:r w:rsidRPr="00A52CB5">
        <w:rPr>
          <w:rFonts w:asciiTheme="majorHAnsi" w:hAnsiTheme="majorHAnsi" w:cstheme="majorHAnsi"/>
          <w:sz w:val="16"/>
        </w:rPr>
        <w:t xml:space="preserve"> [8] (Bhabha and </w:t>
      </w:r>
      <w:proofErr w:type="spellStart"/>
      <w:r w:rsidRPr="00A52CB5">
        <w:rPr>
          <w:rFonts w:asciiTheme="majorHAnsi" w:hAnsiTheme="majorHAnsi" w:cstheme="majorHAnsi"/>
          <w:sz w:val="16"/>
        </w:rPr>
        <w:t>Comaroff</w:t>
      </w:r>
      <w:proofErr w:type="spellEnd"/>
      <w:r w:rsidRPr="00A52CB5">
        <w:rPr>
          <w:rFonts w:asciiTheme="majorHAnsi" w:hAnsiTheme="majorHAnsi" w:cstheme="majorHAnsi"/>
          <w:sz w:val="16"/>
        </w:rPr>
        <w:t xml:space="preserve">, 2002: Hesse, 2002: Loomba et al., 2005: Parry, 2002: Wilkes and </w:t>
      </w:r>
      <w:proofErr w:type="spellStart"/>
      <w:r w:rsidRPr="00A52CB5">
        <w:rPr>
          <w:rFonts w:asciiTheme="majorHAnsi" w:hAnsiTheme="majorHAnsi" w:cstheme="majorHAnsi"/>
          <w:sz w:val="16"/>
        </w:rPr>
        <w:t>Hird</w:t>
      </w:r>
      <w:proofErr w:type="spellEnd"/>
      <w:r w:rsidRPr="00A52CB5">
        <w:rPr>
          <w:rFonts w:asciiTheme="majorHAnsi" w:hAnsiTheme="majorHAnsi" w:cstheme="majorHAnsi"/>
          <w:sz w:val="16"/>
        </w:rPr>
        <w:t xml:space="preserve">, 2019: Wood, 2017: Young, 2001). Through imbibing popular discourses of Outer Space futurity with this history, similar arguments to past enclosures are made. Specifically, </w:t>
      </w:r>
      <w:r w:rsidRPr="00A52CB5">
        <w:rPr>
          <w:rStyle w:val="StyleUnderline"/>
          <w:rFonts w:asciiTheme="majorHAnsi" w:hAnsiTheme="majorHAnsi" w:cstheme="majorHAnsi"/>
        </w:rPr>
        <w:t xml:space="preserve">that ‘production’ and the ability to ‘work’ a resource operates as the basis through which ownership may be exerted [9]; extractive industries not taking anything away but adding something, and issues coming to </w:t>
      </w:r>
      <w:proofErr w:type="spellStart"/>
      <w:r w:rsidRPr="00A52CB5">
        <w:rPr>
          <w:rStyle w:val="StyleUnderline"/>
          <w:rFonts w:asciiTheme="majorHAnsi" w:hAnsiTheme="majorHAnsi" w:cstheme="majorHAnsi"/>
        </w:rPr>
        <w:t>centre</w:t>
      </w:r>
      <w:proofErr w:type="spellEnd"/>
      <w:r w:rsidRPr="00A52CB5">
        <w:rPr>
          <w:rStyle w:val="StyleUnderline"/>
          <w:rFonts w:asciiTheme="majorHAnsi" w:hAnsiTheme="majorHAnsi" w:cstheme="majorHAnsi"/>
        </w:rPr>
        <w:t xml:space="preserve"> upon not occupancy or fruitful use but relative value</w:t>
      </w:r>
      <w:r w:rsidRPr="00A52CB5">
        <w:rPr>
          <w:rFonts w:asciiTheme="majorHAnsi" w:hAnsiTheme="majorHAnsi" w:cstheme="majorHAnsi"/>
          <w:sz w:val="16"/>
        </w:rPr>
        <w:t xml:space="preserve"> (Wood, 2017). ‍ </w:t>
      </w:r>
    </w:p>
    <w:p w14:paraId="02C62462"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Private entities satellite megaconstellations magnify colonizing policies on a cosmic scale resulting in cultural genocide. </w:t>
      </w:r>
    </w:p>
    <w:p w14:paraId="066E79C7" w14:textId="78FC1044"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Ferreira 21</w:t>
      </w:r>
      <w:r w:rsidRPr="00A52CB5">
        <w:rPr>
          <w:rFonts w:asciiTheme="majorHAnsi" w:hAnsiTheme="majorHAnsi" w:cstheme="majorHAnsi"/>
        </w:rPr>
        <w:t>, Becky Ferreira</w:t>
      </w:r>
      <w:r w:rsidR="008957CF">
        <w:rPr>
          <w:rFonts w:asciiTheme="majorHAnsi" w:hAnsiTheme="majorHAnsi" w:cstheme="majorHAnsi"/>
        </w:rPr>
        <w:t>,</w:t>
      </w:r>
      <w:r w:rsidRPr="00A52CB5">
        <w:rPr>
          <w:rFonts w:asciiTheme="majorHAnsi" w:hAnsiTheme="majorHAnsi" w:cstheme="majorHAnsi"/>
        </w:rPr>
        <w:t xml:space="preserve"> [Becky is a freelance writer for companies, graduated from the university of British Columbia with a bachelors in English and literature]  10-5-2021, "SpaceX’s Satellite Megaconstellations Are Astrocolonialism, Indigenous Advocates Say,", Vice, </w:t>
      </w:r>
      <w:hyperlink r:id="rId11" w:history="1">
        <w:r w:rsidRPr="00A52CB5">
          <w:rPr>
            <w:rStyle w:val="Hyperlink"/>
            <w:rFonts w:asciiTheme="majorHAnsi" w:hAnsiTheme="majorHAnsi" w:cstheme="majorHAnsi"/>
          </w:rPr>
          <w:t>https://www.vice.com/en/article/k78mnz/spacexs-satellite-megaconstellations-are-astrocolonialism-indigenous-advocates-say</w:t>
        </w:r>
      </w:hyperlink>
      <w:r w:rsidRPr="00A52CB5">
        <w:rPr>
          <w:rFonts w:asciiTheme="majorHAnsi" w:hAnsiTheme="majorHAnsi" w:cstheme="majorHAnsi"/>
        </w:rPr>
        <w:t xml:space="preserve"> //</w:t>
      </w:r>
      <w:proofErr w:type="spellStart"/>
      <w:r w:rsidRPr="00A52CB5">
        <w:rPr>
          <w:rFonts w:asciiTheme="majorHAnsi" w:hAnsiTheme="majorHAnsi" w:cstheme="majorHAnsi"/>
        </w:rPr>
        <w:t>tanya</w:t>
      </w:r>
      <w:proofErr w:type="spellEnd"/>
    </w:p>
    <w:p w14:paraId="57428748" w14:textId="77777777" w:rsidR="00355F42" w:rsidRPr="00A52CB5" w:rsidRDefault="00355F42" w:rsidP="00355F42">
      <w:pPr>
        <w:rPr>
          <w:rFonts w:asciiTheme="majorHAnsi" w:hAnsiTheme="majorHAnsi" w:cstheme="majorHAnsi"/>
          <w:sz w:val="16"/>
        </w:rPr>
      </w:pPr>
      <w:r w:rsidRPr="00A52CB5">
        <w:rPr>
          <w:rStyle w:val="Emphasis"/>
          <w:rFonts w:asciiTheme="majorHAnsi" w:hAnsiTheme="majorHAnsi" w:cstheme="majorHAnsi"/>
        </w:rPr>
        <w:t>Satellite companies</w:t>
      </w:r>
      <w:r w:rsidRPr="00A52CB5">
        <w:rPr>
          <w:rFonts w:asciiTheme="majorHAnsi" w:hAnsiTheme="majorHAnsi" w:cstheme="majorHAnsi"/>
          <w:sz w:val="16"/>
        </w:rPr>
        <w:t xml:space="preserve"> such as </w:t>
      </w:r>
      <w:r w:rsidRPr="00A52CB5">
        <w:rPr>
          <w:rStyle w:val="Emphasis"/>
          <w:rFonts w:asciiTheme="majorHAnsi" w:hAnsiTheme="majorHAnsi" w:cstheme="majorHAnsi"/>
          <w:highlight w:val="green"/>
        </w:rPr>
        <w:t>SpaceX and Amazon</w:t>
      </w:r>
      <w:r w:rsidRPr="00A52CB5">
        <w:rPr>
          <w:rFonts w:asciiTheme="majorHAnsi" w:hAnsiTheme="majorHAnsi" w:cstheme="majorHAnsi"/>
          <w:sz w:val="16"/>
        </w:rPr>
        <w:t xml:space="preserve"> aim to provide global broadband, but their </w:t>
      </w:r>
      <w:r w:rsidRPr="00A52CB5">
        <w:rPr>
          <w:rStyle w:val="Emphasis"/>
          <w:rFonts w:asciiTheme="majorHAnsi" w:hAnsiTheme="majorHAnsi" w:cstheme="majorHAnsi"/>
          <w:highlight w:val="green"/>
        </w:rPr>
        <w:t>networks threaten dark skies and Indigenous traditions that depend on them</w:t>
      </w:r>
      <w:r w:rsidRPr="00A52CB5">
        <w:rPr>
          <w:rFonts w:asciiTheme="majorHAnsi" w:hAnsiTheme="majorHAnsi" w:cstheme="majorHAnsi"/>
          <w:sz w:val="16"/>
        </w:rPr>
        <w:t xml:space="preserve">. Every time you go outside on a clear night to gaze at the constellations strewn across the sky, you are continuing a human tradition that reaches deep into the shadows of our prehistory. Across cultures and continents, </w:t>
      </w:r>
      <w:r w:rsidRPr="00A52CB5">
        <w:rPr>
          <w:rStyle w:val="StyleUnderline"/>
          <w:rFonts w:asciiTheme="majorHAnsi" w:hAnsiTheme="majorHAnsi" w:cstheme="majorHAnsi"/>
        </w:rPr>
        <w:t xml:space="preserve">our ancestors have looked to the night sky for purpose, connection, and stories that they imagined were painted across a star-studded canvas. This ancient practice has now reached a critical inflection point as a new group of constellations, </w:t>
      </w:r>
      <w:r w:rsidRPr="00A52CB5">
        <w:rPr>
          <w:rStyle w:val="StyleUnderline"/>
          <w:rFonts w:asciiTheme="majorHAnsi" w:hAnsiTheme="majorHAnsi" w:cstheme="majorHAnsi"/>
        </w:rPr>
        <w:lastRenderedPageBreak/>
        <w:t>created by humans, is suddenly appearing in space.</w:t>
      </w:r>
      <w:r w:rsidRPr="00A52CB5">
        <w:rPr>
          <w:rFonts w:asciiTheme="majorHAnsi" w:hAnsiTheme="majorHAnsi" w:cstheme="majorHAnsi"/>
          <w:sz w:val="16"/>
        </w:rPr>
        <w:t xml:space="preserve"> These “</w:t>
      </w:r>
      <w:r w:rsidRPr="00A52CB5">
        <w:rPr>
          <w:rStyle w:val="Emphasis"/>
          <w:rFonts w:asciiTheme="majorHAnsi" w:hAnsiTheme="majorHAnsi" w:cstheme="majorHAnsi"/>
        </w:rPr>
        <w:t>megaconstellations''</w:t>
      </w:r>
      <w:r w:rsidRPr="00A52CB5">
        <w:rPr>
          <w:rFonts w:asciiTheme="majorHAnsi" w:hAnsiTheme="majorHAnsi" w:cstheme="majorHAnsi"/>
          <w:sz w:val="16"/>
        </w:rPr>
        <w:t xml:space="preserve"> </w:t>
      </w:r>
      <w:r w:rsidRPr="00A52CB5">
        <w:rPr>
          <w:rStyle w:val="Emphasis"/>
          <w:rFonts w:asciiTheme="majorHAnsi" w:hAnsiTheme="majorHAnsi" w:cstheme="majorHAnsi"/>
        </w:rPr>
        <w:t>consist of satellites, deployed by companies such as SpaceX,</w:t>
      </w:r>
      <w:r w:rsidRPr="00A52CB5">
        <w:rPr>
          <w:rFonts w:asciiTheme="majorHAnsi" w:hAnsiTheme="majorHAnsi" w:cstheme="majorHAnsi"/>
          <w:sz w:val="16"/>
        </w:rPr>
        <w:t xml:space="preserve"> that range in number from a few hundred to several thousand. All told, Earth orbit </w:t>
      </w:r>
      <w:hyperlink r:id="rId12" w:tgtFrame="_blank" w:history="1">
        <w:r w:rsidRPr="00A52CB5">
          <w:rPr>
            <w:rStyle w:val="Hyperlink"/>
            <w:rFonts w:asciiTheme="majorHAnsi" w:hAnsiTheme="majorHAnsi" w:cstheme="majorHAnsi"/>
            <w:sz w:val="16"/>
          </w:rPr>
          <w:t>may contain 100,000 operational satellites</w:t>
        </w:r>
      </w:hyperlink>
      <w:r w:rsidRPr="00A52CB5">
        <w:rPr>
          <w:rFonts w:asciiTheme="majorHAnsi" w:hAnsiTheme="majorHAnsi" w:cstheme="majorHAnsi"/>
          <w:sz w:val="16"/>
        </w:rPr>
        <w:t> by 2030, roughly 25 times the existing population. </w:t>
      </w:r>
      <w:r w:rsidRPr="00A52CB5">
        <w:rPr>
          <w:rStyle w:val="Emphasis"/>
          <w:rFonts w:asciiTheme="majorHAnsi" w:hAnsiTheme="majorHAnsi" w:cstheme="majorHAnsi"/>
        </w:rPr>
        <w:t>Indigenous communities are disproportionately affected</w:t>
      </w:r>
      <w:r w:rsidRPr="00A52CB5">
        <w:rPr>
          <w:rStyle w:val="StyleUnderline"/>
          <w:rFonts w:asciiTheme="majorHAnsi" w:hAnsiTheme="majorHAnsi" w:cstheme="majorHAnsi"/>
        </w:rPr>
        <w:t xml:space="preserve"> by </w:t>
      </w:r>
      <w:r w:rsidRPr="00A52CB5">
        <w:rPr>
          <w:rStyle w:val="StyleUnderline"/>
          <w:rFonts w:asciiTheme="majorHAnsi" w:hAnsiTheme="majorHAnsi" w:cstheme="majorHAnsi"/>
          <w:highlight w:val="green"/>
        </w:rPr>
        <w:t>this interference with the night sky,</w:t>
      </w:r>
      <w:r w:rsidRPr="00A52CB5">
        <w:rPr>
          <w:rStyle w:val="StyleUnderline"/>
          <w:rFonts w:asciiTheme="majorHAnsi" w:hAnsiTheme="majorHAnsi" w:cstheme="majorHAnsi"/>
        </w:rPr>
        <w:t xml:space="preserve"> </w:t>
      </w:r>
      <w:r w:rsidRPr="00A52CB5">
        <w:rPr>
          <w:rStyle w:val="Emphasis"/>
          <w:rFonts w:asciiTheme="majorHAnsi" w:hAnsiTheme="majorHAnsi" w:cstheme="majorHAnsi"/>
        </w:rPr>
        <w:t xml:space="preserve">which </w:t>
      </w:r>
      <w:r w:rsidRPr="00A52CB5">
        <w:rPr>
          <w:rStyle w:val="Emphasis"/>
          <w:rFonts w:asciiTheme="majorHAnsi" w:hAnsiTheme="majorHAnsi" w:cstheme="majorHAnsi"/>
          <w:highlight w:val="green"/>
        </w:rPr>
        <w:t xml:space="preserve">falls under </w:t>
      </w:r>
      <w:r w:rsidRPr="00A52CB5">
        <w:rPr>
          <w:rStyle w:val="Emphasis"/>
          <w:rFonts w:asciiTheme="majorHAnsi" w:hAnsiTheme="majorHAnsi" w:cstheme="majorHAnsi"/>
        </w:rPr>
        <w:t xml:space="preserve">a broader pattern of </w:t>
      </w:r>
      <w:r w:rsidRPr="00A52CB5">
        <w:rPr>
          <w:rStyle w:val="Emphasis"/>
          <w:rFonts w:asciiTheme="majorHAnsi" w:hAnsiTheme="majorHAnsi" w:cstheme="majorHAnsi"/>
          <w:highlight w:val="green"/>
        </w:rPr>
        <w:t>astrocolonialism</w:t>
      </w:r>
      <w:r w:rsidRPr="00A52CB5">
        <w:rPr>
          <w:rFonts w:asciiTheme="majorHAnsi" w:hAnsiTheme="majorHAnsi" w:cstheme="majorHAnsi"/>
          <w:sz w:val="16"/>
        </w:rPr>
        <w:t xml:space="preserve">. </w:t>
      </w:r>
      <w:r w:rsidRPr="00A52CB5">
        <w:rPr>
          <w:rStyle w:val="StyleUnderline"/>
          <w:rFonts w:asciiTheme="majorHAnsi" w:hAnsiTheme="majorHAnsi" w:cstheme="majorHAnsi"/>
        </w:rPr>
        <w:t>Light pollution is </w:t>
      </w:r>
      <w:hyperlink r:id="rId13" w:tgtFrame="_blank" w:history="1">
        <w:r w:rsidRPr="00A52CB5">
          <w:rPr>
            <w:rStyle w:val="StyleUnderline"/>
            <w:rFonts w:asciiTheme="majorHAnsi" w:hAnsiTheme="majorHAnsi" w:cstheme="majorHAnsi"/>
          </w:rPr>
          <w:t>considered by some experts</w:t>
        </w:r>
      </w:hyperlink>
      <w:r w:rsidRPr="00A52CB5">
        <w:rPr>
          <w:rStyle w:val="StyleUnderline"/>
          <w:rFonts w:asciiTheme="majorHAnsi" w:hAnsiTheme="majorHAnsi" w:cstheme="majorHAnsi"/>
        </w:rPr>
        <w:t xml:space="preserve"> to be </w:t>
      </w:r>
      <w:r w:rsidRPr="00A52CB5">
        <w:rPr>
          <w:rStyle w:val="Emphasis"/>
          <w:rFonts w:asciiTheme="majorHAnsi" w:hAnsiTheme="majorHAnsi" w:cstheme="majorHAnsi"/>
          <w:highlight w:val="green"/>
        </w:rPr>
        <w:t>a form of cultural genocide against Indigenous peoples</w:t>
      </w:r>
      <w:r w:rsidRPr="00A52CB5">
        <w:rPr>
          <w:rStyle w:val="StyleUnderline"/>
          <w:rFonts w:asciiTheme="majorHAnsi" w:hAnsiTheme="majorHAnsi" w:cstheme="majorHAnsi"/>
        </w:rPr>
        <w:t>, whose traditions have already experienced erasure across countless other spheres</w:t>
      </w:r>
      <w:r w:rsidRPr="00A52CB5">
        <w:rPr>
          <w:rFonts w:asciiTheme="majorHAnsi" w:hAnsiTheme="majorHAnsi" w:cstheme="majorHAnsi"/>
          <w:sz w:val="16"/>
        </w:rPr>
        <w:t xml:space="preserve">. “The concern I feel regarding megaconstellations is the same concern I feel when I see my country on fire or hear of my neighbors in the Torres Straits and their struggles with rising sea levels due to climate change,” Karlie Alinta Noon, a </w:t>
      </w:r>
      <w:proofErr w:type="spellStart"/>
      <w:r w:rsidRPr="00A52CB5">
        <w:rPr>
          <w:rFonts w:asciiTheme="majorHAnsi" w:hAnsiTheme="majorHAnsi" w:cstheme="majorHAnsi"/>
          <w:sz w:val="16"/>
        </w:rPr>
        <w:t>Gomeroi</w:t>
      </w:r>
      <w:proofErr w:type="spellEnd"/>
      <w:r w:rsidRPr="00A52CB5">
        <w:rPr>
          <w:rFonts w:asciiTheme="majorHAnsi" w:hAnsiTheme="majorHAnsi" w:cstheme="majorHAnsi"/>
          <w:sz w:val="16"/>
        </w:rPr>
        <w:t xml:space="preserve"> woman as well as an Indigenous research associate and PhD student in astronomy at the Australian National University, said in an email. “</w:t>
      </w:r>
      <w:r w:rsidRPr="00A52CB5">
        <w:rPr>
          <w:rStyle w:val="StyleUnderline"/>
          <w:rFonts w:asciiTheme="majorHAnsi" w:hAnsiTheme="majorHAnsi" w:cstheme="majorHAnsi"/>
          <w:highlight w:val="green"/>
        </w:rPr>
        <w:t xml:space="preserve">The injection of thousands of </w:t>
      </w:r>
      <w:r w:rsidRPr="00A52CB5">
        <w:rPr>
          <w:rStyle w:val="StyleUnderline"/>
          <w:rFonts w:asciiTheme="majorHAnsi" w:hAnsiTheme="majorHAnsi" w:cstheme="majorHAnsi"/>
        </w:rPr>
        <w:t>metallic,</w:t>
      </w:r>
      <w:r w:rsidRPr="00A52CB5">
        <w:rPr>
          <w:rStyle w:val="StyleUnderline"/>
          <w:rFonts w:asciiTheme="majorHAnsi" w:hAnsiTheme="majorHAnsi" w:cstheme="majorHAnsi"/>
          <w:highlight w:val="green"/>
        </w:rPr>
        <w:t xml:space="preserve"> highly reflective objects into our atmosphere is kindred to environmental degradation because it is changing our sky</w:t>
      </w:r>
      <w:r w:rsidRPr="00A52CB5">
        <w:rPr>
          <w:rStyle w:val="StyleUnderline"/>
          <w:rFonts w:asciiTheme="majorHAnsi" w:hAnsiTheme="majorHAnsi" w:cstheme="majorHAnsi"/>
        </w:rPr>
        <w:t xml:space="preserve"> and we don’t yet know if we can reverse it</w:t>
      </w:r>
      <w:r w:rsidRPr="00A52CB5">
        <w:rPr>
          <w:rFonts w:asciiTheme="majorHAnsi" w:hAnsiTheme="majorHAnsi" w:cstheme="majorHAnsi"/>
          <w:sz w:val="16"/>
        </w:rPr>
        <w:t>,” she added. “</w:t>
      </w:r>
      <w:r w:rsidRPr="00A52CB5">
        <w:rPr>
          <w:rStyle w:val="Emphasis"/>
          <w:rFonts w:asciiTheme="majorHAnsi" w:hAnsiTheme="majorHAnsi" w:cstheme="majorHAnsi"/>
          <w:highlight w:val="green"/>
        </w:rPr>
        <w:t>Indigenous ways of knowing are based upon connections to the land and sky</w:t>
      </w:r>
      <w:r w:rsidRPr="00A52CB5">
        <w:rPr>
          <w:rStyle w:val="Emphasis"/>
          <w:rFonts w:asciiTheme="majorHAnsi" w:hAnsiTheme="majorHAnsi" w:cstheme="majorHAnsi"/>
        </w:rPr>
        <w:t>,</w:t>
      </w:r>
      <w:r w:rsidRPr="00A52CB5">
        <w:rPr>
          <w:rFonts w:asciiTheme="majorHAnsi" w:hAnsiTheme="majorHAnsi" w:cstheme="majorHAnsi"/>
          <w:sz w:val="16"/>
        </w:rPr>
        <w:t xml:space="preserve">” Jennifer </w:t>
      </w:r>
      <w:proofErr w:type="spellStart"/>
      <w:r w:rsidRPr="00A52CB5">
        <w:rPr>
          <w:rFonts w:asciiTheme="majorHAnsi" w:hAnsiTheme="majorHAnsi" w:cstheme="majorHAnsi"/>
          <w:sz w:val="16"/>
        </w:rPr>
        <w:t>Howse</w:t>
      </w:r>
      <w:proofErr w:type="spellEnd"/>
      <w:r w:rsidRPr="00A52CB5">
        <w:rPr>
          <w:rFonts w:asciiTheme="majorHAnsi" w:hAnsiTheme="majorHAnsi" w:cstheme="majorHAnsi"/>
          <w:sz w:val="16"/>
        </w:rPr>
        <w:t xml:space="preserve">, a member of the Métis Nation of Alberta Region 3 and an education specialist at the University of Calgary’s </w:t>
      </w:r>
      <w:proofErr w:type="spellStart"/>
      <w:r w:rsidRPr="00A52CB5">
        <w:rPr>
          <w:rFonts w:asciiTheme="majorHAnsi" w:hAnsiTheme="majorHAnsi" w:cstheme="majorHAnsi"/>
          <w:sz w:val="16"/>
        </w:rPr>
        <w:t>Rothney</w:t>
      </w:r>
      <w:proofErr w:type="spellEnd"/>
      <w:r w:rsidRPr="00A52CB5">
        <w:rPr>
          <w:rFonts w:asciiTheme="majorHAnsi" w:hAnsiTheme="majorHAnsi" w:cstheme="majorHAnsi"/>
          <w:sz w:val="16"/>
        </w:rPr>
        <w:t xml:space="preserve"> Astrophysical Observatory, said in an email. “</w:t>
      </w:r>
      <w:r w:rsidRPr="00A52CB5">
        <w:rPr>
          <w:rStyle w:val="StyleUnderline"/>
          <w:rFonts w:asciiTheme="majorHAnsi" w:hAnsiTheme="majorHAnsi" w:cstheme="majorHAnsi"/>
        </w:rPr>
        <w:t>Elders share and teach spiritual and scientific traditional knowledge by using these connections to the natural world</w:t>
      </w:r>
      <w:r w:rsidRPr="00A52CB5">
        <w:rPr>
          <w:rFonts w:asciiTheme="majorHAnsi" w:hAnsiTheme="majorHAnsi" w:cstheme="majorHAnsi"/>
          <w:sz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A52CB5">
        <w:rPr>
          <w:rStyle w:val="Emphasis"/>
          <w:rFonts w:asciiTheme="majorHAnsi" w:hAnsiTheme="majorHAnsi" w:cstheme="majorHAnsi"/>
        </w:rPr>
        <w:t>It’s not even marginalization</w:t>
      </w:r>
      <w:r w:rsidRPr="00A52CB5">
        <w:rPr>
          <w:rFonts w:asciiTheme="majorHAnsi" w:hAnsiTheme="majorHAnsi" w:cstheme="majorHAnsi"/>
          <w:sz w:val="16"/>
        </w:rPr>
        <w:t xml:space="preserve"> that’s an issue—</w:t>
      </w:r>
      <w:r w:rsidRPr="00A52CB5">
        <w:rPr>
          <w:rStyle w:val="Emphasis"/>
          <w:rFonts w:asciiTheme="majorHAnsi" w:hAnsiTheme="majorHAnsi" w:cstheme="majorHAnsi"/>
          <w:highlight w:val="green"/>
        </w:rPr>
        <w:t>it’s erasure</w:t>
      </w:r>
      <w:r w:rsidRPr="00A52CB5">
        <w:rPr>
          <w:rFonts w:asciiTheme="majorHAnsi" w:hAnsiTheme="majorHAnsi" w:cstheme="majorHAnsi"/>
          <w:sz w:val="16"/>
        </w:rPr>
        <w:t xml:space="preserve">.” These constellations are far better known today as the Pleiades, the Southern Cross, and Orion’s Belt, which goes to show that </w:t>
      </w:r>
      <w:r w:rsidRPr="00A52CB5">
        <w:rPr>
          <w:rStyle w:val="StyleUnderline"/>
          <w:rFonts w:asciiTheme="majorHAnsi" w:hAnsiTheme="majorHAnsi" w:cstheme="majorHAnsi"/>
        </w:rPr>
        <w:t>astrocolonialism predates the space age by generations</w:t>
      </w:r>
      <w:r w:rsidRPr="00A52CB5">
        <w:rPr>
          <w:rFonts w:asciiTheme="majorHAnsi" w:hAnsiTheme="majorHAnsi" w:cstheme="majorHAnsi"/>
          <w:sz w:val="16"/>
        </w:rPr>
        <w:t>. Most internationally recognized constellations derive from Greek mythology, a standard pantheon that is resonant to many cultures, but that has also whitewashed the nomenclature of the skies.  “</w:t>
      </w:r>
      <w:r w:rsidRPr="00A52CB5">
        <w:rPr>
          <w:rStyle w:val="StyleUnderline"/>
          <w:rFonts w:asciiTheme="majorHAnsi" w:hAnsiTheme="majorHAnsi" w:cstheme="majorHAnsi"/>
        </w:rPr>
        <w:t>We have official constellations that are quite arbitrary, based on some discussion by essentially a few white guys a century ago, whereas we ignore the constellations of various Indigenous peoples even if we're on those peoples’ lands</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Hilding</w:t>
      </w:r>
      <w:proofErr w:type="spellEnd"/>
      <w:r w:rsidRPr="00A52CB5">
        <w:rPr>
          <w:rFonts w:asciiTheme="majorHAnsi" w:hAnsiTheme="majorHAnsi" w:cstheme="majorHAnsi"/>
          <w:sz w:val="16"/>
        </w:rPr>
        <w:t xml:space="preserve"> Neilson, a </w:t>
      </w:r>
      <w:proofErr w:type="spellStart"/>
      <w:r w:rsidRPr="00A52CB5">
        <w:rPr>
          <w:rFonts w:asciiTheme="majorHAnsi" w:hAnsiTheme="majorHAnsi" w:cstheme="majorHAnsi"/>
          <w:sz w:val="16"/>
        </w:rPr>
        <w:t>Mi’kmaw</w:t>
      </w:r>
      <w:proofErr w:type="spellEnd"/>
      <w:r w:rsidRPr="00A52CB5">
        <w:rPr>
          <w:rFonts w:asciiTheme="majorHAnsi" w:hAnsiTheme="majorHAnsi" w:cstheme="majorHAnsi"/>
          <w:sz w:val="16"/>
        </w:rPr>
        <w:t xml:space="preserve">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A52CB5">
        <w:rPr>
          <w:rStyle w:val="StyleUnderline"/>
          <w:rFonts w:asciiTheme="majorHAnsi" w:hAnsiTheme="majorHAnsi" w:cstheme="majorHAnsi"/>
          <w:highlight w:val="green"/>
        </w:rPr>
        <w:t xml:space="preserve">It creates this snowball effect of </w:t>
      </w:r>
      <w:r w:rsidRPr="00A52CB5">
        <w:rPr>
          <w:rStyle w:val="Emphasis"/>
          <w:rFonts w:asciiTheme="majorHAnsi" w:hAnsiTheme="majorHAnsi" w:cstheme="majorHAnsi"/>
          <w:highlight w:val="green"/>
        </w:rPr>
        <w:t>dismissiveness and denial of these knowledges as scientific</w:t>
      </w:r>
      <w:r w:rsidRPr="00A52CB5">
        <w:rPr>
          <w:rStyle w:val="Emphasis"/>
          <w:rFonts w:asciiTheme="majorHAnsi" w:hAnsiTheme="majorHAnsi" w:cstheme="majorHAnsi"/>
        </w:rPr>
        <w:t xml:space="preserve">, as </w:t>
      </w:r>
      <w:r w:rsidRPr="00A52CB5">
        <w:rPr>
          <w:rStyle w:val="Emphasis"/>
          <w:rFonts w:asciiTheme="majorHAnsi" w:hAnsiTheme="majorHAnsi" w:cstheme="majorHAnsi"/>
          <w:highlight w:val="green"/>
        </w:rPr>
        <w:t>logical</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and</w:t>
      </w:r>
      <w:r w:rsidRPr="00A52CB5">
        <w:rPr>
          <w:rStyle w:val="Emphasis"/>
          <w:rFonts w:asciiTheme="majorHAnsi" w:hAnsiTheme="majorHAnsi" w:cstheme="majorHAnsi"/>
        </w:rPr>
        <w:t xml:space="preserve"> as an </w:t>
      </w:r>
      <w:r w:rsidRPr="00A52CB5">
        <w:rPr>
          <w:rStyle w:val="Emphasis"/>
          <w:rFonts w:asciiTheme="majorHAnsi" w:hAnsiTheme="majorHAnsi" w:cstheme="majorHAnsi"/>
          <w:highlight w:val="green"/>
        </w:rPr>
        <w:t>understanding</w:t>
      </w:r>
      <w:r w:rsidRPr="00A52CB5">
        <w:rPr>
          <w:rStyle w:val="Emphasis"/>
          <w:rFonts w:asciiTheme="majorHAnsi" w:hAnsiTheme="majorHAnsi" w:cstheme="majorHAnsi"/>
        </w:rPr>
        <w:t xml:space="preserve"> of the natural world.</w:t>
      </w:r>
      <w:r w:rsidRPr="00A52CB5">
        <w:rPr>
          <w:rFonts w:asciiTheme="majorHAnsi" w:hAnsiTheme="majorHAnsi" w:cstheme="majorHAnsi"/>
          <w:sz w:val="16"/>
        </w:rPr>
        <w:t xml:space="preserve">” </w:t>
      </w:r>
      <w:r w:rsidRPr="00A52CB5">
        <w:rPr>
          <w:rStyle w:val="Emphasis"/>
          <w:rFonts w:asciiTheme="majorHAnsi" w:hAnsiTheme="majorHAnsi" w:cstheme="majorHAnsi"/>
        </w:rPr>
        <w:t xml:space="preserve">Huge networks of orbital spacecraft are </w:t>
      </w:r>
      <w:r w:rsidRPr="00A52CB5">
        <w:rPr>
          <w:rFonts w:asciiTheme="majorHAnsi" w:hAnsiTheme="majorHAnsi" w:cstheme="majorHAnsi"/>
          <w:sz w:val="16"/>
        </w:rPr>
        <w:t xml:space="preserve">seen by some as </w:t>
      </w:r>
      <w:r w:rsidRPr="00A52CB5">
        <w:rPr>
          <w:rStyle w:val="Emphasis"/>
          <w:rFonts w:asciiTheme="majorHAnsi" w:hAnsiTheme="majorHAnsi" w:cstheme="majorHAnsi"/>
        </w:rPr>
        <w:t>a continuation of this erasure</w:t>
      </w:r>
      <w:r w:rsidRPr="00A52CB5">
        <w:rPr>
          <w:rFonts w:asciiTheme="majorHAnsi" w:hAnsiTheme="majorHAnsi" w:cstheme="majorHAnsi"/>
          <w:sz w:val="16"/>
        </w:rPr>
        <w:t xml:space="preserve">. Though </w:t>
      </w:r>
      <w:proofErr w:type="spellStart"/>
      <w:r w:rsidRPr="00A52CB5">
        <w:rPr>
          <w:rFonts w:asciiTheme="majorHAnsi" w:hAnsiTheme="majorHAnsi" w:cstheme="majorHAnsi"/>
          <w:sz w:val="16"/>
        </w:rPr>
        <w:t>skywatchers</w:t>
      </w:r>
      <w:proofErr w:type="spellEnd"/>
      <w:r w:rsidRPr="00A52CB5">
        <w:rPr>
          <w:rFonts w:asciiTheme="majorHAnsi" w:hAnsiTheme="majorHAnsi" w:cstheme="majorHAnsi"/>
          <w:sz w:val="16"/>
        </w:rPr>
        <w:t xml:space="preserve"> have spotted artificial objects since the dawn of the space age, the sheer glut of new satellites is dramatically changing the earthbound view of the universe experienced by innumerable generations. </w:t>
      </w:r>
      <w:r w:rsidRPr="00A52CB5">
        <w:rPr>
          <w:rStyle w:val="StyleUnderline"/>
          <w:rFonts w:asciiTheme="majorHAnsi" w:hAnsiTheme="majorHAnsi" w:cstheme="majorHAnsi"/>
        </w:rPr>
        <w:t xml:space="preserve">With </w:t>
      </w:r>
      <w:r w:rsidRPr="00A52CB5">
        <w:rPr>
          <w:rStyle w:val="Emphasis"/>
          <w:rFonts w:asciiTheme="majorHAnsi" w:hAnsiTheme="majorHAnsi" w:cstheme="majorHAnsi"/>
        </w:rPr>
        <w:t>little regulation to prevent the deployment of megaconstellations</w:t>
      </w:r>
      <w:r w:rsidRPr="00A52CB5">
        <w:rPr>
          <w:rStyle w:val="StyleUnderline"/>
          <w:rFonts w:asciiTheme="majorHAnsi" w:hAnsiTheme="majorHAnsi" w:cstheme="majorHAnsi"/>
        </w:rPr>
        <w:t>, a new takeover of space currently seems like a foregone conclusion</w:t>
      </w:r>
      <w:r w:rsidRPr="00A52CB5">
        <w:rPr>
          <w:rFonts w:asciiTheme="majorHAnsi" w:hAnsiTheme="majorHAnsi" w:cstheme="majorHAnsi"/>
          <w:sz w:val="16"/>
        </w:rPr>
        <w:t xml:space="preserve">, </w:t>
      </w:r>
      <w:proofErr w:type="gramStart"/>
      <w:r w:rsidRPr="00A52CB5">
        <w:rPr>
          <w:rFonts w:asciiTheme="majorHAnsi" w:hAnsiTheme="majorHAnsi" w:cstheme="majorHAnsi"/>
          <w:sz w:val="16"/>
        </w:rPr>
        <w:t>in spite of</w:t>
      </w:r>
      <w:proofErr w:type="gramEnd"/>
      <w:r w:rsidRPr="00A52CB5">
        <w:rPr>
          <w:rFonts w:asciiTheme="majorHAnsi" w:hAnsiTheme="majorHAnsi" w:cstheme="majorHAnsi"/>
          <w:sz w:val="16"/>
        </w:rPr>
        <w:t xml:space="preserve"> its huge implications for the night sky. “We're just running these cycles all over again,” Jeff Doctor, who is Cayuga from Six Nations of the Grand River Territory and an impact strategist for the Indigenous digital agency </w:t>
      </w:r>
      <w:proofErr w:type="spellStart"/>
      <w:r w:rsidR="00C62E20">
        <w:fldChar w:fldCharType="begin"/>
      </w:r>
      <w:r w:rsidR="00C62E20">
        <w:instrText xml:space="preserve"> HYPERLINK "https://www.animikii.com/news/digital-divide-spacex-starlink-and-the-indigenous-spaces-between" \t "_blank" </w:instrText>
      </w:r>
      <w:r w:rsidR="00C62E20">
        <w:fldChar w:fldCharType="separate"/>
      </w:r>
      <w:r w:rsidRPr="00A52CB5">
        <w:rPr>
          <w:rStyle w:val="Hyperlink"/>
          <w:rFonts w:asciiTheme="majorHAnsi" w:hAnsiTheme="majorHAnsi" w:cstheme="majorHAnsi"/>
          <w:sz w:val="16"/>
        </w:rPr>
        <w:t>Animikii</w:t>
      </w:r>
      <w:proofErr w:type="spellEnd"/>
      <w:r w:rsidR="00C62E20">
        <w:rPr>
          <w:rStyle w:val="Hyperlink"/>
          <w:rFonts w:asciiTheme="majorHAnsi" w:hAnsiTheme="majorHAnsi" w:cstheme="majorHAnsi"/>
          <w:sz w:val="16"/>
        </w:rPr>
        <w:fldChar w:fldCharType="end"/>
      </w:r>
      <w:r w:rsidRPr="00A52CB5">
        <w:rPr>
          <w:rFonts w:asciiTheme="majorHAnsi" w:hAnsiTheme="majorHAnsi" w:cstheme="majorHAnsi"/>
          <w:sz w:val="16"/>
        </w:rPr>
        <w:t>, said in a call. “Tech culture has to think in terms of history, place, lands, people—all of these kinds of things—and it just doesn't.” In </w:t>
      </w:r>
      <w:hyperlink r:id="rId14" w:tgtFrame="_blank" w:history="1">
        <w:r w:rsidRPr="00A52CB5">
          <w:rPr>
            <w:rStyle w:val="Hyperlink"/>
            <w:rFonts w:asciiTheme="majorHAnsi" w:hAnsiTheme="majorHAnsi" w:cstheme="majorHAnsi"/>
            <w:sz w:val="16"/>
          </w:rPr>
          <w:t>a 2020 article</w:t>
        </w:r>
      </w:hyperlink>
      <w:r w:rsidRPr="00A52CB5">
        <w:rPr>
          <w:rFonts w:asciiTheme="majorHAnsi" w:hAnsiTheme="majorHAnsi" w:cstheme="majorHAnsi"/>
          <w:sz w:val="16"/>
        </w:rPr>
        <w:t xml:space="preserve"> in Nature Astronomy, Venkatesan and her colleagues warned that </w:t>
      </w:r>
      <w:r w:rsidRPr="00A52CB5">
        <w:rPr>
          <w:rStyle w:val="Emphasis"/>
          <w:rFonts w:asciiTheme="majorHAnsi" w:hAnsiTheme="majorHAnsi" w:cstheme="majorHAnsi"/>
          <w:highlight w:val="green"/>
        </w:rPr>
        <w:t>the</w:t>
      </w:r>
      <w:r w:rsidRPr="00A52CB5">
        <w:rPr>
          <w:rStyle w:val="Emphasis"/>
          <w:rFonts w:asciiTheme="majorHAnsi" w:hAnsiTheme="majorHAnsi" w:cstheme="majorHAnsi"/>
        </w:rPr>
        <w:t xml:space="preserve"> rapid </w:t>
      </w:r>
      <w:r w:rsidRPr="00A52CB5">
        <w:rPr>
          <w:rStyle w:val="Emphasis"/>
          <w:rFonts w:asciiTheme="majorHAnsi" w:hAnsiTheme="majorHAnsi" w:cstheme="majorHAnsi"/>
          <w:highlight w:val="green"/>
        </w:rPr>
        <w:t>deployment of satellites stands to magnify</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the</w:t>
      </w:r>
      <w:r w:rsidRPr="00A52CB5">
        <w:rPr>
          <w:rStyle w:val="Emphasis"/>
          <w:rFonts w:asciiTheme="majorHAnsi" w:hAnsiTheme="majorHAnsi" w:cstheme="majorHAnsi"/>
        </w:rPr>
        <w:t xml:space="preserve"> wounding and </w:t>
      </w:r>
      <w:r w:rsidRPr="00A52CB5">
        <w:rPr>
          <w:rStyle w:val="Emphasis"/>
          <w:rFonts w:asciiTheme="majorHAnsi" w:hAnsiTheme="majorHAnsi" w:cstheme="majorHAnsi"/>
          <w:highlight w:val="green"/>
        </w:rPr>
        <w:t xml:space="preserve">long-term consequences'' of imperial colonizing policies </w:t>
      </w:r>
      <w:r w:rsidRPr="00A52CB5">
        <w:rPr>
          <w:rStyle w:val="Emphasis"/>
          <w:rFonts w:asciiTheme="majorHAnsi" w:hAnsiTheme="majorHAnsi" w:cstheme="majorHAnsi"/>
        </w:rPr>
        <w:t xml:space="preserve">on Earth </w:t>
      </w:r>
      <w:r w:rsidRPr="00A52CB5">
        <w:rPr>
          <w:rStyle w:val="Emphasis"/>
          <w:rFonts w:asciiTheme="majorHAnsi" w:hAnsiTheme="majorHAnsi" w:cstheme="majorHAnsi"/>
          <w:highlight w:val="green"/>
        </w:rPr>
        <w:t>“on a cosmic scale.”</w:t>
      </w:r>
      <w:r w:rsidRPr="00A52CB5">
        <w:rPr>
          <w:rFonts w:asciiTheme="majorHAnsi" w:hAnsiTheme="majorHAnsi" w:cstheme="majorHAnsi"/>
          <w:sz w:val="16"/>
        </w:rPr>
        <w:t xml:space="preserve"> To counter the acceleration of astrocolonialism, the article calls for a relational </w:t>
      </w:r>
      <w:r w:rsidRPr="00A52CB5">
        <w:rPr>
          <w:rStyle w:val="Emphasis"/>
          <w:rFonts w:asciiTheme="majorHAnsi" w:hAnsiTheme="majorHAnsi" w:cstheme="majorHAnsi"/>
        </w:rPr>
        <w:t>reframing of space</w:t>
      </w:r>
      <w:r w:rsidRPr="00A52CB5">
        <w:rPr>
          <w:rStyle w:val="StyleUnderline"/>
          <w:rFonts w:asciiTheme="majorHAnsi" w:hAnsiTheme="majorHAnsi" w:cstheme="majorHAnsi"/>
        </w:rPr>
        <w:t xml:space="preserve"> as “an ancestral global commons that contains the heritage and future of humanity’s scientific and cultural practice.”  “We need a mindset shift,”</w:t>
      </w:r>
      <w:r w:rsidRPr="00A52CB5">
        <w:rPr>
          <w:rFonts w:asciiTheme="majorHAnsi" w:hAnsiTheme="majorHAnsi" w:cstheme="majorHAnsi"/>
          <w:sz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A52CB5">
        <w:rPr>
          <w:rStyle w:val="Emphasis"/>
          <w:rFonts w:asciiTheme="majorHAnsi" w:hAnsiTheme="majorHAnsi" w:cstheme="majorHAnsi"/>
        </w:rPr>
        <w:t>SpaceX</w:t>
      </w:r>
      <w:r w:rsidRPr="00A52CB5">
        <w:rPr>
          <w:rStyle w:val="StyleUnderline"/>
          <w:rFonts w:asciiTheme="majorHAnsi" w:hAnsiTheme="majorHAnsi" w:cstheme="majorHAnsi"/>
        </w:rPr>
        <w:t xml:space="preserve"> occupies the center of the conversation about megaconstellations because the company has already deployed </w:t>
      </w:r>
      <w:hyperlink r:id="rId15" w:anchor=":~:text=SpaceX%20has%20launched%201%2C740%20Starlink,nearly%2030%2C000%20satellites%20in%20total." w:tgtFrame="_blank" w:history="1">
        <w:r w:rsidRPr="00A52CB5">
          <w:rPr>
            <w:rStyle w:val="StyleUnderline"/>
            <w:rFonts w:asciiTheme="majorHAnsi" w:hAnsiTheme="majorHAnsi" w:cstheme="majorHAnsi"/>
          </w:rPr>
          <w:t>more than 1,700 satellites</w:t>
        </w:r>
      </w:hyperlink>
      <w:r w:rsidRPr="00A52CB5">
        <w:rPr>
          <w:rStyle w:val="StyleUnderline"/>
          <w:rFonts w:asciiTheme="majorHAnsi" w:hAnsiTheme="majorHAnsi" w:cstheme="majorHAnsi"/>
        </w:rPr>
        <w:t xml:space="preserve"> into low-Earth orbit as part of its </w:t>
      </w:r>
      <w:proofErr w:type="spellStart"/>
      <w:r w:rsidRPr="00A52CB5">
        <w:rPr>
          <w:rStyle w:val="StyleUnderline"/>
          <w:rFonts w:asciiTheme="majorHAnsi" w:hAnsiTheme="majorHAnsi" w:cstheme="majorHAnsi"/>
        </w:rPr>
        <w:t>Starlink</w:t>
      </w:r>
      <w:proofErr w:type="spellEnd"/>
      <w:r w:rsidRPr="00A52CB5">
        <w:rPr>
          <w:rStyle w:val="StyleUnderline"/>
          <w:rFonts w:asciiTheme="majorHAnsi" w:hAnsiTheme="majorHAnsi" w:cstheme="majorHAnsi"/>
        </w:rPr>
        <w:t xml:space="preserve"> network, which may eventually include some 30,000 spacecraft.</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OneWeb</w:t>
      </w:r>
      <w:proofErr w:type="spellEnd"/>
      <w:r w:rsidRPr="00A52CB5">
        <w:rPr>
          <w:rFonts w:asciiTheme="majorHAnsi" w:hAnsiTheme="majorHAnsi" w:cstheme="majorHAnsi"/>
          <w:sz w:val="16"/>
        </w:rPr>
        <w:t>, a U.K.-based company, has </w:t>
      </w:r>
      <w:hyperlink r:id="rId16" w:tgtFrame="_blank" w:history="1">
        <w:r w:rsidRPr="00A52CB5">
          <w:rPr>
            <w:rStyle w:val="Hyperlink"/>
            <w:rFonts w:asciiTheme="majorHAnsi" w:hAnsiTheme="majorHAnsi" w:cstheme="majorHAnsi"/>
            <w:sz w:val="16"/>
          </w:rPr>
          <w:t>launched about half</w:t>
        </w:r>
      </w:hyperlink>
      <w:r w:rsidRPr="00A52CB5">
        <w:rPr>
          <w:rFonts w:asciiTheme="majorHAnsi" w:hAnsiTheme="majorHAnsi" w:cstheme="majorHAnsi"/>
          <w:sz w:val="16"/>
        </w:rPr>
        <w:t xml:space="preserve"> of its constellation of 648 satellites, and </w:t>
      </w:r>
      <w:r w:rsidRPr="00A52CB5">
        <w:rPr>
          <w:rStyle w:val="StyleUnderline"/>
          <w:rFonts w:asciiTheme="majorHAnsi" w:hAnsiTheme="majorHAnsi" w:cstheme="majorHAnsi"/>
        </w:rPr>
        <w:t>Amazon is gearing up to </w:t>
      </w:r>
      <w:hyperlink r:id="rId17" w:tgtFrame="_blank" w:history="1">
        <w:r w:rsidRPr="00A52CB5">
          <w:rPr>
            <w:rStyle w:val="StyleUnderline"/>
            <w:rFonts w:asciiTheme="majorHAnsi" w:hAnsiTheme="majorHAnsi" w:cstheme="majorHAnsi"/>
          </w:rPr>
          <w:t>launch its own network</w:t>
        </w:r>
      </w:hyperlink>
      <w:r w:rsidRPr="00A52CB5">
        <w:rPr>
          <w:rStyle w:val="StyleUnderline"/>
          <w:rFonts w:asciiTheme="majorHAnsi" w:hAnsiTheme="majorHAnsi" w:cstheme="majorHAnsi"/>
        </w:rPr>
        <w:t>, Project Kuiper, containing more than 3,000 satellites</w:t>
      </w:r>
      <w:r w:rsidRPr="00A52CB5">
        <w:rPr>
          <w:rFonts w:asciiTheme="majorHAnsi" w:hAnsiTheme="majorHAnsi" w:cstheme="majorHAnsi"/>
          <w:sz w:val="16"/>
        </w:rPr>
        <w:t xml:space="preserve">. Meanwhile, </w:t>
      </w:r>
      <w:r w:rsidRPr="00A52CB5">
        <w:rPr>
          <w:rStyle w:val="StyleUnderline"/>
          <w:rFonts w:asciiTheme="majorHAnsi" w:hAnsiTheme="majorHAnsi" w:cstheme="majorHAnsi"/>
        </w:rPr>
        <w:t>China is developing </w:t>
      </w:r>
      <w:hyperlink r:id="rId18" w:tgtFrame="_blank" w:history="1">
        <w:r w:rsidRPr="00A52CB5">
          <w:rPr>
            <w:rStyle w:val="StyleUnderline"/>
            <w:rFonts w:asciiTheme="majorHAnsi" w:hAnsiTheme="majorHAnsi" w:cstheme="majorHAnsi"/>
          </w:rPr>
          <w:t>a state-owned constellation</w:t>
        </w:r>
      </w:hyperlink>
      <w:r w:rsidRPr="00A52CB5">
        <w:rPr>
          <w:rStyle w:val="StyleUnderline"/>
          <w:rFonts w:asciiTheme="majorHAnsi" w:hAnsiTheme="majorHAnsi" w:cstheme="majorHAnsi"/>
        </w:rPr>
        <w:t> called GW that may consist of some 13,000 satellites. </w:t>
      </w:r>
      <w:r w:rsidRPr="00A52CB5">
        <w:rPr>
          <w:rFonts w:asciiTheme="majorHAnsi" w:hAnsiTheme="majorHAnsi" w:cstheme="majorHAnsi"/>
          <w:sz w:val="16"/>
        </w:rPr>
        <w:t xml:space="preserve"> As </w:t>
      </w:r>
      <w:r w:rsidRPr="00A52CB5">
        <w:rPr>
          <w:rFonts w:asciiTheme="majorHAnsi" w:hAnsiTheme="majorHAnsi" w:cstheme="majorHAnsi"/>
          <w:sz w:val="16"/>
        </w:rPr>
        <w:lastRenderedPageBreak/>
        <w:t xml:space="preserve">soon as SpaceX’s satellite strings started streaking across the night sky, astronomers and </w:t>
      </w:r>
      <w:proofErr w:type="spellStart"/>
      <w:r w:rsidRPr="00A52CB5">
        <w:rPr>
          <w:rFonts w:asciiTheme="majorHAnsi" w:hAnsiTheme="majorHAnsi" w:cstheme="majorHAnsi"/>
          <w:sz w:val="16"/>
        </w:rPr>
        <w:t>astrophotographers</w:t>
      </w:r>
      <w:proofErr w:type="spellEnd"/>
      <w:r w:rsidRPr="00A52CB5">
        <w:rPr>
          <w:rFonts w:asciiTheme="majorHAnsi" w:hAnsiTheme="majorHAnsi" w:cstheme="majorHAnsi"/>
          <w:sz w:val="16"/>
        </w:rPr>
        <w:t> </w:t>
      </w:r>
      <w:hyperlink r:id="rId19" w:history="1">
        <w:r w:rsidRPr="00A52CB5">
          <w:rPr>
            <w:rStyle w:val="Hyperlink"/>
            <w:rFonts w:asciiTheme="majorHAnsi" w:hAnsiTheme="majorHAnsi" w:cstheme="majorHAnsi"/>
            <w:sz w:val="16"/>
          </w:rPr>
          <w:t>complained about getting</w:t>
        </w:r>
      </w:hyperlink>
      <w:r w:rsidRPr="00A52CB5">
        <w:rPr>
          <w:rFonts w:asciiTheme="majorHAnsi" w:hAnsiTheme="majorHAnsi" w:cstheme="majorHAnsi"/>
          <w:sz w:val="16"/>
        </w:rPr>
        <w:t> “</w:t>
      </w:r>
      <w:proofErr w:type="spellStart"/>
      <w:r w:rsidRPr="00A52CB5">
        <w:rPr>
          <w:rFonts w:asciiTheme="majorHAnsi" w:hAnsiTheme="majorHAnsi" w:cstheme="majorHAnsi"/>
          <w:sz w:val="16"/>
        </w:rPr>
        <w:t>Starlinked</w:t>
      </w:r>
      <w:proofErr w:type="spellEnd"/>
      <w:r w:rsidRPr="00A52CB5">
        <w:rPr>
          <w:rFonts w:asciiTheme="majorHAnsi" w:hAnsiTheme="majorHAnsi" w:cstheme="majorHAnsi"/>
          <w:sz w:val="16"/>
        </w:rPr>
        <w:t>.”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20" w:tgtFrame="_blank" w:history="1">
        <w:r w:rsidRPr="00A52CB5">
          <w:rPr>
            <w:rStyle w:val="Hyperlink"/>
            <w:rFonts w:asciiTheme="majorHAnsi" w:hAnsiTheme="majorHAnsi" w:cstheme="majorHAnsi"/>
            <w:sz w:val="16"/>
          </w:rPr>
          <w:t>the keynote speaker</w:t>
        </w:r>
      </w:hyperlink>
      <w:r w:rsidRPr="00A52CB5">
        <w:rPr>
          <w:rFonts w:asciiTheme="majorHAnsi" w:hAnsiTheme="majorHAnsi" w:cstheme="majorHAnsi"/>
          <w:sz w:val="16"/>
        </w:rPr>
        <w:t> at the International Dark-Sky Association’s Under One Sky 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21" w:tgtFrame="_blank" w:history="1">
        <w:r w:rsidRPr="00A52CB5">
          <w:rPr>
            <w:rStyle w:val="Hyperlink"/>
            <w:rFonts w:asciiTheme="majorHAnsi" w:hAnsiTheme="majorHAnsi" w:cstheme="majorHAnsi"/>
            <w:sz w:val="16"/>
          </w:rPr>
          <w:t>such as the Celestial Emu</w:t>
        </w:r>
      </w:hyperlink>
      <w:r w:rsidRPr="00A52CB5">
        <w:rPr>
          <w:rFonts w:asciiTheme="majorHAnsi" w:hAnsiTheme="majorHAnsi" w:cstheme="majorHAnsi"/>
          <w:sz w:val="16"/>
        </w:rPr>
        <w:t> are formed from dark patches in space. “</w:t>
      </w:r>
      <w:r w:rsidRPr="00A52CB5">
        <w:rPr>
          <w:rStyle w:val="StyleUnderline"/>
          <w:rFonts w:asciiTheme="majorHAnsi" w:hAnsiTheme="majorHAnsi" w:cstheme="majorHAnsi"/>
          <w:highlight w:val="green"/>
        </w:rPr>
        <w:t xml:space="preserve">With the increase in light pollution due to these reflective objects in space, </w:t>
      </w:r>
      <w:r w:rsidRPr="00A52CB5">
        <w:rPr>
          <w:rStyle w:val="StyleUnderline"/>
          <w:rFonts w:asciiTheme="majorHAnsi" w:hAnsiTheme="majorHAnsi" w:cstheme="majorHAnsi"/>
        </w:rPr>
        <w:t xml:space="preserve">we </w:t>
      </w:r>
      <w:r w:rsidRPr="00A52CB5">
        <w:rPr>
          <w:rStyle w:val="StyleUnderline"/>
          <w:rFonts w:asciiTheme="majorHAnsi" w:hAnsiTheme="majorHAnsi" w:cstheme="majorHAnsi"/>
          <w:highlight w:val="green"/>
        </w:rPr>
        <w:t>[they] can no longer access these dark constellations,</w:t>
      </w:r>
      <w:r w:rsidRPr="00A52CB5">
        <w:rPr>
          <w:rStyle w:val="StyleUnderline"/>
          <w:rFonts w:asciiTheme="majorHAnsi" w:hAnsiTheme="majorHAnsi" w:cstheme="majorHAnsi"/>
        </w:rPr>
        <w:t xml:space="preserve">” she added. “That means we can no longer monitor our cultural signals that tell us about the seasons or ceremony timing, or even access our knowledge, as much of it is stored in the sky. </w:t>
      </w:r>
      <w:r w:rsidRPr="00A52CB5">
        <w:rPr>
          <w:rStyle w:val="Emphasis"/>
          <w:rFonts w:asciiTheme="majorHAnsi" w:hAnsiTheme="majorHAnsi" w:cstheme="majorHAnsi"/>
          <w:highlight w:val="green"/>
        </w:rPr>
        <w:t>If we cannot access our skies, we cannot practice our culture</w:t>
      </w:r>
      <w:r w:rsidRPr="00A52CB5">
        <w:rPr>
          <w:rFonts w:asciiTheme="majorHAnsi" w:hAnsiTheme="majorHAnsi" w:cstheme="majorHAnsi"/>
          <w:sz w:val="16"/>
        </w:rPr>
        <w:t xml:space="preserve">.” The </w:t>
      </w:r>
      <w:r w:rsidRPr="00A52CB5">
        <w:rPr>
          <w:rStyle w:val="StyleUnderline"/>
          <w:rFonts w:asciiTheme="majorHAnsi" w:hAnsiTheme="majorHAnsi" w:cstheme="majorHAnsi"/>
        </w:rPr>
        <w:t>companies launching</w:t>
      </w:r>
      <w:r w:rsidRPr="00A52CB5">
        <w:rPr>
          <w:rFonts w:asciiTheme="majorHAnsi" w:hAnsiTheme="majorHAnsi" w:cstheme="majorHAnsi"/>
          <w:sz w:val="16"/>
        </w:rPr>
        <w:t xml:space="preserve"> these </w:t>
      </w:r>
      <w:r w:rsidRPr="00A52CB5">
        <w:rPr>
          <w:rStyle w:val="StyleUnderline"/>
          <w:rFonts w:asciiTheme="majorHAnsi" w:hAnsiTheme="majorHAnsi" w:cstheme="majorHAnsi"/>
        </w:rPr>
        <w:t>satellites obviously don’t want to be slowed down by new regulations or opposition</w:t>
      </w:r>
      <w:r w:rsidRPr="00A52CB5">
        <w:rPr>
          <w:rFonts w:asciiTheme="majorHAnsi" w:hAnsiTheme="majorHAnsi" w:cstheme="majorHAnsi"/>
          <w:sz w:val="16"/>
        </w:rPr>
        <w:t>, but some are open to feedback from dark sky advocates and Indigenous communities. “</w:t>
      </w:r>
      <w:r w:rsidRPr="00A52CB5">
        <w:rPr>
          <w:rStyle w:val="StyleUnderline"/>
          <w:rFonts w:asciiTheme="majorHAnsi" w:hAnsiTheme="majorHAnsi" w:cstheme="majorHAnsi"/>
        </w:rPr>
        <w:t xml:space="preserve">Each tribe is </w:t>
      </w:r>
      <w:proofErr w:type="gramStart"/>
      <w:r w:rsidRPr="00A52CB5">
        <w:rPr>
          <w:rStyle w:val="StyleUnderline"/>
          <w:rFonts w:asciiTheme="majorHAnsi" w:hAnsiTheme="majorHAnsi" w:cstheme="majorHAnsi"/>
        </w:rPr>
        <w:t>sovereign</w:t>
      </w:r>
      <w:proofErr w:type="gramEnd"/>
      <w:r w:rsidRPr="00A52CB5">
        <w:rPr>
          <w:rStyle w:val="StyleUnderline"/>
          <w:rFonts w:asciiTheme="majorHAnsi" w:hAnsiTheme="majorHAnsi" w:cstheme="majorHAnsi"/>
        </w:rPr>
        <w:t xml:space="preserve"> and they have the right to self-determine, which means they decide what their community will do</w:t>
      </w:r>
      <w:r w:rsidRPr="00A52CB5">
        <w:rPr>
          <w:rFonts w:asciiTheme="majorHAnsi" w:hAnsiTheme="majorHAnsi" w:cstheme="majorHAnsi"/>
          <w:sz w:val="16"/>
        </w:rPr>
        <w:t xml:space="preserve">,” Chavez said in a call. “Broadband is critical,” he continued. “The pandemic has highlighted the acute need for it in telehealth, education, and transportation.”  But Chavez said </w:t>
      </w:r>
      <w:r w:rsidRPr="00A52CB5">
        <w:rPr>
          <w:rStyle w:val="StyleUnderline"/>
          <w:rFonts w:asciiTheme="majorHAnsi" w:hAnsiTheme="majorHAnsi" w:cstheme="majorHAnsi"/>
          <w:highlight w:val="green"/>
        </w:rPr>
        <w:t>in conversations around</w:t>
      </w:r>
      <w:r w:rsidRPr="00A52CB5">
        <w:rPr>
          <w:rStyle w:val="StyleUnderline"/>
          <w:rFonts w:asciiTheme="majorHAnsi" w:hAnsiTheme="majorHAnsi" w:cstheme="majorHAnsi"/>
        </w:rPr>
        <w:t xml:space="preserve"> internet coverage and </w:t>
      </w:r>
      <w:r w:rsidRPr="00A52CB5">
        <w:rPr>
          <w:rStyle w:val="StyleUnderline"/>
          <w:rFonts w:asciiTheme="majorHAnsi" w:hAnsiTheme="majorHAnsi" w:cstheme="majorHAnsi"/>
          <w:highlight w:val="green"/>
        </w:rPr>
        <w:t xml:space="preserve">regulations of space, </w:t>
      </w:r>
      <w:r w:rsidRPr="00A52CB5">
        <w:rPr>
          <w:rStyle w:val="Emphasis"/>
          <w:rFonts w:asciiTheme="majorHAnsi" w:hAnsiTheme="majorHAnsi" w:cstheme="majorHAnsi"/>
          <w:highlight w:val="green"/>
        </w:rPr>
        <w:t>Indigenous peoples have been left out</w:t>
      </w:r>
      <w:r w:rsidRPr="00A52CB5">
        <w:rPr>
          <w:rFonts w:asciiTheme="majorHAnsi" w:hAnsiTheme="majorHAnsi" w:cstheme="majorHAnsi"/>
          <w:sz w:val="16"/>
        </w:rPr>
        <w:t xml:space="preserve">: “The issue is—and this is not my problem to solve—we were not at the table when the resource was handed out. That is really the challenge.” To confront this challenge, </w:t>
      </w:r>
      <w:r w:rsidRPr="00A52CB5">
        <w:rPr>
          <w:rStyle w:val="StyleUnderline"/>
          <w:rFonts w:asciiTheme="majorHAnsi" w:hAnsiTheme="majorHAnsi" w:cstheme="majorHAnsi"/>
        </w:rPr>
        <w:t>Indigenous peoples must be at the center of discussions, and ultimately legal actions, about developments that so profoundly affect them</w:t>
      </w:r>
      <w:r w:rsidRPr="00A52CB5">
        <w:rPr>
          <w:rFonts w:asciiTheme="majorHAnsi" w:hAnsiTheme="majorHAnsi" w:cstheme="majorHAnsi"/>
          <w:sz w:val="16"/>
        </w:rPr>
        <w:t>. One possible model to follow, to that end, might be </w:t>
      </w:r>
      <w:hyperlink r:id="rId22" w:tgtFrame="_blank" w:history="1">
        <w:r w:rsidRPr="00A52CB5">
          <w:rPr>
            <w:rStyle w:val="Hyperlink"/>
            <w:rFonts w:asciiTheme="majorHAnsi" w:hAnsiTheme="majorHAnsi" w:cstheme="majorHAnsi"/>
            <w:sz w:val="16"/>
          </w:rPr>
          <w:t xml:space="preserve">New Zealand’s </w:t>
        </w:r>
        <w:proofErr w:type="spellStart"/>
        <w:r w:rsidRPr="00A52CB5">
          <w:rPr>
            <w:rStyle w:val="Hyperlink"/>
            <w:rFonts w:asciiTheme="majorHAnsi" w:hAnsiTheme="majorHAnsi" w:cstheme="majorHAnsi"/>
            <w:sz w:val="16"/>
          </w:rPr>
          <w:t>Te</w:t>
        </w:r>
        <w:proofErr w:type="spellEnd"/>
        <w:r w:rsidRPr="00A52CB5">
          <w:rPr>
            <w:rStyle w:val="Hyperlink"/>
            <w:rFonts w:asciiTheme="majorHAnsi" w:hAnsiTheme="majorHAnsi" w:cstheme="majorHAnsi"/>
            <w:sz w:val="16"/>
          </w:rPr>
          <w:t xml:space="preserve"> </w:t>
        </w:r>
        <w:proofErr w:type="spellStart"/>
        <w:r w:rsidRPr="00A52CB5">
          <w:rPr>
            <w:rStyle w:val="Hyperlink"/>
            <w:rFonts w:asciiTheme="majorHAnsi" w:hAnsiTheme="majorHAnsi" w:cstheme="majorHAnsi"/>
            <w:sz w:val="16"/>
          </w:rPr>
          <w:t>Urewera</w:t>
        </w:r>
        <w:proofErr w:type="spellEnd"/>
        <w:r w:rsidRPr="00A52CB5">
          <w:rPr>
            <w:rStyle w:val="Hyperlink"/>
            <w:rFonts w:asciiTheme="majorHAnsi" w:hAnsiTheme="majorHAnsi" w:cstheme="majorHAnsi"/>
            <w:sz w:val="16"/>
          </w:rPr>
          <w:t xml:space="preserve"> Act 2014</w:t>
        </w:r>
      </w:hyperlink>
      <w:r w:rsidRPr="00A52CB5">
        <w:rPr>
          <w:rFonts w:asciiTheme="majorHAnsi" w:hAnsiTheme="majorHAnsi" w:cstheme="majorHAnsi"/>
          <w:sz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w:t>
      </w:r>
      <w:proofErr w:type="spellStart"/>
      <w:r w:rsidRPr="00A52CB5">
        <w:rPr>
          <w:rFonts w:asciiTheme="majorHAnsi" w:hAnsiTheme="majorHAnsi" w:cstheme="majorHAnsi"/>
          <w:sz w:val="16"/>
        </w:rPr>
        <w:t>Ćirković</w:t>
      </w:r>
      <w:proofErr w:type="spellEnd"/>
      <w:r w:rsidRPr="00A52CB5">
        <w:rPr>
          <w:rFonts w:asciiTheme="majorHAnsi" w:hAnsiTheme="majorHAnsi" w:cstheme="majorHAnsi"/>
          <w:sz w:val="16"/>
        </w:rPr>
        <w:t xml:space="preserve">, a researcher at the Helsinki Institute of Sustainability Science. </w:t>
      </w:r>
      <w:r w:rsidRPr="00A52CB5">
        <w:rPr>
          <w:rStyle w:val="StyleUnderline"/>
          <w:rFonts w:asciiTheme="majorHAnsi" w:hAnsiTheme="majorHAnsi" w:cstheme="majorHAnsi"/>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A52CB5">
        <w:rPr>
          <w:rFonts w:asciiTheme="majorHAnsi" w:hAnsiTheme="majorHAnsi" w:cstheme="majorHAnsi"/>
          <w:sz w:val="16"/>
        </w:rPr>
        <w:t>according to the paper, </w:t>
      </w:r>
      <w:hyperlink r:id="rId23" w:tgtFrame="_blank" w:history="1">
        <w:r w:rsidRPr="00A52CB5">
          <w:rPr>
            <w:rStyle w:val="Hyperlink"/>
            <w:rFonts w:asciiTheme="majorHAnsi" w:hAnsiTheme="majorHAnsi" w:cstheme="majorHAnsi"/>
            <w:sz w:val="16"/>
          </w:rPr>
          <w:t>published this summer on the preprint server</w:t>
        </w:r>
      </w:hyperlink>
      <w:r w:rsidRPr="00A52CB5">
        <w:rPr>
          <w:rFonts w:asciiTheme="majorHAnsi" w:hAnsiTheme="majorHAnsi" w:cstheme="majorHAnsi"/>
          <w:sz w:val="16"/>
        </w:rPr>
        <w:t> </w:t>
      </w:r>
      <w:proofErr w:type="spellStart"/>
      <w:r w:rsidRPr="00A52CB5">
        <w:rPr>
          <w:rFonts w:asciiTheme="majorHAnsi" w:hAnsiTheme="majorHAnsi" w:cstheme="majorHAnsi"/>
          <w:sz w:val="16"/>
        </w:rPr>
        <w:t>arXiv</w:t>
      </w:r>
      <w:proofErr w:type="spellEnd"/>
      <w:r w:rsidRPr="00A52CB5">
        <w:rPr>
          <w:rFonts w:asciiTheme="majorHAnsi" w:hAnsiTheme="majorHAnsi" w:cstheme="majorHAnsi"/>
          <w:sz w:val="16"/>
        </w:rPr>
        <w:t xml:space="preserve">.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A52CB5">
        <w:rPr>
          <w:rStyle w:val="Emphasis"/>
          <w:rFonts w:asciiTheme="majorHAnsi" w:hAnsiTheme="majorHAnsi" w:cstheme="majorHAnsi"/>
        </w:rPr>
        <w:t>It is also essential that Indigenous communities be engaged early and often on space issues and their consequences</w:t>
      </w:r>
      <w:r w:rsidRPr="00A52CB5">
        <w:rPr>
          <w:rFonts w:asciiTheme="majorHAnsi" w:hAnsiTheme="majorHAnsi" w:cstheme="majorHAnsi"/>
          <w:sz w:val="16"/>
        </w:rPr>
        <w:t xml:space="preserve">, as opposed to relying on an old and insulting pattern of seeking superficial </w:t>
      </w:r>
      <w:proofErr w:type="gramStart"/>
      <w:r w:rsidRPr="00A52CB5">
        <w:rPr>
          <w:rFonts w:asciiTheme="majorHAnsi" w:hAnsiTheme="majorHAnsi" w:cstheme="majorHAnsi"/>
          <w:sz w:val="16"/>
        </w:rPr>
        <w:t>sign-offs</w:t>
      </w:r>
      <w:proofErr w:type="gramEnd"/>
      <w:r w:rsidRPr="00A52CB5">
        <w:rPr>
          <w:rFonts w:asciiTheme="majorHAnsi" w:hAnsiTheme="majorHAnsi" w:cstheme="majorHAnsi"/>
          <w:sz w:val="16"/>
        </w:rPr>
        <w:t xml:space="preserve"> after decisions have already effectively been made. </w:t>
      </w:r>
      <w:r w:rsidRPr="00A52CB5">
        <w:rPr>
          <w:rStyle w:val="StyleUnderline"/>
          <w:rFonts w:asciiTheme="majorHAnsi" w:hAnsiTheme="majorHAnsi" w:cstheme="majorHAnsi"/>
          <w:highlight w:val="green"/>
        </w:rPr>
        <w:t>The utopian vision of global satellite</w:t>
      </w:r>
      <w:r w:rsidRPr="00A52CB5">
        <w:rPr>
          <w:rStyle w:val="StyleUnderline"/>
          <w:rFonts w:asciiTheme="majorHAnsi" w:hAnsiTheme="majorHAnsi" w:cstheme="majorHAnsi"/>
        </w:rPr>
        <w:t xml:space="preserve"> broadband extends opportunities to Indigenous peoples who want them, but it </w:t>
      </w:r>
      <w:r w:rsidRPr="00A52CB5">
        <w:rPr>
          <w:rStyle w:val="Emphasis"/>
          <w:rFonts w:asciiTheme="majorHAnsi" w:hAnsiTheme="majorHAnsi" w:cstheme="majorHAnsi"/>
          <w:highlight w:val="green"/>
        </w:rPr>
        <w:t>glosses over the marginalization of traditions that have been observed for countless generations</w:t>
      </w:r>
      <w:r w:rsidRPr="00A52CB5">
        <w:rPr>
          <w:rFonts w:asciiTheme="majorHAnsi" w:hAnsiTheme="majorHAnsi" w:cstheme="majorHAnsi"/>
          <w:sz w:val="16"/>
        </w:rPr>
        <w:t>. Moreover, paternalistic rhetoric often frames Indigenous communities as what Doctor calls “a branding exercise” in corporate social responsibility. “</w:t>
      </w:r>
      <w:r w:rsidRPr="00A52CB5">
        <w:rPr>
          <w:rStyle w:val="StyleUnderline"/>
          <w:rFonts w:asciiTheme="majorHAnsi" w:hAnsiTheme="majorHAnsi" w:cstheme="majorHAnsi"/>
          <w:highlight w:val="green"/>
        </w:rPr>
        <w:t>This notion that providing access</w:t>
      </w:r>
      <w:r w:rsidRPr="00A52CB5">
        <w:rPr>
          <w:rStyle w:val="StyleUnderline"/>
          <w:rFonts w:asciiTheme="majorHAnsi" w:hAnsiTheme="majorHAnsi" w:cstheme="majorHAnsi"/>
        </w:rPr>
        <w:t xml:space="preserve">, and assuming everybody will have access, as good corporate internet citizens also </w:t>
      </w:r>
      <w:proofErr w:type="gramStart"/>
      <w:r w:rsidRPr="00A52CB5">
        <w:rPr>
          <w:rStyle w:val="StyleUnderline"/>
          <w:rFonts w:asciiTheme="majorHAnsi" w:hAnsiTheme="majorHAnsi" w:cstheme="majorHAnsi"/>
          <w:highlight w:val="green"/>
        </w:rPr>
        <w:t>detracts</w:t>
      </w:r>
      <w:proofErr w:type="gramEnd"/>
      <w:r w:rsidRPr="00A52CB5">
        <w:rPr>
          <w:rStyle w:val="StyleUnderline"/>
          <w:rFonts w:asciiTheme="majorHAnsi" w:hAnsiTheme="majorHAnsi" w:cstheme="majorHAnsi"/>
          <w:highlight w:val="green"/>
        </w:rPr>
        <w:t xml:space="preserve"> from Indigenous folks’ ability to live in their traditional ways</w:t>
      </w:r>
      <w:r w:rsidRPr="00A52CB5">
        <w:rPr>
          <w:rStyle w:val="StyleUnderline"/>
          <w:rFonts w:asciiTheme="majorHAnsi" w:hAnsiTheme="majorHAnsi" w:cstheme="majorHAnsi"/>
        </w:rPr>
        <w:t>: living on the land, not having to depend on the internet, not having to depend on neoliberal economies, and not having to have a job</w:t>
      </w:r>
      <w:r w:rsidRPr="00A52CB5">
        <w:rPr>
          <w:rFonts w:asciiTheme="majorHAnsi" w:hAnsiTheme="majorHAnsi" w:cstheme="majorHAnsi"/>
          <w:sz w:val="16"/>
        </w:rPr>
        <w:t xml:space="preserve">,” he said. “It raises an interesting conundrum where </w:t>
      </w:r>
      <w:r w:rsidRPr="00A52CB5">
        <w:rPr>
          <w:rStyle w:val="StyleUnderline"/>
          <w:rFonts w:asciiTheme="majorHAnsi" w:hAnsiTheme="majorHAnsi" w:cstheme="majorHAnsi"/>
          <w:highlight w:val="green"/>
        </w:rPr>
        <w:t xml:space="preserve">there's </w:t>
      </w:r>
      <w:r w:rsidRPr="00A52CB5">
        <w:rPr>
          <w:rStyle w:val="StyleUnderline"/>
          <w:rFonts w:asciiTheme="majorHAnsi" w:hAnsiTheme="majorHAnsi" w:cstheme="majorHAnsi"/>
        </w:rPr>
        <w:t xml:space="preserve">already </w:t>
      </w:r>
      <w:r w:rsidRPr="00A52CB5">
        <w:rPr>
          <w:rStyle w:val="StyleUnderline"/>
          <w:rFonts w:asciiTheme="majorHAnsi" w:hAnsiTheme="majorHAnsi" w:cstheme="majorHAnsi"/>
          <w:highlight w:val="green"/>
        </w:rPr>
        <w:t xml:space="preserve">this baseline assumption that everyone must </w:t>
      </w:r>
      <w:r w:rsidRPr="00A52CB5">
        <w:rPr>
          <w:rStyle w:val="StyleUnderline"/>
          <w:rFonts w:asciiTheme="majorHAnsi" w:hAnsiTheme="majorHAnsi" w:cstheme="majorHAnsi"/>
        </w:rPr>
        <w:t xml:space="preserve">have a job, be a good corporate citizen, and </w:t>
      </w:r>
      <w:r w:rsidRPr="00A52CB5">
        <w:rPr>
          <w:rStyle w:val="StyleUnderline"/>
          <w:rFonts w:asciiTheme="majorHAnsi" w:hAnsiTheme="majorHAnsi" w:cstheme="majorHAnsi"/>
          <w:highlight w:val="green"/>
        </w:rPr>
        <w:t>participate</w:t>
      </w:r>
      <w:r w:rsidRPr="00A52CB5">
        <w:rPr>
          <w:rFonts w:asciiTheme="majorHAnsi" w:hAnsiTheme="majorHAnsi" w:cstheme="majorHAnsi"/>
          <w:sz w:val="16"/>
        </w:rPr>
        <w:t>,” Doctor continued. “</w:t>
      </w:r>
      <w:r w:rsidRPr="00A52CB5">
        <w:rPr>
          <w:rStyle w:val="Emphasis"/>
          <w:rFonts w:asciiTheme="majorHAnsi" w:hAnsiTheme="majorHAnsi" w:cstheme="majorHAnsi"/>
          <w:highlight w:val="green"/>
        </w:rPr>
        <w:t>If you don't do that, you’re</w:t>
      </w:r>
      <w:r w:rsidRPr="00A52CB5">
        <w:rPr>
          <w:rStyle w:val="StyleUnderline"/>
          <w:rFonts w:asciiTheme="majorHAnsi" w:hAnsiTheme="majorHAnsi" w:cstheme="majorHAnsi"/>
        </w:rPr>
        <w:t xml:space="preserve"> now a deviant or </w:t>
      </w:r>
      <w:proofErr w:type="spellStart"/>
      <w:proofErr w:type="gramStart"/>
      <w:r w:rsidRPr="00A52CB5">
        <w:rPr>
          <w:rStyle w:val="Emphasis"/>
          <w:rFonts w:asciiTheme="majorHAnsi" w:hAnsiTheme="majorHAnsi" w:cstheme="majorHAnsi"/>
          <w:highlight w:val="green"/>
        </w:rPr>
        <w:t>an other</w:t>
      </w:r>
      <w:proofErr w:type="spellEnd"/>
      <w:proofErr w:type="gramEnd"/>
      <w:r w:rsidRPr="00A52CB5">
        <w:rPr>
          <w:rStyle w:val="StyleUnderline"/>
          <w:rFonts w:asciiTheme="majorHAnsi" w:hAnsiTheme="majorHAnsi" w:cstheme="majorHAnsi"/>
          <w:highlight w:val="green"/>
        </w:rPr>
        <w:t>, which is the classic colonial narrative</w:t>
      </w:r>
      <w:r w:rsidRPr="00A52CB5">
        <w:rPr>
          <w:rStyle w:val="StyleUnderline"/>
          <w:rFonts w:asciiTheme="majorHAnsi" w:hAnsiTheme="majorHAnsi" w:cstheme="majorHAnsi"/>
        </w:rPr>
        <w:t xml:space="preserve"> all the way down to the fur trade.”</w:t>
      </w:r>
      <w:r w:rsidRPr="00A52CB5">
        <w:rPr>
          <w:rFonts w:asciiTheme="majorHAnsi" w:hAnsiTheme="majorHAnsi" w:cstheme="majorHAnsi"/>
          <w:sz w:val="16"/>
        </w:rPr>
        <w:t xml:space="preserve"> “There is </w:t>
      </w:r>
      <w:r w:rsidRPr="00A52CB5">
        <w:rPr>
          <w:rStyle w:val="StyleUnderline"/>
          <w:rFonts w:asciiTheme="majorHAnsi" w:hAnsiTheme="majorHAnsi" w:cstheme="majorHAnsi"/>
        </w:rPr>
        <w:t>a race here that falls within a capitalist framework where if you have satellites up there first, you get to control the market, so putting caps on the market is very important here as well,”</w:t>
      </w:r>
      <w:r w:rsidRPr="00A52CB5">
        <w:rPr>
          <w:rFonts w:asciiTheme="majorHAnsi" w:hAnsiTheme="majorHAnsi" w:cstheme="majorHAnsi"/>
          <w:sz w:val="16"/>
        </w:rPr>
        <w:t xml:space="preserve"> Neilson said. “While satellite internet is going to be valuable for some communities, </w:t>
      </w:r>
      <w:r w:rsidRPr="00A52CB5">
        <w:rPr>
          <w:rStyle w:val="StyleUnderline"/>
          <w:rFonts w:asciiTheme="majorHAnsi" w:hAnsiTheme="majorHAnsi" w:cstheme="majorHAnsi"/>
        </w:rPr>
        <w:t>it's also not clear that it's actually going to be affordable for these communities.</w:t>
      </w:r>
      <w:r w:rsidRPr="00A52CB5">
        <w:rPr>
          <w:rFonts w:asciiTheme="majorHAnsi" w:hAnsiTheme="majorHAnsi" w:cstheme="majorHAnsi"/>
          <w:sz w:val="16"/>
        </w:rPr>
        <w:t>” </w:t>
      </w:r>
      <w:r w:rsidRPr="00A52CB5">
        <w:rPr>
          <w:rStyle w:val="StyleUnderline"/>
          <w:rFonts w:asciiTheme="majorHAnsi" w:hAnsiTheme="majorHAnsi" w:cstheme="majorHAnsi"/>
        </w:rPr>
        <w:t xml:space="preserve">Polluting outer space in exchange for a mirage of affordable broadband would be a truly tragic devil’s bargain. </w:t>
      </w:r>
      <w:r w:rsidRPr="00A52CB5">
        <w:rPr>
          <w:rFonts w:asciiTheme="majorHAnsi" w:hAnsiTheme="majorHAnsi" w:cstheme="majorHAnsi"/>
          <w:sz w:val="16"/>
        </w:rPr>
        <w:t xml:space="preserve">But for some, even the most idealistic promises of worldwide internet access would not be worth the loss of dark nightscapes and the Indigenous traditions that </w:t>
      </w:r>
      <w:r w:rsidRPr="00A52CB5">
        <w:rPr>
          <w:rFonts w:asciiTheme="majorHAnsi" w:hAnsiTheme="majorHAnsi" w:cstheme="majorHAnsi"/>
          <w:sz w:val="16"/>
        </w:rPr>
        <w:lastRenderedPageBreak/>
        <w:t>depend on them. "</w:t>
      </w:r>
      <w:r w:rsidRPr="00A52CB5">
        <w:rPr>
          <w:rStyle w:val="Emphasis"/>
          <w:rFonts w:asciiTheme="majorHAnsi" w:hAnsiTheme="majorHAnsi" w:cstheme="majorHAnsi"/>
          <w:highlight w:val="green"/>
        </w:rPr>
        <w:t>The potential benefits of this new infrastructure do not outweigh the negatives</w:t>
      </w:r>
      <w:r w:rsidRPr="00A52CB5">
        <w:rPr>
          <w:rFonts w:asciiTheme="majorHAnsi" w:hAnsiTheme="majorHAnsi" w:cstheme="majorHAnsi"/>
          <w:sz w:val="16"/>
        </w:rPr>
        <w:t xml:space="preserve">,” Noon said. “Further, </w:t>
      </w:r>
      <w:r w:rsidRPr="00A52CB5">
        <w:rPr>
          <w:rStyle w:val="Emphasis"/>
          <w:rFonts w:asciiTheme="majorHAnsi" w:hAnsiTheme="majorHAnsi" w:cstheme="majorHAnsi"/>
        </w:rPr>
        <w:t xml:space="preserve">no permission was given for </w:t>
      </w:r>
      <w:proofErr w:type="gramStart"/>
      <w:r w:rsidRPr="00A52CB5">
        <w:rPr>
          <w:rStyle w:val="Emphasis"/>
          <w:rFonts w:asciiTheme="majorHAnsi" w:hAnsiTheme="majorHAnsi" w:cstheme="majorHAnsi"/>
        </w:rPr>
        <w:t>our  skies</w:t>
      </w:r>
      <w:proofErr w:type="gramEnd"/>
      <w:r w:rsidRPr="00A52CB5">
        <w:rPr>
          <w:rStyle w:val="Emphasis"/>
          <w:rFonts w:asciiTheme="majorHAnsi" w:hAnsiTheme="majorHAnsi" w:cstheme="majorHAnsi"/>
        </w:rPr>
        <w:t xml:space="preserve"> to be taken</w:t>
      </w:r>
      <w:r w:rsidRPr="00A52CB5">
        <w:rPr>
          <w:rFonts w:asciiTheme="majorHAnsi" w:hAnsiTheme="majorHAnsi" w:cstheme="majorHAnsi"/>
          <w:sz w:val="16"/>
        </w:rPr>
        <w:t>. The Indigenous people of Australia own the sky as much as these companies, and yet their desires were not considered.”  “</w:t>
      </w:r>
      <w:r w:rsidRPr="00A52CB5">
        <w:rPr>
          <w:rStyle w:val="StyleUnderline"/>
          <w:rFonts w:asciiTheme="majorHAnsi" w:hAnsiTheme="majorHAnsi" w:cstheme="majorHAnsi"/>
        </w:rPr>
        <w:t xml:space="preserve">We already had the infrastructure to improve the internet in remote locations,” she noted. “We didn’t have to destroy the skies to do it. There could have been room for </w:t>
      </w:r>
      <w:proofErr w:type="gramStart"/>
      <w:r w:rsidRPr="00A52CB5">
        <w:rPr>
          <w:rStyle w:val="StyleUnderline"/>
          <w:rFonts w:asciiTheme="majorHAnsi" w:hAnsiTheme="majorHAnsi" w:cstheme="majorHAnsi"/>
        </w:rPr>
        <w:t>compromise</w:t>
      </w:r>
      <w:proofErr w:type="gramEnd"/>
      <w:r w:rsidRPr="00A52CB5">
        <w:rPr>
          <w:rStyle w:val="StyleUnderline"/>
          <w:rFonts w:asciiTheme="majorHAnsi" w:hAnsiTheme="majorHAnsi" w:cstheme="majorHAnsi"/>
        </w:rPr>
        <w:t xml:space="preserve"> but I don’t think this situation is about doing what’s right or what’s best: it’s a lands race</w:t>
      </w:r>
      <w:r w:rsidRPr="00A52CB5">
        <w:rPr>
          <w:rFonts w:asciiTheme="majorHAnsi" w:hAnsiTheme="majorHAnsi" w:cstheme="majorHAnsi"/>
          <w:sz w:val="16"/>
        </w:rPr>
        <w:t xml:space="preserve">." At a moment when it is common to hear Indigenous land acknowledgements at public events, it is past time to extend those sentiments skyward, </w:t>
      </w:r>
      <w:r w:rsidRPr="00A52CB5">
        <w:rPr>
          <w:rStyle w:val="Emphasis"/>
          <w:rFonts w:asciiTheme="majorHAnsi" w:hAnsiTheme="majorHAnsi" w:cstheme="majorHAnsi"/>
        </w:rPr>
        <w:t>to this new form of astrocolonialism embodied by megaconstellations.</w:t>
      </w:r>
      <w:r w:rsidRPr="00A52CB5">
        <w:rPr>
          <w:rFonts w:asciiTheme="majorHAnsi" w:hAnsiTheme="majorHAnsi" w:cstheme="majorHAnsi"/>
          <w:sz w:val="16"/>
        </w:rPr>
        <w:t xml:space="preserve">  For Chavez, who was profoundly shaped by his grandfather’s immense knowledge of the stars, the ominous brightening of the night sky is especially personal. Growing up, he recalls his peers </w:t>
      </w:r>
      <w:r w:rsidRPr="00A52CB5">
        <w:rPr>
          <w:rStyle w:val="StyleUnderline"/>
          <w:rFonts w:asciiTheme="majorHAnsi" w:hAnsiTheme="majorHAnsi" w:cstheme="majorHAnsi"/>
        </w:rPr>
        <w:t xml:space="preserve">dismissing his grandfather’s talents as mysticism or outright fabrication, leaving him with a sense of </w:t>
      </w:r>
      <w:r w:rsidRPr="00A52CB5">
        <w:rPr>
          <w:rStyle w:val="Emphasis"/>
          <w:rFonts w:asciiTheme="majorHAnsi" w:hAnsiTheme="majorHAnsi" w:cstheme="majorHAnsi"/>
        </w:rPr>
        <w:t>alienation and self-doubt</w:t>
      </w:r>
      <w:r w:rsidRPr="00A52CB5">
        <w:rPr>
          <w:rFonts w:asciiTheme="majorHAnsi" w:hAnsiTheme="majorHAnsi" w:cstheme="majorHAnsi"/>
          <w:sz w:val="16"/>
        </w:rPr>
        <w:t>.  “</w:t>
      </w:r>
      <w:r w:rsidRPr="00A52CB5">
        <w:rPr>
          <w:rStyle w:val="StyleUnderline"/>
          <w:rFonts w:asciiTheme="majorHAnsi" w:hAnsiTheme="majorHAnsi" w:cstheme="majorHAnsi"/>
        </w:rPr>
        <w:t>It made me truly feel like I didn't belong here [in the U.S.], and that my ways were lies and not truths, so that hurt for many years</w:t>
      </w:r>
      <w:r w:rsidRPr="00A52CB5">
        <w:rPr>
          <w:rFonts w:asciiTheme="majorHAnsi" w:hAnsiTheme="majorHAnsi" w:cstheme="majorHAnsi"/>
          <w:sz w:val="16"/>
        </w:rPr>
        <w:t xml:space="preserve">,” Chavez said. “But I came to realize that my grandfather, and </w:t>
      </w:r>
      <w:r w:rsidRPr="00A52CB5">
        <w:rPr>
          <w:rStyle w:val="StyleUnderline"/>
          <w:rFonts w:asciiTheme="majorHAnsi" w:hAnsiTheme="majorHAnsi" w:cstheme="majorHAnsi"/>
        </w:rPr>
        <w:t>our traditional ways, were so sophisticated that Western science didn't understand it</w:t>
      </w:r>
      <w:r w:rsidRPr="00A52CB5">
        <w:rPr>
          <w:rFonts w:asciiTheme="majorHAnsi" w:hAnsiTheme="majorHAnsi" w:cstheme="majorHAnsi"/>
          <w:sz w:val="16"/>
        </w:rPr>
        <w:t>. We could use different terms, but my grandfather was essentially a physicist. He could look at the stars, and he could guide us in the desert at night to collect food.” “</w:t>
      </w:r>
      <w:r w:rsidRPr="00A52CB5">
        <w:rPr>
          <w:rStyle w:val="StyleUnderline"/>
          <w:rFonts w:asciiTheme="majorHAnsi" w:hAnsiTheme="majorHAnsi" w:cstheme="majorHAnsi"/>
        </w:rPr>
        <w:t>The luminosity [from artificial light] breaks this one-way channel that we have with the stars and changes our relationship with the stars</w:t>
      </w:r>
      <w:r w:rsidRPr="00A52CB5">
        <w:rPr>
          <w:rFonts w:asciiTheme="majorHAnsi" w:hAnsiTheme="majorHAnsi" w:cstheme="majorHAnsi"/>
          <w:sz w:val="16"/>
        </w:rPr>
        <w:t xml:space="preserve">,” he concluded. “While I may have that knowledge, </w:t>
      </w:r>
      <w:r w:rsidRPr="00A52CB5">
        <w:rPr>
          <w:rStyle w:val="Emphasis"/>
          <w:rFonts w:asciiTheme="majorHAnsi" w:hAnsiTheme="majorHAnsi" w:cstheme="majorHAnsi"/>
        </w:rPr>
        <w:t>what about the next generation, when they see all of these different lights in between this sacred knowledge that we have known since time immemorial? We will be assimilated even more, and we will lose this one-way relationship with Father Sky. That is a very difficult thing to accept.”</w:t>
      </w:r>
    </w:p>
    <w:p w14:paraId="2E4CCAA3" w14:textId="77777777" w:rsidR="00355F42" w:rsidRPr="00140A1B" w:rsidRDefault="00355F42" w:rsidP="00355F42">
      <w:pPr>
        <w:pStyle w:val="Heading4"/>
        <w:rPr>
          <w:rStyle w:val="Style13ptBold"/>
          <w:rFonts w:asciiTheme="majorHAnsi" w:hAnsiTheme="majorHAnsi" w:cstheme="majorHAnsi"/>
          <w:b/>
          <w:bCs w:val="0"/>
        </w:rPr>
      </w:pPr>
      <w:r w:rsidRPr="00140A1B">
        <w:rPr>
          <w:rStyle w:val="Style13ptBold"/>
          <w:rFonts w:asciiTheme="majorHAnsi" w:hAnsiTheme="majorHAnsi" w:cstheme="majorHAnsi"/>
          <w:b/>
          <w:bCs w:val="0"/>
        </w:rPr>
        <w:t>The settler vision of space colonization relies on the erasure of Natives, fetishizing the extraction of outer space and extending the subject-object relationship now and into the future.</w:t>
      </w:r>
    </w:p>
    <w:p w14:paraId="53069293" w14:textId="77777777" w:rsidR="00355F42" w:rsidRPr="00A52CB5" w:rsidRDefault="00355F42" w:rsidP="00355F42">
      <w:pPr>
        <w:rPr>
          <w:rFonts w:asciiTheme="majorHAnsi" w:hAnsiTheme="majorHAnsi" w:cstheme="majorHAnsi"/>
        </w:rPr>
      </w:pPr>
      <w:proofErr w:type="spellStart"/>
      <w:r w:rsidRPr="00A52CB5">
        <w:rPr>
          <w:rStyle w:val="Style13ptBold"/>
          <w:rFonts w:asciiTheme="majorHAnsi" w:hAnsiTheme="majorHAnsi" w:cstheme="majorHAnsi"/>
        </w:rPr>
        <w:t>Sammler</w:t>
      </w:r>
      <w:proofErr w:type="spellEnd"/>
      <w:r w:rsidRPr="00A52CB5">
        <w:rPr>
          <w:rStyle w:val="Style13ptBold"/>
          <w:rFonts w:asciiTheme="majorHAnsi" w:hAnsiTheme="majorHAnsi" w:cstheme="majorHAnsi"/>
        </w:rPr>
        <w:t xml:space="preserve"> and Lynch 19</w:t>
      </w:r>
      <w:r w:rsidRPr="00A52CB5">
        <w:rPr>
          <w:rFonts w:asciiTheme="majorHAnsi" w:hAnsiTheme="majorHAnsi" w:cstheme="majorHAnsi"/>
        </w:rPr>
        <w:t xml:space="preserve">, Katherine G </w:t>
      </w:r>
      <w:proofErr w:type="spellStart"/>
      <w:r w:rsidRPr="00A52CB5">
        <w:rPr>
          <w:rFonts w:asciiTheme="majorHAnsi" w:hAnsiTheme="majorHAnsi" w:cstheme="majorHAnsi"/>
        </w:rPr>
        <w:t>Sammler</w:t>
      </w:r>
      <w:proofErr w:type="spellEnd"/>
      <w:r w:rsidRPr="00A52CB5">
        <w:rPr>
          <w:rFonts w:asciiTheme="majorHAnsi" w:hAnsiTheme="majorHAnsi" w:cstheme="majorHAnsi"/>
        </w:rPr>
        <w:t xml:space="preserve">, Casey R Lynch, California State University Maritime, University Of Nevada, USA, 9-2-2021, "Apparatuses of observation and occupation: Settler colonialism and space science in Hawai'i," SAGE Journals, </w:t>
      </w:r>
      <w:hyperlink r:id="rId24" w:history="1">
        <w:r w:rsidRPr="00A52CB5">
          <w:rPr>
            <w:rStyle w:val="Hyperlink"/>
            <w:rFonts w:asciiTheme="majorHAnsi" w:hAnsiTheme="majorHAnsi" w:cstheme="majorHAnsi"/>
          </w:rPr>
          <w:t>https://journals.sagepub.com/doi/full/10.1177/02637758211042374</w:t>
        </w:r>
      </w:hyperlink>
      <w:r w:rsidRPr="00A52CB5">
        <w:rPr>
          <w:rStyle w:val="Hyperlink"/>
          <w:rFonts w:asciiTheme="majorHAnsi" w:hAnsiTheme="majorHAnsi" w:cstheme="majorHAnsi"/>
        </w:rPr>
        <w:t xml:space="preserve"> //</w:t>
      </w:r>
      <w:proofErr w:type="spellStart"/>
      <w:r w:rsidRPr="00A52CB5">
        <w:rPr>
          <w:rStyle w:val="Hyperlink"/>
          <w:rFonts w:asciiTheme="majorHAnsi" w:hAnsiTheme="majorHAnsi" w:cstheme="majorHAnsi"/>
        </w:rPr>
        <w:t>tanya</w:t>
      </w:r>
      <w:proofErr w:type="spellEnd"/>
      <w:r w:rsidRPr="00A52CB5">
        <w:rPr>
          <w:rStyle w:val="Hyperlink"/>
          <w:rFonts w:asciiTheme="majorHAnsi" w:hAnsiTheme="majorHAnsi" w:cstheme="majorHAnsi"/>
        </w:rPr>
        <w:t xml:space="preserve"> </w:t>
      </w:r>
    </w:p>
    <w:p w14:paraId="3E31F68E" w14:textId="77777777" w:rsidR="00355F42" w:rsidRPr="00A52CB5" w:rsidRDefault="00355F42" w:rsidP="00355F42">
      <w:pPr>
        <w:rPr>
          <w:rFonts w:asciiTheme="majorHAnsi" w:hAnsiTheme="majorHAnsi" w:cstheme="majorHAnsi"/>
          <w:sz w:val="16"/>
        </w:rPr>
      </w:pPr>
      <w:r w:rsidRPr="00A52CB5">
        <w:rPr>
          <w:rFonts w:asciiTheme="majorHAnsi" w:hAnsiTheme="majorHAnsi" w:cstheme="majorHAnsi"/>
          <w:sz w:val="16"/>
        </w:rPr>
        <w:t>While other imaginaries are possible (</w:t>
      </w:r>
      <w:proofErr w:type="spellStart"/>
      <w:r w:rsidRPr="00A52CB5">
        <w:rPr>
          <w:rFonts w:asciiTheme="majorHAnsi" w:hAnsiTheme="majorHAnsi" w:cstheme="majorHAnsi"/>
          <w:sz w:val="16"/>
        </w:rPr>
        <w:t>Sammler</w:t>
      </w:r>
      <w:proofErr w:type="spellEnd"/>
      <w:r w:rsidRPr="00A52CB5">
        <w:rPr>
          <w:rFonts w:asciiTheme="majorHAnsi" w:hAnsiTheme="majorHAnsi" w:cstheme="majorHAnsi"/>
          <w:sz w:val="16"/>
        </w:rPr>
        <w:t xml:space="preserve"> and Lynch, 2019), this paper demonstrates </w:t>
      </w:r>
      <w:r w:rsidRPr="00A52CB5">
        <w:rPr>
          <w:rStyle w:val="StyleUnderline"/>
          <w:rFonts w:asciiTheme="majorHAnsi" w:hAnsiTheme="majorHAnsi" w:cstheme="majorHAnsi"/>
        </w:rPr>
        <w:t>how Western space science projects are inextricably entangled in the imaginaries and practices of settler colonialism</w:t>
      </w:r>
      <w:r w:rsidRPr="00A52CB5">
        <w:rPr>
          <w:rFonts w:asciiTheme="majorHAnsi" w:hAnsiTheme="majorHAnsi" w:cstheme="majorHAnsi"/>
          <w:sz w:val="16"/>
        </w:rPr>
        <w:t xml:space="preserve"> (Prescod-Weinstein, 2020; Smiles, 2020). We refer to </w:t>
      </w:r>
      <w:proofErr w:type="spellStart"/>
      <w:r w:rsidRPr="00A52CB5">
        <w:rPr>
          <w:rFonts w:asciiTheme="majorHAnsi" w:hAnsiTheme="majorHAnsi" w:cstheme="majorHAnsi"/>
          <w:sz w:val="16"/>
        </w:rPr>
        <w:t>offworld</w:t>
      </w:r>
      <w:proofErr w:type="spellEnd"/>
      <w:r w:rsidRPr="00A52CB5">
        <w:rPr>
          <w:rFonts w:asciiTheme="majorHAnsi" w:hAnsiTheme="majorHAnsi" w:cstheme="majorHAnsi"/>
          <w:sz w:val="16"/>
        </w:rPr>
        <w:t xml:space="preserve"> colonies not to reproduce this imaginary but to recognize that this is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the project being carried out by</w:t>
      </w:r>
      <w:r w:rsidRPr="00A52CB5">
        <w:rPr>
          <w:rFonts w:asciiTheme="majorHAnsi" w:hAnsiTheme="majorHAnsi" w:cstheme="majorHAnsi"/>
          <w:sz w:val="16"/>
        </w:rPr>
        <w:t xml:space="preserve"> both traditional public space agencies like NASA and emerging </w:t>
      </w:r>
      <w:r w:rsidRPr="00A52CB5">
        <w:rPr>
          <w:rStyle w:val="Emphasis"/>
          <w:rFonts w:asciiTheme="majorHAnsi" w:hAnsiTheme="majorHAnsi" w:cstheme="majorHAnsi"/>
          <w:highlight w:val="green"/>
        </w:rPr>
        <w:t>private space industries</w:t>
      </w:r>
      <w:r w:rsidRPr="00A52CB5">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A52CB5">
        <w:rPr>
          <w:rStyle w:val="StyleUnderline"/>
          <w:rFonts w:asciiTheme="majorHAnsi" w:hAnsiTheme="majorHAnsi" w:cstheme="majorHAnsi"/>
        </w:rPr>
        <w:t>infrastructure used to produce “universal” knowledge</w:t>
      </w:r>
      <w:r w:rsidRPr="00A52CB5">
        <w:rPr>
          <w:rFonts w:asciiTheme="majorHAnsi" w:hAnsiTheme="majorHAnsi" w:cstheme="majorHAnsi"/>
          <w:sz w:val="16"/>
        </w:rPr>
        <w:t xml:space="preserve">, HI-SEAS presents a more </w:t>
      </w:r>
      <w:r w:rsidRPr="00A52CB5">
        <w:rPr>
          <w:rStyle w:val="StyleUnderline"/>
          <w:rFonts w:asciiTheme="majorHAnsi" w:hAnsiTheme="majorHAnsi" w:cstheme="majorHAnsi"/>
        </w:rPr>
        <w:t xml:space="preserve">active form of exploration towards </w:t>
      </w:r>
      <w:proofErr w:type="spellStart"/>
      <w:r w:rsidRPr="00A52CB5">
        <w:rPr>
          <w:rStyle w:val="StyleUnderline"/>
          <w:rFonts w:asciiTheme="majorHAnsi" w:hAnsiTheme="majorHAnsi" w:cstheme="majorHAnsi"/>
        </w:rPr>
        <w:t>offworld</w:t>
      </w:r>
      <w:proofErr w:type="spellEnd"/>
      <w:r w:rsidRPr="00A52CB5">
        <w:rPr>
          <w:rStyle w:val="StyleUnderline"/>
          <w:rFonts w:asciiTheme="majorHAnsi" w:hAnsiTheme="majorHAnsi" w:cstheme="majorHAnsi"/>
        </w:rPr>
        <w:t xml:space="preserve"> colonization</w:t>
      </w:r>
      <w:r w:rsidRPr="00A52CB5">
        <w:rPr>
          <w:rFonts w:asciiTheme="majorHAnsi" w:hAnsiTheme="majorHAnsi" w:cstheme="majorHAnsi"/>
          <w:sz w:val="16"/>
        </w:rPr>
        <w:t>. Yet, examining the two projects in relation, we show how both</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rely on logics of colonial totality</w:t>
      </w:r>
      <w:r w:rsidRPr="00A52CB5">
        <w:rPr>
          <w:rFonts w:asciiTheme="majorHAnsi" w:hAnsiTheme="majorHAnsi" w:cstheme="majorHAnsi"/>
          <w:sz w:val="16"/>
        </w:rPr>
        <w:t xml:space="preserve"> (Matson and Nunn, 2017), </w:t>
      </w:r>
      <w:r w:rsidRPr="00A52CB5">
        <w:rPr>
          <w:rStyle w:val="Emphasis"/>
          <w:rFonts w:asciiTheme="majorHAnsi" w:hAnsiTheme="majorHAnsi" w:cstheme="majorHAnsi"/>
        </w:rPr>
        <w:t xml:space="preserve">the existing material relations of the colony, </w:t>
      </w:r>
      <w:r w:rsidRPr="00A52CB5">
        <w:rPr>
          <w:rStyle w:val="Emphasis"/>
          <w:rFonts w:asciiTheme="majorHAnsi" w:hAnsiTheme="majorHAnsi" w:cstheme="majorHAnsi"/>
          <w:highlight w:val="green"/>
        </w:rPr>
        <w:t xml:space="preserve">and the erasure of </w:t>
      </w:r>
      <w:r w:rsidRPr="00A52CB5">
        <w:rPr>
          <w:rStyle w:val="Emphasis"/>
          <w:rFonts w:asciiTheme="majorHAnsi" w:hAnsiTheme="majorHAnsi" w:cstheme="majorHAnsi"/>
        </w:rPr>
        <w:t xml:space="preserve">lived </w:t>
      </w:r>
      <w:r w:rsidRPr="00A52CB5">
        <w:rPr>
          <w:rStyle w:val="Emphasis"/>
          <w:rFonts w:asciiTheme="majorHAnsi" w:hAnsiTheme="majorHAnsi" w:cstheme="majorHAnsi"/>
          <w:highlight w:val="green"/>
        </w:rPr>
        <w:t>Native peoples and places</w:t>
      </w:r>
      <w:r w:rsidRPr="00A52CB5">
        <w:rPr>
          <w:rFonts w:asciiTheme="majorHAnsi" w:hAnsiTheme="majorHAnsi" w:cstheme="majorHAnsi"/>
          <w:sz w:val="16"/>
        </w:rPr>
        <w:t xml:space="preserve"> (Hobart, 2019), </w:t>
      </w:r>
      <w:r w:rsidRPr="00A52CB5">
        <w:rPr>
          <w:rStyle w:val="StyleUnderline"/>
          <w:rFonts w:asciiTheme="majorHAnsi" w:hAnsiTheme="majorHAnsi" w:cstheme="majorHAnsi"/>
        </w:rPr>
        <w:t xml:space="preserve">while enacting distinct yet co-dependent subject positions key to the projection of settler colonialism across space and time. </w:t>
      </w:r>
      <w:r w:rsidRPr="00A52CB5">
        <w:rPr>
          <w:rFonts w:asciiTheme="majorHAnsi" w:hAnsiTheme="majorHAnsi" w:cstheme="majorHAnsi"/>
          <w:sz w:val="16"/>
        </w:rPr>
        <w:t>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w:t>
      </w:r>
      <w:proofErr w:type="spellStart"/>
      <w:r w:rsidRPr="00A52CB5">
        <w:rPr>
          <w:rFonts w:asciiTheme="majorHAnsi" w:hAnsiTheme="majorHAnsi" w:cstheme="majorHAnsi"/>
          <w:sz w:val="16"/>
        </w:rPr>
        <w:t>Vertesi</w:t>
      </w:r>
      <w:proofErr w:type="spellEnd"/>
      <w:r w:rsidRPr="00A52CB5">
        <w:rPr>
          <w:rFonts w:asciiTheme="majorHAnsi" w:hAnsiTheme="majorHAnsi" w:cstheme="majorHAnsi"/>
          <w:sz w:val="16"/>
        </w:rPr>
        <w:t xml:space="preserve">, 2015); how </w:t>
      </w:r>
      <w:r w:rsidRPr="00A52CB5">
        <w:rPr>
          <w:rStyle w:val="StyleUnderline"/>
          <w:rFonts w:asciiTheme="majorHAnsi" w:hAnsiTheme="majorHAnsi" w:cstheme="majorHAnsi"/>
        </w:rPr>
        <w:t xml:space="preserve">space agencies simulate Moon and Mars with </w:t>
      </w:r>
      <w:r w:rsidRPr="00A52CB5">
        <w:rPr>
          <w:rStyle w:val="StyleUnderline"/>
          <w:rFonts w:asciiTheme="majorHAnsi" w:hAnsiTheme="majorHAnsi" w:cstheme="majorHAnsi"/>
        </w:rPr>
        <w:lastRenderedPageBreak/>
        <w:t>earthly analogs (Olson, 2018) superimposing spaces onto one another</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Messeri</w:t>
      </w:r>
      <w:proofErr w:type="spellEnd"/>
      <w:r w:rsidRPr="00A52CB5">
        <w:rPr>
          <w:rFonts w:asciiTheme="majorHAnsi" w:hAnsiTheme="majorHAnsi" w:cstheme="majorHAnsi"/>
          <w:sz w:val="16"/>
        </w:rPr>
        <w:t xml:space="preserve">, 2016); and how </w:t>
      </w:r>
      <w:proofErr w:type="spellStart"/>
      <w:r w:rsidRPr="00A52CB5">
        <w:rPr>
          <w:rStyle w:val="StyleUnderline"/>
          <w:rFonts w:asciiTheme="majorHAnsi" w:hAnsiTheme="majorHAnsi" w:cstheme="majorHAnsi"/>
        </w:rPr>
        <w:t>offplanet</w:t>
      </w:r>
      <w:proofErr w:type="spellEnd"/>
      <w:r w:rsidRPr="00A52CB5">
        <w:rPr>
          <w:rStyle w:val="StyleUnderline"/>
          <w:rFonts w:asciiTheme="majorHAnsi" w:hAnsiTheme="majorHAnsi" w:cstheme="majorHAnsi"/>
        </w:rPr>
        <w:t xml:space="preserve"> activities reshape geopolitics, environmental politics, and resource </w:t>
      </w:r>
      <w:proofErr w:type="spellStart"/>
      <w:r w:rsidRPr="00A52CB5">
        <w:rPr>
          <w:rStyle w:val="StyleUnderline"/>
          <w:rFonts w:asciiTheme="majorHAnsi" w:hAnsiTheme="majorHAnsi" w:cstheme="majorHAnsi"/>
        </w:rPr>
        <w:t>economies</w:t>
      </w:r>
      <w:proofErr w:type="spellEnd"/>
      <w:r w:rsidRPr="00A52CB5">
        <w:rPr>
          <w:rFonts w:asciiTheme="majorHAnsi" w:hAnsiTheme="majorHAnsi" w:cstheme="majorHAnsi"/>
          <w:sz w:val="16"/>
        </w:rPr>
        <w:t xml:space="preserve"> (Dunnett et al., 2019; Klinger, 2021). Others examine space science infrastructures as projects of state-building, displacement, and development in colonial contexts (Mitchell, </w:t>
      </w:r>
      <w:proofErr w:type="gramStart"/>
      <w:r w:rsidRPr="00A52CB5">
        <w:rPr>
          <w:rFonts w:asciiTheme="majorHAnsi" w:hAnsiTheme="majorHAnsi" w:cstheme="majorHAnsi"/>
          <w:sz w:val="16"/>
        </w:rPr>
        <w:t>2018;Redfield</w:t>
      </w:r>
      <w:proofErr w:type="gramEnd"/>
      <w:r w:rsidRPr="00A52CB5">
        <w:rPr>
          <w:rFonts w:asciiTheme="majorHAnsi" w:hAnsiTheme="majorHAnsi" w:cstheme="majorHAnsi"/>
          <w:sz w:val="16"/>
        </w:rPr>
        <w:t xml:space="preserve">, 2002). While many of these authors recognize that </w:t>
      </w:r>
      <w:proofErr w:type="spellStart"/>
      <w:r w:rsidRPr="00A52CB5">
        <w:rPr>
          <w:rStyle w:val="Emphasis"/>
          <w:rFonts w:asciiTheme="majorHAnsi" w:hAnsiTheme="majorHAnsi" w:cstheme="majorHAnsi"/>
        </w:rPr>
        <w:t>offworld</w:t>
      </w:r>
      <w:proofErr w:type="spellEnd"/>
      <w:r w:rsidRPr="00A52CB5">
        <w:rPr>
          <w:rStyle w:val="Emphasis"/>
          <w:rFonts w:asciiTheme="majorHAnsi" w:hAnsiTheme="majorHAnsi" w:cstheme="majorHAnsi"/>
        </w:rPr>
        <w:t xml:space="preserve"> activities are within colonial imaginaries and practices</w:t>
      </w:r>
      <w:r w:rsidRPr="00A52CB5">
        <w:rPr>
          <w:rFonts w:asciiTheme="majorHAnsi" w:hAnsiTheme="majorHAnsi" w:cstheme="majorHAnsi"/>
          <w:sz w:val="16"/>
        </w:rPr>
        <w:t>, anti-colonial critiques are not often made explicit, focusing instead on the perspectives and actions of scientists and engineers (</w:t>
      </w:r>
      <w:proofErr w:type="spellStart"/>
      <w:r w:rsidRPr="00A52CB5">
        <w:rPr>
          <w:rFonts w:asciiTheme="majorHAnsi" w:hAnsiTheme="majorHAnsi" w:cstheme="majorHAnsi"/>
          <w:sz w:val="16"/>
        </w:rPr>
        <w:t>Messeri</w:t>
      </w:r>
      <w:proofErr w:type="spellEnd"/>
      <w:r w:rsidRPr="00A52CB5">
        <w:rPr>
          <w:rFonts w:asciiTheme="majorHAnsi" w:hAnsiTheme="majorHAnsi" w:cstheme="majorHAnsi"/>
          <w:sz w:val="16"/>
        </w:rPr>
        <w:t>, 2016). In contrast, Indigenous and allied critical scholars offer analyses of spatial and temporal logics of settler colonialism as manifested through space science infrastructures and their related imaginaries (</w:t>
      </w:r>
      <w:proofErr w:type="spellStart"/>
      <w:r w:rsidRPr="00A52CB5">
        <w:rPr>
          <w:rFonts w:asciiTheme="majorHAnsi" w:hAnsiTheme="majorHAnsi" w:cstheme="majorHAnsi"/>
          <w:sz w:val="16"/>
        </w:rPr>
        <w:t>Maile</w:t>
      </w:r>
      <w:proofErr w:type="spellEnd"/>
      <w:r w:rsidRPr="00A52CB5">
        <w:rPr>
          <w:rFonts w:asciiTheme="majorHAnsi" w:hAnsiTheme="majorHAnsi" w:cstheme="majorHAnsi"/>
          <w:sz w:val="16"/>
        </w:rPr>
        <w:t xml:space="preserve">, 2015; Matson and Nunn, 2017; Smiles, 2020). For TMT, scholars examine the multiple practices, logics, and institutions of Western space science that have worked to lay claim to Native Hawai’ian lands. Hobart (2019: 42), for instance, examines how </w:t>
      </w:r>
      <w:r w:rsidRPr="00A52CB5">
        <w:rPr>
          <w:rStyle w:val="StyleUnderline"/>
          <w:rFonts w:asciiTheme="majorHAnsi" w:hAnsiTheme="majorHAnsi" w:cstheme="majorHAnsi"/>
        </w:rPr>
        <w:t xml:space="preserve">TMT has been justified through narratives that reframe </w:t>
      </w:r>
      <w:proofErr w:type="spellStart"/>
      <w:r w:rsidRPr="00A52CB5">
        <w:rPr>
          <w:rStyle w:val="StyleUnderline"/>
          <w:rFonts w:asciiTheme="majorHAnsi" w:hAnsiTheme="majorHAnsi" w:cstheme="majorHAnsi"/>
        </w:rPr>
        <w:t>Maunakea</w:t>
      </w:r>
      <w:proofErr w:type="spellEnd"/>
      <w:r w:rsidRPr="00A52CB5">
        <w:rPr>
          <w:rStyle w:val="StyleUnderline"/>
          <w:rFonts w:asciiTheme="majorHAnsi" w:hAnsiTheme="majorHAnsi" w:cstheme="majorHAnsi"/>
        </w:rPr>
        <w:t xml:space="preserve"> within imaginaries of scientific progress in which the site “transcend[s] international politics in the name of the greater good of humanity” as part of a longer historical trajectory of discursively emptying or “</w:t>
      </w:r>
      <w:proofErr w:type="spellStart"/>
      <w:r w:rsidRPr="00A52CB5">
        <w:rPr>
          <w:rStyle w:val="StyleUnderline"/>
          <w:rFonts w:asciiTheme="majorHAnsi" w:hAnsiTheme="majorHAnsi" w:cstheme="majorHAnsi"/>
        </w:rPr>
        <w:t>deanimating</w:t>
      </w:r>
      <w:proofErr w:type="spellEnd"/>
      <w:r w:rsidRPr="00A52CB5">
        <w:rPr>
          <w:rStyle w:val="StyleUnderline"/>
          <w:rFonts w:asciiTheme="majorHAnsi" w:hAnsiTheme="majorHAnsi" w:cstheme="majorHAnsi"/>
        </w:rPr>
        <w:t xml:space="preserve">” landscapes. </w:t>
      </w:r>
      <w:r w:rsidRPr="00A52CB5">
        <w:rPr>
          <w:rFonts w:asciiTheme="majorHAnsi" w:hAnsiTheme="majorHAnsi" w:cstheme="majorHAnsi"/>
          <w:sz w:val="16"/>
        </w:rPr>
        <w:t>Goodyear-</w:t>
      </w:r>
      <w:proofErr w:type="spellStart"/>
      <w:proofErr w:type="gramStart"/>
      <w:r w:rsidRPr="00A52CB5">
        <w:rPr>
          <w:rFonts w:asciiTheme="majorHAnsi" w:hAnsiTheme="majorHAnsi" w:cstheme="majorHAnsi"/>
          <w:sz w:val="16"/>
        </w:rPr>
        <w:t>Ka‘</w:t>
      </w:r>
      <w:proofErr w:type="gramEnd"/>
      <w:r w:rsidRPr="00A52CB5">
        <w:rPr>
          <w:rFonts w:asciiTheme="majorHAnsi" w:hAnsiTheme="majorHAnsi" w:cstheme="majorHAnsi"/>
          <w:sz w:val="16"/>
        </w:rPr>
        <w:t>opua</w:t>
      </w:r>
      <w:proofErr w:type="spellEnd"/>
      <w:r w:rsidRPr="00A52CB5">
        <w:rPr>
          <w:rFonts w:asciiTheme="majorHAnsi" w:hAnsiTheme="majorHAnsi" w:cstheme="majorHAnsi"/>
          <w:sz w:val="16"/>
        </w:rPr>
        <w:t xml:space="preserve"> argues that </w:t>
      </w:r>
      <w:r w:rsidRPr="00A52CB5">
        <w:rPr>
          <w:rStyle w:val="StyleUnderline"/>
          <w:rFonts w:asciiTheme="majorHAnsi" w:hAnsiTheme="majorHAnsi" w:cstheme="majorHAnsi"/>
        </w:rPr>
        <w:t xml:space="preserve">settler </w:t>
      </w:r>
      <w:proofErr w:type="spellStart"/>
      <w:r w:rsidRPr="00A52CB5">
        <w:rPr>
          <w:rStyle w:val="StyleUnderline"/>
          <w:rFonts w:asciiTheme="majorHAnsi" w:hAnsiTheme="majorHAnsi" w:cstheme="majorHAnsi"/>
        </w:rPr>
        <w:t>tem</w:t>
      </w:r>
      <w:proofErr w:type="spellEnd"/>
      <w:r w:rsidRPr="00A52CB5">
        <w:rPr>
          <w:rStyle w:val="StyleUnderline"/>
          <w:rFonts w:asciiTheme="majorHAnsi" w:hAnsiTheme="majorHAnsi" w:cstheme="majorHAnsi"/>
        </w:rPr>
        <w:t xml:space="preserve">- </w:t>
      </w:r>
      <w:proofErr w:type="spellStart"/>
      <w:r w:rsidRPr="00A52CB5">
        <w:rPr>
          <w:rStyle w:val="StyleUnderline"/>
          <w:rFonts w:asciiTheme="majorHAnsi" w:hAnsiTheme="majorHAnsi" w:cstheme="majorHAnsi"/>
        </w:rPr>
        <w:t>porality</w:t>
      </w:r>
      <w:proofErr w:type="spellEnd"/>
      <w:r w:rsidRPr="00A52CB5">
        <w:rPr>
          <w:rStyle w:val="StyleUnderline"/>
          <w:rFonts w:asciiTheme="majorHAnsi" w:hAnsiTheme="majorHAnsi" w:cstheme="majorHAnsi"/>
        </w:rPr>
        <w:t xml:space="preserve"> reserves modernity and futurity for colonial projects and relegates Indigeneity to a premodern past</w:t>
      </w:r>
      <w:r w:rsidRPr="00A52CB5">
        <w:rPr>
          <w:rFonts w:asciiTheme="majorHAnsi" w:hAnsiTheme="majorHAnsi" w:cstheme="majorHAnsi"/>
          <w:sz w:val="16"/>
        </w:rPr>
        <w:t xml:space="preserve">, but that TMT activists “enact Indigenous futurities and open space to transform present settler colonial conditions” (2017: 185). </w:t>
      </w:r>
      <w:proofErr w:type="spellStart"/>
      <w:r w:rsidRPr="00A52CB5">
        <w:rPr>
          <w:rFonts w:asciiTheme="majorHAnsi" w:hAnsiTheme="majorHAnsi" w:cstheme="majorHAnsi"/>
          <w:sz w:val="16"/>
        </w:rPr>
        <w:t>Casumbal</w:t>
      </w:r>
      <w:proofErr w:type="spellEnd"/>
      <w:r w:rsidRPr="00A52CB5">
        <w:rPr>
          <w:rFonts w:asciiTheme="majorHAnsi" w:hAnsiTheme="majorHAnsi" w:cstheme="majorHAnsi"/>
          <w:sz w:val="16"/>
        </w:rPr>
        <w:t>-Salazar makes clear that TMT controversies cannot be understood without explicitly questioning settler colonialism, writing</w:t>
      </w:r>
      <w:r w:rsidRPr="00A52CB5">
        <w:rPr>
          <w:rStyle w:val="StyleUnderline"/>
          <w:rFonts w:asciiTheme="majorHAnsi" w:hAnsiTheme="majorHAnsi" w:cstheme="majorHAnsi"/>
        </w:rPr>
        <w:t xml:space="preserve">: How are we to understand the controversy over Mauna a </w:t>
      </w:r>
      <w:proofErr w:type="spellStart"/>
      <w:r w:rsidRPr="00A52CB5">
        <w:rPr>
          <w:rStyle w:val="StyleUnderline"/>
          <w:rFonts w:asciiTheme="majorHAnsi" w:hAnsiTheme="majorHAnsi" w:cstheme="majorHAnsi"/>
        </w:rPr>
        <w:t>Wakea</w:t>
      </w:r>
      <w:proofErr w:type="spellEnd"/>
      <w:r w:rsidRPr="00A52CB5">
        <w:rPr>
          <w:rStyle w:val="StyleUnderline"/>
          <w:rFonts w:asciiTheme="majorHAnsi" w:hAnsiTheme="majorHAnsi" w:cstheme="majorHAnsi"/>
        </w:rPr>
        <w:t xml:space="preserve"> and the TMT if we fail to identify or accept the context in which this battle is being </w:t>
      </w:r>
      <w:proofErr w:type="gramStart"/>
      <w:r w:rsidRPr="00A52CB5">
        <w:rPr>
          <w:rStyle w:val="StyleUnderline"/>
          <w:rFonts w:asciiTheme="majorHAnsi" w:hAnsiTheme="majorHAnsi" w:cstheme="majorHAnsi"/>
        </w:rPr>
        <w:t>waged;</w:t>
      </w:r>
      <w:proofErr w:type="gramEnd"/>
      <w:r w:rsidRPr="00A52CB5">
        <w:rPr>
          <w:rStyle w:val="StyleUnderline"/>
          <w:rFonts w:asciiTheme="majorHAnsi" w:hAnsiTheme="majorHAnsi" w:cstheme="majorHAnsi"/>
        </w:rPr>
        <w:t xml:space="preserve"> if we fail to critically analyze settler-colonization under U.S. occupation?</w:t>
      </w:r>
      <w:r w:rsidRPr="00A52CB5">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A52CB5">
        <w:rPr>
          <w:rStyle w:val="StyleUnderline"/>
          <w:rFonts w:asciiTheme="majorHAnsi" w:hAnsiTheme="majorHAnsi" w:cstheme="majorHAnsi"/>
        </w:rPr>
        <w:t>projects of scientific observation and colonial occupation are co-constituted through the</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Sammler</w:t>
      </w:r>
      <w:proofErr w:type="spellEnd"/>
      <w:r w:rsidRPr="00A52CB5">
        <w:rPr>
          <w:rFonts w:asciiTheme="majorHAnsi" w:hAnsiTheme="majorHAnsi" w:cstheme="majorHAnsi"/>
          <w:sz w:val="16"/>
        </w:rPr>
        <w:t xml:space="preserve"> and Lynch 947 </w:t>
      </w:r>
      <w:r w:rsidRPr="00A52CB5">
        <w:rPr>
          <w:rStyle w:val="Emphasis"/>
          <w:rFonts w:asciiTheme="majorHAnsi" w:hAnsiTheme="majorHAnsi" w:cstheme="majorHAnsi"/>
          <w:highlight w:val="green"/>
        </w:rPr>
        <w:t xml:space="preserve">production and maintenance of space science infrastructures </w:t>
      </w:r>
      <w:r w:rsidRPr="00A52CB5">
        <w:rPr>
          <w:rStyle w:val="Emphasis"/>
          <w:rFonts w:asciiTheme="majorHAnsi" w:hAnsiTheme="majorHAnsi" w:cstheme="majorHAnsi"/>
        </w:rPr>
        <w:t>on colonized lands</w:t>
      </w:r>
      <w:r w:rsidRPr="00A52CB5">
        <w:rPr>
          <w:rFonts w:asciiTheme="majorHAnsi" w:hAnsiTheme="majorHAnsi" w:cstheme="majorHAnsi"/>
          <w:sz w:val="16"/>
        </w:rPr>
        <w:t>. In turn, we consider how these infrastructures</w:t>
      </w:r>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 xml:space="preserve">reproduce the </w:t>
      </w:r>
      <w:r w:rsidRPr="00A52CB5">
        <w:rPr>
          <w:rStyle w:val="Emphasis"/>
          <w:rFonts w:asciiTheme="majorHAnsi" w:hAnsiTheme="majorHAnsi" w:cstheme="majorHAnsi"/>
          <w:highlight w:val="green"/>
        </w:rPr>
        <w:t>subject–object relations</w:t>
      </w:r>
      <w:r w:rsidRPr="00A52CB5">
        <w:rPr>
          <w:rStyle w:val="StyleUnderline"/>
          <w:rFonts w:asciiTheme="majorHAnsi" w:hAnsiTheme="majorHAnsi" w:cstheme="majorHAnsi"/>
          <w:highlight w:val="green"/>
        </w:rPr>
        <w:t xml:space="preserve"> key to </w:t>
      </w:r>
      <w:r w:rsidRPr="00A52CB5">
        <w:rPr>
          <w:rStyle w:val="StyleUnderline"/>
          <w:rFonts w:asciiTheme="majorHAnsi" w:hAnsiTheme="majorHAnsi" w:cstheme="majorHAnsi"/>
        </w:rPr>
        <w:t xml:space="preserve">settler </w:t>
      </w:r>
      <w:r w:rsidRPr="00A52CB5">
        <w:rPr>
          <w:rStyle w:val="StyleUnderline"/>
          <w:rFonts w:asciiTheme="majorHAnsi" w:hAnsiTheme="majorHAnsi" w:cstheme="majorHAnsi"/>
          <w:highlight w:val="green"/>
        </w:rPr>
        <w:t>colonial projects</w:t>
      </w:r>
      <w:r w:rsidRPr="00A52CB5">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A52CB5">
        <w:rPr>
          <w:rStyle w:val="StyleUnderline"/>
          <w:rFonts w:asciiTheme="majorHAnsi" w:hAnsiTheme="majorHAnsi" w:cstheme="majorHAnsi"/>
          <w:highlight w:val="green"/>
        </w:rPr>
        <w:t>and employs apparatuses to</w:t>
      </w:r>
      <w:r w:rsidRPr="00A52CB5">
        <w:rPr>
          <w:rStyle w:val="StyleUnderline"/>
          <w:rFonts w:asciiTheme="majorHAnsi" w:hAnsiTheme="majorHAnsi" w:cstheme="majorHAnsi"/>
        </w:rPr>
        <w:t xml:space="preserve"> iteratively </w:t>
      </w:r>
      <w:r w:rsidRPr="00A52CB5">
        <w:rPr>
          <w:rStyle w:val="StyleUnderline"/>
          <w:rFonts w:asciiTheme="majorHAnsi" w:hAnsiTheme="majorHAnsi" w:cstheme="majorHAnsi"/>
          <w:highlight w:val="green"/>
        </w:rPr>
        <w:t>enact differences between subject and object, colonizer and colonized.</w:t>
      </w:r>
      <w:r w:rsidRPr="00A52CB5">
        <w:rPr>
          <w:rFonts w:asciiTheme="majorHAnsi" w:hAnsiTheme="majorHAnsi" w:cstheme="majorHAnsi"/>
          <w:sz w:val="16"/>
        </w:rPr>
        <w:t xml:space="preserve"> Since Cook’s expeditions, the West has subjected the constellation of Pacific Islands to a multitude of science experiments (</w:t>
      </w:r>
      <w:proofErr w:type="spellStart"/>
      <w:r w:rsidRPr="00A52CB5">
        <w:rPr>
          <w:rFonts w:asciiTheme="majorHAnsi" w:hAnsiTheme="majorHAnsi" w:cstheme="majorHAnsi"/>
          <w:sz w:val="16"/>
        </w:rPr>
        <w:t>DeLoughrey</w:t>
      </w:r>
      <w:proofErr w:type="spellEnd"/>
      <w:r w:rsidRPr="00A52CB5">
        <w:rPr>
          <w:rFonts w:asciiTheme="majorHAnsi" w:hAnsiTheme="majorHAnsi" w:cstheme="majorHAnsi"/>
          <w:sz w:val="16"/>
        </w:rPr>
        <w:t xml:space="preserve">, 2012; </w:t>
      </w:r>
      <w:proofErr w:type="spellStart"/>
      <w:r w:rsidRPr="00A52CB5">
        <w:rPr>
          <w:rFonts w:asciiTheme="majorHAnsi" w:hAnsiTheme="majorHAnsi" w:cstheme="majorHAnsi"/>
          <w:sz w:val="16"/>
        </w:rPr>
        <w:t>Farbotko</w:t>
      </w:r>
      <w:proofErr w:type="spellEnd"/>
      <w:r w:rsidRPr="00A52CB5">
        <w:rPr>
          <w:rFonts w:asciiTheme="majorHAnsi" w:hAnsiTheme="majorHAnsi" w:cstheme="majorHAnsi"/>
          <w:sz w:val="16"/>
        </w:rPr>
        <w:t xml:space="preserve">, 2010). Salmond (2003: ix) explains how </w:t>
      </w:r>
      <w:r w:rsidRPr="00A52CB5">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A52CB5">
        <w:rPr>
          <w:rFonts w:asciiTheme="majorHAnsi" w:hAnsiTheme="majorHAnsi" w:cstheme="majorHAnsi"/>
          <w:sz w:val="16"/>
        </w:rPr>
        <w:t xml:space="preserve">.” 948 EPD: Society and Space 39(5) </w:t>
      </w:r>
      <w:r w:rsidRPr="00A52CB5">
        <w:rPr>
          <w:rStyle w:val="StyleUnderline"/>
          <w:rFonts w:asciiTheme="majorHAnsi" w:hAnsiTheme="majorHAnsi" w:cstheme="majorHAnsi"/>
        </w:rPr>
        <w:t xml:space="preserve">There is a long history of the liveliness of islands being abstracted by colonial powers and scientists alike, from seemingly innocuous use of the </w:t>
      </w:r>
      <w:proofErr w:type="spellStart"/>
      <w:r w:rsidRPr="00A52CB5">
        <w:rPr>
          <w:rStyle w:val="StyleUnderline"/>
          <w:rFonts w:asciiTheme="majorHAnsi" w:hAnsiTheme="majorHAnsi" w:cstheme="majorHAnsi"/>
        </w:rPr>
        <w:t>Gala´pagos</w:t>
      </w:r>
      <w:proofErr w:type="spellEnd"/>
      <w:r w:rsidRPr="00A52CB5">
        <w:rPr>
          <w:rStyle w:val="StyleUnderline"/>
          <w:rFonts w:asciiTheme="majorHAnsi" w:hAnsiTheme="majorHAnsi" w:cstheme="majorHAnsi"/>
        </w:rPr>
        <w:t xml:space="preserve">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A52CB5">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A52CB5">
        <w:rPr>
          <w:rStyle w:val="Emphasis"/>
          <w:rFonts w:asciiTheme="majorHAnsi" w:hAnsiTheme="majorHAnsi" w:cstheme="majorHAnsi"/>
        </w:rPr>
        <w:t>Mobilizing imaginaries of frontier and isolation, representations of islands within a continental and colonial gaze are, as Matsuda explains, “distant, isolated, uninhabited, and abstract spaces”</w:t>
      </w:r>
      <w:r w:rsidRPr="00A52CB5">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A52CB5">
        <w:rPr>
          <w:rStyle w:val="StyleUnderline"/>
          <w:rFonts w:asciiTheme="majorHAnsi" w:hAnsiTheme="majorHAnsi" w:cstheme="majorHAnsi"/>
        </w:rPr>
        <w:t>Islands become simplified models of a complex world, acting as “quintessential sites for experimentation</w:t>
      </w:r>
      <w:r w:rsidRPr="00A52CB5">
        <w:rPr>
          <w:rFonts w:asciiTheme="majorHAnsi" w:hAnsiTheme="majorHAnsi" w:cstheme="majorHAnsi"/>
          <w:sz w:val="16"/>
        </w:rPr>
        <w:t>” (</w:t>
      </w:r>
      <w:proofErr w:type="spellStart"/>
      <w:r w:rsidRPr="00A52CB5">
        <w:rPr>
          <w:rFonts w:asciiTheme="majorHAnsi" w:hAnsiTheme="majorHAnsi" w:cstheme="majorHAnsi"/>
          <w:sz w:val="16"/>
        </w:rPr>
        <w:t>Baldacchino</w:t>
      </w:r>
      <w:proofErr w:type="spellEnd"/>
      <w:r w:rsidRPr="00A52CB5">
        <w:rPr>
          <w:rFonts w:asciiTheme="majorHAnsi" w:hAnsiTheme="majorHAnsi" w:cstheme="majorHAnsi"/>
          <w:sz w:val="16"/>
        </w:rPr>
        <w:t xml:space="preserve">, 2007: 165) </w:t>
      </w:r>
      <w:r w:rsidRPr="00A52CB5">
        <w:rPr>
          <w:rStyle w:val="Emphasis"/>
          <w:rFonts w:asciiTheme="majorHAnsi" w:hAnsiTheme="majorHAnsi" w:cstheme="majorHAnsi"/>
          <w:highlight w:val="green"/>
        </w:rPr>
        <w:t>based on fetishized assumptions</w:t>
      </w:r>
      <w:r w:rsidRPr="00A52CB5">
        <w:rPr>
          <w:rStyle w:val="StyleUnderline"/>
          <w:rFonts w:asciiTheme="majorHAnsi" w:hAnsiTheme="majorHAnsi" w:cstheme="majorHAnsi"/>
          <w:highlight w:val="green"/>
        </w:rPr>
        <w:t xml:space="preserve"> about island spatiality</w:t>
      </w:r>
      <w:r w:rsidRPr="00A52CB5">
        <w:rPr>
          <w:rFonts w:asciiTheme="majorHAnsi" w:hAnsiTheme="majorHAnsi" w:cstheme="majorHAnsi"/>
          <w:sz w:val="16"/>
        </w:rPr>
        <w:t xml:space="preserve">. Scientists use islands to isolate variables and substitute space for time to construct linear timestreams. </w:t>
      </w:r>
      <w:proofErr w:type="spellStart"/>
      <w:r w:rsidRPr="00A52CB5">
        <w:rPr>
          <w:rFonts w:asciiTheme="majorHAnsi" w:hAnsiTheme="majorHAnsi" w:cstheme="majorHAnsi"/>
          <w:sz w:val="16"/>
        </w:rPr>
        <w:t>Islandness</w:t>
      </w:r>
      <w:proofErr w:type="spellEnd"/>
      <w:r w:rsidRPr="00A52CB5">
        <w:rPr>
          <w:rFonts w:asciiTheme="majorHAnsi" w:hAnsiTheme="majorHAnsi" w:cstheme="majorHAnsi"/>
          <w:sz w:val="16"/>
        </w:rPr>
        <w:t xml:space="preserve"> functions as stand-in for a computational time-step within an experimental design. These purported blank slates endow the initial time-step essential to modelling. Islands and their peoples have been employed to examine theories of </w:t>
      </w:r>
      <w:r w:rsidRPr="00A52CB5">
        <w:rPr>
          <w:rFonts w:asciiTheme="majorHAnsi" w:hAnsiTheme="majorHAnsi" w:cstheme="majorHAnsi"/>
          <w:sz w:val="16"/>
        </w:rPr>
        <w:lastRenderedPageBreak/>
        <w:t xml:space="preserve">geological, biological, human, and socio-cultural evolution. </w:t>
      </w:r>
      <w:proofErr w:type="spellStart"/>
      <w:r w:rsidRPr="00A52CB5">
        <w:rPr>
          <w:rFonts w:asciiTheme="majorHAnsi" w:hAnsiTheme="majorHAnsi" w:cstheme="majorHAnsi"/>
          <w:sz w:val="16"/>
        </w:rPr>
        <w:t>DeLoughrey</w:t>
      </w:r>
      <w:proofErr w:type="spellEnd"/>
      <w:r w:rsidRPr="00A52CB5">
        <w:rPr>
          <w:rFonts w:asciiTheme="majorHAnsi" w:hAnsiTheme="majorHAnsi" w:cstheme="majorHAnsi"/>
          <w:sz w:val="16"/>
        </w:rPr>
        <w:t xml:space="preserve">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w:t>
      </w:r>
      <w:proofErr w:type="spellStart"/>
      <w:r w:rsidRPr="00A52CB5">
        <w:rPr>
          <w:rFonts w:asciiTheme="majorHAnsi" w:hAnsiTheme="majorHAnsi" w:cstheme="majorHAnsi"/>
          <w:sz w:val="16"/>
        </w:rPr>
        <w:t>Immerwahr</w:t>
      </w:r>
      <w:proofErr w:type="spellEnd"/>
      <w:r w:rsidRPr="00A52CB5">
        <w:rPr>
          <w:rFonts w:asciiTheme="majorHAnsi" w:hAnsiTheme="majorHAnsi" w:cstheme="majorHAnsi"/>
          <w:sz w:val="16"/>
        </w:rPr>
        <w:t xml:space="preserve">, 2019). Just as islands and their peoples have been used to model past evolutions, they are also established as models for specific futures. </w:t>
      </w:r>
      <w:proofErr w:type="spellStart"/>
      <w:r w:rsidRPr="00A52CB5">
        <w:rPr>
          <w:rFonts w:asciiTheme="majorHAnsi" w:hAnsiTheme="majorHAnsi" w:cstheme="majorHAnsi"/>
          <w:sz w:val="16"/>
        </w:rPr>
        <w:t>Baldacchino</w:t>
      </w:r>
      <w:proofErr w:type="spellEnd"/>
      <w:r w:rsidRPr="00A52CB5">
        <w:rPr>
          <w:rFonts w:asciiTheme="majorHAnsi" w:hAnsiTheme="majorHAnsi" w:cstheme="majorHAnsi"/>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A52CB5">
        <w:rPr>
          <w:rStyle w:val="StyleUnderline"/>
          <w:rFonts w:asciiTheme="majorHAnsi" w:hAnsiTheme="majorHAnsi" w:cstheme="majorHAnsi"/>
        </w:rPr>
        <w:t>Islands have emplaced visions of future climate dystopias</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Farbotko</w:t>
      </w:r>
      <w:proofErr w:type="spellEnd"/>
      <w:r w:rsidRPr="00A52CB5">
        <w:rPr>
          <w:rFonts w:asciiTheme="majorHAnsi" w:hAnsiTheme="majorHAnsi" w:cstheme="majorHAnsi"/>
          <w:sz w:val="16"/>
        </w:rPr>
        <w:t xml:space="preserve">, 2010) </w:t>
      </w:r>
      <w:r w:rsidRPr="00A52CB5">
        <w:rPr>
          <w:rStyle w:val="StyleUnderline"/>
          <w:rFonts w:asciiTheme="majorHAnsi" w:hAnsiTheme="majorHAnsi" w:cstheme="majorHAnsi"/>
        </w:rPr>
        <w:t>and imagined libertarian capitalist utopias</w:t>
      </w:r>
      <w:r w:rsidRPr="00A52CB5">
        <w:rPr>
          <w:rFonts w:asciiTheme="majorHAnsi" w:hAnsiTheme="majorHAnsi" w:cstheme="majorHAnsi"/>
          <w:sz w:val="16"/>
        </w:rPr>
        <w:t xml:space="preserve"> (Lynch, 2017). </w:t>
      </w:r>
      <w:r w:rsidRPr="00A52CB5">
        <w:rPr>
          <w:rStyle w:val="Emphasis"/>
          <w:rFonts w:asciiTheme="majorHAnsi" w:hAnsiTheme="majorHAnsi" w:cstheme="majorHAnsi"/>
          <w:highlight w:val="green"/>
        </w:rPr>
        <w:t>The continuation of these projects of</w:t>
      </w:r>
      <w:r w:rsidRPr="00A52CB5">
        <w:rPr>
          <w:rStyle w:val="Emphasis"/>
          <w:rFonts w:asciiTheme="majorHAnsi" w:hAnsiTheme="majorHAnsi" w:cstheme="majorHAnsi"/>
        </w:rPr>
        <w:t xml:space="preserve"> empire and </w:t>
      </w:r>
      <w:r w:rsidRPr="00A52CB5">
        <w:rPr>
          <w:rStyle w:val="Emphasis"/>
          <w:rFonts w:asciiTheme="majorHAnsi" w:hAnsiTheme="majorHAnsi" w:cstheme="majorHAnsi"/>
          <w:highlight w:val="green"/>
        </w:rPr>
        <w:t>white supremacy are shaping</w:t>
      </w:r>
      <w:r w:rsidRPr="00A52CB5">
        <w:rPr>
          <w:rStyle w:val="Emphasis"/>
          <w:rFonts w:asciiTheme="majorHAnsi" w:hAnsiTheme="majorHAnsi" w:cstheme="majorHAnsi"/>
        </w:rPr>
        <w:t xml:space="preserve"> plans for human </w:t>
      </w:r>
      <w:r w:rsidRPr="00A52CB5">
        <w:rPr>
          <w:rStyle w:val="Emphasis"/>
          <w:rFonts w:asciiTheme="majorHAnsi" w:hAnsiTheme="majorHAnsi" w:cstheme="majorHAnsi"/>
          <w:highlight w:val="green"/>
        </w:rPr>
        <w:t>colonization of Moon and Mars</w:t>
      </w:r>
      <w:r w:rsidRPr="00A52CB5">
        <w:rPr>
          <w:rFonts w:asciiTheme="majorHAnsi" w:hAnsiTheme="majorHAnsi" w:cstheme="majorHAnsi"/>
          <w:sz w:val="16"/>
        </w:rPr>
        <w:t xml:space="preserve">. </w:t>
      </w:r>
      <w:r w:rsidRPr="00A52CB5">
        <w:rPr>
          <w:rStyle w:val="StyleUnderline"/>
          <w:rFonts w:asciiTheme="majorHAnsi" w:hAnsiTheme="majorHAnsi" w:cstheme="majorHAnsi"/>
        </w:rPr>
        <w:t>Such projects re-articulate debates around questions of race, ability, eugenics, reproduction, and human psychology</w:t>
      </w:r>
      <w:r w:rsidRPr="00A52CB5">
        <w:rPr>
          <w:rFonts w:asciiTheme="majorHAnsi" w:hAnsiTheme="majorHAnsi" w:cstheme="majorHAnsi"/>
          <w:sz w:val="16"/>
        </w:rPr>
        <w:t xml:space="preserve"> in journals like Futures – including a 2019 special issue on ethics </w:t>
      </w:r>
      <w:r w:rsidRPr="00A52CB5">
        <w:rPr>
          <w:rStyle w:val="StyleUnderline"/>
          <w:rFonts w:asciiTheme="majorHAnsi" w:hAnsiTheme="majorHAnsi" w:cstheme="majorHAnsi"/>
        </w:rPr>
        <w:t xml:space="preserve">in </w:t>
      </w:r>
      <w:proofErr w:type="spellStart"/>
      <w:r w:rsidRPr="00A52CB5">
        <w:rPr>
          <w:rStyle w:val="StyleUnderline"/>
          <w:rFonts w:asciiTheme="majorHAnsi" w:hAnsiTheme="majorHAnsi" w:cstheme="majorHAnsi"/>
        </w:rPr>
        <w:t>offworld</w:t>
      </w:r>
      <w:proofErr w:type="spellEnd"/>
      <w:r w:rsidRPr="00A52CB5">
        <w:rPr>
          <w:rStyle w:val="StyleUnderline"/>
          <w:rFonts w:asciiTheme="majorHAnsi" w:hAnsiTheme="majorHAnsi" w:cstheme="majorHAnsi"/>
        </w:rPr>
        <w:t xml:space="preserve"> colonization</w:t>
      </w:r>
      <w:r w:rsidRPr="00A52CB5">
        <w:rPr>
          <w:rFonts w:asciiTheme="majorHAnsi" w:hAnsiTheme="majorHAnsi" w:cstheme="majorHAnsi"/>
          <w:sz w:val="16"/>
        </w:rPr>
        <w:t xml:space="preserve">. Through these projects, </w:t>
      </w:r>
      <w:r w:rsidRPr="00A52CB5">
        <w:rPr>
          <w:rStyle w:val="Emphasis"/>
          <w:rFonts w:asciiTheme="majorHAnsi" w:hAnsiTheme="majorHAnsi" w:cstheme="majorHAnsi"/>
          <w:highlight w:val="green"/>
        </w:rPr>
        <w:t>islands and peoples are erased and overwritten by</w:t>
      </w:r>
      <w:r w:rsidRPr="00A52CB5">
        <w:rPr>
          <w:rStyle w:val="Emphasis"/>
          <w:rFonts w:asciiTheme="majorHAnsi" w:hAnsiTheme="majorHAnsi" w:cstheme="majorHAnsi"/>
        </w:rPr>
        <w:t xml:space="preserve"> the totality of the model world they represent</w:t>
      </w:r>
      <w:r w:rsidRPr="00A52CB5">
        <w:rPr>
          <w:rFonts w:asciiTheme="majorHAnsi" w:hAnsiTheme="majorHAnsi" w:cstheme="majorHAnsi"/>
          <w:sz w:val="16"/>
        </w:rPr>
        <w:t xml:space="preserve">. As </w:t>
      </w:r>
      <w:proofErr w:type="spellStart"/>
      <w:r w:rsidRPr="00A52CB5">
        <w:rPr>
          <w:rFonts w:asciiTheme="majorHAnsi" w:hAnsiTheme="majorHAnsi" w:cstheme="majorHAnsi"/>
          <w:sz w:val="16"/>
        </w:rPr>
        <w:t>DeLoughrey</w:t>
      </w:r>
      <w:proofErr w:type="spellEnd"/>
      <w:r w:rsidRPr="00A52CB5">
        <w:rPr>
          <w:rFonts w:asciiTheme="majorHAnsi" w:hAnsiTheme="majorHAnsi" w:cstheme="majorHAnsi"/>
          <w:sz w:val="16"/>
        </w:rPr>
        <w:t xml:space="preserve"> explains, “</w:t>
      </w:r>
      <w:r w:rsidRPr="00A52CB5">
        <w:rPr>
          <w:rStyle w:val="StyleUnderline"/>
          <w:rFonts w:asciiTheme="majorHAnsi" w:hAnsiTheme="majorHAnsi" w:cstheme="majorHAnsi"/>
        </w:rPr>
        <w:t xml:space="preserve">Western colonizers had long configured tropical islands into the contained spaces of a laboratory, which is to say a </w:t>
      </w:r>
      <w:r w:rsidRPr="00A52CB5">
        <w:rPr>
          <w:rStyle w:val="StyleUnderline"/>
          <w:rFonts w:asciiTheme="majorHAnsi" w:hAnsiTheme="majorHAnsi" w:cstheme="majorHAnsi"/>
          <w:highlight w:val="green"/>
        </w:rPr>
        <w:t>suppression of</w:t>
      </w:r>
      <w:r w:rsidRPr="00A52CB5">
        <w:rPr>
          <w:rStyle w:val="StyleUnderline"/>
          <w:rFonts w:asciiTheme="majorHAnsi" w:hAnsiTheme="majorHAnsi" w:cstheme="majorHAnsi"/>
        </w:rPr>
        <w:t xml:space="preserve"> island </w:t>
      </w:r>
      <w:r w:rsidRPr="00A52CB5">
        <w:rPr>
          <w:rStyle w:val="StyleUnderline"/>
          <w:rFonts w:asciiTheme="majorHAnsi" w:hAnsiTheme="majorHAnsi" w:cstheme="majorHAnsi"/>
          <w:highlight w:val="green"/>
        </w:rPr>
        <w:t>history and Indigenous presence</w:t>
      </w:r>
      <w:r w:rsidRPr="00A52CB5">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w:t>
      </w:r>
      <w:r w:rsidRPr="00A52CB5">
        <w:rPr>
          <w:rStyle w:val="Emphasis"/>
          <w:rFonts w:asciiTheme="majorHAnsi" w:hAnsiTheme="majorHAnsi" w:cstheme="majorHAnsi"/>
          <w:highlight w:val="green"/>
        </w:rPr>
        <w:t xml:space="preserve">Such discourses intersect with space </w:t>
      </w:r>
      <w:r w:rsidRPr="00A52CB5">
        <w:rPr>
          <w:rStyle w:val="Emphasis"/>
          <w:rFonts w:asciiTheme="majorHAnsi" w:hAnsiTheme="majorHAnsi" w:cstheme="majorHAnsi"/>
        </w:rPr>
        <w:t xml:space="preserve">science </w:t>
      </w:r>
      <w:r w:rsidRPr="00A52CB5">
        <w:rPr>
          <w:rStyle w:val="Emphasis"/>
          <w:rFonts w:asciiTheme="majorHAnsi" w:hAnsiTheme="majorHAnsi" w:cstheme="majorHAnsi"/>
          <w:highlight w:val="green"/>
        </w:rPr>
        <w:t>imaginaries of exploration, exoticism, and otherworldliness</w:t>
      </w:r>
      <w:r w:rsidRPr="00A52CB5">
        <w:rPr>
          <w:rFonts w:asciiTheme="majorHAnsi" w:hAnsiTheme="majorHAnsi" w:cstheme="majorHAnsi"/>
          <w:sz w:val="16"/>
        </w:rPr>
        <w:t xml:space="preserve">. Allen examines how </w:t>
      </w:r>
      <w:r w:rsidRPr="00A52CB5">
        <w:rPr>
          <w:rStyle w:val="StyleUnderline"/>
          <w:rFonts w:asciiTheme="majorHAnsi" w:hAnsiTheme="majorHAnsi" w:cstheme="majorHAnsi"/>
        </w:rPr>
        <w:t>U.S. empire depends upon</w:t>
      </w:r>
      <w:r w:rsidRPr="00A52CB5">
        <w:rPr>
          <w:rFonts w:asciiTheme="majorHAnsi" w:hAnsiTheme="majorHAnsi" w:cstheme="majorHAnsi"/>
          <w:sz w:val="16"/>
        </w:rPr>
        <w:t xml:space="preserve"> three notions of time: </w:t>
      </w:r>
      <w:r w:rsidRPr="00A52CB5">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A52CB5">
        <w:rPr>
          <w:rFonts w:asciiTheme="majorHAnsi" w:hAnsiTheme="majorHAnsi" w:cstheme="majorHAnsi"/>
          <w:sz w:val="16"/>
        </w:rPr>
        <w:t xml:space="preserve">. The </w:t>
      </w:r>
      <w:r w:rsidRPr="00A52CB5">
        <w:rPr>
          <w:rStyle w:val="Emphasis"/>
          <w:rFonts w:asciiTheme="majorHAnsi" w:hAnsiTheme="majorHAnsi" w:cstheme="majorHAnsi"/>
        </w:rPr>
        <w:t xml:space="preserve">organization </w:t>
      </w:r>
      <w:r w:rsidRPr="00A52CB5">
        <w:rPr>
          <w:rStyle w:val="Emphasis"/>
          <w:rFonts w:asciiTheme="majorHAnsi" w:hAnsiTheme="majorHAnsi" w:cstheme="majorHAnsi"/>
          <w:highlight w:val="green"/>
        </w:rPr>
        <w:t>and</w:t>
      </w:r>
      <w:r w:rsidRPr="00A52CB5">
        <w:rPr>
          <w:rStyle w:val="Emphasis"/>
          <w:rFonts w:asciiTheme="majorHAnsi" w:hAnsiTheme="majorHAnsi" w:cstheme="majorHAnsi"/>
        </w:rPr>
        <w:t xml:space="preserve"> control over these three temporalities </w:t>
      </w:r>
      <w:proofErr w:type="gramStart"/>
      <w:r w:rsidRPr="00A52CB5">
        <w:rPr>
          <w:rStyle w:val="Emphasis"/>
          <w:rFonts w:asciiTheme="majorHAnsi" w:hAnsiTheme="majorHAnsi" w:cstheme="majorHAnsi"/>
          <w:highlight w:val="green"/>
        </w:rPr>
        <w:t>constitutes</w:t>
      </w:r>
      <w:proofErr w:type="gramEnd"/>
      <w:r w:rsidRPr="00A52CB5">
        <w:rPr>
          <w:rStyle w:val="Emphasis"/>
          <w:rFonts w:asciiTheme="majorHAnsi" w:hAnsiTheme="majorHAnsi" w:cstheme="majorHAnsi"/>
          <w:highlight w:val="green"/>
        </w:rPr>
        <w:t xml:space="preserve"> a colonial totality</w:t>
      </w:r>
      <w:r w:rsidRPr="00A52CB5">
        <w:rPr>
          <w:rFonts w:asciiTheme="majorHAnsi" w:hAnsiTheme="majorHAnsi" w:cstheme="majorHAnsi"/>
          <w:sz w:val="16"/>
        </w:rPr>
        <w:t xml:space="preserve"> (Matson and Nunn, 2017) </w:t>
      </w:r>
      <w:r w:rsidRPr="00A52CB5">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A52CB5">
        <w:rPr>
          <w:rFonts w:asciiTheme="majorHAnsi" w:hAnsiTheme="majorHAnsi" w:cstheme="majorHAnsi"/>
          <w:sz w:val="16"/>
        </w:rPr>
        <w:t xml:space="preserve"> (Rifkin, 2017). </w:t>
      </w:r>
      <w:r w:rsidRPr="00A52CB5">
        <w:rPr>
          <w:rStyle w:val="Emphasis"/>
          <w:rFonts w:asciiTheme="majorHAnsi" w:hAnsiTheme="majorHAnsi" w:cstheme="majorHAnsi"/>
          <w:highlight w:val="green"/>
        </w:rPr>
        <w:t>The existence of</w:t>
      </w:r>
      <w:r w:rsidRPr="00A52CB5">
        <w:rPr>
          <w:rStyle w:val="Emphasis"/>
          <w:rFonts w:asciiTheme="majorHAnsi" w:hAnsiTheme="majorHAnsi" w:cstheme="majorHAnsi"/>
        </w:rPr>
        <w:t xml:space="preserve"> contemporary </w:t>
      </w:r>
      <w:r w:rsidRPr="00A52CB5">
        <w:rPr>
          <w:rStyle w:val="Emphasis"/>
          <w:rFonts w:asciiTheme="majorHAnsi" w:hAnsiTheme="majorHAnsi" w:cstheme="majorHAnsi"/>
          <w:highlight w:val="green"/>
        </w:rPr>
        <w:t xml:space="preserve">Indigenous peoples poses </w:t>
      </w:r>
      <w:r w:rsidRPr="00A52CB5">
        <w:rPr>
          <w:rStyle w:val="Emphasis"/>
          <w:rFonts w:asciiTheme="majorHAnsi" w:hAnsiTheme="majorHAnsi" w:cstheme="majorHAnsi"/>
        </w:rPr>
        <w:t>a challenge to ongoing settler colonial hegemony.</w:t>
      </w:r>
      <w:r w:rsidRPr="00A52CB5">
        <w:rPr>
          <w:rFonts w:asciiTheme="majorHAnsi" w:hAnsiTheme="majorHAnsi" w:cstheme="majorHAnsi"/>
          <w:sz w:val="16"/>
        </w:rPr>
        <w:t xml:space="preserve"> Goodyear-</w:t>
      </w:r>
      <w:proofErr w:type="spellStart"/>
      <w:proofErr w:type="gramStart"/>
      <w:r w:rsidRPr="00A52CB5">
        <w:rPr>
          <w:rFonts w:asciiTheme="majorHAnsi" w:hAnsiTheme="majorHAnsi" w:cstheme="majorHAnsi"/>
          <w:sz w:val="16"/>
        </w:rPr>
        <w:t>Ka‘</w:t>
      </w:r>
      <w:proofErr w:type="gramEnd"/>
      <w:r w:rsidRPr="00A52CB5">
        <w:rPr>
          <w:rFonts w:asciiTheme="majorHAnsi" w:hAnsiTheme="majorHAnsi" w:cstheme="majorHAnsi"/>
          <w:sz w:val="16"/>
        </w:rPr>
        <w:t>opua</w:t>
      </w:r>
      <w:proofErr w:type="spellEnd"/>
      <w:r w:rsidRPr="00A52CB5">
        <w:rPr>
          <w:rFonts w:asciiTheme="majorHAnsi" w:hAnsiTheme="majorHAnsi" w:cstheme="majorHAnsi"/>
          <w:sz w:val="16"/>
        </w:rPr>
        <w:t xml:space="preserve"> explains how “</w:t>
      </w:r>
      <w:r w:rsidRPr="00A52CB5">
        <w:rPr>
          <w:rStyle w:val="Emphasis"/>
          <w:rFonts w:asciiTheme="majorHAnsi" w:hAnsiTheme="majorHAnsi" w:cstheme="majorHAnsi"/>
        </w:rPr>
        <w:t xml:space="preserve">settler state officials cast the kia </w:t>
      </w:r>
      <w:proofErr w:type="spellStart"/>
      <w:r w:rsidRPr="00A52CB5">
        <w:rPr>
          <w:rStyle w:val="Emphasis"/>
          <w:rFonts w:asciiTheme="majorHAnsi" w:hAnsiTheme="majorHAnsi" w:cstheme="majorHAnsi"/>
        </w:rPr>
        <w:t>ʻi</w:t>
      </w:r>
      <w:proofErr w:type="spellEnd"/>
      <w:r w:rsidRPr="00A52CB5">
        <w:rPr>
          <w:rStyle w:val="Emphasis"/>
          <w:rFonts w:asciiTheme="majorHAnsi" w:hAnsiTheme="majorHAnsi" w:cstheme="majorHAnsi"/>
        </w:rPr>
        <w:t xml:space="preserve"> [land protectors, caretakers] </w:t>
      </w:r>
      <w:r w:rsidRPr="00A52CB5">
        <w:rPr>
          <w:rStyle w:val="Emphasis"/>
          <w:rFonts w:asciiTheme="majorHAnsi" w:hAnsiTheme="majorHAnsi" w:cstheme="majorHAnsi"/>
          <w:highlight w:val="green"/>
        </w:rPr>
        <w:t>as impediments on the road to</w:t>
      </w:r>
      <w:r w:rsidRPr="00A52CB5">
        <w:rPr>
          <w:rStyle w:val="Emphasis"/>
          <w:rFonts w:asciiTheme="majorHAnsi" w:hAnsiTheme="majorHAnsi" w:cstheme="majorHAnsi"/>
        </w:rPr>
        <w:t xml:space="preserve"> ‘progress’ (aka</w:t>
      </w:r>
      <w:r w:rsidRPr="00A52CB5">
        <w:rPr>
          <w:rStyle w:val="Emphasis"/>
          <w:rFonts w:asciiTheme="majorHAnsi" w:hAnsiTheme="majorHAnsi" w:cstheme="majorHAnsi"/>
          <w:highlight w:val="green"/>
        </w:rPr>
        <w:t xml:space="preserve"> settler futurity</w:t>
      </w:r>
      <w:r w:rsidRPr="00A52CB5">
        <w:rPr>
          <w:rStyle w:val="Emphasis"/>
          <w:rFonts w:asciiTheme="majorHAnsi" w:hAnsiTheme="majorHAnsi" w:cstheme="majorHAnsi"/>
        </w:rPr>
        <w:t>) ... (mis)representing us as fixed in place, pinned in a remote time”</w:t>
      </w:r>
      <w:r w:rsidRPr="00A52CB5">
        <w:rPr>
          <w:rFonts w:asciiTheme="majorHAnsi" w:hAnsiTheme="majorHAnsi" w:cstheme="majorHAnsi"/>
          <w:sz w:val="16"/>
        </w:rPr>
        <w:t xml:space="preserve"> (2017: 191–192). Enlightenment </w:t>
      </w:r>
      <w:r w:rsidRPr="00A52CB5">
        <w:rPr>
          <w:rStyle w:val="StyleUnderline"/>
          <w:rFonts w:asciiTheme="majorHAnsi" w:hAnsiTheme="majorHAnsi" w:cstheme="majorHAnsi"/>
          <w:highlight w:val="green"/>
        </w:rPr>
        <w:t xml:space="preserve">notions of universality </w:t>
      </w:r>
      <w:r w:rsidRPr="00A52CB5">
        <w:rPr>
          <w:rStyle w:val="Emphasis"/>
          <w:rFonts w:asciiTheme="majorHAnsi" w:hAnsiTheme="majorHAnsi" w:cstheme="majorHAnsi"/>
          <w:highlight w:val="green"/>
        </w:rPr>
        <w:t>erase</w:t>
      </w:r>
      <w:r w:rsidRPr="00A52CB5">
        <w:rPr>
          <w:rFonts w:asciiTheme="majorHAnsi" w:hAnsiTheme="majorHAnsi" w:cstheme="majorHAnsi"/>
          <w:sz w:val="16"/>
        </w:rPr>
        <w:t xml:space="preserve"> difference and thus </w:t>
      </w:r>
      <w:r w:rsidRPr="00A52CB5">
        <w:rPr>
          <w:rStyle w:val="Emphasis"/>
          <w:rFonts w:asciiTheme="majorHAnsi" w:hAnsiTheme="majorHAnsi" w:cstheme="majorHAnsi"/>
          <w:highlight w:val="green"/>
        </w:rPr>
        <w:t>Indigenous claims to prior rights or sovereignty</w:t>
      </w:r>
      <w:r w:rsidRPr="00A52CB5">
        <w:rPr>
          <w:rFonts w:asciiTheme="majorHAnsi" w:hAnsiTheme="majorHAnsi" w:cstheme="majorHAnsi"/>
          <w:sz w:val="16"/>
        </w:rPr>
        <w:t xml:space="preserve">. </w:t>
      </w:r>
      <w:r w:rsidRPr="00A52CB5">
        <w:rPr>
          <w:rStyle w:val="StyleUnderline"/>
          <w:rFonts w:asciiTheme="majorHAnsi" w:hAnsiTheme="majorHAnsi" w:cstheme="majorHAnsi"/>
        </w:rPr>
        <w:t xml:space="preserve">While </w:t>
      </w:r>
      <w:r w:rsidRPr="00A52CB5">
        <w:rPr>
          <w:rStyle w:val="StyleUnderline"/>
          <w:rFonts w:asciiTheme="majorHAnsi" w:hAnsiTheme="majorHAnsi" w:cstheme="majorHAnsi"/>
          <w:highlight w:val="green"/>
        </w:rPr>
        <w:t>these conceptions</w:t>
      </w:r>
      <w:r w:rsidRPr="00A52CB5">
        <w:rPr>
          <w:rFonts w:asciiTheme="majorHAnsi" w:hAnsiTheme="majorHAnsi" w:cstheme="majorHAnsi"/>
          <w:sz w:val="16"/>
        </w:rPr>
        <w:t xml:space="preserve"> of time have long been critiqued, they </w:t>
      </w:r>
      <w:r w:rsidRPr="00A52CB5">
        <w:rPr>
          <w:rStyle w:val="Emphasis"/>
          <w:rFonts w:asciiTheme="majorHAnsi" w:hAnsiTheme="majorHAnsi" w:cstheme="majorHAnsi"/>
        </w:rPr>
        <w:t xml:space="preserve">continue to </w:t>
      </w:r>
      <w:r w:rsidRPr="00A52CB5">
        <w:rPr>
          <w:rStyle w:val="Emphasis"/>
          <w:rFonts w:asciiTheme="majorHAnsi" w:hAnsiTheme="majorHAnsi" w:cstheme="majorHAnsi"/>
          <w:highlight w:val="green"/>
        </w:rPr>
        <w:t>shape the central logics of</w:t>
      </w:r>
      <w:r w:rsidRPr="00A52CB5">
        <w:rPr>
          <w:rStyle w:val="Emphasis"/>
          <w:rFonts w:asciiTheme="majorHAnsi" w:hAnsiTheme="majorHAnsi" w:cstheme="majorHAnsi"/>
        </w:rPr>
        <w:t xml:space="preserve"> contemporary </w:t>
      </w:r>
      <w:r w:rsidRPr="00A52CB5">
        <w:rPr>
          <w:rStyle w:val="Emphasis"/>
          <w:rFonts w:asciiTheme="majorHAnsi" w:hAnsiTheme="majorHAnsi" w:cstheme="majorHAnsi"/>
          <w:highlight w:val="green"/>
        </w:rPr>
        <w:t>Western</w:t>
      </w:r>
      <w:r w:rsidRPr="00A52CB5">
        <w:rPr>
          <w:rStyle w:val="Emphasis"/>
          <w:rFonts w:asciiTheme="majorHAnsi" w:hAnsiTheme="majorHAnsi" w:cstheme="majorHAnsi"/>
        </w:rPr>
        <w:t xml:space="preserve"> science, including </w:t>
      </w:r>
      <w:r w:rsidRPr="00A52CB5">
        <w:rPr>
          <w:rStyle w:val="Emphasis"/>
          <w:rFonts w:asciiTheme="majorHAnsi" w:hAnsiTheme="majorHAnsi" w:cstheme="majorHAnsi"/>
          <w:highlight w:val="green"/>
        </w:rPr>
        <w:t>space science</w:t>
      </w:r>
      <w:r w:rsidRPr="00A52CB5">
        <w:rPr>
          <w:rStyle w:val="Emphasis"/>
          <w:rFonts w:asciiTheme="majorHAnsi" w:hAnsiTheme="majorHAnsi" w:cstheme="majorHAnsi"/>
        </w:rPr>
        <w:t>.</w:t>
      </w:r>
      <w:r w:rsidRPr="00A52CB5">
        <w:rPr>
          <w:rFonts w:asciiTheme="majorHAnsi" w:hAnsiTheme="majorHAnsi" w:cstheme="majorHAnsi"/>
          <w:sz w:val="16"/>
        </w:rPr>
        <w:t xml:space="preserve"> While notions of linear, progressive time are used to justify settler colonial projects, the </w:t>
      </w:r>
      <w:r w:rsidRPr="00A52CB5">
        <w:rPr>
          <w:rStyle w:val="Emphasis"/>
          <w:rFonts w:asciiTheme="majorHAnsi" w:hAnsiTheme="majorHAnsi" w:cstheme="majorHAnsi"/>
        </w:rPr>
        <w:t>relative and contingent relationships among space, time, and matter complicate claims to universality</w:t>
      </w:r>
      <w:r w:rsidRPr="00A52CB5">
        <w:rPr>
          <w:rFonts w:asciiTheme="majorHAnsi" w:hAnsiTheme="majorHAnsi" w:cstheme="majorHAnsi"/>
          <w:sz w:val="16"/>
        </w:rPr>
        <w:t xml:space="preserve">. Time, like </w:t>
      </w:r>
      <w:r w:rsidRPr="00A52CB5">
        <w:rPr>
          <w:rStyle w:val="StyleUnderline"/>
          <w:rFonts w:asciiTheme="majorHAnsi" w:hAnsiTheme="majorHAnsi" w:cstheme="majorHAnsi"/>
        </w:rPr>
        <w:t>space, is subject to practices of organization and control that produce subject–object relations key to the Western colonial project.</w:t>
      </w:r>
      <w:r w:rsidRPr="00A52CB5">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A52CB5">
        <w:rPr>
          <w:rStyle w:val="StyleUnderline"/>
          <w:rFonts w:asciiTheme="majorHAnsi" w:hAnsiTheme="majorHAnsi" w:cstheme="majorHAnsi"/>
        </w:rPr>
        <w:t xml:space="preserve">The deep time of geology historicizes Western civilization as the top layer, the apex of natural history, </w:t>
      </w:r>
      <w:r w:rsidRPr="00A52CB5">
        <w:rPr>
          <w:rStyle w:val="Emphasis"/>
          <w:rFonts w:asciiTheme="majorHAnsi" w:hAnsiTheme="majorHAnsi" w:cstheme="majorHAnsi"/>
          <w:highlight w:val="green"/>
        </w:rPr>
        <w:t xml:space="preserve">and </w:t>
      </w:r>
      <w:r w:rsidRPr="00A52CB5">
        <w:rPr>
          <w:rStyle w:val="Emphasis"/>
          <w:rFonts w:asciiTheme="majorHAnsi" w:hAnsiTheme="majorHAnsi" w:cstheme="majorHAnsi"/>
        </w:rPr>
        <w:t xml:space="preserve">thus </w:t>
      </w:r>
      <w:r w:rsidRPr="00A52CB5">
        <w:rPr>
          <w:rStyle w:val="Emphasis"/>
          <w:rFonts w:asciiTheme="majorHAnsi" w:hAnsiTheme="majorHAnsi" w:cstheme="majorHAnsi"/>
          <w:highlight w:val="green"/>
        </w:rPr>
        <w:t xml:space="preserve">stands to justify colonialism </w:t>
      </w:r>
      <w:r w:rsidRPr="00A52CB5">
        <w:rPr>
          <w:rStyle w:val="Emphasis"/>
          <w:rFonts w:asciiTheme="majorHAnsi" w:hAnsiTheme="majorHAnsi" w:cstheme="majorHAnsi"/>
        </w:rPr>
        <w:t>and its civilizational projects.</w:t>
      </w:r>
      <w:r w:rsidRPr="00A52CB5">
        <w:rPr>
          <w:rStyle w:val="StyleUnderline"/>
          <w:rFonts w:asciiTheme="majorHAnsi" w:hAnsiTheme="majorHAnsi" w:cstheme="majorHAnsi"/>
        </w:rPr>
        <w:t xml:space="preserve"> The exploration of cosmological time in the </w:t>
      </w:r>
      <w:r w:rsidRPr="00A52CB5">
        <w:rPr>
          <w:rStyle w:val="StyleUnderline"/>
          <w:rFonts w:asciiTheme="majorHAnsi" w:hAnsiTheme="majorHAnsi" w:cstheme="majorHAnsi"/>
          <w:highlight w:val="green"/>
        </w:rPr>
        <w:t xml:space="preserve">space sciences </w:t>
      </w:r>
      <w:r w:rsidRPr="00A52CB5">
        <w:rPr>
          <w:rStyle w:val="Emphasis"/>
          <w:rFonts w:asciiTheme="majorHAnsi" w:hAnsiTheme="majorHAnsi" w:cstheme="majorHAnsi"/>
          <w:highlight w:val="green"/>
        </w:rPr>
        <w:t>extends the colonial project</w:t>
      </w:r>
      <w:r w:rsidRPr="00A52CB5">
        <w:rPr>
          <w:rStyle w:val="Emphasis"/>
          <w:rFonts w:asciiTheme="majorHAnsi" w:hAnsiTheme="majorHAnsi" w:cstheme="majorHAnsi"/>
        </w:rPr>
        <w:t xml:space="preserve"> further </w:t>
      </w:r>
      <w:r w:rsidRPr="00A52CB5">
        <w:rPr>
          <w:rStyle w:val="Emphasis"/>
          <w:rFonts w:asciiTheme="majorHAnsi" w:hAnsiTheme="majorHAnsi" w:cstheme="majorHAnsi"/>
          <w:highlight w:val="green"/>
        </w:rPr>
        <w:t>into</w:t>
      </w:r>
      <w:r w:rsidRPr="00A52CB5">
        <w:rPr>
          <w:rStyle w:val="Emphasis"/>
          <w:rFonts w:asciiTheme="majorHAnsi" w:hAnsiTheme="majorHAnsi" w:cstheme="majorHAnsi"/>
        </w:rPr>
        <w:t xml:space="preserve"> the far expanses of </w:t>
      </w:r>
      <w:r w:rsidRPr="00A52CB5">
        <w:rPr>
          <w:rStyle w:val="Emphasis"/>
          <w:rFonts w:asciiTheme="majorHAnsi" w:hAnsiTheme="majorHAnsi" w:cstheme="majorHAnsi"/>
          <w:highlight w:val="green"/>
        </w:rPr>
        <w:t>the future</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and the totality of the universe.</w:t>
      </w:r>
      <w:r w:rsidRPr="00A52CB5">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A52CB5">
        <w:rPr>
          <w:rStyle w:val="StyleUnderline"/>
          <w:rFonts w:asciiTheme="majorHAnsi" w:hAnsiTheme="majorHAnsi" w:cstheme="majorHAnsi"/>
          <w:highlight w:val="green"/>
        </w:rPr>
        <w:t>which</w:t>
      </w:r>
      <w:r w:rsidRPr="00A52CB5">
        <w:rPr>
          <w:rFonts w:asciiTheme="majorHAnsi" w:hAnsiTheme="majorHAnsi" w:cstheme="majorHAnsi"/>
          <w:sz w:val="16"/>
          <w:highlight w:val="green"/>
        </w:rPr>
        <w:t xml:space="preserve"> </w:t>
      </w:r>
      <w:r w:rsidRPr="00A52CB5">
        <w:rPr>
          <w:rStyle w:val="StyleUnderline"/>
          <w:rFonts w:asciiTheme="majorHAnsi" w:hAnsiTheme="majorHAnsi" w:cstheme="majorHAnsi"/>
          <w:highlight w:val="green"/>
        </w:rPr>
        <w:t>a</w:t>
      </w:r>
      <w:r w:rsidRPr="00A52CB5">
        <w:rPr>
          <w:rStyle w:val="StyleUnderline"/>
          <w:rFonts w:asciiTheme="majorHAnsi" w:hAnsiTheme="majorHAnsi" w:cstheme="majorHAnsi"/>
        </w:rPr>
        <w:t xml:space="preserve"> purportedly </w:t>
      </w:r>
      <w:r w:rsidRPr="00A52CB5">
        <w:rPr>
          <w:rStyle w:val="StyleUnderline"/>
          <w:rFonts w:asciiTheme="majorHAnsi" w:hAnsiTheme="majorHAnsi" w:cstheme="majorHAnsi"/>
          <w:highlight w:val="green"/>
        </w:rPr>
        <w:t>universal “Man”</w:t>
      </w:r>
      <w:r w:rsidRPr="00A52CB5">
        <w:rPr>
          <w:rStyle w:val="StyleUnderline"/>
          <w:rFonts w:asciiTheme="majorHAnsi" w:hAnsiTheme="majorHAnsi" w:cstheme="majorHAnsi"/>
        </w:rPr>
        <w:t xml:space="preserve"> continually </w:t>
      </w:r>
      <w:r w:rsidRPr="00A52CB5">
        <w:rPr>
          <w:rStyle w:val="StyleUnderline"/>
          <w:rFonts w:asciiTheme="majorHAnsi" w:hAnsiTheme="majorHAnsi" w:cstheme="majorHAnsi"/>
          <w:highlight w:val="green"/>
        </w:rPr>
        <w:t>enacts a separation between himself and the universe</w:t>
      </w:r>
      <w:r w:rsidRPr="00A52CB5">
        <w:rPr>
          <w:rStyle w:val="StyleUnderline"/>
          <w:rFonts w:asciiTheme="majorHAnsi" w:hAnsiTheme="majorHAnsi" w:cstheme="majorHAnsi"/>
        </w:rPr>
        <w:t xml:space="preserve">. It is this supposed separation from the rest of existence that constitutes “Man” as the subject of a </w:t>
      </w:r>
      <w:r w:rsidRPr="00A52CB5">
        <w:rPr>
          <w:rStyle w:val="Emphasis"/>
          <w:rFonts w:asciiTheme="majorHAnsi" w:hAnsiTheme="majorHAnsi" w:cstheme="majorHAnsi"/>
        </w:rPr>
        <w:t>masculinist science</w:t>
      </w:r>
      <w:r w:rsidRPr="00A52CB5">
        <w:rPr>
          <w:rStyle w:val="StyleUnderline"/>
          <w:rFonts w:asciiTheme="majorHAnsi" w:hAnsiTheme="majorHAnsi" w:cstheme="majorHAnsi"/>
        </w:rPr>
        <w:t xml:space="preserve"> and the remainder of the universe </w:t>
      </w:r>
      <w:r w:rsidRPr="00A52CB5">
        <w:rPr>
          <w:rStyle w:val="StyleUnderline"/>
          <w:rFonts w:asciiTheme="majorHAnsi" w:hAnsiTheme="majorHAnsi" w:cstheme="majorHAnsi"/>
          <w:highlight w:val="green"/>
        </w:rPr>
        <w:t>as the object of his will.</w:t>
      </w:r>
      <w:r w:rsidRPr="00A52CB5">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w:t>
      </w:r>
      <w:r w:rsidRPr="00A52CB5">
        <w:rPr>
          <w:rFonts w:asciiTheme="majorHAnsi" w:hAnsiTheme="majorHAnsi" w:cstheme="majorHAnsi"/>
          <w:sz w:val="16"/>
        </w:rPr>
        <w:lastRenderedPageBreak/>
        <w:t xml:space="preserve">knowledge production (Haraway, 1988). </w:t>
      </w:r>
      <w:r w:rsidRPr="00A52CB5">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A52CB5">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w:t>
      </w:r>
      <w:proofErr w:type="spellStart"/>
      <w:r w:rsidRPr="00A52CB5">
        <w:rPr>
          <w:rFonts w:asciiTheme="majorHAnsi" w:hAnsiTheme="majorHAnsi" w:cstheme="majorHAnsi"/>
          <w:sz w:val="16"/>
        </w:rPr>
        <w:t>Sammler</w:t>
      </w:r>
      <w:proofErr w:type="spellEnd"/>
      <w:r w:rsidRPr="00A52CB5">
        <w:rPr>
          <w:rFonts w:asciiTheme="majorHAnsi" w:hAnsiTheme="majorHAnsi" w:cstheme="majorHAnsi"/>
          <w:sz w:val="16"/>
        </w:rPr>
        <w:t xml:space="preserve"> and Lynch 951 subject and object, which are not stable positions but rather enacted and contingent forms of relationality. </w:t>
      </w:r>
      <w:r w:rsidRPr="00A52CB5">
        <w:rPr>
          <w:rStyle w:val="StyleUnderline"/>
          <w:rFonts w:asciiTheme="majorHAnsi" w:hAnsiTheme="majorHAnsi" w:cstheme="majorHAnsi"/>
        </w:rPr>
        <w:t xml:space="preserve">We employ the apparatus to explore how </w:t>
      </w:r>
      <w:r w:rsidRPr="00A52CB5">
        <w:rPr>
          <w:rStyle w:val="StyleUnderline"/>
          <w:rFonts w:asciiTheme="majorHAnsi" w:hAnsiTheme="majorHAnsi" w:cstheme="majorHAnsi"/>
          <w:highlight w:val="green"/>
        </w:rPr>
        <w:t>subject–object relations of Western colonial science are</w:t>
      </w:r>
      <w:r w:rsidRPr="00A52CB5">
        <w:rPr>
          <w:rStyle w:val="StyleUnderline"/>
          <w:rFonts w:asciiTheme="majorHAnsi" w:hAnsiTheme="majorHAnsi" w:cstheme="majorHAnsi"/>
        </w:rPr>
        <w:t xml:space="preserve"> not universal and absolute, but rather </w:t>
      </w:r>
      <w:r w:rsidRPr="00A52CB5">
        <w:rPr>
          <w:rStyle w:val="StyleUnderline"/>
          <w:rFonts w:asciiTheme="majorHAnsi" w:hAnsiTheme="majorHAnsi" w:cstheme="majorHAnsi"/>
          <w:highlight w:val="green"/>
        </w:rPr>
        <w:t xml:space="preserve">enacted through material practices that selectively produce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privileged subject positions</w:t>
      </w:r>
      <w:r w:rsidRPr="00A52CB5">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A52CB5">
        <w:rPr>
          <w:rFonts w:asciiTheme="majorHAnsi" w:hAnsiTheme="majorHAnsi" w:cstheme="majorHAnsi"/>
          <w:sz w:val="16"/>
        </w:rPr>
        <w:t xml:space="preserve"> This approach helps elaborate arguments like those of Matson and Nunn that “</w:t>
      </w:r>
      <w:r w:rsidRPr="00A52CB5">
        <w:rPr>
          <w:rStyle w:val="Emphasis"/>
          <w:rFonts w:asciiTheme="majorHAnsi" w:hAnsiTheme="majorHAnsi" w:cstheme="majorHAnsi"/>
        </w:rPr>
        <w:t xml:space="preserve">even the most </w:t>
      </w:r>
      <w:r w:rsidRPr="00A52CB5">
        <w:rPr>
          <w:rStyle w:val="Emphasis"/>
          <w:rFonts w:asciiTheme="majorHAnsi" w:hAnsiTheme="majorHAnsi" w:cstheme="majorHAnsi"/>
          <w:highlight w:val="green"/>
        </w:rPr>
        <w:t xml:space="preserve">futuristic space </w:t>
      </w:r>
      <w:r w:rsidRPr="00A52CB5">
        <w:rPr>
          <w:rStyle w:val="Emphasis"/>
          <w:rFonts w:asciiTheme="majorHAnsi" w:hAnsiTheme="majorHAnsi" w:cstheme="majorHAnsi"/>
        </w:rPr>
        <w:t xml:space="preserve">telescopes have </w:t>
      </w:r>
      <w:r w:rsidRPr="00A52CB5">
        <w:rPr>
          <w:rStyle w:val="Emphasis"/>
          <w:rFonts w:asciiTheme="majorHAnsi" w:hAnsiTheme="majorHAnsi" w:cstheme="majorHAnsi"/>
          <w:highlight w:val="green"/>
        </w:rPr>
        <w:t>embed</w:t>
      </w:r>
      <w:r w:rsidRPr="00A52CB5">
        <w:rPr>
          <w:rStyle w:val="Emphasis"/>
          <w:rFonts w:asciiTheme="majorHAnsi" w:hAnsiTheme="majorHAnsi" w:cstheme="majorHAnsi"/>
        </w:rPr>
        <w:t xml:space="preserve">ded within them a lineage of </w:t>
      </w:r>
      <w:r w:rsidRPr="00A52CB5">
        <w:rPr>
          <w:rStyle w:val="Emphasis"/>
          <w:rFonts w:asciiTheme="majorHAnsi" w:hAnsiTheme="majorHAnsi" w:cstheme="majorHAnsi"/>
          <w:highlight w:val="green"/>
        </w:rPr>
        <w:t>Euro-western cultural supremacy</w:t>
      </w:r>
      <w:r w:rsidRPr="00A52CB5">
        <w:rPr>
          <w:rFonts w:asciiTheme="majorHAnsi" w:hAnsiTheme="majorHAnsi" w:cstheme="majorHAnsi"/>
          <w:sz w:val="16"/>
        </w:rPr>
        <w:t xml:space="preserve">” (2017: </w:t>
      </w:r>
      <w:proofErr w:type="spellStart"/>
      <w:r w:rsidRPr="00A52CB5">
        <w:rPr>
          <w:rFonts w:asciiTheme="majorHAnsi" w:hAnsiTheme="majorHAnsi" w:cstheme="majorHAnsi"/>
          <w:sz w:val="16"/>
        </w:rPr>
        <w:t>n.p.</w:t>
      </w:r>
      <w:proofErr w:type="spellEnd"/>
      <w:r w:rsidRPr="00A52CB5">
        <w:rPr>
          <w:rFonts w:asciiTheme="majorHAnsi" w:hAnsiTheme="majorHAnsi" w:cstheme="majorHAnsi"/>
          <w:sz w:val="16"/>
        </w:rPr>
        <w:t xml:space="preserve">). This is not to simply claim that telescopes are in some way symbolic of settler colonial relations, but to recognize how </w:t>
      </w:r>
      <w:r w:rsidRPr="00A52CB5">
        <w:rPr>
          <w:rStyle w:val="Emphasis"/>
          <w:rFonts w:asciiTheme="majorHAnsi" w:hAnsiTheme="majorHAnsi" w:cstheme="majorHAnsi"/>
          <w:highlight w:val="green"/>
        </w:rPr>
        <w:t>space science apparatuses actively</w:t>
      </w:r>
      <w:r w:rsidRPr="00A52CB5">
        <w:rPr>
          <w:rStyle w:val="Emphasis"/>
          <w:rFonts w:asciiTheme="majorHAnsi" w:hAnsiTheme="majorHAnsi" w:cstheme="majorHAnsi"/>
        </w:rPr>
        <w:t xml:space="preserve"> orient relations of observation and </w:t>
      </w:r>
      <w:r w:rsidRPr="00A52CB5">
        <w:rPr>
          <w:rStyle w:val="Emphasis"/>
          <w:rFonts w:asciiTheme="majorHAnsi" w:hAnsiTheme="majorHAnsi" w:cstheme="majorHAnsi"/>
          <w:highlight w:val="green"/>
        </w:rPr>
        <w:t>materialize settler colonial relations</w:t>
      </w:r>
      <w:r w:rsidRPr="00A52CB5">
        <w:rPr>
          <w:rFonts w:asciiTheme="majorHAnsi" w:hAnsiTheme="majorHAnsi" w:cstheme="majorHAnsi"/>
          <w:sz w:val="16"/>
        </w:rPr>
        <w:t xml:space="preserve">. Both TMT and HI-SEAS constitute apparatuses </w:t>
      </w:r>
      <w:r w:rsidRPr="00A52CB5">
        <w:rPr>
          <w:rStyle w:val="Emphasis"/>
          <w:rFonts w:asciiTheme="majorHAnsi" w:hAnsiTheme="majorHAnsi" w:cstheme="majorHAnsi"/>
          <w:highlight w:val="green"/>
        </w:rPr>
        <w:t>that extend</w:t>
      </w:r>
      <w:r w:rsidRPr="00A52CB5">
        <w:rPr>
          <w:rStyle w:val="Emphasis"/>
          <w:rFonts w:asciiTheme="majorHAnsi" w:hAnsiTheme="majorHAnsi" w:cstheme="majorHAnsi"/>
        </w:rPr>
        <w:t xml:space="preserve"> spatially well beyond the infrastructural footprint on these mountains, to the island and surrounding ocean, </w:t>
      </w:r>
      <w:r w:rsidRPr="00A52CB5">
        <w:rPr>
          <w:rStyle w:val="Emphasis"/>
          <w:rFonts w:asciiTheme="majorHAnsi" w:hAnsiTheme="majorHAnsi" w:cstheme="majorHAnsi"/>
          <w:highlight w:val="green"/>
        </w:rPr>
        <w:t xml:space="preserve">into the </w:t>
      </w:r>
      <w:r w:rsidRPr="00A52CB5">
        <w:rPr>
          <w:rStyle w:val="Emphasis"/>
          <w:rFonts w:asciiTheme="majorHAnsi" w:hAnsiTheme="majorHAnsi" w:cstheme="majorHAnsi"/>
        </w:rPr>
        <w:t xml:space="preserve">atmosphere, to Moon, Mars, and </w:t>
      </w:r>
      <w:r w:rsidRPr="00A52CB5">
        <w:rPr>
          <w:rStyle w:val="Emphasis"/>
          <w:rFonts w:asciiTheme="majorHAnsi" w:hAnsiTheme="majorHAnsi" w:cstheme="majorHAnsi"/>
          <w:highlight w:val="green"/>
        </w:rPr>
        <w:t>cosmos</w:t>
      </w:r>
      <w:r w:rsidRPr="00A52CB5">
        <w:rPr>
          <w:rFonts w:asciiTheme="majorHAnsi" w:hAnsiTheme="majorHAnsi" w:cstheme="majorHAnsi"/>
          <w:sz w:val="16"/>
        </w:rPr>
        <w:t xml:space="preserve">. As part of these apparatuses, mountain environments of Hawaii become both a gateway to the cosmos and simulation of an alien landscape. Temporally, </w:t>
      </w:r>
      <w:r w:rsidRPr="00A52CB5">
        <w:rPr>
          <w:rStyle w:val="Emphasis"/>
          <w:rFonts w:asciiTheme="majorHAnsi" w:hAnsiTheme="majorHAnsi" w:cstheme="majorHAnsi"/>
        </w:rPr>
        <w:t xml:space="preserve">the apparatus stretches beyond contemporary scientific practices, </w:t>
      </w:r>
      <w:r w:rsidRPr="00A52CB5">
        <w:rPr>
          <w:rStyle w:val="Emphasis"/>
          <w:rFonts w:asciiTheme="majorHAnsi" w:hAnsiTheme="majorHAnsi" w:cstheme="majorHAnsi"/>
          <w:highlight w:val="green"/>
        </w:rPr>
        <w:t xml:space="preserve">drawing on longstanding histories of European imperialism, Western law, and settler colonial logics, and projecting these ideologies into </w:t>
      </w:r>
      <w:proofErr w:type="spellStart"/>
      <w:r w:rsidRPr="00A52CB5">
        <w:rPr>
          <w:rStyle w:val="Emphasis"/>
          <w:rFonts w:asciiTheme="majorHAnsi" w:hAnsiTheme="majorHAnsi" w:cstheme="majorHAnsi"/>
          <w:highlight w:val="green"/>
        </w:rPr>
        <w:t>offworld</w:t>
      </w:r>
      <w:proofErr w:type="spellEnd"/>
      <w:r w:rsidRPr="00A52CB5">
        <w:rPr>
          <w:rStyle w:val="Emphasis"/>
          <w:rFonts w:asciiTheme="majorHAnsi" w:hAnsiTheme="majorHAnsi" w:cstheme="majorHAnsi"/>
          <w:highlight w:val="green"/>
        </w:rPr>
        <w:t xml:space="preserve"> future</w:t>
      </w:r>
      <w:r w:rsidRPr="00A52CB5">
        <w:rPr>
          <w:rStyle w:val="Emphasis"/>
          <w:rFonts w:asciiTheme="majorHAnsi" w:hAnsiTheme="majorHAnsi" w:cstheme="majorHAnsi"/>
        </w:rPr>
        <w:t>s</w:t>
      </w:r>
      <w:r w:rsidRPr="00A52CB5">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DCC87AB"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Settler invasion and occupation is </w:t>
      </w:r>
      <w:r w:rsidRPr="00A52CB5">
        <w:rPr>
          <w:rStyle w:val="AnalyticEmphasisChar"/>
          <w:rFonts w:asciiTheme="majorHAnsi" w:hAnsiTheme="majorHAnsi" w:cstheme="majorHAnsi"/>
        </w:rPr>
        <w:t>not</w:t>
      </w:r>
      <w:r w:rsidRPr="00A52CB5">
        <w:rPr>
          <w:rFonts w:asciiTheme="majorHAnsi" w:hAnsiTheme="majorHAnsi" w:cstheme="majorHAnsi"/>
        </w:rPr>
        <w:t xml:space="preserve"> an event, but a </w:t>
      </w:r>
      <w:r w:rsidRPr="00A52CB5">
        <w:rPr>
          <w:rStyle w:val="AnalyticEmphasisChar"/>
          <w:rFonts w:asciiTheme="majorHAnsi" w:hAnsiTheme="majorHAnsi" w:cstheme="majorHAnsi"/>
        </w:rPr>
        <w:t>structure</w:t>
      </w:r>
      <w:r w:rsidRPr="00A52CB5">
        <w:rPr>
          <w:rFonts w:asciiTheme="majorHAnsi" w:hAnsiTheme="majorHAnsi" w:cstheme="majorHAnsi"/>
        </w:rPr>
        <w:t xml:space="preserve"> of elimination that manifests itself in everyday modes of being and spatial inhabitance – all forms of political engagement necessitate indigenous dispossession </w:t>
      </w:r>
    </w:p>
    <w:p w14:paraId="4A7D7C0B" w14:textId="77777777" w:rsidR="00355F42" w:rsidRPr="00A52CB5" w:rsidRDefault="00355F42" w:rsidP="00355F42">
      <w:pPr>
        <w:rPr>
          <w:rFonts w:asciiTheme="majorHAnsi" w:hAnsiTheme="majorHAnsi" w:cstheme="majorHAnsi"/>
          <w:sz w:val="16"/>
          <w:szCs w:val="16"/>
        </w:rPr>
      </w:pPr>
      <w:r w:rsidRPr="00A52CB5">
        <w:rPr>
          <w:rStyle w:val="Style13ptBold"/>
          <w:rFonts w:asciiTheme="majorHAnsi" w:hAnsiTheme="majorHAnsi" w:cstheme="majorHAnsi"/>
        </w:rPr>
        <w:t xml:space="preserve">Rifkin 14 </w:t>
      </w:r>
      <w:r w:rsidRPr="00A52CB5">
        <w:rPr>
          <w:rFonts w:asciiTheme="majorHAnsi" w:hAnsiTheme="majorHAnsi" w:cstheme="majorHAnsi"/>
        </w:rPr>
        <w:t xml:space="preserve">– Associate Professor of English &amp; WGS @ UNC-Greensboro [Mark, ‘Settler Common Sense: Queerness and Everyday Colonialism in the American Renaissance,’ pp. 7-10] </w:t>
      </w:r>
      <w:proofErr w:type="spellStart"/>
      <w:r w:rsidRPr="00A52CB5">
        <w:rPr>
          <w:rFonts w:asciiTheme="majorHAnsi" w:hAnsiTheme="majorHAnsi" w:cstheme="majorHAnsi"/>
        </w:rPr>
        <w:t>mp</w:t>
      </w:r>
      <w:proofErr w:type="spellEnd"/>
    </w:p>
    <w:p w14:paraId="4B0C926E" w14:textId="77777777" w:rsidR="00355F42" w:rsidRPr="00A52CB5" w:rsidRDefault="00355F42" w:rsidP="00355F42">
      <w:pPr>
        <w:rPr>
          <w:rFonts w:asciiTheme="majorHAnsi" w:hAnsiTheme="majorHAnsi" w:cstheme="majorHAnsi"/>
          <w:sz w:val="16"/>
        </w:rPr>
      </w:pPr>
      <w:r w:rsidRPr="00A52CB5">
        <w:rPr>
          <w:rFonts w:asciiTheme="majorHAnsi" w:hAnsiTheme="majorHAnsi" w:cstheme="majorHAnsi"/>
          <w:sz w:val="16"/>
        </w:rPr>
        <w:t xml:space="preserve">If nineteenth-century American literary studies </w:t>
      </w:r>
      <w:proofErr w:type="gramStart"/>
      <w:r w:rsidRPr="00A52CB5">
        <w:rPr>
          <w:rFonts w:asciiTheme="majorHAnsi" w:hAnsiTheme="majorHAnsi" w:cstheme="majorHAnsi"/>
          <w:sz w:val="16"/>
        </w:rPr>
        <w:t>tends</w:t>
      </w:r>
      <w:proofErr w:type="gramEnd"/>
      <w:r w:rsidRPr="00A52CB5">
        <w:rPr>
          <w:rFonts w:asciiTheme="majorHAnsi" w:hAnsiTheme="majorHAnsi" w:cstheme="majorHAnsi"/>
          <w:sz w:val="16"/>
        </w:rPr>
        <w:t xml:space="preserve"> to focus on the ways Indians enter the narrative frame and the kinds of meanings and </w:t>
      </w:r>
      <w:proofErr w:type="spellStart"/>
      <w:r w:rsidRPr="00A52CB5">
        <w:rPr>
          <w:rFonts w:asciiTheme="majorHAnsi" w:hAnsiTheme="majorHAnsi" w:cstheme="majorHAnsi"/>
          <w:sz w:val="16"/>
        </w:rPr>
        <w:t>associa</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tions</w:t>
      </w:r>
      <w:proofErr w:type="spellEnd"/>
      <w:r w:rsidRPr="00A52CB5">
        <w:rPr>
          <w:rFonts w:asciiTheme="majorHAnsi" w:hAnsiTheme="majorHAnsi" w:cstheme="majorHAnsi"/>
          <w:sz w:val="16"/>
        </w:rPr>
        <w:t xml:space="preserve"> they bear, </w:t>
      </w:r>
      <w:r w:rsidRPr="00A52CB5">
        <w:rPr>
          <w:rStyle w:val="StyleUnderline"/>
          <w:rFonts w:asciiTheme="majorHAnsi" w:hAnsiTheme="majorHAnsi" w:cstheme="majorHAnsi"/>
        </w:rPr>
        <w:t xml:space="preserve">recent </w:t>
      </w:r>
      <w:r w:rsidRPr="00A52CB5">
        <w:rPr>
          <w:rStyle w:val="StyleUnderline"/>
          <w:rFonts w:asciiTheme="majorHAnsi" w:hAnsiTheme="majorHAnsi" w:cstheme="majorHAnsi"/>
          <w:highlight w:val="green"/>
        </w:rPr>
        <w:t>attempts to theorize</w:t>
      </w:r>
      <w:r w:rsidRPr="00A52CB5">
        <w:rPr>
          <w:rStyle w:val="StyleUnderline"/>
          <w:rFonts w:asciiTheme="majorHAnsi" w:hAnsiTheme="majorHAnsi" w:cstheme="majorHAnsi"/>
        </w:rPr>
        <w:t xml:space="preserve"> settler colonialism </w:t>
      </w:r>
      <w:r w:rsidRPr="00A52CB5">
        <w:rPr>
          <w:rStyle w:val="StyleUnderline"/>
          <w:rFonts w:asciiTheme="majorHAnsi" w:hAnsiTheme="majorHAnsi" w:cstheme="majorHAnsi"/>
          <w:highlight w:val="green"/>
        </w:rPr>
        <w:t xml:space="preserve">have sought to </w:t>
      </w:r>
      <w:r w:rsidRPr="00A52CB5">
        <w:rPr>
          <w:rStyle w:val="Emphasis"/>
          <w:rFonts w:asciiTheme="majorHAnsi" w:hAnsiTheme="majorHAnsi" w:cstheme="majorHAnsi"/>
          <w:highlight w:val="green"/>
        </w:rPr>
        <w:t>shift attention from its effects on Indigenous subjects</w:t>
      </w:r>
      <w:r w:rsidRPr="00A52CB5">
        <w:rPr>
          <w:rStyle w:val="StyleUnderline"/>
          <w:rFonts w:asciiTheme="majorHAnsi" w:hAnsiTheme="majorHAnsi" w:cstheme="majorHAnsi"/>
          <w:highlight w:val="green"/>
        </w:rPr>
        <w:t xml:space="preserve"> to</w:t>
      </w:r>
      <w:r w:rsidRPr="00A52CB5">
        <w:rPr>
          <w:rStyle w:val="StyleUnderline"/>
          <w:rFonts w:asciiTheme="majorHAnsi" w:hAnsiTheme="majorHAnsi" w:cstheme="majorHAnsi"/>
        </w:rPr>
        <w:t xml:space="preserve"> its implications for </w:t>
      </w:r>
      <w:r w:rsidRPr="00A52CB5">
        <w:rPr>
          <w:rStyle w:val="Emphasis"/>
          <w:rFonts w:asciiTheme="majorHAnsi" w:hAnsiTheme="majorHAnsi" w:cstheme="majorHAnsi"/>
          <w:highlight w:val="green"/>
        </w:rPr>
        <w:t>nonnative political attachments</w:t>
      </w:r>
      <w:r w:rsidRPr="00A52CB5">
        <w:rPr>
          <w:rStyle w:val="Emphasis"/>
          <w:rFonts w:asciiTheme="majorHAnsi" w:hAnsiTheme="majorHAnsi" w:cstheme="majorHAnsi"/>
        </w:rPr>
        <w:t>, forms of inhabitance, and modes of being</w:t>
      </w:r>
      <w:r w:rsidRPr="00A52CB5">
        <w:rPr>
          <w:rFonts w:asciiTheme="majorHAnsi" w:hAnsiTheme="majorHAnsi" w:cstheme="majorHAnsi"/>
          <w:sz w:val="16"/>
        </w:rPr>
        <w:t xml:space="preserve">, illuminating and </w:t>
      </w:r>
      <w:r w:rsidRPr="00A52CB5">
        <w:rPr>
          <w:rStyle w:val="StyleUnderline"/>
          <w:rFonts w:asciiTheme="majorHAnsi" w:hAnsiTheme="majorHAnsi" w:cstheme="majorHAnsi"/>
        </w:rPr>
        <w:t xml:space="preserve">tracking the </w:t>
      </w:r>
      <w:r w:rsidRPr="00A52CB5">
        <w:rPr>
          <w:rStyle w:val="Emphasis"/>
          <w:rFonts w:asciiTheme="majorHAnsi" w:hAnsiTheme="majorHAnsi" w:cstheme="majorHAnsi"/>
        </w:rPr>
        <w:t>pervasive operation of settlement as a system</w:t>
      </w:r>
      <w:r w:rsidRPr="00A52CB5">
        <w:rPr>
          <w:rFonts w:asciiTheme="majorHAnsi" w:hAnsiTheme="majorHAnsi" w:cstheme="majorHAnsi"/>
          <w:sz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sidRPr="00A52CB5">
        <w:rPr>
          <w:rStyle w:val="Emphasis"/>
          <w:rFonts w:asciiTheme="majorHAnsi" w:hAnsiTheme="majorHAnsi" w:cstheme="majorHAnsi"/>
          <w:highlight w:val="green"/>
        </w:rPr>
        <w:t>invasion is a structure not an event</w:t>
      </w:r>
      <w:r w:rsidRPr="00A52CB5">
        <w:rPr>
          <w:rFonts w:asciiTheme="majorHAnsi" w:hAnsiTheme="majorHAnsi" w:cstheme="majorHAnsi"/>
          <w:sz w:val="16"/>
        </w:rPr>
        <w:t xml:space="preserve">” (2).6 He suggests that </w:t>
      </w:r>
      <w:r w:rsidRPr="00A52CB5">
        <w:rPr>
          <w:rStyle w:val="StyleUnderline"/>
          <w:rFonts w:asciiTheme="majorHAnsi" w:hAnsiTheme="majorHAnsi" w:cstheme="majorHAnsi"/>
        </w:rPr>
        <w:t>a “</w:t>
      </w:r>
      <w:r w:rsidRPr="00A52CB5">
        <w:rPr>
          <w:rStyle w:val="StyleUnderline"/>
          <w:rFonts w:asciiTheme="majorHAnsi" w:hAnsiTheme="majorHAnsi" w:cstheme="majorHAnsi"/>
          <w:highlight w:val="green"/>
        </w:rPr>
        <w:t>logic of elimination” drives settler governance and sociality</w:t>
      </w:r>
      <w:r w:rsidRPr="00A52CB5">
        <w:rPr>
          <w:rFonts w:asciiTheme="majorHAnsi" w:hAnsiTheme="majorHAnsi" w:cstheme="majorHAnsi"/>
          <w:sz w:val="16"/>
        </w:rPr>
        <w:t>, describing “</w:t>
      </w:r>
      <w:r w:rsidRPr="00A52CB5">
        <w:rPr>
          <w:rStyle w:val="StyleUnderline"/>
          <w:rFonts w:asciiTheme="majorHAnsi" w:hAnsiTheme="majorHAnsi" w:cstheme="majorHAnsi"/>
        </w:rPr>
        <w:t>the settler-colonial will</w:t>
      </w:r>
      <w:r w:rsidRPr="00A52CB5">
        <w:rPr>
          <w:rFonts w:asciiTheme="majorHAnsi" w:hAnsiTheme="majorHAnsi" w:cstheme="majorHAnsi"/>
          <w:sz w:val="16"/>
        </w:rPr>
        <w:t xml:space="preserve">” as “a historical force that </w:t>
      </w:r>
      <w:r w:rsidRPr="00A52CB5">
        <w:rPr>
          <w:rStyle w:val="StyleUnderline"/>
          <w:rFonts w:asciiTheme="majorHAnsi" w:hAnsiTheme="majorHAnsi" w:cstheme="majorHAnsi"/>
        </w:rPr>
        <w:t>ultimately derives from the primal drive to expansion</w:t>
      </w:r>
      <w:r w:rsidRPr="00A52CB5">
        <w:rPr>
          <w:rFonts w:asciiTheme="majorHAnsi" w:hAnsiTheme="majorHAnsi" w:cstheme="majorHAnsi"/>
          <w:sz w:val="16"/>
        </w:rPr>
        <w:t xml:space="preserve"> that is generally glossed as capitalism” (167), and in “Settler Colonialism and the Elimination of the Native,” he observes that “</w:t>
      </w:r>
      <w:r w:rsidRPr="00A52CB5">
        <w:rPr>
          <w:rStyle w:val="StyleUnderline"/>
          <w:rFonts w:asciiTheme="majorHAnsi" w:hAnsiTheme="majorHAnsi" w:cstheme="majorHAnsi"/>
          <w:highlight w:val="green"/>
        </w:rPr>
        <w:t xml:space="preserve">elimination is an </w:t>
      </w:r>
      <w:r w:rsidRPr="00A52CB5">
        <w:rPr>
          <w:rStyle w:val="Emphasis"/>
          <w:rFonts w:asciiTheme="majorHAnsi" w:hAnsiTheme="majorHAnsi" w:cstheme="majorHAnsi"/>
          <w:highlight w:val="green"/>
        </w:rPr>
        <w:t>organizing principle of settler-colonial society</w:t>
      </w:r>
      <w:r w:rsidRPr="00A52CB5">
        <w:rPr>
          <w:rStyle w:val="StyleUnderline"/>
          <w:rFonts w:asciiTheme="majorHAnsi" w:hAnsiTheme="majorHAnsi" w:cstheme="majorHAnsi"/>
        </w:rPr>
        <w:t xml:space="preserve"> rather than a one-off (and </w:t>
      </w:r>
      <w:proofErr w:type="spellStart"/>
      <w:r w:rsidRPr="00A52CB5">
        <w:rPr>
          <w:rStyle w:val="StyleUnderline"/>
          <w:rFonts w:asciiTheme="majorHAnsi" w:hAnsiTheme="majorHAnsi" w:cstheme="majorHAnsi"/>
        </w:rPr>
        <w:t>superceded</w:t>
      </w:r>
      <w:proofErr w:type="spellEnd"/>
      <w:r w:rsidRPr="00A52CB5">
        <w:rPr>
          <w:rStyle w:val="StyleUnderline"/>
          <w:rFonts w:asciiTheme="majorHAnsi" w:hAnsiTheme="majorHAnsi" w:cstheme="majorHAnsi"/>
        </w:rPr>
        <w:t>) occurrence</w:t>
      </w:r>
      <w:r w:rsidRPr="00A52CB5">
        <w:rPr>
          <w:rFonts w:asciiTheme="majorHAnsi" w:hAnsiTheme="majorHAnsi" w:cstheme="majorHAnsi"/>
          <w:sz w:val="16"/>
        </w:rPr>
        <w:t>” (388). Rather than being superseded after an initial moment/ period of conquest, colonization persists since “</w:t>
      </w:r>
      <w:r w:rsidRPr="00A52CB5">
        <w:rPr>
          <w:rStyle w:val="StyleUnderline"/>
          <w:rFonts w:asciiTheme="majorHAnsi" w:hAnsiTheme="majorHAnsi" w:cstheme="majorHAnsi"/>
          <w:highlight w:val="green"/>
        </w:rPr>
        <w:t xml:space="preserve">the logic of elimination marks a return whereby </w:t>
      </w:r>
      <w:r w:rsidRPr="00A52CB5">
        <w:rPr>
          <w:rStyle w:val="Emphasis"/>
          <w:rFonts w:asciiTheme="majorHAnsi" w:hAnsiTheme="majorHAnsi" w:cstheme="majorHAnsi"/>
          <w:highlight w:val="green"/>
        </w:rPr>
        <w:t>the native repressed continues to structure settler- colonial society</w:t>
      </w:r>
      <w:r w:rsidRPr="00A52CB5">
        <w:rPr>
          <w:rFonts w:asciiTheme="majorHAnsi" w:hAnsiTheme="majorHAnsi" w:cstheme="majorHAnsi"/>
          <w:sz w:val="16"/>
        </w:rPr>
        <w:t xml:space="preserve">” (390). In Aileen Moreton-Robinson’s work, whiteness </w:t>
      </w:r>
      <w:proofErr w:type="spellStart"/>
      <w:r w:rsidRPr="00A52CB5">
        <w:rPr>
          <w:rFonts w:asciiTheme="majorHAnsi" w:hAnsiTheme="majorHAnsi" w:cstheme="majorHAnsi"/>
          <w:sz w:val="16"/>
        </w:rPr>
        <w:t>func</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tions</w:t>
      </w:r>
      <w:proofErr w:type="spellEnd"/>
      <w:r w:rsidRPr="00A52CB5">
        <w:rPr>
          <w:rFonts w:asciiTheme="majorHAnsi" w:hAnsiTheme="majorHAnsi" w:cstheme="majorHAnsi"/>
          <w:sz w:val="16"/>
        </w:rPr>
        <w:t xml:space="preserve"> as the central way of understanding the domination and displacement of Indigenous peoples by nonnatives.7 In “Writing Off Indigenous </w:t>
      </w:r>
      <w:proofErr w:type="spellStart"/>
      <w:r w:rsidRPr="00A52CB5">
        <w:rPr>
          <w:rFonts w:asciiTheme="majorHAnsi" w:hAnsiTheme="majorHAnsi" w:cstheme="majorHAnsi"/>
          <w:sz w:val="16"/>
        </w:rPr>
        <w:t>Sover</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eignty</w:t>
      </w:r>
      <w:proofErr w:type="spellEnd"/>
      <w:r w:rsidRPr="00A52CB5">
        <w:rPr>
          <w:rFonts w:asciiTheme="majorHAnsi" w:hAnsiTheme="majorHAnsi" w:cstheme="majorHAnsi"/>
          <w:sz w:val="16"/>
        </w:rPr>
        <w:t xml:space="preserve">,” she argues, “As a regime of power, patriarchal white sovereignty operates ideologically, materially and discursively to reproduce and main- </w:t>
      </w:r>
      <w:proofErr w:type="spellStart"/>
      <w:r w:rsidRPr="00A52CB5">
        <w:rPr>
          <w:rFonts w:asciiTheme="majorHAnsi" w:hAnsiTheme="majorHAnsi" w:cstheme="majorHAnsi"/>
          <w:sz w:val="16"/>
        </w:rPr>
        <w:t>tain</w:t>
      </w:r>
      <w:proofErr w:type="spellEnd"/>
      <w:r w:rsidRPr="00A52CB5">
        <w:rPr>
          <w:rFonts w:asciiTheme="majorHAnsi" w:hAnsiTheme="majorHAnsi" w:cstheme="majorHAnsi"/>
          <w:sz w:val="16"/>
        </w:rPr>
        <w:t xml:space="preserve"> its investment in the nation as a white possession” (88), and in “Writ- </w:t>
      </w:r>
      <w:proofErr w:type="spellStart"/>
      <w:r w:rsidRPr="00A52CB5">
        <w:rPr>
          <w:rFonts w:asciiTheme="majorHAnsi" w:hAnsiTheme="majorHAnsi" w:cstheme="majorHAnsi"/>
          <w:sz w:val="16"/>
        </w:rPr>
        <w:t>ing</w:t>
      </w:r>
      <w:proofErr w:type="spellEnd"/>
      <w:r w:rsidRPr="00A52CB5">
        <w:rPr>
          <w:rFonts w:asciiTheme="majorHAnsi" w:hAnsiTheme="majorHAnsi" w:cstheme="majorHAnsi"/>
          <w:sz w:val="16"/>
        </w:rPr>
        <w:t xml:space="preserve"> Off Treaties,” she suggests, “</w:t>
      </w:r>
      <w:r w:rsidRPr="00A52CB5">
        <w:rPr>
          <w:rStyle w:val="Emphasis"/>
          <w:rFonts w:asciiTheme="majorHAnsi" w:hAnsiTheme="majorHAnsi" w:cstheme="majorHAnsi"/>
          <w:bCs/>
        </w:rPr>
        <w:t xml:space="preserve">At an ontological level </w:t>
      </w:r>
      <w:r w:rsidRPr="00A52CB5">
        <w:rPr>
          <w:rStyle w:val="Emphasis"/>
          <w:rFonts w:asciiTheme="majorHAnsi" w:hAnsiTheme="majorHAnsi" w:cstheme="majorHAnsi"/>
          <w:bCs/>
        </w:rPr>
        <w:lastRenderedPageBreak/>
        <w:t>the structure of subjective possession</w:t>
      </w:r>
      <w:r w:rsidRPr="00A52CB5">
        <w:rPr>
          <w:rStyle w:val="StyleUnderline"/>
          <w:rFonts w:asciiTheme="majorHAnsi" w:hAnsiTheme="majorHAnsi" w:cstheme="majorHAnsi"/>
        </w:rPr>
        <w:t xml:space="preserve"> occurs through the imposition of one’s will-to-be on the thing which is perceived to lack will, thus it is </w:t>
      </w:r>
      <w:r w:rsidRPr="00A52CB5">
        <w:rPr>
          <w:rStyle w:val="Emphasis"/>
          <w:rFonts w:asciiTheme="majorHAnsi" w:hAnsiTheme="majorHAnsi" w:cstheme="majorHAnsi"/>
        </w:rPr>
        <w:t>open to being possessed</w:t>
      </w:r>
      <w:r w:rsidRPr="00A52CB5">
        <w:rPr>
          <w:rFonts w:asciiTheme="majorHAnsi" w:hAnsiTheme="majorHAnsi" w:cstheme="majorHAnsi"/>
          <w:sz w:val="16"/>
        </w:rPr>
        <w:t>,” such that “</w:t>
      </w:r>
      <w:r w:rsidRPr="00A52CB5">
        <w:rPr>
          <w:rStyle w:val="StyleUnderline"/>
          <w:rFonts w:asciiTheme="majorHAnsi" w:hAnsiTheme="majorHAnsi" w:cstheme="majorHAnsi"/>
        </w:rPr>
        <w:t>possession . . . forms</w:t>
      </w:r>
      <w:r w:rsidRPr="00A52CB5">
        <w:rPr>
          <w:rFonts w:asciiTheme="majorHAnsi" w:hAnsiTheme="majorHAnsi" w:cstheme="majorHAnsi"/>
          <w:sz w:val="16"/>
        </w:rPr>
        <w:t xml:space="preserve"> part of</w:t>
      </w:r>
      <w:r w:rsidRPr="00A52CB5">
        <w:rPr>
          <w:rStyle w:val="StyleUnderline"/>
          <w:rFonts w:asciiTheme="majorHAnsi" w:hAnsiTheme="majorHAnsi" w:cstheme="majorHAnsi"/>
        </w:rPr>
        <w:t xml:space="preserve"> </w:t>
      </w:r>
      <w:r w:rsidRPr="00A52CB5">
        <w:rPr>
          <w:rStyle w:val="Emphasis"/>
          <w:rFonts w:asciiTheme="majorHAnsi" w:hAnsiTheme="majorHAnsi" w:cstheme="majorHAnsi"/>
        </w:rPr>
        <w:t>the ontological structure</w:t>
      </w:r>
      <w:r w:rsidRPr="00A52CB5">
        <w:rPr>
          <w:rFonts w:asciiTheme="majorHAnsi" w:hAnsiTheme="majorHAnsi" w:cstheme="majorHAnsi"/>
          <w:sz w:val="16"/>
          <w:szCs w:val="16"/>
        </w:rPr>
        <w:t xml:space="preserve"> of white subjectivity</w:t>
      </w:r>
      <w:r w:rsidRPr="00A52CB5">
        <w:rPr>
          <w:rFonts w:asciiTheme="majorHAnsi" w:hAnsiTheme="majorHAnsi" w:cstheme="majorHAnsi"/>
          <w:sz w:val="16"/>
        </w:rPr>
        <w:t>” (83–84). For Jodi Byrd, the deployment of Indianness as a mobile figure works as the principal mode of U.S. settler colonialism. She observes that “</w:t>
      </w:r>
      <w:r w:rsidRPr="00A52CB5">
        <w:rPr>
          <w:rStyle w:val="StyleUnderline"/>
          <w:rFonts w:asciiTheme="majorHAnsi" w:hAnsiTheme="majorHAnsi" w:cstheme="majorHAnsi"/>
        </w:rPr>
        <w:t xml:space="preserve">colonization and racialization . . . have </w:t>
      </w:r>
      <w:r w:rsidRPr="00A52CB5">
        <w:rPr>
          <w:rStyle w:val="Emphasis"/>
          <w:rFonts w:asciiTheme="majorHAnsi" w:hAnsiTheme="majorHAnsi" w:cstheme="majorHAnsi"/>
        </w:rPr>
        <w:t>often been conflated</w:t>
      </w:r>
      <w:r w:rsidRPr="00A52CB5">
        <w:rPr>
          <w:rStyle w:val="StyleUnderline"/>
          <w:rFonts w:asciiTheme="majorHAnsi" w:hAnsiTheme="majorHAnsi" w:cstheme="majorHAnsi"/>
        </w:rPr>
        <w:t>,” in ways that</w:t>
      </w:r>
      <w:r w:rsidRPr="00A52CB5">
        <w:rPr>
          <w:rFonts w:asciiTheme="majorHAnsi" w:hAnsiTheme="majorHAnsi" w:cstheme="majorHAnsi"/>
          <w:sz w:val="16"/>
        </w:rPr>
        <w:t xml:space="preserve"> “tend to be sited along the axis of inclusion/exclusion” and that “</w:t>
      </w:r>
      <w:r w:rsidRPr="00A52CB5">
        <w:rPr>
          <w:rStyle w:val="Emphasis"/>
          <w:rFonts w:asciiTheme="majorHAnsi" w:hAnsiTheme="majorHAnsi" w:cstheme="majorHAnsi"/>
        </w:rPr>
        <w:t>misdirect and cloud attention from the underlying structures of settler colonialism</w:t>
      </w:r>
      <w:r w:rsidRPr="00A52CB5">
        <w:rPr>
          <w:rFonts w:asciiTheme="majorHAnsi" w:hAnsiTheme="majorHAnsi" w:cstheme="majorHAnsi"/>
          <w:sz w:val="16"/>
        </w:rPr>
        <w:t xml:space="preserve">” (xxiii, xvii). She argues that </w:t>
      </w:r>
      <w:r w:rsidRPr="00A52CB5">
        <w:rPr>
          <w:rStyle w:val="StyleUnderline"/>
          <w:rFonts w:asciiTheme="majorHAnsi" w:hAnsiTheme="majorHAnsi" w:cstheme="majorHAnsi"/>
        </w:rPr>
        <w:t>settlement works through the translation of indigeneity as Indianness</w:t>
      </w:r>
      <w:r w:rsidRPr="00A52CB5">
        <w:rPr>
          <w:rFonts w:asciiTheme="majorHAnsi" w:hAnsiTheme="majorHAnsi" w:cstheme="majorHAnsi"/>
          <w:sz w:val="16"/>
        </w:rPr>
        <w:t xml:space="preserve">, casting place-based political </w:t>
      </w:r>
      <w:proofErr w:type="spellStart"/>
      <w:r w:rsidRPr="00A52CB5">
        <w:rPr>
          <w:rFonts w:asciiTheme="majorHAnsi" w:hAnsiTheme="majorHAnsi" w:cstheme="majorHAnsi"/>
          <w:sz w:val="16"/>
        </w:rPr>
        <w:t>collec</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tivities</w:t>
      </w:r>
      <w:proofErr w:type="spellEnd"/>
      <w:r w:rsidRPr="00A52CB5">
        <w:rPr>
          <w:rFonts w:asciiTheme="majorHAnsi" w:hAnsiTheme="majorHAnsi" w:cstheme="majorHAnsi"/>
          <w:sz w:val="16"/>
        </w:rPr>
        <w:t xml:space="preserve"> as (racialized) populations subject to U.S. jurisdiction and manage- </w:t>
      </w:r>
      <w:proofErr w:type="spellStart"/>
      <w:r w:rsidRPr="00A52CB5">
        <w:rPr>
          <w:rFonts w:asciiTheme="majorHAnsi" w:hAnsiTheme="majorHAnsi" w:cstheme="majorHAnsi"/>
          <w:sz w:val="16"/>
        </w:rPr>
        <w:t>ment</w:t>
      </w:r>
      <w:proofErr w:type="spellEnd"/>
      <w:r w:rsidRPr="00A52CB5">
        <w:rPr>
          <w:rFonts w:asciiTheme="majorHAnsi" w:hAnsiTheme="majorHAnsi" w:cstheme="majorHAnsi"/>
          <w:sz w:val="16"/>
        </w:rPr>
        <w:t>: “</w:t>
      </w:r>
      <w:r w:rsidRPr="00A52CB5">
        <w:rPr>
          <w:rStyle w:val="StyleUnderline"/>
          <w:rFonts w:asciiTheme="majorHAnsi" w:hAnsiTheme="majorHAnsi" w:cstheme="majorHAnsi"/>
        </w:rPr>
        <w:t>the Indian is left nowhere and everywhere within the ontological premises through which U.S. empire orients</w:t>
      </w:r>
      <w:r w:rsidRPr="00A52CB5">
        <w:rPr>
          <w:rFonts w:asciiTheme="majorHAnsi" w:hAnsiTheme="majorHAnsi" w:cstheme="majorHAnsi"/>
          <w:sz w:val="16"/>
        </w:rPr>
        <w:t xml:space="preserve">, imagines, and critiques </w:t>
      </w:r>
      <w:proofErr w:type="gramStart"/>
      <w:r w:rsidRPr="00A52CB5">
        <w:rPr>
          <w:rStyle w:val="StyleUnderline"/>
          <w:rFonts w:asciiTheme="majorHAnsi" w:hAnsiTheme="majorHAnsi" w:cstheme="majorHAnsi"/>
        </w:rPr>
        <w:t>itself</w:t>
      </w:r>
      <w:r w:rsidRPr="00A52CB5">
        <w:rPr>
          <w:rFonts w:asciiTheme="majorHAnsi" w:hAnsiTheme="majorHAnsi" w:cstheme="majorHAnsi"/>
          <w:sz w:val="16"/>
        </w:rPr>
        <w:t xml:space="preserve"> ”</w:t>
      </w:r>
      <w:proofErr w:type="gramEnd"/>
      <w:r w:rsidRPr="00A52CB5">
        <w:rPr>
          <w:rFonts w:asciiTheme="majorHAnsi" w:hAnsiTheme="majorHAnsi" w:cstheme="majorHAnsi"/>
          <w:sz w:val="16"/>
        </w:rPr>
        <w:t>; “</w:t>
      </w:r>
      <w:r w:rsidRPr="00A52CB5">
        <w:rPr>
          <w:rStyle w:val="StyleUnderline"/>
          <w:rFonts w:asciiTheme="majorHAnsi" w:hAnsiTheme="majorHAnsi" w:cstheme="majorHAnsi"/>
        </w:rPr>
        <w:t>ideas of</w:t>
      </w:r>
      <w:r w:rsidRPr="00A52CB5">
        <w:rPr>
          <w:rFonts w:asciiTheme="majorHAnsi" w:hAnsiTheme="majorHAnsi" w:cstheme="majorHAnsi"/>
          <w:sz w:val="16"/>
        </w:rPr>
        <w:t xml:space="preserve"> Indians and </w:t>
      </w:r>
      <w:r w:rsidRPr="00A52CB5">
        <w:rPr>
          <w:rStyle w:val="StyleUnderline"/>
          <w:rFonts w:asciiTheme="majorHAnsi" w:hAnsiTheme="majorHAnsi" w:cstheme="majorHAnsi"/>
        </w:rPr>
        <w:t xml:space="preserve">Indianness have served as </w:t>
      </w:r>
      <w:r w:rsidRPr="00A52CB5">
        <w:rPr>
          <w:rStyle w:val="Emphasis"/>
          <w:rFonts w:asciiTheme="majorHAnsi" w:hAnsiTheme="majorHAnsi" w:cstheme="majorHAnsi"/>
          <w:bCs/>
        </w:rPr>
        <w:t>the ontological ground through which U.S. settler colonialism enacts itself</w:t>
      </w:r>
      <w:r w:rsidRPr="00A52CB5">
        <w:rPr>
          <w:rStyle w:val="Emphasis"/>
          <w:rFonts w:asciiTheme="majorHAnsi" w:hAnsiTheme="majorHAnsi" w:cstheme="majorHAnsi"/>
        </w:rPr>
        <w:t xml:space="preserve"> </w:t>
      </w:r>
      <w:r w:rsidRPr="00A52CB5">
        <w:rPr>
          <w:rFonts w:asciiTheme="majorHAnsi" w:hAnsiTheme="majorHAnsi" w:cstheme="majorHAnsi"/>
          <w:sz w:val="16"/>
        </w:rPr>
        <w:t>” (xix).</w:t>
      </w:r>
    </w:p>
    <w:p w14:paraId="3C5A5709" w14:textId="77777777" w:rsidR="00355F42" w:rsidRPr="00A52CB5" w:rsidRDefault="00355F42" w:rsidP="00355F42">
      <w:pPr>
        <w:pStyle w:val="Heading3"/>
        <w:rPr>
          <w:rFonts w:asciiTheme="majorHAnsi" w:hAnsiTheme="majorHAnsi" w:cstheme="majorHAnsi"/>
        </w:rPr>
      </w:pPr>
      <w:proofErr w:type="spellStart"/>
      <w:r w:rsidRPr="00A52CB5">
        <w:rPr>
          <w:rFonts w:asciiTheme="majorHAnsi" w:hAnsiTheme="majorHAnsi" w:cstheme="majorHAnsi"/>
        </w:rPr>
        <w:lastRenderedPageBreak/>
        <w:t>fwk</w:t>
      </w:r>
      <w:proofErr w:type="spellEnd"/>
      <w:r w:rsidRPr="00A52CB5">
        <w:rPr>
          <w:rFonts w:asciiTheme="majorHAnsi" w:hAnsiTheme="majorHAnsi" w:cstheme="majorHAnsi"/>
        </w:rPr>
        <w:t>!</w:t>
      </w:r>
    </w:p>
    <w:p w14:paraId="70C9BC46"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Thus, I affirm the res: the appropriation of outer space by private entities is unjust</w:t>
      </w:r>
    </w:p>
    <w:p w14:paraId="0648B8A1" w14:textId="29E293AA"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The ROTB is to reject settler colonialism in academia</w:t>
      </w:r>
    </w:p>
    <w:p w14:paraId="2EDF9AE2"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The affirmative embraces indigenous epistemologies and methodologies that reshape the future of outer space through the lens of indigenous inter-relationality. </w:t>
      </w:r>
    </w:p>
    <w:p w14:paraId="534591E3"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Smiles 20,</w:t>
      </w:r>
      <w:r w:rsidRPr="00A52CB5">
        <w:rPr>
          <w:rFonts w:asciiTheme="majorHAnsi" w:hAnsiTheme="majorHAnsi" w:cstheme="majorHAnsi"/>
        </w:rPr>
        <w:t xml:space="preserve"> Deondre Smiles, 10-26-2020, "The Settler Logics of (Outer) Space," Society + Space, </w:t>
      </w:r>
      <w:hyperlink r:id="rId25" w:history="1">
        <w:r w:rsidRPr="00A52CB5">
          <w:rPr>
            <w:rStyle w:val="Hyperlink"/>
            <w:rFonts w:asciiTheme="majorHAnsi" w:hAnsiTheme="majorHAnsi" w:cstheme="majorHAnsi"/>
          </w:rPr>
          <w:t>https://www.societyandspace.org/articles/the-settler-logics-of-outer-space</w:t>
        </w:r>
      </w:hyperlink>
      <w:r w:rsidRPr="00A52CB5">
        <w:rPr>
          <w:rFonts w:asciiTheme="majorHAnsi" w:hAnsiTheme="majorHAnsi" w:cstheme="majorHAnsi"/>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A52CB5">
        <w:rPr>
          <w:rFonts w:asciiTheme="majorHAnsi" w:hAnsiTheme="majorHAnsi" w:cstheme="majorHAnsi"/>
        </w:rPr>
        <w:t>tanya</w:t>
      </w:r>
      <w:proofErr w:type="spellEnd"/>
    </w:p>
    <w:p w14:paraId="2EFA9DBD" w14:textId="77777777" w:rsidR="00355F42" w:rsidRPr="00A52CB5" w:rsidRDefault="00355F42" w:rsidP="00355F42">
      <w:pPr>
        <w:rPr>
          <w:rStyle w:val="Emphasis"/>
          <w:rFonts w:asciiTheme="majorHAnsi" w:hAnsiTheme="majorHAnsi" w:cstheme="majorHAnsi"/>
        </w:rPr>
      </w:pPr>
      <w:r w:rsidRPr="00A52CB5">
        <w:rPr>
          <w:rFonts w:asciiTheme="majorHAnsi" w:hAnsiTheme="majorHAnsi" w:cstheme="majorHAnsi"/>
          <w:sz w:val="16"/>
        </w:rPr>
        <w:t xml:space="preserve">I want to now turn our attention towards </w:t>
      </w:r>
      <w:r w:rsidRPr="00A52CB5">
        <w:rPr>
          <w:rStyle w:val="StyleUnderline"/>
          <w:rFonts w:asciiTheme="majorHAnsi" w:hAnsiTheme="majorHAnsi" w:cstheme="majorHAnsi"/>
        </w:rPr>
        <w:t>the possibilities that exist regarding Indigenous engagement with outer space.</w:t>
      </w:r>
      <w:r w:rsidRPr="00A52CB5">
        <w:rPr>
          <w:rFonts w:asciiTheme="majorHAnsi" w:hAnsiTheme="majorHAnsi" w:cstheme="majorHAnsi"/>
          <w:sz w:val="16"/>
        </w:rPr>
        <w:t xml:space="preserve">  After all, the timing could not be more urgent to do so—we are now at a point where after generations and generations of building the myth that America was built out of nothing, we are </w:t>
      </w:r>
      <w:r w:rsidRPr="00A52CB5">
        <w:rPr>
          <w:rStyle w:val="StyleUnderline"/>
          <w:rFonts w:asciiTheme="majorHAnsi" w:hAnsiTheme="majorHAnsi" w:cstheme="majorHAnsi"/>
        </w:rPr>
        <w:t>now ready to resume the project of extending the reach of American military and economic might in space.</w:t>
      </w:r>
      <w:r w:rsidRPr="00A52CB5">
        <w:rPr>
          <w:rFonts w:asciiTheme="majorHAnsi" w:hAnsiTheme="majorHAnsi" w:cstheme="majorHAnsi"/>
          <w:sz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A52CB5">
        <w:rPr>
          <w:rStyle w:val="Emphasis"/>
          <w:rFonts w:asciiTheme="majorHAnsi" w:hAnsiTheme="majorHAnsi" w:cstheme="majorHAnsi"/>
        </w:rPr>
        <w:t>A sustained conversation needs to be had</w:t>
      </w:r>
      <w:r w:rsidRPr="00A52CB5">
        <w:rPr>
          <w:rFonts w:asciiTheme="majorHAnsi" w:hAnsiTheme="majorHAnsi" w:cstheme="majorHAnsi"/>
          <w:sz w:val="16"/>
        </w:rPr>
        <w:t xml:space="preserve">—will this exploration be ethical and beneficial to all Americans? </w:t>
      </w:r>
      <w:r w:rsidRPr="00A52CB5">
        <w:rPr>
          <w:rStyle w:val="Emphasis"/>
          <w:rFonts w:asciiTheme="majorHAnsi" w:hAnsiTheme="majorHAnsi" w:cstheme="majorHAnsi"/>
        </w:rPr>
        <w:t xml:space="preserve">One potential avenue of </w:t>
      </w:r>
      <w:r w:rsidRPr="00A52CB5">
        <w:rPr>
          <w:rStyle w:val="Emphasis"/>
          <w:rFonts w:asciiTheme="majorHAnsi" w:hAnsiTheme="majorHAnsi" w:cstheme="majorHAnsi"/>
          <w:highlight w:val="green"/>
        </w:rPr>
        <w:t xml:space="preserve">Indigenous involvement comes through the active involvement of Indigenous peoples and </w:t>
      </w:r>
      <w:r w:rsidRPr="00A52CB5">
        <w:rPr>
          <w:rStyle w:val="Emphasis"/>
          <w:rFonts w:asciiTheme="majorHAnsi" w:hAnsiTheme="majorHAnsi" w:cstheme="majorHAnsi"/>
        </w:rPr>
        <w:t xml:space="preserve">Indigenous </w:t>
      </w:r>
      <w:r w:rsidRPr="00A52CB5">
        <w:rPr>
          <w:rStyle w:val="Emphasis"/>
          <w:rFonts w:asciiTheme="majorHAnsi" w:hAnsiTheme="majorHAnsi" w:cstheme="majorHAnsi"/>
          <w:highlight w:val="green"/>
        </w:rPr>
        <w:t>perspectives in space</w:t>
      </w:r>
      <w:r w:rsidRPr="00A52CB5">
        <w:rPr>
          <w:rStyle w:val="Emphasis"/>
          <w:rFonts w:asciiTheme="majorHAnsi" w:hAnsiTheme="majorHAnsi" w:cstheme="majorHAnsi"/>
        </w:rPr>
        <w:t xml:space="preserve"> exploration, of course. This</w:t>
      </w:r>
      <w:r w:rsidRPr="00A52CB5">
        <w:rPr>
          <w:rFonts w:asciiTheme="majorHAnsi" w:hAnsiTheme="majorHAnsi" w:cstheme="majorHAnsi"/>
          <w:sz w:val="16"/>
        </w:rPr>
        <w:t xml:space="preserve"> involvement </w:t>
      </w:r>
      <w:r w:rsidRPr="00A52CB5">
        <w:rPr>
          <w:rStyle w:val="Emphasis"/>
          <w:rFonts w:asciiTheme="majorHAnsi" w:hAnsiTheme="majorHAnsi" w:cstheme="majorHAnsi"/>
        </w:rPr>
        <w:t xml:space="preserve">can be possible </w:t>
      </w:r>
      <w:r w:rsidRPr="00A52CB5">
        <w:rPr>
          <w:rStyle w:val="Emphasis"/>
          <w:rFonts w:asciiTheme="majorHAnsi" w:hAnsiTheme="majorHAnsi" w:cstheme="majorHAnsi"/>
          <w:highlight w:val="green"/>
        </w:rPr>
        <w:t>through viewing outer space through a ‘decolonial’ lens</w:t>
      </w:r>
      <w:r w:rsidRPr="00A52CB5">
        <w:rPr>
          <w:rFonts w:asciiTheme="majorHAnsi" w:hAnsiTheme="majorHAnsi" w:cstheme="majorHAnsi"/>
          <w:sz w:val="16"/>
        </w:rPr>
        <w:t xml:space="preserve">, for instance. </w:t>
      </w:r>
      <w:r w:rsidRPr="00A52CB5">
        <w:rPr>
          <w:rStyle w:val="StyleUnderline"/>
          <w:rFonts w:asciiTheme="majorHAnsi" w:hAnsiTheme="majorHAnsi" w:cstheme="majorHAnsi"/>
        </w:rPr>
        <w:t xml:space="preserve">Astronomers such as Prescod-Weinstein and </w:t>
      </w:r>
      <w:proofErr w:type="spellStart"/>
      <w:r w:rsidRPr="00A52CB5">
        <w:rPr>
          <w:rStyle w:val="StyleUnderline"/>
          <w:rFonts w:asciiTheme="majorHAnsi" w:hAnsiTheme="majorHAnsi" w:cstheme="majorHAnsi"/>
        </w:rPr>
        <w:t>Walkowicz</w:t>
      </w:r>
      <w:proofErr w:type="spellEnd"/>
      <w:r w:rsidRPr="00A52CB5">
        <w:rPr>
          <w:rStyle w:val="StyleUnderline"/>
          <w:rFonts w:asciiTheme="majorHAnsi" w:hAnsiTheme="majorHAnsi" w:cstheme="majorHAnsi"/>
        </w:rPr>
        <w:t xml:space="preserve"> have spoken about the need </w:t>
      </w:r>
      <w:r w:rsidRPr="00A52CB5">
        <w:rPr>
          <w:rStyle w:val="StyleUnderline"/>
          <w:rFonts w:asciiTheme="majorHAnsi" w:hAnsiTheme="majorHAnsi" w:cstheme="majorHAnsi"/>
          <w:highlight w:val="green"/>
        </w:rPr>
        <w:t>to avoid replicating colonial frameworks of occupation and use of space</w:t>
      </w:r>
      <w:r w:rsidRPr="00A52CB5">
        <w:rPr>
          <w:rStyle w:val="StyleUnderline"/>
          <w:rFonts w:asciiTheme="majorHAnsi" w:hAnsiTheme="majorHAnsi" w:cstheme="majorHAnsi"/>
        </w:rPr>
        <w:t xml:space="preserve"> when exploring places such as Mars, for example (Mandelbaum, 2018).</w:t>
      </w:r>
      <w:r w:rsidRPr="00A52CB5">
        <w:rPr>
          <w:rFonts w:asciiTheme="majorHAnsi" w:hAnsiTheme="majorHAnsi" w:cstheme="majorHAnsi"/>
          <w:sz w:val="16"/>
        </w:rPr>
        <w:t xml:space="preserve"> The rise of </w:t>
      </w:r>
      <w:r w:rsidRPr="00A52CB5">
        <w:rPr>
          <w:rStyle w:val="StyleUnderline"/>
          <w:rFonts w:asciiTheme="majorHAnsi" w:hAnsiTheme="majorHAnsi" w:cstheme="majorHAnsi"/>
        </w:rPr>
        <w:t xml:space="preserve">logics of resource extraction in outer-space bodies have led to engagements by other academics such as Alice Gorman on the </w:t>
      </w:r>
      <w:r w:rsidRPr="00A52CB5">
        <w:rPr>
          <w:rStyle w:val="Emphasis"/>
          <w:rFonts w:asciiTheme="majorHAnsi" w:hAnsiTheme="majorHAnsi" w:cstheme="majorHAnsi"/>
        </w:rPr>
        <w:t>agency and personhood of the Moon</w:t>
      </w:r>
      <w:r w:rsidRPr="00A52CB5">
        <w:rPr>
          <w:rStyle w:val="StyleUnderline"/>
          <w:rFonts w:asciiTheme="majorHAnsi" w:hAnsiTheme="majorHAnsi" w:cstheme="majorHAnsi"/>
        </w:rPr>
        <w:t xml:space="preserve">. </w:t>
      </w:r>
      <w:r w:rsidRPr="00A52CB5">
        <w:rPr>
          <w:rStyle w:val="Emphasis"/>
          <w:rFonts w:asciiTheme="majorHAnsi" w:hAnsiTheme="majorHAnsi" w:cstheme="majorHAnsi"/>
          <w:highlight w:val="green"/>
        </w:rPr>
        <w:t>Collaborations between Indigenous people and space agencies</w:t>
      </w:r>
      <w:r w:rsidRPr="00A52CB5">
        <w:rPr>
          <w:rStyle w:val="StyleUnderline"/>
          <w:rFonts w:asciiTheme="majorHAnsi" w:hAnsiTheme="majorHAnsi" w:cstheme="majorHAnsi"/>
        </w:rPr>
        <w:t xml:space="preserve"> such as NASA help </w:t>
      </w:r>
      <w:r w:rsidRPr="00A52CB5">
        <w:rPr>
          <w:rStyle w:val="StyleUnderline"/>
          <w:rFonts w:asciiTheme="majorHAnsi" w:hAnsiTheme="majorHAnsi" w:cstheme="majorHAnsi"/>
          <w:highlight w:val="green"/>
        </w:rPr>
        <w:t xml:space="preserve">provide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Indigenous perspective inside space</w:t>
      </w:r>
      <w:r w:rsidRPr="00A52CB5">
        <w:rPr>
          <w:rStyle w:val="StyleUnderline"/>
          <w:rFonts w:asciiTheme="majorHAnsi" w:hAnsiTheme="majorHAnsi" w:cstheme="majorHAnsi"/>
        </w:rPr>
        <w:t xml:space="preserve"> exploration </w:t>
      </w:r>
      <w:r w:rsidRPr="00A52CB5">
        <w:rPr>
          <w:rStyle w:val="StyleUnderline"/>
          <w:rFonts w:asciiTheme="majorHAnsi" w:hAnsiTheme="majorHAnsi" w:cstheme="majorHAnsi"/>
          <w:highlight w:val="green"/>
        </w:rPr>
        <w:t xml:space="preserve">and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information</w:t>
      </w:r>
      <w:r w:rsidRPr="00A52CB5">
        <w:rPr>
          <w:rStyle w:val="StyleUnderline"/>
          <w:rFonts w:asciiTheme="majorHAnsi" w:hAnsiTheme="majorHAnsi" w:cstheme="majorHAnsi"/>
        </w:rPr>
        <w:t xml:space="preserve"> that is gleaned from it, </w:t>
      </w:r>
      <w:r w:rsidRPr="00A52CB5">
        <w:rPr>
          <w:rStyle w:val="StyleUnderline"/>
          <w:rFonts w:asciiTheme="majorHAnsi" w:hAnsiTheme="majorHAnsi" w:cstheme="majorHAnsi"/>
          <w:highlight w:val="green"/>
        </w:rPr>
        <w:t>with implications</w:t>
      </w:r>
      <w:r w:rsidRPr="00A52CB5">
        <w:rPr>
          <w:rStyle w:val="StyleUnderline"/>
          <w:rFonts w:asciiTheme="majorHAnsi" w:hAnsiTheme="majorHAnsi" w:cstheme="majorHAnsi"/>
        </w:rPr>
        <w:t xml:space="preserve"> </w:t>
      </w:r>
      <w:r w:rsidRPr="00A52CB5">
        <w:rPr>
          <w:rFonts w:asciiTheme="majorHAnsi" w:hAnsiTheme="majorHAnsi" w:cstheme="majorHAnsi"/>
          <w:sz w:val="16"/>
          <w:szCs w:val="16"/>
        </w:rPr>
        <w:t>both</w:t>
      </w:r>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in space and on</w:t>
      </w:r>
      <w:r w:rsidRPr="00A52CB5">
        <w:rPr>
          <w:rStyle w:val="StyleUnderline"/>
          <w:rFonts w:asciiTheme="majorHAnsi" w:hAnsiTheme="majorHAnsi" w:cstheme="majorHAnsi"/>
        </w:rPr>
        <w:t xml:space="preserve"> </w:t>
      </w:r>
      <w:proofErr w:type="gramStart"/>
      <w:r w:rsidRPr="00A52CB5">
        <w:rPr>
          <w:rStyle w:val="StyleUnderline"/>
          <w:rFonts w:asciiTheme="majorHAnsi" w:hAnsiTheme="majorHAnsi" w:cstheme="majorHAnsi"/>
        </w:rPr>
        <w:t>a</w:t>
      </w:r>
      <w:proofErr w:type="gramEnd"/>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Earth</w:t>
      </w:r>
      <w:r w:rsidRPr="00A52CB5">
        <w:rPr>
          <w:rStyle w:val="StyleUnderline"/>
          <w:rFonts w:asciiTheme="majorHAnsi" w:hAnsiTheme="majorHAnsi" w:cstheme="majorHAnsi"/>
        </w:rPr>
        <w:t xml:space="preserve"> that is dealing </w:t>
      </w:r>
      <w:r w:rsidRPr="00A52CB5">
        <w:rPr>
          <w:rStyle w:val="StyleUnderline"/>
          <w:rFonts w:asciiTheme="majorHAnsi" w:hAnsiTheme="majorHAnsi" w:cstheme="majorHAnsi"/>
          <w:highlight w:val="green"/>
        </w:rPr>
        <w:t>with climate crisis</w:t>
      </w:r>
      <w:r w:rsidRPr="00A52CB5">
        <w:rPr>
          <w:rFonts w:asciiTheme="majorHAnsi" w:hAnsiTheme="majorHAnsi" w:cstheme="majorHAnsi"/>
          <w:sz w:val="16"/>
        </w:rPr>
        <w:t xml:space="preserve"> (Bean, 2018; Bartels, 2019). </w:t>
      </w:r>
      <w:r w:rsidRPr="00A52CB5">
        <w:rPr>
          <w:rStyle w:val="StyleUnderline"/>
          <w:rFonts w:asciiTheme="majorHAnsi" w:hAnsiTheme="majorHAnsi" w:cstheme="majorHAnsi"/>
        </w:rPr>
        <w:t xml:space="preserve">Another potential avenue of </w:t>
      </w:r>
      <w:r w:rsidRPr="00A52CB5">
        <w:rPr>
          <w:rStyle w:val="StyleUnderline"/>
          <w:rFonts w:asciiTheme="majorHAnsi" w:hAnsiTheme="majorHAnsi" w:cstheme="majorHAnsi"/>
          <w:highlight w:val="green"/>
        </w:rPr>
        <w:t>engagement with Indigenous methodologies and epistemologies</w:t>
      </w:r>
      <w:r w:rsidRPr="00A52CB5">
        <w:rPr>
          <w:rStyle w:val="StyleUnderline"/>
          <w:rFonts w:asciiTheme="majorHAnsi" w:hAnsiTheme="majorHAnsi" w:cstheme="majorHAnsi"/>
        </w:rPr>
        <w:t xml:space="preserve"> related to space comes with engaging with Indigenous thinkers who are already deeply immersed into explorations of Indigenous ‘space’ here on Earth—the recent works of Indigenous thinkers such as </w:t>
      </w:r>
      <w:proofErr w:type="spellStart"/>
      <w:r w:rsidRPr="00A52CB5">
        <w:rPr>
          <w:rStyle w:val="StyleUnderline"/>
          <w:rFonts w:asciiTheme="majorHAnsi" w:hAnsiTheme="majorHAnsi" w:cstheme="majorHAnsi"/>
        </w:rPr>
        <w:t>Waziyatawin</w:t>
      </w:r>
      <w:proofErr w:type="spellEnd"/>
      <w:r w:rsidRPr="00A52CB5">
        <w:rPr>
          <w:rStyle w:val="StyleUnderline"/>
          <w:rFonts w:asciiTheme="majorHAnsi" w:hAnsiTheme="majorHAnsi" w:cstheme="majorHAnsi"/>
        </w:rPr>
        <w:t xml:space="preserve"> (2008) Leanne </w:t>
      </w:r>
      <w:proofErr w:type="spellStart"/>
      <w:r w:rsidRPr="00A52CB5">
        <w:rPr>
          <w:rStyle w:val="StyleUnderline"/>
          <w:rFonts w:asciiTheme="majorHAnsi" w:hAnsiTheme="majorHAnsi" w:cstheme="majorHAnsi"/>
        </w:rPr>
        <w:t>Betasamosake</w:t>
      </w:r>
      <w:proofErr w:type="spellEnd"/>
      <w:r w:rsidRPr="00A52CB5">
        <w:rPr>
          <w:rStyle w:val="StyleUnderline"/>
          <w:rFonts w:asciiTheme="majorHAnsi" w:hAnsiTheme="majorHAnsi" w:cstheme="majorHAnsi"/>
        </w:rPr>
        <w:t xml:space="preserve"> Simpson (2017), </w:t>
      </w:r>
      <w:proofErr w:type="spellStart"/>
      <w:r w:rsidRPr="00A52CB5">
        <w:rPr>
          <w:rStyle w:val="StyleUnderline"/>
          <w:rFonts w:asciiTheme="majorHAnsi" w:hAnsiTheme="majorHAnsi" w:cstheme="majorHAnsi"/>
        </w:rPr>
        <w:t>Natchee</w:t>
      </w:r>
      <w:proofErr w:type="spellEnd"/>
      <w:r w:rsidRPr="00A52CB5">
        <w:rPr>
          <w:rStyle w:val="StyleUnderline"/>
          <w:rFonts w:asciiTheme="majorHAnsi" w:hAnsiTheme="majorHAnsi" w:cstheme="majorHAnsi"/>
        </w:rPr>
        <w:t xml:space="preserve"> Blu </w:t>
      </w:r>
      <w:proofErr w:type="spellStart"/>
      <w:r w:rsidRPr="00A52CB5">
        <w:rPr>
          <w:rStyle w:val="StyleUnderline"/>
          <w:rFonts w:asciiTheme="majorHAnsi" w:hAnsiTheme="majorHAnsi" w:cstheme="majorHAnsi"/>
        </w:rPr>
        <w:t>Barnd</w:t>
      </w:r>
      <w:proofErr w:type="spellEnd"/>
      <w:r w:rsidRPr="00A52CB5">
        <w:rPr>
          <w:rStyle w:val="StyleUnderline"/>
          <w:rFonts w:asciiTheme="majorHAnsi" w:hAnsiTheme="majorHAnsi" w:cstheme="majorHAnsi"/>
        </w:rPr>
        <w:t xml:space="preserve"> (2018) and others provide a unique viewpoint into the ways that Indigenous peoples make and remake space—perhaps this can provide another blueprint for how we might engage with space beyond Earth</w:t>
      </w:r>
      <w:r w:rsidRPr="00A52CB5">
        <w:rPr>
          <w:rFonts w:asciiTheme="majorHAnsi" w:hAnsiTheme="majorHAnsi" w:cstheme="majorHAnsi"/>
          <w:sz w:val="16"/>
        </w:rPr>
        <w:t xml:space="preserve">. And that is just the work that exists within the academic canon. </w:t>
      </w:r>
      <w:r w:rsidRPr="00A52CB5">
        <w:rPr>
          <w:rStyle w:val="StyleUnderline"/>
          <w:rFonts w:asciiTheme="majorHAnsi" w:hAnsiTheme="majorHAnsi" w:cstheme="majorHAnsi"/>
        </w:rPr>
        <w:t xml:space="preserve">Indigenous people have always been engaged with the worlds beyond the Earth, in ways that </w:t>
      </w:r>
      <w:proofErr w:type="gramStart"/>
      <w:r w:rsidRPr="00A52CB5">
        <w:rPr>
          <w:rStyle w:val="StyleUnderline"/>
          <w:rFonts w:asciiTheme="majorHAnsi" w:hAnsiTheme="majorHAnsi" w:cstheme="majorHAnsi"/>
        </w:rPr>
        <w:t xml:space="preserve">often </w:t>
      </w:r>
      <w:r w:rsidRPr="00A52CB5">
        <w:rPr>
          <w:rStyle w:val="Emphasis"/>
          <w:rFonts w:asciiTheme="majorHAnsi" w:hAnsiTheme="majorHAnsi" w:cstheme="majorHAnsi"/>
        </w:rPr>
        <w:t>stood</w:t>
      </w:r>
      <w:proofErr w:type="gramEnd"/>
      <w:r w:rsidRPr="00A52CB5">
        <w:rPr>
          <w:rStyle w:val="Emphasis"/>
          <w:rFonts w:asciiTheme="majorHAnsi" w:hAnsiTheme="majorHAnsi" w:cstheme="majorHAnsi"/>
        </w:rPr>
        <w:t xml:space="preserve"> counter to accepted ‘settler’ conventions</w:t>
      </w:r>
      <w:r w:rsidRPr="00A52CB5">
        <w:rPr>
          <w:rStyle w:val="StyleUnderline"/>
          <w:rFonts w:asciiTheme="majorHAnsi" w:hAnsiTheme="majorHAnsi" w:cstheme="majorHAnsi"/>
        </w:rPr>
        <w:t xml:space="preserve"> of space exploration</w:t>
      </w:r>
      <w:r w:rsidRPr="00A52CB5">
        <w:rPr>
          <w:rFonts w:asciiTheme="majorHAnsi" w:hAnsiTheme="majorHAnsi" w:cstheme="majorHAnsi"/>
          <w:sz w:val="16"/>
        </w:rPr>
        <w:t xml:space="preserve"> (Young, 1987). In one example, </w:t>
      </w:r>
      <w:r w:rsidRPr="00A52CB5">
        <w:rPr>
          <w:rStyle w:val="StyleUnderline"/>
          <w:rFonts w:asciiTheme="majorHAnsi" w:hAnsiTheme="majorHAnsi" w:cstheme="majorHAnsi"/>
        </w:rPr>
        <w:t xml:space="preserve">when asked about the Moon landings, several Inuit said, "We didn't know this was the first time </w:t>
      </w:r>
      <w:proofErr w:type="gramStart"/>
      <w:r w:rsidRPr="00A52CB5">
        <w:rPr>
          <w:rStyle w:val="StyleUnderline"/>
          <w:rFonts w:asciiTheme="majorHAnsi" w:hAnsiTheme="majorHAnsi" w:cstheme="majorHAnsi"/>
        </w:rPr>
        <w:t>you</w:t>
      </w:r>
      <w:proofErr w:type="gramEnd"/>
      <w:r w:rsidRPr="00A52CB5">
        <w:rPr>
          <w:rStyle w:val="StyleUnderline"/>
          <w:rFonts w:asciiTheme="majorHAnsi" w:hAnsiTheme="majorHAnsi" w:cstheme="majorHAnsi"/>
        </w:rPr>
        <w:t xml:space="preserve"> white people </w:t>
      </w:r>
      <w:r w:rsidRPr="00A52CB5">
        <w:rPr>
          <w:rStyle w:val="StyleUnderline"/>
          <w:rFonts w:asciiTheme="majorHAnsi" w:hAnsiTheme="majorHAnsi" w:cstheme="majorHAnsi"/>
        </w:rPr>
        <w:lastRenderedPageBreak/>
        <w:t>had been to the moon. Our shamans have been going for years. They go all the time...We do go to visit the moon and moon people all the time. The issue is not whether we go to visit our relatives, but how we treat them and their homeland when we go</w:t>
      </w:r>
      <w:r w:rsidRPr="00A52CB5">
        <w:rPr>
          <w:rFonts w:asciiTheme="majorHAnsi" w:hAnsiTheme="majorHAnsi" w:cstheme="majorHAnsi"/>
          <w:sz w:val="16"/>
        </w:rPr>
        <w:t xml:space="preserve"> (Young, 1987: 272).” In another example, turning to my own people, the Ojibwe, </w:t>
      </w:r>
      <w:r w:rsidRPr="00A52CB5">
        <w:rPr>
          <w:rStyle w:val="StyleUnderline"/>
          <w:rFonts w:asciiTheme="majorHAnsi" w:hAnsiTheme="majorHAnsi" w:cstheme="majorHAnsi"/>
        </w:rPr>
        <w:t xml:space="preserve">we have long </w:t>
      </w:r>
      <w:proofErr w:type="gramStart"/>
      <w:r w:rsidRPr="00A52CB5">
        <w:rPr>
          <w:rStyle w:val="StyleUnderline"/>
          <w:rFonts w:asciiTheme="majorHAnsi" w:hAnsiTheme="majorHAnsi" w:cstheme="majorHAnsi"/>
        </w:rPr>
        <w:t>standing</w:t>
      </w:r>
      <w:proofErr w:type="gramEnd"/>
      <w:r w:rsidRPr="00A52CB5">
        <w:rPr>
          <w:rStyle w:val="StyleUnderline"/>
          <w:rFonts w:asciiTheme="majorHAnsi" w:hAnsiTheme="majorHAnsi" w:cstheme="majorHAnsi"/>
        </w:rPr>
        <w:t xml:space="preserve"> cultural connections to the stars that influence storytelling, governance, and religious tenets</w:t>
      </w:r>
      <w:r w:rsidRPr="00A52CB5">
        <w:rPr>
          <w:rFonts w:asciiTheme="majorHAnsi" w:hAnsiTheme="majorHAnsi" w:cstheme="majorHAnsi"/>
          <w:sz w:val="16"/>
        </w:rPr>
        <w:t xml:space="preserve"> (CHIN, 2003). This </w:t>
      </w:r>
      <w:r w:rsidRPr="00A52CB5">
        <w:rPr>
          <w:rStyle w:val="Emphasis"/>
          <w:rFonts w:asciiTheme="majorHAnsi" w:hAnsiTheme="majorHAnsi" w:cstheme="majorHAnsi"/>
        </w:rPr>
        <w:t xml:space="preserve">engagement </w:t>
      </w:r>
      <w:r w:rsidRPr="00A52CB5">
        <w:rPr>
          <w:rStyle w:val="Emphasis"/>
          <w:rFonts w:asciiTheme="majorHAnsi" w:hAnsiTheme="majorHAnsi" w:cstheme="majorHAnsi"/>
          <w:highlight w:val="green"/>
        </w:rPr>
        <w:t>continues</w:t>
      </w:r>
      <w:r w:rsidRPr="00A52CB5">
        <w:rPr>
          <w:rStyle w:val="Emphasis"/>
          <w:rFonts w:asciiTheme="majorHAnsi" w:hAnsiTheme="majorHAnsi" w:cstheme="majorHAnsi"/>
        </w:rPr>
        <w:t xml:space="preserve"> through to the present day, and points to a promising future</w:t>
      </w:r>
      <w:r w:rsidRPr="00A52CB5">
        <w:rPr>
          <w:rFonts w:asciiTheme="majorHAnsi" w:hAnsiTheme="majorHAnsi" w:cstheme="majorHAnsi"/>
          <w:sz w:val="16"/>
        </w:rPr>
        <w:t xml:space="preserve">. </w:t>
      </w:r>
      <w:r w:rsidRPr="00A52CB5">
        <w:rPr>
          <w:rStyle w:val="Emphasis"/>
          <w:rFonts w:asciiTheme="majorHAnsi" w:hAnsiTheme="majorHAnsi" w:cstheme="majorHAnsi"/>
        </w:rPr>
        <w:t xml:space="preserve">A new generation of Indigenous artists, filmmakers, and writers are beginning </w:t>
      </w:r>
      <w:r w:rsidRPr="00A52CB5">
        <w:rPr>
          <w:rStyle w:val="Emphasis"/>
          <w:rFonts w:asciiTheme="majorHAnsi" w:hAnsiTheme="majorHAnsi" w:cstheme="majorHAnsi"/>
          <w:highlight w:val="green"/>
        </w:rPr>
        <w:t>to create works that place the Indigenous individual</w:t>
      </w:r>
      <w:r w:rsidRPr="00A52CB5">
        <w:rPr>
          <w:rStyle w:val="Emphasis"/>
          <w:rFonts w:asciiTheme="majorHAnsi" w:hAnsiTheme="majorHAnsi" w:cstheme="majorHAnsi"/>
        </w:rPr>
        <w:t xml:space="preserve"> themselves </w:t>
      </w:r>
      <w:r w:rsidRPr="00A52CB5">
        <w:rPr>
          <w:rStyle w:val="Emphasis"/>
          <w:rFonts w:asciiTheme="majorHAnsi" w:hAnsiTheme="majorHAnsi" w:cstheme="majorHAnsi"/>
          <w:highlight w:val="green"/>
        </w:rPr>
        <w:t>into narratives of space</w:t>
      </w:r>
      <w:r w:rsidRPr="00A52CB5">
        <w:rPr>
          <w:rStyle w:val="Emphasis"/>
          <w:rFonts w:asciiTheme="majorHAnsi" w:hAnsiTheme="majorHAnsi" w:cstheme="majorHAnsi"/>
        </w:rPr>
        <w:t xml:space="preserve"> travel </w:t>
      </w:r>
      <w:r w:rsidRPr="00A52CB5">
        <w:rPr>
          <w:rStyle w:val="Emphasis"/>
          <w:rFonts w:asciiTheme="majorHAnsi" w:hAnsiTheme="majorHAnsi" w:cstheme="majorHAnsi"/>
          <w:highlight w:val="green"/>
        </w:rPr>
        <w:t>and futurity, unsettling existing settler notions of what</w:t>
      </w:r>
      <w:r w:rsidRPr="00A52CB5">
        <w:rPr>
          <w:rStyle w:val="Emphasis"/>
          <w:rFonts w:asciiTheme="majorHAnsi" w:hAnsiTheme="majorHAnsi" w:cstheme="majorHAnsi"/>
        </w:rPr>
        <w:t xml:space="preserve"> our </w:t>
      </w:r>
      <w:r w:rsidRPr="00A52CB5">
        <w:rPr>
          <w:rStyle w:val="Emphasis"/>
          <w:rFonts w:asciiTheme="majorHAnsi" w:hAnsiTheme="majorHAnsi" w:cstheme="majorHAnsi"/>
          <w:highlight w:val="green"/>
        </w:rPr>
        <w:t>future in space might look like</w:t>
      </w:r>
      <w:r w:rsidRPr="00A52CB5">
        <w:rPr>
          <w:rFonts w:asciiTheme="majorHAnsi" w:hAnsiTheme="majorHAnsi" w:cstheme="majorHAnsi"/>
          <w:sz w:val="16"/>
        </w:rPr>
        <w:t xml:space="preserve">. As Leo </w:t>
      </w:r>
      <w:proofErr w:type="spellStart"/>
      <w:r w:rsidRPr="00A52CB5">
        <w:rPr>
          <w:rFonts w:asciiTheme="majorHAnsi" w:hAnsiTheme="majorHAnsi" w:cstheme="majorHAnsi"/>
          <w:sz w:val="16"/>
        </w:rPr>
        <w:t>Cornum</w:t>
      </w:r>
      <w:proofErr w:type="spellEnd"/>
      <w:r w:rsidRPr="00A52CB5">
        <w:rPr>
          <w:rFonts w:asciiTheme="majorHAnsi" w:hAnsiTheme="majorHAnsi" w:cstheme="majorHAnsi"/>
          <w:sz w:val="16"/>
        </w:rPr>
        <w:t xml:space="preserve"> (2015) writes, “</w:t>
      </w:r>
      <w:r w:rsidRPr="00A52CB5">
        <w:rPr>
          <w:rStyle w:val="Emphasis"/>
          <w:rFonts w:asciiTheme="majorHAnsi" w:hAnsiTheme="majorHAnsi" w:cstheme="majorHAnsi"/>
          <w:highlight w:val="green"/>
        </w:rPr>
        <w:t>Outer space</w:t>
      </w:r>
      <w:r w:rsidRPr="00A52CB5">
        <w:rPr>
          <w:rStyle w:val="Emphasis"/>
          <w:rFonts w:asciiTheme="majorHAnsi" w:hAnsiTheme="majorHAnsi" w:cstheme="majorHAnsi"/>
        </w:rPr>
        <w:t xml:space="preserve">, perhaps because of its appeal to our sense of endless possibility, </w:t>
      </w:r>
      <w:r w:rsidRPr="00A52CB5">
        <w:rPr>
          <w:rStyle w:val="Emphasis"/>
          <w:rFonts w:asciiTheme="majorHAnsi" w:hAnsiTheme="majorHAnsi" w:cstheme="majorHAnsi"/>
          <w:highlight w:val="green"/>
        </w:rPr>
        <w:t>has become the imaginative site for re-envisioning how black, indigenous and other oppressed</w:t>
      </w:r>
      <w:r w:rsidRPr="00A52CB5">
        <w:rPr>
          <w:rStyle w:val="Emphasis"/>
          <w:rFonts w:asciiTheme="majorHAnsi" w:hAnsiTheme="majorHAnsi" w:cstheme="majorHAnsi"/>
        </w:rPr>
        <w:t xml:space="preserve"> people </w:t>
      </w:r>
      <w:r w:rsidRPr="00A52CB5">
        <w:rPr>
          <w:rStyle w:val="Emphasis"/>
          <w:rFonts w:asciiTheme="majorHAnsi" w:hAnsiTheme="majorHAnsi" w:cstheme="majorHAnsi"/>
          <w:highlight w:val="green"/>
        </w:rPr>
        <w:t>can relate</w:t>
      </w:r>
      <w:r w:rsidRPr="00A52CB5">
        <w:rPr>
          <w:rStyle w:val="Emphasis"/>
          <w:rFonts w:asciiTheme="majorHAnsi" w:hAnsiTheme="majorHAnsi" w:cstheme="majorHAnsi"/>
        </w:rPr>
        <w:t xml:space="preserve"> to each other outside of </w:t>
      </w:r>
      <w:r w:rsidRPr="00A52CB5">
        <w:rPr>
          <w:rStyle w:val="Emphasis"/>
          <w:rFonts w:asciiTheme="majorHAnsi" w:hAnsiTheme="majorHAnsi" w:cstheme="majorHAnsi"/>
          <w:highlight w:val="green"/>
        </w:rPr>
        <w:t>and despite the colonial gaze</w:t>
      </w:r>
      <w:r w:rsidRPr="00A52CB5">
        <w:rPr>
          <w:rFonts w:asciiTheme="majorHAnsi" w:hAnsiTheme="majorHAnsi" w:cstheme="majorHAnsi"/>
          <w:sz w:val="16"/>
        </w:rPr>
        <w:t xml:space="preserve">.” These previous examples should serve as a reminder that the </w:t>
      </w:r>
      <w:r w:rsidRPr="00A52CB5">
        <w:rPr>
          <w:rStyle w:val="StyleUnderline"/>
          <w:rFonts w:asciiTheme="majorHAnsi" w:hAnsiTheme="majorHAnsi" w:cstheme="majorHAnsi"/>
        </w:rPr>
        <w:t>historical underpinnings of our great national myth are built upon shaky intellectual ground</w:t>
      </w:r>
      <w:r w:rsidRPr="00A52CB5">
        <w:rPr>
          <w:rFonts w:asciiTheme="majorHAnsi" w:hAnsiTheme="majorHAnsi" w:cstheme="majorHAnsi"/>
          <w:sz w:val="16"/>
        </w:rPr>
        <w:t xml:space="preserve">—we need to be honest about this. America did not just spring forth out of nothing; it came from the brutal occupation and control of Native lands. Despite the best efforts of the settler state, </w:t>
      </w:r>
      <w:r w:rsidRPr="00A52CB5">
        <w:rPr>
          <w:rStyle w:val="StyleUnderline"/>
          <w:rFonts w:asciiTheme="majorHAnsi" w:hAnsiTheme="majorHAnsi" w:cstheme="majorHAnsi"/>
        </w:rPr>
        <w:t>Native people are still here, we still exist and make vital contributions to both our tribal communities and science.</w:t>
      </w:r>
      <w:r w:rsidRPr="00A52CB5">
        <w:rPr>
          <w:rFonts w:asciiTheme="majorHAnsi" w:hAnsiTheme="majorHAnsi" w:cstheme="majorHAnsi"/>
          <w:sz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A52CB5">
        <w:rPr>
          <w:rStyle w:val="StyleUnderline"/>
          <w:rFonts w:asciiTheme="majorHAnsi" w:hAnsiTheme="majorHAnsi" w:cstheme="majorHAnsi"/>
        </w:rPr>
        <w:t>Even when Trump’s days in the White House are over, the settler colonial logics that underpin our engagement with land on Earth will still loom large over the ways that we may potentially engage with outer spac</w:t>
      </w:r>
      <w:r w:rsidRPr="00A52CB5">
        <w:rPr>
          <w:rFonts w:asciiTheme="majorHAnsi" w:hAnsiTheme="majorHAnsi" w:cstheme="majorHAnsi"/>
          <w:sz w:val="16"/>
        </w:rPr>
        <w:t xml:space="preserve">e. But for those of us who do work in Indigenous geographies and Indigenous studies, </w:t>
      </w:r>
      <w:r w:rsidRPr="00A52CB5">
        <w:rPr>
          <w:rStyle w:val="Emphasis"/>
          <w:rFonts w:asciiTheme="majorHAnsi" w:hAnsiTheme="majorHAnsi" w:cstheme="majorHAnsi"/>
          <w:highlight w:val="green"/>
        </w:rPr>
        <w:t>it becomes even more vital that we heed the calls of Indigenous thinkers inside and outside</w:t>
      </w:r>
      <w:r w:rsidRPr="00A52CB5">
        <w:rPr>
          <w:rStyle w:val="Emphasis"/>
          <w:rFonts w:asciiTheme="majorHAnsi" w:hAnsiTheme="majorHAnsi" w:cstheme="majorHAnsi"/>
        </w:rPr>
        <w:t xml:space="preserve"> formal </w:t>
      </w:r>
      <w:r w:rsidRPr="00A52CB5">
        <w:rPr>
          <w:rStyle w:val="Emphasis"/>
          <w:rFonts w:asciiTheme="majorHAnsi" w:hAnsiTheme="majorHAnsi" w:cstheme="majorHAnsi"/>
          <w:highlight w:val="green"/>
        </w:rPr>
        <w:t>academic structures, validate Indigenous histories, and</w:t>
      </w:r>
      <w:r w:rsidRPr="00A52CB5">
        <w:rPr>
          <w:rStyle w:val="Emphasis"/>
          <w:rFonts w:asciiTheme="majorHAnsi" w:hAnsiTheme="majorHAnsi" w:cstheme="majorHAnsi"/>
        </w:rPr>
        <w:t xml:space="preserve"> push to </w:t>
      </w:r>
      <w:r w:rsidRPr="00A52CB5">
        <w:rPr>
          <w:rStyle w:val="Emphasis"/>
          <w:rFonts w:asciiTheme="majorHAnsi" w:hAnsiTheme="majorHAnsi" w:cstheme="majorHAnsi"/>
          <w:highlight w:val="green"/>
        </w:rPr>
        <w:t>deconstruct the American settler myth</w:t>
      </w:r>
      <w:r w:rsidRPr="00A52CB5">
        <w:rPr>
          <w:rStyle w:val="Emphasis"/>
          <w:rFonts w:asciiTheme="majorHAnsi" w:hAnsiTheme="majorHAnsi" w:cstheme="majorHAnsi"/>
        </w:rPr>
        <w:t xml:space="preserve"> and to provide a new way of looking at the stars, especially at a crucial moment where the settler state turns its gaze towards the same.</w:t>
      </w:r>
    </w:p>
    <w:p w14:paraId="5F822131"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Representations and epistemology perpetuate settler practices – the way we understand and discuss the structures around us overdetermines our praxis. The 1AC is an epistemological interrogation and re-orientation that challenges hegemonic norms. </w:t>
      </w:r>
    </w:p>
    <w:p w14:paraId="1E404439"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 xml:space="preserve">Seawright 14 </w:t>
      </w:r>
      <w:r w:rsidRPr="00A52CB5">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2285F602" w14:textId="77777777" w:rsidR="00355F42" w:rsidRPr="00A52CB5" w:rsidRDefault="00355F42" w:rsidP="00355F42">
      <w:pPr>
        <w:rPr>
          <w:rFonts w:asciiTheme="majorHAnsi" w:hAnsiTheme="majorHAnsi" w:cstheme="majorHAnsi"/>
          <w:sz w:val="26"/>
          <w:u w:val="single"/>
        </w:rPr>
      </w:pPr>
      <w:r w:rsidRPr="00A52CB5">
        <w:rPr>
          <w:rFonts w:asciiTheme="majorHAnsi" w:hAnsiTheme="majorHAnsi" w:cstheme="majorHAnsi"/>
          <w:sz w:val="14"/>
        </w:rPr>
        <w:t xml:space="preserve">Situating Settler Traditions </w:t>
      </w:r>
      <w:r w:rsidRPr="00A52CB5">
        <w:rPr>
          <w:rStyle w:val="StyleUnderline"/>
          <w:rFonts w:asciiTheme="majorHAnsi" w:hAnsiTheme="majorHAnsi" w:cstheme="majorHAnsi"/>
          <w:highlight w:val="green"/>
        </w:rPr>
        <w:t>Settler traditions of place are an epistemic genealogy</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ethics, logics</w:t>
      </w:r>
      <w:r w:rsidRPr="00A52CB5">
        <w:rPr>
          <w:rStyle w:val="StyleUnderline"/>
          <w:rFonts w:asciiTheme="majorHAnsi" w:hAnsiTheme="majorHAnsi" w:cstheme="majorHAnsi"/>
        </w:rPr>
        <w:t xml:space="preserve">, and </w:t>
      </w:r>
      <w:r w:rsidRPr="00A52CB5">
        <w:rPr>
          <w:rStyle w:val="StyleUnderline"/>
          <w:rFonts w:asciiTheme="majorHAnsi" w:hAnsiTheme="majorHAnsi" w:cstheme="majorHAnsi"/>
          <w:highlight w:val="green"/>
        </w:rPr>
        <w:t xml:space="preserve">ideologies </w:t>
      </w:r>
      <w:r w:rsidRPr="00A52CB5">
        <w:rPr>
          <w:rStyle w:val="StyleUnderline"/>
          <w:rFonts w:asciiTheme="majorHAnsi" w:hAnsiTheme="majorHAnsi" w:cstheme="majorHAnsi"/>
        </w:rPr>
        <w:t xml:space="preserve">foundational to a knowledge system that have been passed down across generations, </w:t>
      </w:r>
      <w:r w:rsidRPr="00A52CB5">
        <w:rPr>
          <w:rStyle w:val="StyleUnderline"/>
          <w:rFonts w:asciiTheme="majorHAnsi" w:hAnsiTheme="majorHAnsi" w:cstheme="majorHAnsi"/>
          <w:highlight w:val="green"/>
        </w:rPr>
        <w:t>a</w:t>
      </w:r>
      <w:r w:rsidRPr="00A52CB5">
        <w:rPr>
          <w:rStyle w:val="StyleUnderline"/>
          <w:rFonts w:asciiTheme="majorHAnsi" w:hAnsiTheme="majorHAnsi" w:cstheme="majorHAnsi"/>
        </w:rPr>
        <w:t xml:space="preserve"> knowledge </w:t>
      </w:r>
      <w:r w:rsidRPr="00A52CB5">
        <w:rPr>
          <w:rStyle w:val="StyleUnderline"/>
          <w:rFonts w:asciiTheme="majorHAnsi" w:hAnsiTheme="majorHAnsi" w:cstheme="majorHAnsi"/>
          <w:highlight w:val="green"/>
        </w:rPr>
        <w:t xml:space="preserve">framework that establishes </w:t>
      </w:r>
      <w:r w:rsidRPr="00A52CB5">
        <w:rPr>
          <w:rStyle w:val="StyleUnderline"/>
          <w:rFonts w:asciiTheme="majorHAnsi" w:hAnsiTheme="majorHAnsi" w:cstheme="majorHAnsi"/>
        </w:rPr>
        <w:t>what is known</w:t>
      </w:r>
      <w:r w:rsidRPr="00A52CB5">
        <w:rPr>
          <w:rFonts w:asciiTheme="majorHAnsi" w:hAnsiTheme="majorHAnsi" w:cstheme="majorHAnsi"/>
          <w:sz w:val="14"/>
        </w:rPr>
        <w:t xml:space="preserve"> (the socially constructed commonsense of a culture), </w:t>
      </w:r>
      <w:r w:rsidRPr="00A52CB5">
        <w:rPr>
          <w:rStyle w:val="StyleUnderline"/>
          <w:rFonts w:asciiTheme="majorHAnsi" w:hAnsiTheme="majorHAnsi" w:cstheme="majorHAnsi"/>
        </w:rPr>
        <w:t>how things come to be known</w:t>
      </w:r>
      <w:r w:rsidRPr="00A52CB5">
        <w:rPr>
          <w:rFonts w:asciiTheme="majorHAnsi" w:hAnsiTheme="majorHAnsi" w:cstheme="majorHAnsi"/>
          <w:sz w:val="14"/>
        </w:rPr>
        <w:t xml:space="preserve"> (the process of attaining new knowledge), </w:t>
      </w:r>
      <w:r w:rsidRPr="00A52CB5">
        <w:rPr>
          <w:rStyle w:val="StyleUnderline"/>
          <w:rFonts w:asciiTheme="majorHAnsi" w:hAnsiTheme="majorHAnsi" w:cstheme="majorHAnsi"/>
          <w:highlight w:val="green"/>
        </w:rPr>
        <w:t>how the world is to be interpreted</w:t>
      </w:r>
      <w:r w:rsidRPr="00A52CB5">
        <w:rPr>
          <w:rStyle w:val="StyleUnderline"/>
          <w:rFonts w:asciiTheme="majorHAnsi" w:hAnsiTheme="majorHAnsi" w:cstheme="majorHAnsi"/>
        </w:rPr>
        <w:t xml:space="preserve"> according to what is known </w:t>
      </w:r>
      <w:r w:rsidRPr="00A52CB5">
        <w:rPr>
          <w:rFonts w:asciiTheme="majorHAnsi" w:hAnsiTheme="majorHAnsi" w:cstheme="majorHAnsi"/>
          <w:sz w:val="14"/>
        </w:rPr>
        <w:t xml:space="preserve">(the social construction of reality), </w:t>
      </w:r>
      <w:r w:rsidRPr="00A52CB5">
        <w:rPr>
          <w:rStyle w:val="StyleUnderline"/>
          <w:rFonts w:asciiTheme="majorHAnsi" w:hAnsiTheme="majorHAnsi" w:cstheme="majorHAnsi"/>
        </w:rPr>
        <w:t>and how the self is known in relation to perceived reality</w:t>
      </w:r>
      <w:r w:rsidRPr="00A52CB5">
        <w:rPr>
          <w:rFonts w:asciiTheme="majorHAnsi" w:hAnsiTheme="majorHAnsi" w:cstheme="majorHAnsi"/>
          <w:sz w:val="14"/>
        </w:rPr>
        <w:t xml:space="preserve"> (the politics of self). </w:t>
      </w:r>
      <w:r w:rsidRPr="00A52CB5">
        <w:rPr>
          <w:rStyle w:val="StyleUnderline"/>
          <w:rFonts w:asciiTheme="majorHAnsi" w:hAnsiTheme="majorHAnsi" w:cstheme="majorHAnsi"/>
          <w:highlight w:val="green"/>
        </w:rPr>
        <w:t>Tradition</w:t>
      </w:r>
      <w:r w:rsidRPr="00A52CB5">
        <w:rPr>
          <w:rStyle w:val="StyleUnderline"/>
          <w:rFonts w:asciiTheme="majorHAnsi" w:hAnsiTheme="majorHAnsi" w:cstheme="majorHAnsi"/>
        </w:rPr>
        <w:t xml:space="preserve"> is used</w:t>
      </w:r>
      <w:r w:rsidRPr="00A52CB5">
        <w:rPr>
          <w:rFonts w:asciiTheme="majorHAnsi" w:hAnsiTheme="majorHAnsi" w:cstheme="majorHAnsi"/>
          <w:sz w:val="14"/>
        </w:rPr>
        <w:t xml:space="preserve"> as a conceptual tool </w:t>
      </w:r>
      <w:r w:rsidRPr="00A52CB5">
        <w:rPr>
          <w:rStyle w:val="StyleUnderline"/>
          <w:rFonts w:asciiTheme="majorHAnsi" w:hAnsiTheme="majorHAnsi" w:cstheme="majorHAnsi"/>
          <w:highlight w:val="green"/>
        </w:rPr>
        <w:t>allow</w:t>
      </w:r>
      <w:r w:rsidRPr="00A52CB5">
        <w:rPr>
          <w:rStyle w:val="StyleUnderline"/>
          <w:rFonts w:asciiTheme="majorHAnsi" w:hAnsiTheme="majorHAnsi" w:cstheme="majorHAnsi"/>
        </w:rPr>
        <w:t xml:space="preserve">ing </w:t>
      </w:r>
      <w:r w:rsidRPr="00A52CB5">
        <w:rPr>
          <w:rStyle w:val="StyleUnderline"/>
          <w:rFonts w:asciiTheme="majorHAnsi" w:hAnsiTheme="majorHAnsi" w:cstheme="majorHAnsi"/>
          <w:highlight w:val="green"/>
        </w:rPr>
        <w:t>for domination</w:t>
      </w:r>
      <w:r w:rsidRPr="00A52CB5">
        <w:rPr>
          <w:rStyle w:val="StyleUnderline"/>
          <w:rFonts w:asciiTheme="majorHAnsi" w:hAnsiTheme="majorHAnsi" w:cstheme="majorHAnsi"/>
        </w:rPr>
        <w:t xml:space="preserve"> to be </w:t>
      </w:r>
      <w:proofErr w:type="spellStart"/>
      <w:r w:rsidRPr="00A52CB5">
        <w:rPr>
          <w:rStyle w:val="StyleUnderline"/>
          <w:rFonts w:asciiTheme="majorHAnsi" w:hAnsiTheme="majorHAnsi" w:cstheme="majorHAnsi"/>
        </w:rPr>
        <w:t>empha</w:t>
      </w:r>
      <w:proofErr w:type="spellEnd"/>
      <w:r w:rsidRPr="00A52CB5">
        <w:rPr>
          <w:rStyle w:val="StyleUnderline"/>
          <w:rFonts w:asciiTheme="majorHAnsi" w:hAnsiTheme="majorHAnsi" w:cstheme="majorHAnsi"/>
        </w:rPr>
        <w:t xml:space="preserve">- sized </w:t>
      </w:r>
      <w:r w:rsidRPr="00A52CB5">
        <w:rPr>
          <w:rStyle w:val="StyleUnderline"/>
          <w:rFonts w:asciiTheme="majorHAnsi" w:hAnsiTheme="majorHAnsi" w:cstheme="majorHAnsi"/>
          <w:highlight w:val="green"/>
        </w:rPr>
        <w:t>as an on-going historical process</w:t>
      </w:r>
      <w:r w:rsidRPr="00A52CB5">
        <w:rPr>
          <w:rStyle w:val="StyleUnderline"/>
          <w:rFonts w:asciiTheme="majorHAnsi" w:hAnsiTheme="majorHAnsi" w:cstheme="majorHAnsi"/>
        </w:rPr>
        <w:t>, while also allowing</w:t>
      </w:r>
      <w:r w:rsidRPr="00A52CB5">
        <w:rPr>
          <w:rFonts w:asciiTheme="majorHAnsi" w:hAnsiTheme="majorHAnsi" w:cstheme="majorHAnsi"/>
          <w:sz w:val="14"/>
        </w:rPr>
        <w:t xml:space="preserve"> for epistemology </w:t>
      </w:r>
      <w:r w:rsidRPr="00A52CB5">
        <w:rPr>
          <w:rStyle w:val="StyleUnderline"/>
          <w:rFonts w:asciiTheme="majorHAnsi" w:hAnsiTheme="majorHAnsi" w:cstheme="majorHAnsi"/>
        </w:rPr>
        <w:t xml:space="preserve">as tradition to simultaneously be evolutionary and a cherished cultural artifact. </w:t>
      </w:r>
      <w:r w:rsidRPr="00A52CB5">
        <w:rPr>
          <w:rFonts w:asciiTheme="majorHAnsi" w:hAnsiTheme="majorHAnsi" w:cstheme="majorHAnsi"/>
          <w:sz w:val="14"/>
        </w:rPr>
        <w:t xml:space="preserve">As a cultural product, </w:t>
      </w:r>
      <w:r w:rsidRPr="00A52CB5">
        <w:rPr>
          <w:rStyle w:val="StyleUnderline"/>
          <w:rFonts w:asciiTheme="majorHAnsi" w:hAnsiTheme="majorHAnsi" w:cstheme="majorHAnsi"/>
          <w:highlight w:val="green"/>
        </w:rPr>
        <w:t>settler traditions of place</w:t>
      </w:r>
      <w:r w:rsidRPr="00A52CB5">
        <w:rPr>
          <w:rStyle w:val="StyleUnderline"/>
          <w:rFonts w:asciiTheme="majorHAnsi" w:hAnsiTheme="majorHAnsi" w:cstheme="majorHAnsi"/>
        </w:rPr>
        <w:t xml:space="preserve"> are </w:t>
      </w:r>
      <w:r w:rsidRPr="00A52CB5">
        <w:rPr>
          <w:rStyle w:val="StyleUnderline"/>
          <w:rFonts w:asciiTheme="majorHAnsi" w:hAnsiTheme="majorHAnsi" w:cstheme="majorHAnsi"/>
          <w:highlight w:val="green"/>
        </w:rPr>
        <w:t>transmitted</w:t>
      </w:r>
      <w:r w:rsidRPr="00A52CB5">
        <w:rPr>
          <w:rStyle w:val="StyleUnderline"/>
          <w:rFonts w:asciiTheme="majorHAnsi" w:hAnsiTheme="majorHAnsi" w:cstheme="majorHAnsi"/>
        </w:rPr>
        <w:t xml:space="preserve"> across generations </w:t>
      </w:r>
      <w:r w:rsidRPr="00A52CB5">
        <w:rPr>
          <w:rStyle w:val="StyleUnderline"/>
          <w:rFonts w:asciiTheme="majorHAnsi" w:hAnsiTheme="majorHAnsi" w:cstheme="majorHAnsi"/>
          <w:highlight w:val="green"/>
        </w:rPr>
        <w:t>through</w:t>
      </w:r>
      <w:r w:rsidRPr="00A52CB5">
        <w:rPr>
          <w:rStyle w:val="StyleUnderline"/>
          <w:rFonts w:asciiTheme="majorHAnsi" w:hAnsiTheme="majorHAnsi" w:cstheme="majorHAnsi"/>
        </w:rPr>
        <w:t xml:space="preserve"> discipline, </w:t>
      </w:r>
      <w:r w:rsidRPr="00A52CB5">
        <w:rPr>
          <w:rStyle w:val="StyleUnderline"/>
          <w:rFonts w:asciiTheme="majorHAnsi" w:hAnsiTheme="majorHAnsi" w:cstheme="majorHAnsi"/>
          <w:highlight w:val="green"/>
        </w:rPr>
        <w:t>teaching</w:t>
      </w:r>
      <w:r w:rsidRPr="00A52CB5">
        <w:rPr>
          <w:rStyle w:val="StyleUnderline"/>
          <w:rFonts w:asciiTheme="majorHAnsi" w:hAnsiTheme="majorHAnsi" w:cstheme="majorHAnsi"/>
        </w:rPr>
        <w:t xml:space="preserve">, </w:t>
      </w:r>
      <w:proofErr w:type="gramStart"/>
      <w:r w:rsidRPr="00A52CB5">
        <w:rPr>
          <w:rStyle w:val="StyleUnderline"/>
          <w:rFonts w:asciiTheme="majorHAnsi" w:hAnsiTheme="majorHAnsi" w:cstheme="majorHAnsi"/>
        </w:rPr>
        <w:t>modeling</w:t>
      </w:r>
      <w:proofErr w:type="gramEnd"/>
      <w:r w:rsidRPr="00A52CB5">
        <w:rPr>
          <w:rStyle w:val="StyleUnderline"/>
          <w:rFonts w:asciiTheme="majorHAnsi" w:hAnsiTheme="majorHAnsi" w:cstheme="majorHAnsi"/>
        </w:rPr>
        <w:t xml:space="preserve"> and other forms of direct </w:t>
      </w:r>
      <w:r w:rsidRPr="00A52CB5">
        <w:rPr>
          <w:rStyle w:val="StyleUnderline"/>
          <w:rFonts w:asciiTheme="majorHAnsi" w:hAnsiTheme="majorHAnsi" w:cstheme="majorHAnsi"/>
          <w:highlight w:val="green"/>
        </w:rPr>
        <w:t xml:space="preserve">and </w:t>
      </w:r>
      <w:r w:rsidRPr="00A52CB5">
        <w:rPr>
          <w:rStyle w:val="StyleUnderline"/>
          <w:rFonts w:asciiTheme="majorHAnsi" w:hAnsiTheme="majorHAnsi" w:cstheme="majorHAnsi"/>
        </w:rPr>
        <w:t xml:space="preserve">subtle so- </w:t>
      </w:r>
      <w:proofErr w:type="spellStart"/>
      <w:r w:rsidRPr="00A52CB5">
        <w:rPr>
          <w:rStyle w:val="StyleUnderline"/>
          <w:rFonts w:asciiTheme="majorHAnsi" w:hAnsiTheme="majorHAnsi" w:cstheme="majorHAnsi"/>
        </w:rPr>
        <w:t>cial</w:t>
      </w:r>
      <w:proofErr w:type="spellEnd"/>
      <w:r w:rsidRPr="00A52CB5">
        <w:rPr>
          <w:rStyle w:val="StyleUnderline"/>
          <w:rFonts w:asciiTheme="majorHAnsi" w:hAnsiTheme="majorHAnsi" w:cstheme="majorHAnsi"/>
        </w:rPr>
        <w:t xml:space="preserve"> communication resulting in </w:t>
      </w:r>
      <w:r w:rsidRPr="00A52CB5">
        <w:rPr>
          <w:rStyle w:val="StyleUnderline"/>
          <w:rFonts w:asciiTheme="majorHAnsi" w:hAnsiTheme="majorHAnsi" w:cstheme="majorHAnsi"/>
          <w:highlight w:val="green"/>
        </w:rPr>
        <w:t>normalize</w:t>
      </w:r>
      <w:r w:rsidRPr="00A52CB5">
        <w:rPr>
          <w:rStyle w:val="StyleUnderline"/>
          <w:rFonts w:asciiTheme="majorHAnsi" w:hAnsiTheme="majorHAnsi" w:cstheme="majorHAnsi"/>
        </w:rPr>
        <w:t xml:space="preserve">d habits, beliefs, values, </w:t>
      </w:r>
      <w:r w:rsidRPr="00A52CB5">
        <w:rPr>
          <w:rStyle w:val="StyleUnderline"/>
          <w:rFonts w:asciiTheme="majorHAnsi" w:hAnsiTheme="majorHAnsi" w:cstheme="majorHAnsi"/>
        </w:rPr>
        <w:lastRenderedPageBreak/>
        <w:t xml:space="preserve">and </w:t>
      </w:r>
      <w:r w:rsidRPr="00A52CB5">
        <w:rPr>
          <w:rStyle w:val="StyleUnderline"/>
          <w:rFonts w:asciiTheme="majorHAnsi" w:hAnsiTheme="majorHAnsi" w:cstheme="majorHAnsi"/>
          <w:highlight w:val="green"/>
        </w:rPr>
        <w:t>practices</w:t>
      </w:r>
      <w:r w:rsidRPr="00A52CB5">
        <w:rPr>
          <w:rStyle w:val="StyleUnderline"/>
          <w:rFonts w:asciiTheme="majorHAnsi" w:hAnsiTheme="majorHAnsi" w:cstheme="majorHAnsi"/>
        </w:rPr>
        <w:t>.</w:t>
      </w:r>
      <w:r w:rsidRPr="00A52CB5">
        <w:rPr>
          <w:rFonts w:asciiTheme="majorHAnsi" w:hAnsiTheme="majorHAnsi" w:cstheme="majorHAnsi"/>
          <w:sz w:val="14"/>
        </w:rPr>
        <w:t xml:space="preserve"> In speaking about “western cultural traditions,” Val </w:t>
      </w:r>
      <w:proofErr w:type="spellStart"/>
      <w:r w:rsidRPr="00A52CB5">
        <w:rPr>
          <w:rFonts w:asciiTheme="majorHAnsi" w:hAnsiTheme="majorHAnsi" w:cstheme="majorHAnsi"/>
          <w:sz w:val="14"/>
        </w:rPr>
        <w:t>Plumood</w:t>
      </w:r>
      <w:proofErr w:type="spellEnd"/>
      <w:r w:rsidRPr="00A52CB5">
        <w:rPr>
          <w:rFonts w:asciiTheme="majorHAnsi" w:hAnsiTheme="majorHAnsi" w:cstheme="majorHAnsi"/>
          <w:sz w:val="14"/>
        </w:rPr>
        <w:t xml:space="preserve"> (2002) argues that </w:t>
      </w:r>
      <w:r w:rsidRPr="00A52CB5">
        <w:rPr>
          <w:rStyle w:val="StyleUnderline"/>
          <w:rFonts w:asciiTheme="majorHAnsi" w:hAnsiTheme="majorHAnsi" w:cstheme="majorHAnsi"/>
        </w:rPr>
        <w:t>there are “</w:t>
      </w:r>
      <w:r w:rsidRPr="00A52CB5">
        <w:rPr>
          <w:rStyle w:val="StyleUnderline"/>
          <w:rFonts w:asciiTheme="majorHAnsi" w:hAnsiTheme="majorHAnsi" w:cstheme="majorHAnsi"/>
          <w:highlight w:val="green"/>
        </w:rPr>
        <w:t>epistemic</w:t>
      </w:r>
      <w:r w:rsidRPr="00A52CB5">
        <w:rPr>
          <w:rStyle w:val="StyleUnderline"/>
          <w:rFonts w:asciiTheme="majorHAnsi" w:hAnsiTheme="majorHAnsi" w:cstheme="majorHAnsi"/>
        </w:rPr>
        <w:t xml:space="preserve"> and moral </w:t>
      </w:r>
      <w:r w:rsidRPr="00A52CB5">
        <w:rPr>
          <w:rStyle w:val="StyleUnderline"/>
          <w:rFonts w:asciiTheme="majorHAnsi" w:hAnsiTheme="majorHAnsi" w:cstheme="majorHAnsi"/>
          <w:highlight w:val="green"/>
        </w:rPr>
        <w:t>limitations</w:t>
      </w:r>
      <w:r w:rsidRPr="00A52CB5">
        <w:rPr>
          <w:rStyle w:val="StyleUnderline"/>
          <w:rFonts w:asciiTheme="majorHAnsi" w:hAnsiTheme="majorHAnsi" w:cstheme="majorHAnsi"/>
        </w:rPr>
        <w:t xml:space="preserve">” embedded </w:t>
      </w:r>
      <w:r w:rsidRPr="00A52CB5">
        <w:rPr>
          <w:rStyle w:val="StyleUnderline"/>
          <w:rFonts w:asciiTheme="majorHAnsi" w:hAnsiTheme="majorHAnsi" w:cstheme="majorHAnsi"/>
          <w:highlight w:val="green"/>
        </w:rPr>
        <w:t>in</w:t>
      </w:r>
      <w:r w:rsidRPr="00A52CB5">
        <w:rPr>
          <w:rFonts w:asciiTheme="majorHAnsi" w:hAnsiTheme="majorHAnsi" w:cstheme="majorHAnsi"/>
          <w:sz w:val="14"/>
        </w:rPr>
        <w:t xml:space="preserve"> these </w:t>
      </w:r>
      <w:r w:rsidRPr="00A52CB5">
        <w:rPr>
          <w:rStyle w:val="StyleUnderline"/>
          <w:rFonts w:asciiTheme="majorHAnsi" w:hAnsiTheme="majorHAnsi" w:cstheme="majorHAnsi"/>
          <w:highlight w:val="green"/>
        </w:rPr>
        <w:t>traditions</w:t>
      </w:r>
      <w:r w:rsidRPr="00A52CB5">
        <w:rPr>
          <w:rStyle w:val="StyleUnderline"/>
          <w:rFonts w:asciiTheme="majorHAnsi" w:hAnsiTheme="majorHAnsi" w:cstheme="majorHAnsi"/>
        </w:rPr>
        <w:t xml:space="preserve">—these normalized habits—that </w:t>
      </w:r>
      <w:r w:rsidRPr="00A52CB5">
        <w:rPr>
          <w:rStyle w:val="StyleUnderline"/>
          <w:rFonts w:asciiTheme="majorHAnsi" w:hAnsiTheme="majorHAnsi" w:cstheme="majorHAnsi"/>
          <w:highlight w:val="green"/>
        </w:rPr>
        <w:t xml:space="preserve">perpetuate hierarchized </w:t>
      </w:r>
      <w:r w:rsidRPr="00A52CB5">
        <w:rPr>
          <w:rStyle w:val="StyleUnderline"/>
          <w:rFonts w:asciiTheme="majorHAnsi" w:hAnsiTheme="majorHAnsi" w:cstheme="majorHAnsi"/>
        </w:rPr>
        <w:t>notions of the</w:t>
      </w:r>
      <w:r w:rsidRPr="00A52CB5">
        <w:rPr>
          <w:rStyle w:val="StyleUnderline"/>
          <w:rFonts w:asciiTheme="majorHAnsi" w:hAnsiTheme="majorHAnsi" w:cstheme="majorHAnsi"/>
          <w:highlight w:val="green"/>
        </w:rPr>
        <w:t xml:space="preserve"> world</w:t>
      </w:r>
      <w:r w:rsidRPr="00A52CB5">
        <w:rPr>
          <w:rStyle w:val="StyleUnderline"/>
          <w:rFonts w:asciiTheme="majorHAnsi" w:hAnsiTheme="majorHAnsi" w:cstheme="majorHAnsi"/>
        </w:rPr>
        <w:t xml:space="preserve"> that </w:t>
      </w:r>
      <w:proofErr w:type="spellStart"/>
      <w:r w:rsidRPr="00A52CB5">
        <w:rPr>
          <w:rStyle w:val="StyleUnderline"/>
          <w:rFonts w:asciiTheme="majorHAnsi" w:hAnsiTheme="majorHAnsi" w:cstheme="majorHAnsi"/>
        </w:rPr>
        <w:t>privi</w:t>
      </w:r>
      <w:proofErr w:type="spellEnd"/>
      <w:r w:rsidRPr="00A52CB5">
        <w:rPr>
          <w:rStyle w:val="StyleUnderline"/>
          <w:rFonts w:asciiTheme="majorHAnsi" w:hAnsiTheme="majorHAnsi" w:cstheme="majorHAnsi"/>
        </w:rPr>
        <w:t xml:space="preserve">- </w:t>
      </w:r>
      <w:proofErr w:type="spellStart"/>
      <w:r w:rsidRPr="00A52CB5">
        <w:rPr>
          <w:rStyle w:val="StyleUnderline"/>
          <w:rFonts w:asciiTheme="majorHAnsi" w:hAnsiTheme="majorHAnsi" w:cstheme="majorHAnsi"/>
        </w:rPr>
        <w:t>lege</w:t>
      </w:r>
      <w:proofErr w:type="spellEnd"/>
      <w:r w:rsidRPr="00A52CB5">
        <w:rPr>
          <w:rStyle w:val="StyleUnderline"/>
          <w:rFonts w:asciiTheme="majorHAnsi" w:hAnsiTheme="majorHAnsi" w:cstheme="majorHAnsi"/>
        </w:rPr>
        <w:t xml:space="preserve"> white-hetero-landowning males</w:t>
      </w:r>
      <w:r w:rsidRPr="00A52CB5">
        <w:rPr>
          <w:rFonts w:asciiTheme="majorHAnsi" w:hAnsiTheme="majorHAnsi" w:cstheme="majorHAnsi"/>
          <w:sz w:val="14"/>
        </w:rPr>
        <w:t xml:space="preserve"> (99). As </w:t>
      </w:r>
      <w:proofErr w:type="spellStart"/>
      <w:r w:rsidRPr="00A52CB5">
        <w:rPr>
          <w:rFonts w:asciiTheme="majorHAnsi" w:hAnsiTheme="majorHAnsi" w:cstheme="majorHAnsi"/>
          <w:sz w:val="14"/>
        </w:rPr>
        <w:t>Martusewicz</w:t>
      </w:r>
      <w:proofErr w:type="spellEnd"/>
      <w:r w:rsidRPr="00A52CB5">
        <w:rPr>
          <w:rFonts w:asciiTheme="majorHAnsi" w:hAnsiTheme="majorHAnsi" w:cstheme="majorHAnsi"/>
          <w:sz w:val="14"/>
        </w:rPr>
        <w:t xml:space="preserve"> et al. (2011) explain, </w:t>
      </w:r>
      <w:r w:rsidRPr="00A52CB5">
        <w:rPr>
          <w:rStyle w:val="StyleUnderline"/>
          <w:rFonts w:asciiTheme="majorHAnsi" w:hAnsiTheme="majorHAnsi" w:cstheme="majorHAnsi"/>
        </w:rPr>
        <w:t xml:space="preserve">these subtle </w:t>
      </w:r>
      <w:r w:rsidRPr="00A52CB5">
        <w:rPr>
          <w:rStyle w:val="StyleUnderline"/>
          <w:rFonts w:asciiTheme="majorHAnsi" w:hAnsiTheme="majorHAnsi" w:cstheme="majorHAnsi"/>
          <w:highlight w:val="green"/>
        </w:rPr>
        <w:t>discourses manifest as</w:t>
      </w:r>
      <w:r w:rsidRPr="00A52CB5">
        <w:rPr>
          <w:rStyle w:val="StyleUnderline"/>
          <w:rFonts w:asciiTheme="majorHAnsi" w:hAnsiTheme="majorHAnsi" w:cstheme="majorHAnsi"/>
        </w:rPr>
        <w:t xml:space="preserve"> taken-for-granted </w:t>
      </w:r>
      <w:r w:rsidRPr="00A52CB5">
        <w:rPr>
          <w:rStyle w:val="StyleUnderline"/>
          <w:rFonts w:asciiTheme="majorHAnsi" w:hAnsiTheme="majorHAnsi" w:cstheme="majorHAnsi"/>
          <w:highlight w:val="green"/>
        </w:rPr>
        <w:t>cultural assumptions</w:t>
      </w:r>
      <w:r w:rsidRPr="00A52CB5">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A52CB5">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A52CB5">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A52CB5">
        <w:rPr>
          <w:rStyle w:val="StyleUnderline"/>
          <w:rFonts w:asciiTheme="majorHAnsi" w:hAnsiTheme="majorHAnsi" w:cstheme="majorHAnsi"/>
          <w:highlight w:val="green"/>
        </w:rPr>
        <w:t xml:space="preserve">individual </w:t>
      </w:r>
      <w:r w:rsidRPr="00A52CB5">
        <w:rPr>
          <w:rStyle w:val="StyleUnderline"/>
          <w:rFonts w:asciiTheme="majorHAnsi" w:hAnsiTheme="majorHAnsi" w:cstheme="majorHAnsi"/>
        </w:rPr>
        <w:t xml:space="preserve">social </w:t>
      </w:r>
      <w:r w:rsidRPr="00A52CB5">
        <w:rPr>
          <w:rStyle w:val="StyleUnderline"/>
          <w:rFonts w:asciiTheme="majorHAnsi" w:hAnsiTheme="majorHAnsi" w:cstheme="majorHAnsi"/>
          <w:highlight w:val="green"/>
        </w:rPr>
        <w:t>actors have the agency to break tradition</w:t>
      </w:r>
      <w:r w:rsidRPr="00A52CB5">
        <w:rPr>
          <w:rStyle w:val="StyleUnderline"/>
          <w:rFonts w:asciiTheme="majorHAnsi" w:hAnsiTheme="majorHAnsi" w:cstheme="majorHAnsi"/>
        </w:rPr>
        <w:t>.</w:t>
      </w:r>
      <w:r w:rsidRPr="00A52CB5">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A52CB5">
        <w:rPr>
          <w:rStyle w:val="StyleUnderline"/>
          <w:rFonts w:asciiTheme="majorHAnsi" w:hAnsiTheme="majorHAnsi" w:cstheme="majorHAnsi"/>
        </w:rPr>
        <w:t xml:space="preserve">When an individual </w:t>
      </w:r>
      <w:r w:rsidRPr="00A52CB5">
        <w:rPr>
          <w:rStyle w:val="StyleUnderline"/>
          <w:rFonts w:asciiTheme="majorHAnsi" w:hAnsiTheme="majorHAnsi" w:cstheme="majorHAnsi"/>
          <w:highlight w:val="green"/>
        </w:rPr>
        <w:t>epistemic</w:t>
      </w:r>
      <w:r w:rsidRPr="00A52CB5">
        <w:rPr>
          <w:rStyle w:val="StyleUnderline"/>
          <w:rFonts w:asciiTheme="majorHAnsi" w:hAnsiTheme="majorHAnsi" w:cstheme="majorHAnsi"/>
        </w:rPr>
        <w:t xml:space="preserve">ally </w:t>
      </w:r>
      <w:r w:rsidRPr="00A52CB5">
        <w:rPr>
          <w:rStyle w:val="StyleUnderline"/>
          <w:rFonts w:asciiTheme="majorHAnsi" w:hAnsiTheme="majorHAnsi" w:cstheme="majorHAnsi"/>
          <w:highlight w:val="green"/>
        </w:rPr>
        <w:t>transgress</w:t>
      </w:r>
      <w:r w:rsidRPr="00A52CB5">
        <w:rPr>
          <w:rStyle w:val="StyleUnderline"/>
          <w:rFonts w:asciiTheme="majorHAnsi" w:hAnsiTheme="majorHAnsi" w:cstheme="majorHAnsi"/>
        </w:rPr>
        <w:t xml:space="preserve">es, they employ an epistemic </w:t>
      </w:r>
      <w:r w:rsidRPr="00A52CB5">
        <w:rPr>
          <w:rStyle w:val="StyleUnderline"/>
          <w:rFonts w:asciiTheme="majorHAnsi" w:hAnsiTheme="majorHAnsi" w:cstheme="majorHAnsi"/>
          <w:highlight w:val="green"/>
        </w:rPr>
        <w:t>praxis</w:t>
      </w:r>
      <w:r w:rsidRPr="00A52CB5">
        <w:rPr>
          <w:rFonts w:asciiTheme="majorHAnsi" w:hAnsiTheme="majorHAnsi" w:cstheme="majorHAnsi"/>
          <w:sz w:val="14"/>
        </w:rPr>
        <w:t xml:space="preserve"> (the operationalization of an alternative or critical epistemology) </w:t>
      </w:r>
      <w:r w:rsidRPr="00A52CB5">
        <w:rPr>
          <w:rStyle w:val="StyleUnderline"/>
          <w:rFonts w:asciiTheme="majorHAnsi" w:hAnsiTheme="majorHAnsi" w:cstheme="majorHAnsi"/>
          <w:highlight w:val="green"/>
        </w:rPr>
        <w:t>that goes against the grain</w:t>
      </w:r>
      <w:r w:rsidRPr="00A52CB5">
        <w:rPr>
          <w:rStyle w:val="StyleUnderline"/>
          <w:rFonts w:asciiTheme="majorHAnsi" w:hAnsiTheme="majorHAnsi" w:cstheme="majorHAnsi"/>
        </w:rPr>
        <w:t xml:space="preserve"> and is counter to the tradition that defines the social environment. </w:t>
      </w:r>
      <w:r w:rsidRPr="00A52CB5">
        <w:rPr>
          <w:rFonts w:asciiTheme="majorHAnsi" w:hAnsiTheme="majorHAnsi" w:cstheme="majorHAnsi"/>
          <w:sz w:val="14"/>
        </w:rPr>
        <w:t xml:space="preserve">For conversations concerning the cultivation of criticality (like the one herein) </w:t>
      </w:r>
      <w:r w:rsidRPr="00A52CB5">
        <w:rPr>
          <w:rStyle w:val="StyleUnderline"/>
          <w:rFonts w:asciiTheme="majorHAnsi" w:hAnsiTheme="majorHAnsi" w:cstheme="majorHAnsi"/>
          <w:highlight w:val="green"/>
        </w:rPr>
        <w:t>this break</w:t>
      </w:r>
      <w:r w:rsidRPr="00A52CB5">
        <w:rPr>
          <w:rStyle w:val="StyleUnderline"/>
          <w:rFonts w:asciiTheme="majorHAnsi" w:hAnsiTheme="majorHAnsi" w:cstheme="majorHAnsi"/>
        </w:rPr>
        <w:t xml:space="preserve"> in tradition is </w:t>
      </w:r>
      <w:proofErr w:type="gramStart"/>
      <w:r w:rsidRPr="00A52CB5">
        <w:rPr>
          <w:rStyle w:val="StyleUnderline"/>
          <w:rFonts w:asciiTheme="majorHAnsi" w:hAnsiTheme="majorHAnsi" w:cstheme="majorHAnsi"/>
        </w:rPr>
        <w:t>absolutely desirable</w:t>
      </w:r>
      <w:proofErr w:type="gramEnd"/>
      <w:r w:rsidRPr="00A52CB5">
        <w:rPr>
          <w:rStyle w:val="StyleUnderline"/>
          <w:rFonts w:asciiTheme="majorHAnsi" w:hAnsiTheme="majorHAnsi" w:cstheme="majorHAnsi"/>
        </w:rPr>
        <w:t xml:space="preserve"> and </w:t>
      </w:r>
      <w:r w:rsidRPr="00A52CB5">
        <w:rPr>
          <w:rStyle w:val="StyleUnderline"/>
          <w:rFonts w:asciiTheme="majorHAnsi" w:hAnsiTheme="majorHAnsi" w:cstheme="majorHAnsi"/>
          <w:highlight w:val="green"/>
        </w:rPr>
        <w:t>can inspire</w:t>
      </w:r>
      <w:r w:rsidRPr="00A52CB5">
        <w:rPr>
          <w:rFonts w:asciiTheme="majorHAnsi" w:hAnsiTheme="majorHAnsi" w:cstheme="majorHAnsi"/>
          <w:sz w:val="14"/>
        </w:rPr>
        <w:t xml:space="preserve"> what Jose ́ Medina (2013) calls </w:t>
      </w:r>
      <w:r w:rsidRPr="00A52CB5">
        <w:rPr>
          <w:rStyle w:val="StyleUnderline"/>
          <w:rFonts w:asciiTheme="majorHAnsi" w:hAnsiTheme="majorHAnsi" w:cstheme="majorHAnsi"/>
          <w:highlight w:val="green"/>
        </w:rPr>
        <w:t>epistemic friction</w:t>
      </w:r>
      <w:r w:rsidRPr="00A52CB5">
        <w:rPr>
          <w:rStyle w:val="StyleUnderline"/>
          <w:rFonts w:asciiTheme="majorHAnsi" w:hAnsiTheme="majorHAnsi" w:cstheme="majorHAnsi"/>
        </w:rPr>
        <w:t xml:space="preserve">. Epistemic friction is contained in </w:t>
      </w:r>
      <w:r w:rsidRPr="00A52CB5">
        <w:rPr>
          <w:rStyle w:val="StyleUnderline"/>
          <w:rFonts w:asciiTheme="majorHAnsi" w:hAnsiTheme="majorHAnsi" w:cstheme="majorHAnsi"/>
          <w:highlight w:val="green"/>
        </w:rPr>
        <w:t>those uncomfortable moments</w:t>
      </w:r>
      <w:r w:rsidRPr="00A52CB5">
        <w:rPr>
          <w:rStyle w:val="StyleUnderline"/>
          <w:rFonts w:asciiTheme="majorHAnsi" w:hAnsiTheme="majorHAnsi" w:cstheme="majorHAnsi"/>
        </w:rPr>
        <w:t xml:space="preserve"> in which our taken-for-granted </w:t>
      </w:r>
      <w:r w:rsidRPr="00A52CB5">
        <w:rPr>
          <w:rStyle w:val="StyleUnderline"/>
          <w:rFonts w:asciiTheme="majorHAnsi" w:hAnsiTheme="majorHAnsi" w:cstheme="majorHAnsi"/>
          <w:highlight w:val="green"/>
        </w:rPr>
        <w:t>assumptions</w:t>
      </w:r>
      <w:r w:rsidRPr="00A52CB5">
        <w:rPr>
          <w:rStyle w:val="StyleUnderline"/>
          <w:rFonts w:asciiTheme="majorHAnsi" w:hAnsiTheme="majorHAnsi" w:cstheme="majorHAnsi"/>
        </w:rPr>
        <w:t xml:space="preserve"> about the world </w:t>
      </w:r>
      <w:r w:rsidRPr="00A52CB5">
        <w:rPr>
          <w:rStyle w:val="StyleUnderline"/>
          <w:rFonts w:asciiTheme="majorHAnsi" w:hAnsiTheme="majorHAnsi" w:cstheme="majorHAnsi"/>
          <w:highlight w:val="green"/>
        </w:rPr>
        <w:t>begin to crack</w:t>
      </w:r>
      <w:r w:rsidRPr="00A52CB5">
        <w:rPr>
          <w:rStyle w:val="StyleUnderline"/>
          <w:rFonts w:asciiTheme="majorHAnsi" w:hAnsiTheme="majorHAnsi" w:cstheme="majorHAnsi"/>
        </w:rPr>
        <w:t>.</w:t>
      </w:r>
      <w:r w:rsidRPr="00A52CB5">
        <w:rPr>
          <w:rFonts w:asciiTheme="majorHAnsi" w:hAnsiTheme="majorHAnsi" w:cstheme="majorHAnsi"/>
          <w:sz w:val="14"/>
        </w:rPr>
        <w:t xml:space="preserve"> </w:t>
      </w:r>
      <w:r w:rsidRPr="00A52CB5">
        <w:rPr>
          <w:rStyle w:val="StyleUnderline"/>
          <w:rFonts w:asciiTheme="majorHAnsi" w:hAnsiTheme="majorHAnsi" w:cstheme="majorHAnsi"/>
        </w:rPr>
        <w:t xml:space="preserve">These moments can be transformative and </w:t>
      </w:r>
      <w:r w:rsidRPr="00A52CB5">
        <w:rPr>
          <w:rStyle w:val="StyleUnderline"/>
          <w:rFonts w:asciiTheme="majorHAnsi" w:hAnsiTheme="majorHAnsi" w:cstheme="majorHAnsi"/>
          <w:highlight w:val="green"/>
        </w:rPr>
        <w:t xml:space="preserve">cat- </w:t>
      </w:r>
      <w:proofErr w:type="spellStart"/>
      <w:r w:rsidRPr="00A52CB5">
        <w:rPr>
          <w:rStyle w:val="StyleUnderline"/>
          <w:rFonts w:asciiTheme="majorHAnsi" w:hAnsiTheme="majorHAnsi" w:cstheme="majorHAnsi"/>
          <w:highlight w:val="green"/>
        </w:rPr>
        <w:t>alyze</w:t>
      </w:r>
      <w:proofErr w:type="spellEnd"/>
      <w:r w:rsidRPr="00A52CB5">
        <w:rPr>
          <w:rStyle w:val="StyleUnderline"/>
          <w:rFonts w:asciiTheme="majorHAnsi" w:hAnsiTheme="majorHAnsi" w:cstheme="majorHAnsi"/>
          <w:highlight w:val="green"/>
        </w:rPr>
        <w:t xml:space="preserve"> critical consciousness</w:t>
      </w:r>
      <w:r w:rsidRPr="00A52CB5">
        <w:rPr>
          <w:rStyle w:val="StyleUnderline"/>
          <w:rFonts w:asciiTheme="majorHAnsi" w:hAnsiTheme="majorHAnsi" w:cstheme="majorHAnsi"/>
        </w:rPr>
        <w:t xml:space="preserve"> to imagine and hopefully actualize an alternative epistemology.</w:t>
      </w:r>
    </w:p>
    <w:p w14:paraId="083B6027"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Extinction impacts are fabricated by the settler death drive. Settlers have a psychological investment in imagining the end of the world to create a sense of white vulnerability at the expense of enacting decolonization – you should presume their </w:t>
      </w:r>
      <w:proofErr w:type="spellStart"/>
      <w:r w:rsidRPr="00A52CB5">
        <w:rPr>
          <w:rFonts w:asciiTheme="majorHAnsi" w:hAnsiTheme="majorHAnsi" w:cstheme="majorHAnsi"/>
        </w:rPr>
        <w:t>da’s</w:t>
      </w:r>
      <w:proofErr w:type="spellEnd"/>
      <w:r w:rsidRPr="00A52CB5">
        <w:rPr>
          <w:rFonts w:asciiTheme="majorHAnsi" w:hAnsiTheme="majorHAnsi" w:cstheme="majorHAnsi"/>
        </w:rPr>
        <w:t xml:space="preserve"> to be false </w:t>
      </w:r>
    </w:p>
    <w:p w14:paraId="68E47F33" w14:textId="77777777" w:rsidR="00355F42" w:rsidRPr="00A52CB5" w:rsidRDefault="00355F42" w:rsidP="00355F42">
      <w:pPr>
        <w:rPr>
          <w:rFonts w:asciiTheme="majorHAnsi" w:hAnsiTheme="majorHAnsi" w:cstheme="majorHAnsi"/>
          <w:b/>
          <w:sz w:val="26"/>
        </w:rPr>
      </w:pPr>
      <w:proofErr w:type="spellStart"/>
      <w:r w:rsidRPr="00A52CB5">
        <w:rPr>
          <w:rStyle w:val="Style13ptBold"/>
          <w:rFonts w:asciiTheme="majorHAnsi" w:hAnsiTheme="majorHAnsi" w:cstheme="majorHAnsi"/>
        </w:rPr>
        <w:t>Dalley</w:t>
      </w:r>
      <w:proofErr w:type="spellEnd"/>
      <w:r w:rsidRPr="00A52CB5">
        <w:rPr>
          <w:rStyle w:val="Style13ptBold"/>
          <w:rFonts w:asciiTheme="majorHAnsi" w:hAnsiTheme="majorHAnsi" w:cstheme="majorHAnsi"/>
        </w:rPr>
        <w:t xml:space="preserve"> 16, </w:t>
      </w:r>
      <w:r w:rsidRPr="00A52CB5">
        <w:rPr>
          <w:rFonts w:asciiTheme="majorHAnsi" w:hAnsiTheme="majorHAnsi" w:cstheme="majorHAnsi"/>
        </w:rPr>
        <w:t xml:space="preserve">(Hamish </w:t>
      </w:r>
      <w:proofErr w:type="spellStart"/>
      <w:r w:rsidRPr="00A52CB5">
        <w:rPr>
          <w:rFonts w:asciiTheme="majorHAnsi" w:hAnsiTheme="majorHAnsi" w:cstheme="majorHAnsi"/>
        </w:rPr>
        <w:t>Dalley</w:t>
      </w:r>
      <w:proofErr w:type="spellEnd"/>
      <w:r w:rsidRPr="00A52CB5">
        <w:rPr>
          <w:rFonts w:asciiTheme="majorHAnsi" w:hAnsiTheme="majorHAnsi" w:cstheme="majorHAnsi"/>
        </w:rPr>
        <w:t xml:space="preserve"> received his Ph.D. from the Australian National University in </w:t>
      </w:r>
      <w:proofErr w:type="gramStart"/>
      <w:r w:rsidRPr="00A52CB5">
        <w:rPr>
          <w:rFonts w:asciiTheme="majorHAnsi" w:hAnsiTheme="majorHAnsi" w:cstheme="majorHAnsi"/>
        </w:rPr>
        <w:t>2013, and</w:t>
      </w:r>
      <w:proofErr w:type="gramEnd"/>
      <w:r w:rsidRPr="00A52CB5">
        <w:rPr>
          <w:rFonts w:asciiTheme="majorHAnsi" w:hAnsiTheme="majorHAnsi" w:cstheme="majorHAnsi"/>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20F0A8DD" w14:textId="77777777" w:rsidR="00355F42" w:rsidRPr="00A52CB5" w:rsidRDefault="00355F42" w:rsidP="00355F42">
      <w:pPr>
        <w:rPr>
          <w:rFonts w:asciiTheme="majorHAnsi" w:hAnsiTheme="majorHAnsi" w:cstheme="majorHAnsi"/>
          <w:sz w:val="14"/>
        </w:rPr>
      </w:pPr>
      <w:r w:rsidRPr="00A52CB5">
        <w:rPr>
          <w:rStyle w:val="Emphasis"/>
          <w:rFonts w:asciiTheme="majorHAnsi" w:hAnsiTheme="majorHAnsi" w:cstheme="majorHAnsi"/>
          <w:highlight w:val="green"/>
        </w:rPr>
        <w:t>Settlers love to contemplate the possibility of their own extinction</w:t>
      </w:r>
      <w:r w:rsidRPr="00A52CB5">
        <w:rPr>
          <w:rFonts w:asciiTheme="majorHAnsi" w:hAnsiTheme="majorHAnsi" w:cstheme="majorHAnsi"/>
          <w:sz w:val="14"/>
        </w:rPr>
        <w:t xml:space="preserve">; </w:t>
      </w:r>
      <w:r w:rsidRPr="00A52CB5">
        <w:rPr>
          <w:rStyle w:val="StyleUnderline"/>
          <w:rFonts w:asciiTheme="majorHAnsi" w:hAnsiTheme="majorHAnsi" w:cstheme="majorHAnsi"/>
        </w:rPr>
        <w:t xml:space="preserve">to read many contemporary literary representations of settler colonialism is to find settlers strangely satisfied in dreaming of ends that never come. </w:t>
      </w:r>
      <w:r w:rsidRPr="00A52CB5">
        <w:rPr>
          <w:rFonts w:asciiTheme="majorHAnsi" w:hAnsiTheme="majorHAnsi" w:cstheme="majorHAnsi"/>
          <w:sz w:val="14"/>
        </w:rPr>
        <w:t xml:space="preserve">This tendency is widely prevalent in English-language representations of settler colonialism produced since the 1980s: </w:t>
      </w:r>
      <w:r w:rsidRPr="00A52CB5">
        <w:rPr>
          <w:rStyle w:val="StyleUnderline"/>
          <w:rFonts w:asciiTheme="majorHAnsi" w:hAnsiTheme="majorHAnsi" w:cstheme="majorHAnsi"/>
        </w:rPr>
        <w:t>the possibility of an ending – the likelihood that the settler race will one day die out – is a common theme</w:t>
      </w:r>
      <w:r w:rsidRPr="00A52CB5">
        <w:rPr>
          <w:rFonts w:asciiTheme="majorHAnsi" w:hAnsiTheme="majorHAnsi" w:cstheme="majorHAnsi"/>
          <w:sz w:val="14"/>
        </w:rPr>
        <w:t xml:space="preserve"> in literary and pop culture considerations of colonialism’s future. Yet it has barely been remarked how surprising it is that this theme is so present. </w:t>
      </w:r>
      <w:r w:rsidRPr="00A52CB5">
        <w:rPr>
          <w:rStyle w:val="StyleUnderline"/>
          <w:rFonts w:asciiTheme="majorHAnsi" w:hAnsiTheme="majorHAnsi" w:cstheme="majorHAnsi"/>
        </w:rPr>
        <w:t xml:space="preserve">For settlers, of all people, to obsessively ruminate on their own finitude is counterintuitive, for few modern social for- </w:t>
      </w:r>
      <w:proofErr w:type="spellStart"/>
      <w:r w:rsidRPr="00A52CB5">
        <w:rPr>
          <w:rStyle w:val="StyleUnderline"/>
          <w:rFonts w:asciiTheme="majorHAnsi" w:hAnsiTheme="majorHAnsi" w:cstheme="majorHAnsi"/>
        </w:rPr>
        <w:t>mations</w:t>
      </w:r>
      <w:proofErr w:type="spellEnd"/>
      <w:r w:rsidRPr="00A52CB5">
        <w:rPr>
          <w:rStyle w:val="StyleUnderline"/>
          <w:rFonts w:asciiTheme="majorHAnsi" w:hAnsiTheme="majorHAnsi" w:cstheme="majorHAnsi"/>
        </w:rPr>
        <w:t xml:space="preserve"> have been more resistant to change than settler colonialism</w:t>
      </w:r>
      <w:r w:rsidRPr="00A52CB5">
        <w:rPr>
          <w:rFonts w:asciiTheme="majorHAnsi" w:hAnsiTheme="majorHAnsi" w:cstheme="majorHAnsi"/>
          <w:sz w:val="14"/>
        </w:rPr>
        <w:t xml:space="preserve">. With a few </w:t>
      </w:r>
      <w:proofErr w:type="spellStart"/>
      <w:r w:rsidRPr="00A52CB5">
        <w:rPr>
          <w:rFonts w:asciiTheme="majorHAnsi" w:hAnsiTheme="majorHAnsi" w:cstheme="majorHAnsi"/>
          <w:sz w:val="14"/>
        </w:rPr>
        <w:t>excep</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tions</w:t>
      </w:r>
      <w:proofErr w:type="spellEnd"/>
      <w:r w:rsidRPr="00A52CB5">
        <w:rPr>
          <w:rFonts w:asciiTheme="majorHAnsi" w:hAnsiTheme="majorHAnsi" w:cstheme="majorHAnsi"/>
          <w:sz w:val="14"/>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A52CB5">
        <w:rPr>
          <w:rFonts w:asciiTheme="majorHAnsi" w:hAnsiTheme="majorHAnsi" w:cstheme="majorHAnsi"/>
          <w:sz w:val="14"/>
        </w:rPr>
        <w:t>itical</w:t>
      </w:r>
      <w:proofErr w:type="spellEnd"/>
      <w:r w:rsidRPr="00A52CB5">
        <w:rPr>
          <w:rFonts w:asciiTheme="majorHAnsi" w:hAnsiTheme="majorHAnsi" w:cstheme="majorHAnsi"/>
          <w:sz w:val="14"/>
        </w:rPr>
        <w:t xml:space="preserve"> agency and rights – and they have done so notwithstanding the sustained resistance¶ that has been mounted whenever such an order has been built</w:t>
      </w:r>
      <w:r w:rsidRPr="00A52CB5">
        <w:rPr>
          <w:rStyle w:val="StyleUnderline"/>
          <w:rFonts w:asciiTheme="majorHAnsi" w:hAnsiTheme="majorHAnsi" w:cstheme="majorHAnsi"/>
        </w:rPr>
        <w:t xml:space="preserve">. Settlers think all the time that they might one day end, </w:t>
      </w:r>
      <w:r w:rsidRPr="00A52CB5">
        <w:rPr>
          <w:rStyle w:val="StyleUnderline"/>
          <w:rFonts w:asciiTheme="majorHAnsi" w:hAnsiTheme="majorHAnsi" w:cstheme="majorHAnsi"/>
          <w:highlight w:val="green"/>
        </w:rPr>
        <w:t>even though</w:t>
      </w:r>
      <w:r w:rsidRPr="00A52CB5">
        <w:rPr>
          <w:rStyle w:val="StyleUnderline"/>
          <w:rFonts w:asciiTheme="majorHAnsi" w:hAnsiTheme="majorHAnsi" w:cstheme="majorHAnsi"/>
        </w:rPr>
        <w:t xml:space="preserve"> </w:t>
      </w:r>
      <w:r w:rsidRPr="00A52CB5">
        <w:rPr>
          <w:rFonts w:asciiTheme="majorHAnsi" w:hAnsiTheme="majorHAnsi" w:cstheme="majorHAnsi"/>
          <w:sz w:val="14"/>
        </w:rPr>
        <w:t xml:space="preserve">(perhaps because) </w:t>
      </w:r>
      <w:r w:rsidRPr="00A52CB5">
        <w:rPr>
          <w:rStyle w:val="StyleUnderline"/>
          <w:rFonts w:asciiTheme="majorHAnsi" w:hAnsiTheme="majorHAnsi" w:cstheme="majorHAnsi"/>
          <w:highlight w:val="green"/>
        </w:rPr>
        <w:t>that ending seems unlikely ever to happen</w:t>
      </w:r>
      <w:r w:rsidRPr="00A52CB5">
        <w:rPr>
          <w:rStyle w:val="StyleUnderline"/>
          <w:rFonts w:asciiTheme="majorHAnsi" w:hAnsiTheme="majorHAnsi" w:cstheme="majorHAnsi"/>
        </w:rPr>
        <w:t>.</w:t>
      </w:r>
      <w:r w:rsidRPr="00A52CB5">
        <w:rPr>
          <w:rFonts w:asciiTheme="majorHAnsi" w:hAnsiTheme="majorHAnsi" w:cstheme="majorHAnsi"/>
          <w:sz w:val="14"/>
        </w:rPr>
        <w:t xml:space="preserve"> The significance of this paradox for settler-colonial literature is the subject of this </w:t>
      </w:r>
      <w:proofErr w:type="gramStart"/>
      <w:r w:rsidRPr="00A52CB5">
        <w:rPr>
          <w:rFonts w:asciiTheme="majorHAnsi" w:hAnsiTheme="majorHAnsi" w:cstheme="majorHAnsi"/>
          <w:sz w:val="14"/>
        </w:rPr>
        <w:t>article.¶</w:t>
      </w:r>
      <w:proofErr w:type="gramEnd"/>
      <w:r w:rsidRPr="00A52CB5">
        <w:rPr>
          <w:rFonts w:asciiTheme="majorHAnsi" w:hAnsiTheme="majorHAnsi" w:cstheme="majorHAnsi"/>
          <w:sz w:val="14"/>
        </w:rPr>
        <w:t xml:space="preserve"> </w:t>
      </w:r>
      <w:r w:rsidRPr="00A52CB5">
        <w:rPr>
          <w:rStyle w:val="StyleUnderline"/>
          <w:rFonts w:asciiTheme="majorHAnsi" w:hAnsiTheme="majorHAnsi" w:cstheme="majorHAnsi"/>
          <w:highlight w:val="green"/>
        </w:rPr>
        <w:t xml:space="preserve">Considering the problem of futurity </w:t>
      </w:r>
      <w:r w:rsidRPr="00A52CB5">
        <w:rPr>
          <w:rStyle w:val="StyleUnderline"/>
          <w:rFonts w:asciiTheme="majorHAnsi" w:hAnsiTheme="majorHAnsi" w:cstheme="majorHAnsi"/>
        </w:rPr>
        <w:t xml:space="preserve">offers a useful foil to traditional analyses of settler- colonial narrative, which typically </w:t>
      </w:r>
      <w:r w:rsidRPr="00A52CB5">
        <w:rPr>
          <w:rStyle w:val="StyleUnderline"/>
          <w:rFonts w:asciiTheme="majorHAnsi" w:hAnsiTheme="majorHAnsi" w:cstheme="majorHAnsi"/>
          <w:highlight w:val="green"/>
        </w:rPr>
        <w:t>examine settlers’ attitudes towards history in order to highlight a constitutive anxiety about the past</w:t>
      </w:r>
      <w:r w:rsidRPr="00A52CB5">
        <w:rPr>
          <w:rStyle w:val="StyleUnderline"/>
          <w:rFonts w:asciiTheme="majorHAnsi" w:hAnsiTheme="majorHAnsi" w:cstheme="majorHAnsi"/>
        </w:rPr>
        <w:t xml:space="preserve"> – about origins. </w:t>
      </w:r>
      <w:r w:rsidRPr="00A52CB5">
        <w:rPr>
          <w:rFonts w:asciiTheme="majorHAnsi" w:hAnsiTheme="majorHAnsi" w:cstheme="majorHAnsi"/>
          <w:sz w:val="14"/>
        </w:rPr>
        <w:t xml:space="preserve">Settler colonialism, the argument goes, has a problem with historical narration that arises </w:t>
      </w:r>
      <w:r w:rsidRPr="00A52CB5">
        <w:rPr>
          <w:rFonts w:asciiTheme="majorHAnsi" w:hAnsiTheme="majorHAnsi" w:cstheme="majorHAnsi"/>
          <w:sz w:val="14"/>
        </w:rPr>
        <w:lastRenderedPageBreak/>
        <w:t xml:space="preserve">from a contradiction in its founding mythology. In Stephen Turner’s formulation, the settler subject is </w:t>
      </w:r>
      <w:proofErr w:type="gramStart"/>
      <w:r w:rsidRPr="00A52CB5">
        <w:rPr>
          <w:rFonts w:asciiTheme="majorHAnsi" w:hAnsiTheme="majorHAnsi" w:cstheme="majorHAnsi"/>
          <w:sz w:val="14"/>
        </w:rPr>
        <w:t>by definition one</w:t>
      </w:r>
      <w:proofErr w:type="gramEnd"/>
      <w:r w:rsidRPr="00A52CB5">
        <w:rPr>
          <w:rFonts w:asciiTheme="majorHAnsi" w:hAnsiTheme="majorHAnsi" w:cstheme="majorHAnsi"/>
          <w:sz w:val="14"/>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A52CB5">
        <w:rPr>
          <w:rFonts w:asciiTheme="majorHAnsi" w:hAnsiTheme="majorHAnsi" w:cstheme="majorHAnsi"/>
          <w:sz w:val="14"/>
        </w:rPr>
        <w:t>spectre</w:t>
      </w:r>
      <w:proofErr w:type="spellEnd"/>
      <w:r w:rsidRPr="00A52CB5">
        <w:rPr>
          <w:rFonts w:asciiTheme="majorHAnsi" w:hAnsiTheme="majorHAnsi" w:cstheme="majorHAnsi"/>
          <w:sz w:val="14"/>
        </w:rPr>
        <w:t xml:space="preserve"> of the native, whose existence (which cannot be disavowed completely because it is needed to define the settler’s difference, superior- </w:t>
      </w:r>
      <w:proofErr w:type="spellStart"/>
      <w:r w:rsidRPr="00A52CB5">
        <w:rPr>
          <w:rFonts w:asciiTheme="majorHAnsi" w:hAnsiTheme="majorHAnsi" w:cstheme="majorHAnsi"/>
          <w:sz w:val="14"/>
        </w:rPr>
        <w:t>ity</w:t>
      </w:r>
      <w:proofErr w:type="spellEnd"/>
      <w:r w:rsidRPr="00A52CB5">
        <w:rPr>
          <w:rFonts w:asciiTheme="majorHAnsi" w:hAnsiTheme="majorHAnsi" w:cstheme="majorHAnsi"/>
          <w:sz w:val="14"/>
        </w:rPr>
        <w:t xml:space="preserve">, and hence claim to the land) inscribes the settler’s foreignness, thus reinstating the gap between settler and colony that the narrative was meant to efface.1 </w:t>
      </w:r>
      <w:r w:rsidRPr="00A52CB5">
        <w:rPr>
          <w:rStyle w:val="StyleUnderline"/>
          <w:rFonts w:asciiTheme="majorHAnsi" w:hAnsiTheme="majorHAnsi" w:cstheme="majorHAnsi"/>
          <w:highlight w:val="green"/>
        </w:rPr>
        <w:t>Settler-colonial narrative is</w:t>
      </w:r>
      <w:r w:rsidRPr="00A52CB5">
        <w:rPr>
          <w:rStyle w:val="StyleUnderline"/>
          <w:rFonts w:asciiTheme="majorHAnsi" w:hAnsiTheme="majorHAnsi" w:cstheme="majorHAnsi"/>
        </w:rPr>
        <w:t xml:space="preserve"> thus </w:t>
      </w:r>
      <w:r w:rsidRPr="00A52CB5">
        <w:rPr>
          <w:rStyle w:val="StyleUnderline"/>
          <w:rFonts w:asciiTheme="majorHAnsi" w:hAnsiTheme="majorHAnsi" w:cstheme="majorHAnsi"/>
          <w:highlight w:val="green"/>
        </w:rPr>
        <w:t>shaped around its need to erase</w:t>
      </w:r>
      <w:r w:rsidRPr="00A52CB5">
        <w:rPr>
          <w:rStyle w:val="StyleUnderline"/>
          <w:rFonts w:asciiTheme="majorHAnsi" w:hAnsiTheme="majorHAnsi" w:cstheme="majorHAnsi"/>
        </w:rPr>
        <w:t xml:space="preserve"> and evoke </w:t>
      </w:r>
      <w:r w:rsidRPr="00A52CB5">
        <w:rPr>
          <w:rStyle w:val="StyleUnderline"/>
          <w:rFonts w:asciiTheme="majorHAnsi" w:hAnsiTheme="majorHAnsi" w:cstheme="majorHAnsi"/>
          <w:highlight w:val="green"/>
        </w:rPr>
        <w:t>the native</w:t>
      </w:r>
      <w:r w:rsidRPr="00A52CB5">
        <w:rPr>
          <w:rStyle w:val="StyleUnderline"/>
          <w:rFonts w:asciiTheme="majorHAnsi" w:hAnsiTheme="majorHAnsi" w:cstheme="majorHAnsi"/>
        </w:rPr>
        <w:t xml:space="preserve">, </w:t>
      </w:r>
      <w:r w:rsidRPr="00A52CB5">
        <w:rPr>
          <w:rFonts w:asciiTheme="majorHAnsi" w:hAnsiTheme="majorHAnsi" w:cstheme="majorHAnsi"/>
          <w:sz w:val="14"/>
        </w:rPr>
        <w:t xml:space="preserve">to make the indigene both invisible and present in a contradictory pattern that prevents settlers from ever moving on from the moment of colonization.2 </w:t>
      </w:r>
      <w:r w:rsidRPr="00A52CB5">
        <w:rPr>
          <w:rStyle w:val="StyleUnderline"/>
          <w:rFonts w:asciiTheme="majorHAnsi" w:hAnsiTheme="majorHAnsi" w:cstheme="majorHAnsi"/>
          <w:highlight w:val="green"/>
        </w:rPr>
        <w:t>As evidence</w:t>
      </w:r>
      <w:r w:rsidRPr="00A52CB5">
        <w:rPr>
          <w:rStyle w:val="StyleUnderline"/>
          <w:rFonts w:asciiTheme="majorHAnsi" w:hAnsiTheme="majorHAnsi" w:cstheme="majorHAnsi"/>
        </w:rPr>
        <w:t xml:space="preserve"> of this constitutive contradiction, critics have identified in settler-colonial discourse </w:t>
      </w:r>
      <w:r w:rsidRPr="00A52CB5">
        <w:rPr>
          <w:rStyle w:val="StyleUnderline"/>
          <w:rFonts w:asciiTheme="majorHAnsi" w:hAnsiTheme="majorHAnsi" w:cstheme="majorHAnsi"/>
          <w:highlight w:val="green"/>
        </w:rPr>
        <w:t>symptoms of psychic distress such as disavowal, inversion, and repression</w:t>
      </w:r>
      <w:r w:rsidRPr="00A52CB5">
        <w:rPr>
          <w:rStyle w:val="StyleUnderline"/>
          <w:rFonts w:asciiTheme="majorHAnsi" w:hAnsiTheme="majorHAnsi" w:cstheme="majorHAnsi"/>
        </w:rPr>
        <w:t>.</w:t>
      </w:r>
      <w:r w:rsidRPr="00A52CB5">
        <w:rPr>
          <w:rFonts w:asciiTheme="majorHAnsi" w:hAnsiTheme="majorHAnsi" w:cstheme="majorHAnsi"/>
          <w:sz w:val="14"/>
        </w:rPr>
        <w:t xml:space="preserve">3 Indeed, </w:t>
      </w:r>
      <w:r w:rsidRPr="00A52CB5">
        <w:rPr>
          <w:rStyle w:val="StyleUnderline"/>
          <w:rFonts w:asciiTheme="majorHAnsi" w:hAnsiTheme="majorHAnsi" w:cstheme="majorHAnsi"/>
          <w:highlight w:val="green"/>
        </w:rPr>
        <w:t>the frozen temporality of settler-colonial narrative</w:t>
      </w:r>
      <w:r w:rsidRPr="00A52CB5">
        <w:rPr>
          <w:rStyle w:val="StyleUnderline"/>
          <w:rFonts w:asciiTheme="majorHAnsi" w:hAnsiTheme="majorHAnsi" w:cstheme="majorHAnsi"/>
        </w:rPr>
        <w:t>, fixated on the moment of the frontier, recalls nothing so much as Freud’s description of the ‘repetition compulsion’ attending trauma.</w:t>
      </w:r>
      <w:r w:rsidRPr="00A52CB5">
        <w:rPr>
          <w:rFonts w:asciiTheme="majorHAnsi" w:hAnsiTheme="majorHAnsi" w:cstheme="majorHAnsi"/>
          <w:sz w:val="14"/>
        </w:rPr>
        <w:t>4 As Lorenzo Veracini puts it, because:¶ ‘</w:t>
      </w:r>
      <w:r w:rsidRPr="00A52CB5">
        <w:rPr>
          <w:rStyle w:val="StyleUnderline"/>
          <w:rFonts w:asciiTheme="majorHAnsi" w:hAnsiTheme="majorHAnsi" w:cstheme="majorHAnsi"/>
        </w:rPr>
        <w:t xml:space="preserve">settler society’ </w:t>
      </w:r>
      <w:r w:rsidRPr="00A52CB5">
        <w:rPr>
          <w:rFonts w:asciiTheme="majorHAnsi" w:hAnsiTheme="majorHAnsi" w:cstheme="majorHAnsi"/>
          <w:sz w:val="14"/>
        </w:rPr>
        <w:t>can thus be seen</w:t>
      </w:r>
      <w:r w:rsidRPr="00A52CB5">
        <w:rPr>
          <w:rStyle w:val="StyleUnderline"/>
          <w:rFonts w:asciiTheme="majorHAnsi" w:hAnsiTheme="majorHAnsi" w:cstheme="majorHAnsi"/>
        </w:rPr>
        <w:t xml:space="preserve"> as a fantasy where a perception of a constant struggle is juxtaposed against an ideal of ‘peace’ that can never be reached, settler projects embrace and reject violence at the same time. </w:t>
      </w:r>
      <w:r w:rsidRPr="00A52CB5">
        <w:rPr>
          <w:rStyle w:val="Emphasis"/>
          <w:rFonts w:asciiTheme="majorHAnsi" w:hAnsiTheme="majorHAnsi" w:cstheme="majorHAnsi"/>
        </w:rPr>
        <w:t xml:space="preserve">The settler colonial situation is </w:t>
      </w:r>
      <w:r w:rsidRPr="00A52CB5">
        <w:rPr>
          <w:rFonts w:asciiTheme="majorHAnsi" w:hAnsiTheme="majorHAnsi" w:cstheme="majorHAnsi"/>
          <w:sz w:val="14"/>
        </w:rPr>
        <w:t>thus a</w:t>
      </w:r>
      <w:r w:rsidRPr="00A52CB5">
        <w:rPr>
          <w:rStyle w:val="Emphasis"/>
          <w:rFonts w:asciiTheme="majorHAnsi" w:hAnsiTheme="majorHAnsi" w:cstheme="majorHAnsi"/>
        </w:rPr>
        <w:t xml:space="preserve"> circumstance where the tension between contradictory impulses produces long-lasting psychic conflicts and </w:t>
      </w:r>
      <w:proofErr w:type="gramStart"/>
      <w:r w:rsidRPr="00A52CB5">
        <w:rPr>
          <w:rFonts w:asciiTheme="majorHAnsi" w:hAnsiTheme="majorHAnsi" w:cstheme="majorHAnsi"/>
          <w:sz w:val="14"/>
        </w:rPr>
        <w:t>a number of</w:t>
      </w:r>
      <w:proofErr w:type="gramEnd"/>
      <w:r w:rsidRPr="00A52CB5">
        <w:rPr>
          <w:rFonts w:asciiTheme="majorHAnsi" w:hAnsiTheme="majorHAnsi" w:cstheme="majorHAnsi"/>
          <w:sz w:val="14"/>
        </w:rPr>
        <w:t xml:space="preserve"> associated</w:t>
      </w:r>
      <w:r w:rsidRPr="00A52CB5">
        <w:rPr>
          <w:rStyle w:val="Emphasis"/>
          <w:rFonts w:asciiTheme="majorHAnsi" w:hAnsiTheme="majorHAnsi" w:cstheme="majorHAnsi"/>
        </w:rPr>
        <w:t xml:space="preserve"> psychopathologies</w:t>
      </w:r>
      <w:r w:rsidRPr="00A52CB5">
        <w:rPr>
          <w:rFonts w:asciiTheme="majorHAnsi" w:hAnsiTheme="majorHAnsi" w:cstheme="majorHAnsi"/>
          <w:sz w:val="14"/>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A52CB5">
        <w:rPr>
          <w:rStyle w:val="Emphasis"/>
          <w:rFonts w:asciiTheme="majorHAnsi" w:hAnsiTheme="majorHAnsi" w:cstheme="majorHAnsi"/>
          <w:highlight w:val="green"/>
        </w:rPr>
        <w:t>settler-colonial narrative can never contemplate an ending</w:t>
      </w:r>
      <w:r w:rsidRPr="00A52CB5">
        <w:rPr>
          <w:rStyle w:val="Emphasis"/>
          <w:rFonts w:asciiTheme="majorHAnsi" w:hAnsiTheme="majorHAnsi" w:cstheme="majorHAnsi"/>
        </w:rPr>
        <w:t xml:space="preserve">: that </w:t>
      </w:r>
      <w:r w:rsidRPr="00515563">
        <w:rPr>
          <w:rStyle w:val="Emphasis"/>
          <w:rFonts w:asciiTheme="majorHAnsi" w:hAnsiTheme="majorHAnsi" w:cstheme="majorHAnsi"/>
        </w:rPr>
        <w:t xml:space="preserve">settler </w:t>
      </w:r>
      <w:r w:rsidRPr="00A52CB5">
        <w:rPr>
          <w:rStyle w:val="Emphasis"/>
          <w:rFonts w:asciiTheme="majorHAnsi" w:hAnsiTheme="majorHAnsi" w:cstheme="majorHAnsi"/>
          <w:highlight w:val="green"/>
        </w:rPr>
        <w:t>decolonization is inconceivable because settlers lack the metaphorical tools to imagine their own demise</w:t>
      </w:r>
      <w:r w:rsidRPr="00A52CB5">
        <w:rPr>
          <w:rFonts w:asciiTheme="majorHAnsi" w:hAnsiTheme="majorHAnsi" w:cstheme="majorHAnsi"/>
          <w:sz w:val="14"/>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A52CB5">
        <w:rPr>
          <w:rStyle w:val="Emphasis"/>
          <w:rFonts w:asciiTheme="majorHAnsi" w:hAnsiTheme="majorHAnsi" w:cstheme="majorHAnsi"/>
        </w:rPr>
        <w:t xml:space="preserve">settlers </w:t>
      </w:r>
      <w:r w:rsidRPr="00A52CB5">
        <w:rPr>
          <w:rFonts w:asciiTheme="majorHAnsi" w:hAnsiTheme="majorHAnsi" w:cstheme="majorHAnsi"/>
          <w:sz w:val="14"/>
        </w:rPr>
        <w:t>do often</w:t>
      </w:r>
      <w:r w:rsidRPr="00A52CB5">
        <w:rPr>
          <w:rStyle w:val="Emphasis"/>
          <w:rFonts w:asciiTheme="majorHAnsi" w:hAnsiTheme="majorHAnsi" w:cstheme="majorHAnsi"/>
        </w:rPr>
        <w:t xml:space="preserve"> try to imagine their demise </w:t>
      </w:r>
      <w:r w:rsidRPr="00A52CB5">
        <w:rPr>
          <w:rFonts w:asciiTheme="majorHAnsi" w:hAnsiTheme="majorHAnsi" w:cstheme="majorHAnsi"/>
          <w:sz w:val="14"/>
        </w:rPr>
        <w:t>– but they do so</w:t>
      </w:r>
      <w:r w:rsidRPr="00A52CB5">
        <w:rPr>
          <w:rStyle w:val="Emphasis"/>
          <w:rFonts w:asciiTheme="majorHAnsi" w:hAnsiTheme="majorHAnsi" w:cstheme="majorHAnsi"/>
        </w:rPr>
        <w:t xml:space="preserve"> in a way that reasserts the paradoxes of their founding ideology, with the result that the radical potentiality of decolonization is undone even as it is invoked.</w:t>
      </w:r>
      <w:r w:rsidRPr="00A52CB5">
        <w:rPr>
          <w:rFonts w:asciiTheme="majorHAnsi" w:hAnsiTheme="majorHAnsi" w:cstheme="majorHAnsi"/>
          <w:sz w:val="14"/>
        </w:rPr>
        <w:t xml:space="preserve">¶ I argue that, notwithstanding Veracini’s analysis, </w:t>
      </w:r>
      <w:r w:rsidRPr="00A52CB5">
        <w:rPr>
          <w:rStyle w:val="StyleUnderline"/>
          <w:rFonts w:asciiTheme="majorHAnsi" w:hAnsiTheme="majorHAnsi" w:cstheme="majorHAnsi"/>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A52CB5">
        <w:rPr>
          <w:rFonts w:asciiTheme="majorHAnsi" w:hAnsiTheme="majorHAnsi" w:cstheme="majorHAnsi"/>
          <w:sz w:val="14"/>
        </w:rPr>
        <w:t xml:space="preserve">. This article traces the importance of the trope of extinction for contemporary settler-colonial </w:t>
      </w:r>
      <w:proofErr w:type="spellStart"/>
      <w:r w:rsidRPr="00A52CB5">
        <w:rPr>
          <w:rFonts w:asciiTheme="majorHAnsi" w:hAnsiTheme="majorHAnsi" w:cstheme="majorHAnsi"/>
          <w:sz w:val="14"/>
        </w:rPr>
        <w:t>litera</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ture</w:t>
      </w:r>
      <w:proofErr w:type="spellEnd"/>
      <w:r w:rsidRPr="00A52CB5">
        <w:rPr>
          <w:rFonts w:asciiTheme="majorHAnsi" w:hAnsiTheme="majorHAnsi" w:cstheme="majorHAnsi"/>
          <w:sz w:val="14"/>
        </w:rPr>
        <w:t xml:space="preserve">, with a focus on South Africa, Canada, and Australia. It explores variations in how the death of settler colonialism is conceptualized, drawing a distinction between his- </w:t>
      </w:r>
      <w:proofErr w:type="spellStart"/>
      <w:r w:rsidRPr="00A52CB5">
        <w:rPr>
          <w:rFonts w:asciiTheme="majorHAnsi" w:hAnsiTheme="majorHAnsi" w:cstheme="majorHAnsi"/>
          <w:sz w:val="14"/>
        </w:rPr>
        <w:t>torio</w:t>
      </w:r>
      <w:proofErr w:type="spellEnd"/>
      <w:r w:rsidRPr="00A52CB5">
        <w:rPr>
          <w:rFonts w:asciiTheme="majorHAnsi" w:hAnsiTheme="majorHAnsi" w:cstheme="majorHAnsi"/>
          <w:sz w:val="14"/>
        </w:rPr>
        <w:t xml:space="preserve">-civilizational narratives of the rise and fall of empires, </w:t>
      </w:r>
      <w:r w:rsidRPr="00A52CB5">
        <w:rPr>
          <w:rStyle w:val="StyleUnderline"/>
          <w:rFonts w:asciiTheme="majorHAnsi" w:hAnsiTheme="majorHAnsi" w:cstheme="majorHAnsi"/>
        </w:rPr>
        <w:t xml:space="preserve">and a species-oriented notion of extinction </w:t>
      </w:r>
      <w:r w:rsidRPr="00A52CB5">
        <w:rPr>
          <w:rFonts w:asciiTheme="majorHAnsi" w:hAnsiTheme="majorHAnsi" w:cstheme="majorHAnsi"/>
          <w:sz w:val="14"/>
        </w:rPr>
        <w:t>that draws force from public anxiety about climate change – an</w:t>
      </w:r>
      <w:r w:rsidRPr="00A52CB5">
        <w:rPr>
          <w:rStyle w:val="StyleUnderline"/>
          <w:rFonts w:asciiTheme="majorHAnsi" w:hAnsiTheme="majorHAnsi" w:cstheme="majorHAnsi"/>
        </w:rPr>
        <w:t xml:space="preserve"> </w:t>
      </w:r>
      <w:r w:rsidRPr="00A52CB5">
        <w:rPr>
          <w:rFonts w:asciiTheme="majorHAnsi" w:hAnsiTheme="majorHAnsi" w:cstheme="majorHAnsi"/>
          <w:sz w:val="14"/>
        </w:rPr>
        <w:t>invocation that</w:t>
      </w:r>
      <w:r w:rsidRPr="00A52CB5">
        <w:rPr>
          <w:rStyle w:val="StyleUnderline"/>
          <w:rFonts w:asciiTheme="majorHAnsi" w:hAnsiTheme="majorHAnsi" w:cstheme="majorHAnsi"/>
        </w:rPr>
        <w:t xml:space="preserve"> adds another level of ambivalence by drawing on ‘rational’ fears for the future </w:t>
      </w:r>
      <w:r w:rsidRPr="00A52CB5">
        <w:rPr>
          <w:rFonts w:asciiTheme="majorHAnsi" w:hAnsiTheme="majorHAnsi" w:cstheme="majorHAnsi"/>
          <w:sz w:val="14"/>
        </w:rPr>
        <w:t>(because climate change may well render the planet uninhabitable to humans</w:t>
      </w:r>
      <w:r w:rsidRPr="00A52CB5">
        <w:rPr>
          <w:rStyle w:val="StyleUnderline"/>
          <w:rFonts w:asciiTheme="majorHAnsi" w:hAnsiTheme="majorHAnsi" w:cstheme="majorHAnsi"/>
        </w:rPr>
        <w:t>) in order to narrativize a form of social death that, strictly speaking, belongs to a different order of knowledge altogether</w:t>
      </w:r>
      <w:r w:rsidRPr="00A52CB5">
        <w:rPr>
          <w:rFonts w:asciiTheme="majorHAnsi" w:hAnsiTheme="majorHAnsi" w:cstheme="majorHAnsi"/>
          <w:sz w:val="14"/>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A52CB5">
        <w:rPr>
          <w:rFonts w:asciiTheme="majorHAnsi" w:hAnsiTheme="majorHAnsi" w:cstheme="majorHAnsi"/>
          <w:sz w:val="14"/>
        </w:rPr>
        <w:t>literature.¶</w:t>
      </w:r>
      <w:proofErr w:type="gramEnd"/>
      <w:r w:rsidRPr="00A52CB5">
        <w:rPr>
          <w:rFonts w:asciiTheme="majorHAnsi" w:hAnsiTheme="majorHAnsi" w:cstheme="majorHAnsi"/>
          <w:sz w:val="14"/>
        </w:rPr>
        <w:t xml:space="preserve"> </w:t>
      </w:r>
      <w:r w:rsidRPr="00A52CB5">
        <w:rPr>
          <w:rStyle w:val="StyleUnderline"/>
          <w:rFonts w:asciiTheme="majorHAnsi" w:hAnsiTheme="majorHAnsi" w:cstheme="majorHAnsi"/>
        </w:rPr>
        <w:t>That ‘extinction’ should be a key word in the settler-colonial lexicon is no surprise</w:t>
      </w:r>
      <w:r w:rsidRPr="00A52CB5">
        <w:rPr>
          <w:rFonts w:asciiTheme="majorHAnsi" w:hAnsiTheme="majorHAnsi" w:cstheme="majorHAnsi"/>
          <w:sz w:val="14"/>
        </w:rPr>
        <w:t xml:space="preserve">. In Patrick Wolfe’s phrase,7 </w:t>
      </w:r>
      <w:r w:rsidRPr="00A52CB5">
        <w:rPr>
          <w:rStyle w:val="StyleUnderline"/>
          <w:rFonts w:asciiTheme="majorHAnsi" w:hAnsiTheme="majorHAnsi" w:cstheme="majorHAnsi"/>
          <w:highlight w:val="green"/>
        </w:rPr>
        <w:t xml:space="preserve">settler colonialism is predicated on a ‘logic of elimination’ </w:t>
      </w:r>
      <w:r w:rsidRPr="00A52CB5">
        <w:rPr>
          <w:rStyle w:val="StyleUnderline"/>
          <w:rFonts w:asciiTheme="majorHAnsi" w:hAnsiTheme="majorHAnsi" w:cstheme="majorHAnsi"/>
        </w:rPr>
        <w:t xml:space="preserve">that tends towards the extermination – by one means or another – </w:t>
      </w:r>
      <w:r w:rsidRPr="00A52CB5">
        <w:rPr>
          <w:rStyle w:val="StyleUnderline"/>
          <w:rFonts w:asciiTheme="majorHAnsi" w:hAnsiTheme="majorHAnsi" w:cstheme="majorHAnsi"/>
          <w:highlight w:val="green"/>
        </w:rPr>
        <w:t>of indigenous peoples</w:t>
      </w:r>
      <w:r w:rsidRPr="00A52CB5">
        <w:rPr>
          <w:rFonts w:asciiTheme="majorHAnsi" w:hAnsiTheme="majorHAnsi" w:cstheme="majorHAnsi"/>
          <w:sz w:val="14"/>
        </w:rPr>
        <w:t xml:space="preserve">.8 This logic is apparent in archetypal settler narratives like James Fenimore Cooper’s The Last of the Mohicans (1826), a historical novel whose very title blends the melancholia and triumph </w:t>
      </w:r>
      <w:r w:rsidRPr="00A52CB5">
        <w:rPr>
          <w:rStyle w:val="StyleUnderline"/>
          <w:rFonts w:asciiTheme="majorHAnsi" w:hAnsiTheme="majorHAnsi" w:cstheme="majorHAnsi"/>
          <w:highlight w:val="green"/>
        </w:rPr>
        <w:t>that demarcate settlers’ affective responses to the supposed inevitability of indigenous extinction</w:t>
      </w:r>
      <w:r w:rsidRPr="00A52CB5">
        <w:rPr>
          <w:rFonts w:asciiTheme="majorHAnsi" w:hAnsiTheme="majorHAnsi" w:cstheme="majorHAnsi"/>
          <w:sz w:val="14"/>
        </w:rPr>
        <w:t xml:space="preserve">. Concepts like ‘stadial development’ – by which societies progress through stages, progressively eliminating earlier social forms – and ‘fatal impact’ – </w:t>
      </w:r>
      <w:r w:rsidRPr="00A52CB5">
        <w:rPr>
          <w:rStyle w:val="StyleUnderline"/>
          <w:rFonts w:asciiTheme="majorHAnsi" w:hAnsiTheme="majorHAnsi" w:cstheme="majorHAnsi"/>
        </w:rPr>
        <w:t>which names the biological inevitability of strong peoples supplanting weak – all contribute to the notion that settler colonialism is a kind of ‘ecological process’ that necessitates the extinction of inferior races.</w:t>
      </w:r>
      <w:r w:rsidRPr="00A52CB5">
        <w:rPr>
          <w:rFonts w:asciiTheme="majorHAnsi" w:hAnsiTheme="majorHAnsi" w:cstheme="majorHAnsi"/>
          <w:sz w:val="14"/>
        </w:rPr>
        <w:t xml:space="preserve"> What is surprising, though, is how often </w:t>
      </w:r>
      <w:r w:rsidRPr="00A52CB5">
        <w:rPr>
          <w:rStyle w:val="StyleUnderline"/>
          <w:rFonts w:asciiTheme="majorHAnsi" w:hAnsiTheme="majorHAnsi" w:cstheme="majorHAnsi"/>
          <w:highlight w:val="green"/>
        </w:rPr>
        <w:t>the trope of extinction</w:t>
      </w:r>
      <w:r w:rsidRPr="00A52CB5">
        <w:rPr>
          <w:rStyle w:val="StyleUnderline"/>
          <w:rFonts w:asciiTheme="majorHAnsi" w:hAnsiTheme="majorHAnsi" w:cstheme="majorHAnsi"/>
        </w:rPr>
        <w:t xml:space="preserve"> also appears with reference to settlers themselves; it </w:t>
      </w:r>
      <w:r w:rsidRPr="00A52CB5">
        <w:rPr>
          <w:rStyle w:val="StyleUnderline"/>
          <w:rFonts w:asciiTheme="majorHAnsi" w:hAnsiTheme="majorHAnsi" w:cstheme="majorHAnsi"/>
          <w:highlight w:val="green"/>
        </w:rPr>
        <w:t>makes sense for settlers to narrate how their presence entails others’ destruction,</w:t>
      </w:r>
      <w:r w:rsidRPr="00A52CB5">
        <w:rPr>
          <w:rStyle w:val="StyleUnderline"/>
          <w:rFonts w:asciiTheme="majorHAnsi" w:hAnsiTheme="majorHAnsi" w:cstheme="majorHAnsi"/>
        </w:rPr>
        <w:t xml:space="preserve"> but it is less clear why their attempts to imagine futures should presume extinction to be their own logical end as </w:t>
      </w:r>
      <w:proofErr w:type="gramStart"/>
      <w:r w:rsidRPr="00A52CB5">
        <w:rPr>
          <w:rStyle w:val="StyleUnderline"/>
          <w:rFonts w:asciiTheme="majorHAnsi" w:hAnsiTheme="majorHAnsi" w:cstheme="majorHAnsi"/>
        </w:rPr>
        <w:t>well</w:t>
      </w:r>
      <w:r w:rsidRPr="00A52CB5">
        <w:rPr>
          <w:rFonts w:asciiTheme="majorHAnsi" w:hAnsiTheme="majorHAnsi" w:cstheme="majorHAnsi"/>
          <w:sz w:val="14"/>
        </w:rPr>
        <w:t>.¶</w:t>
      </w:r>
      <w:proofErr w:type="gramEnd"/>
      <w:r w:rsidRPr="00A52CB5">
        <w:rPr>
          <w:rFonts w:asciiTheme="majorHAnsi" w:hAnsiTheme="majorHAnsi" w:cstheme="majorHAnsi"/>
          <w:sz w:val="14"/>
        </w:rPr>
        <w:t xml:space="preserve"> The idea appears repeatedly in English-language literary treatments of settler colonial- ism. </w:t>
      </w:r>
      <w:r w:rsidRPr="00A52CB5">
        <w:rPr>
          <w:rFonts w:asciiTheme="majorHAnsi" w:hAnsiTheme="majorHAnsi" w:cstheme="majorHAnsi"/>
          <w:sz w:val="14"/>
        </w:rPr>
        <w:lastRenderedPageBreak/>
        <w:t xml:space="preserve">Consider, for instance, the following rumination on the future of South African settler society, from Olive Schreiner’s 1883 Story of an African </w:t>
      </w:r>
      <w:proofErr w:type="gramStart"/>
      <w:r w:rsidRPr="00A52CB5">
        <w:rPr>
          <w:rFonts w:asciiTheme="majorHAnsi" w:hAnsiTheme="majorHAnsi" w:cstheme="majorHAnsi"/>
          <w:sz w:val="14"/>
        </w:rPr>
        <w:t>Farm:¶</w:t>
      </w:r>
      <w:proofErr w:type="gramEnd"/>
      <w:r w:rsidRPr="00A52CB5">
        <w:rPr>
          <w:rFonts w:asciiTheme="majorHAnsi" w:hAnsiTheme="majorHAnsi" w:cstheme="majorHAnsi"/>
          <w:sz w:val="14"/>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A52CB5">
        <w:rPr>
          <w:rFonts w:asciiTheme="majorHAnsi" w:hAnsiTheme="majorHAnsi" w:cstheme="majorHAnsi"/>
          <w:sz w:val="14"/>
        </w:rPr>
        <w:t>inha</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bitation</w:t>
      </w:r>
      <w:proofErr w:type="spellEnd"/>
      <w:r w:rsidRPr="00A52CB5">
        <w:rPr>
          <w:rFonts w:asciiTheme="majorHAnsi" w:hAnsiTheme="majorHAnsi" w:cstheme="majorHAnsi"/>
          <w:sz w:val="14"/>
        </w:rPr>
        <w:t xml:space="preserve"> but his knowledge comes freighted with an expected sense of biological super- </w:t>
      </w:r>
      <w:proofErr w:type="spellStart"/>
      <w:r w:rsidRPr="00A52CB5">
        <w:rPr>
          <w:rFonts w:asciiTheme="majorHAnsi" w:hAnsiTheme="majorHAnsi" w:cstheme="majorHAnsi"/>
          <w:sz w:val="14"/>
        </w:rPr>
        <w:t>iority</w:t>
      </w:r>
      <w:proofErr w:type="spellEnd"/>
      <w:r w:rsidRPr="00A52CB5">
        <w:rPr>
          <w:rFonts w:asciiTheme="majorHAnsi" w:hAnsiTheme="majorHAnsi" w:cstheme="majorHAnsi"/>
          <w:sz w:val="14"/>
        </w:rPr>
        <w:t xml:space="preserve">, made apparent by his description of the ‘Bushman’s’ ‘yellow face’, and lack of mental self-awareness. What is not clear is why Waldo’s contemplation of colonial </w:t>
      </w:r>
      <w:proofErr w:type="spellStart"/>
      <w:r w:rsidRPr="00A52CB5">
        <w:rPr>
          <w:rFonts w:asciiTheme="majorHAnsi" w:hAnsiTheme="majorHAnsi" w:cstheme="majorHAnsi"/>
          <w:sz w:val="14"/>
        </w:rPr>
        <w:t>geno</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cide</w:t>
      </w:r>
      <w:proofErr w:type="spellEnd"/>
      <w:r w:rsidRPr="00A52CB5">
        <w:rPr>
          <w:rFonts w:asciiTheme="majorHAnsi" w:hAnsiTheme="majorHAnsi" w:cstheme="majorHAnsi"/>
          <w:sz w:val="14"/>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A52CB5">
        <w:rPr>
          <w:rFonts w:asciiTheme="majorHAnsi" w:hAnsiTheme="majorHAnsi" w:cstheme="majorHAnsi"/>
          <w:sz w:val="14"/>
        </w:rPr>
        <w:t>Worlds,¶</w:t>
      </w:r>
      <w:proofErr w:type="gramEnd"/>
      <w:r w:rsidRPr="00A52CB5">
        <w:rPr>
          <w:rFonts w:asciiTheme="majorHAnsi" w:hAnsiTheme="majorHAnsi" w:cstheme="majorHAnsi"/>
          <w:sz w:val="14"/>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A52CB5">
        <w:rPr>
          <w:rFonts w:asciiTheme="majorHAnsi" w:hAnsiTheme="majorHAnsi" w:cstheme="majorHAnsi"/>
          <w:sz w:val="14"/>
        </w:rPr>
        <w:t>immi</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nent</w:t>
      </w:r>
      <w:proofErr w:type="spellEnd"/>
      <w:r w:rsidRPr="00A52CB5">
        <w:rPr>
          <w:rFonts w:asciiTheme="majorHAnsi" w:hAnsiTheme="majorHAnsi" w:cstheme="majorHAnsi"/>
          <w:sz w:val="14"/>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A52CB5">
        <w:rPr>
          <w:rFonts w:asciiTheme="majorHAnsi" w:hAnsiTheme="majorHAnsi" w:cstheme="majorHAnsi"/>
          <w:sz w:val="14"/>
        </w:rPr>
        <w:t>Curthoys</w:t>
      </w:r>
      <w:proofErr w:type="spellEnd"/>
      <w:r w:rsidRPr="00A52CB5">
        <w:rPr>
          <w:rFonts w:asciiTheme="majorHAnsi" w:hAnsiTheme="majorHAnsi" w:cstheme="majorHAnsi"/>
          <w:sz w:val="14"/>
        </w:rPr>
        <w:t xml:space="preserve"> and Dirk Moses have traced this pattern in Australia and Israel-Palestine, respectively.12 </w:t>
      </w:r>
      <w:r w:rsidRPr="00A52CB5">
        <w:rPr>
          <w:rStyle w:val="Emphasis"/>
          <w:rFonts w:asciiTheme="majorHAnsi" w:hAnsiTheme="majorHAnsi" w:cstheme="majorHAnsi"/>
        </w:rPr>
        <w:t xml:space="preserve">This scholarship suggests that </w:t>
      </w:r>
      <w:r w:rsidRPr="00A52CB5">
        <w:rPr>
          <w:rStyle w:val="Emphasis"/>
          <w:rFonts w:asciiTheme="majorHAnsi" w:hAnsiTheme="majorHAnsi" w:cstheme="majorHAnsi"/>
          <w:highlight w:val="green"/>
        </w:rPr>
        <w:t>narratives of settler extinction are acts of ideological mystification, obscuring the brutal inequalities of the frontier behind a mask of white vulnerability</w:t>
      </w:r>
      <w:r w:rsidRPr="00A52CB5">
        <w:rPr>
          <w:rFonts w:asciiTheme="majorHAnsi" w:hAnsiTheme="majorHAnsi" w:cstheme="majorHAnsi"/>
          <w:sz w:val="14"/>
        </w:rPr>
        <w:t xml:space="preserve"> – an argument with which I sympathize. However, this article shows how there is more to settler-colonial extinction narratives than bad faith. I argue that </w:t>
      </w:r>
      <w:r w:rsidRPr="00A52CB5">
        <w:rPr>
          <w:rStyle w:val="StyleUnderline"/>
          <w:rFonts w:asciiTheme="majorHAnsi" w:hAnsiTheme="majorHAnsi" w:cstheme="majorHAnsi"/>
        </w:rPr>
        <w:t>we need a more nuanced understanding of how they encode a specifically settler-colonial framework for imagining the future</w:t>
      </w:r>
      <w:r w:rsidRPr="00A52CB5">
        <w:rPr>
          <w:rFonts w:asciiTheme="majorHAnsi" w:hAnsiTheme="majorHAnsi" w:cstheme="majorHAnsi"/>
          <w:sz w:val="14"/>
        </w:rPr>
        <w:t xml:space="preserve">, one that has implications for how we understand contemporary literatures from settler societies, and which allows us to see extinction as a genuine, if flawed, attempt to envisage social </w:t>
      </w:r>
      <w:proofErr w:type="gramStart"/>
      <w:r w:rsidRPr="00A52CB5">
        <w:rPr>
          <w:rFonts w:asciiTheme="majorHAnsi" w:hAnsiTheme="majorHAnsi" w:cstheme="majorHAnsi"/>
          <w:sz w:val="14"/>
        </w:rPr>
        <w:t>change.¶</w:t>
      </w:r>
      <w:proofErr w:type="gramEnd"/>
      <w:r w:rsidRPr="00A52CB5">
        <w:rPr>
          <w:rFonts w:asciiTheme="majorHAnsi" w:hAnsiTheme="majorHAnsi" w:cstheme="majorHAnsi"/>
          <w:sz w:val="14"/>
        </w:rPr>
        <w:t xml:space="preserve"> In the remainder of this paper I consider extinction’s function as a metaphor of decolonization. I use this phrase to invoke, without completely endorsing, Tuck and Yang’s </w:t>
      </w:r>
      <w:proofErr w:type="spellStart"/>
      <w:r w:rsidRPr="00A52CB5">
        <w:rPr>
          <w:rFonts w:asciiTheme="majorHAnsi" w:hAnsiTheme="majorHAnsi" w:cstheme="majorHAnsi"/>
          <w:sz w:val="14"/>
        </w:rPr>
        <w:t>argu</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ment</w:t>
      </w:r>
      <w:proofErr w:type="spellEnd"/>
      <w:r w:rsidRPr="00A52CB5">
        <w:rPr>
          <w:rFonts w:asciiTheme="majorHAnsi" w:hAnsiTheme="majorHAnsi" w:cstheme="majorHAnsi"/>
          <w:sz w:val="14"/>
        </w:rPr>
        <w:t xml:space="preserve"> that to treat decolonization figuratively, as I argue </w:t>
      </w:r>
      <w:r w:rsidRPr="00A52CB5">
        <w:rPr>
          <w:rStyle w:val="Emphasis"/>
          <w:rFonts w:asciiTheme="majorHAnsi" w:hAnsiTheme="majorHAnsi" w:cstheme="majorHAnsi"/>
          <w:highlight w:val="green"/>
        </w:rPr>
        <w:t>extinction narratives</w:t>
      </w:r>
      <w:r w:rsidRPr="00A52CB5">
        <w:rPr>
          <w:rStyle w:val="Emphasis"/>
          <w:rFonts w:asciiTheme="majorHAnsi" w:hAnsiTheme="majorHAnsi" w:cstheme="majorHAnsi"/>
        </w:rPr>
        <w:t xml:space="preserve"> </w:t>
      </w:r>
      <w:r w:rsidRPr="00A52CB5">
        <w:rPr>
          <w:rFonts w:asciiTheme="majorHAnsi" w:hAnsiTheme="majorHAnsi" w:cstheme="majorHAnsi"/>
          <w:sz w:val="14"/>
        </w:rPr>
        <w:t>do, is necessarily to</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preclude radical change, creating opportunities for settler ‘moves to innocence’ that re-legitimate racial inequality</w:t>
      </w:r>
      <w:r w:rsidRPr="00A52CB5">
        <w:rPr>
          <w:rFonts w:asciiTheme="majorHAnsi" w:hAnsiTheme="majorHAnsi" w:cstheme="majorHAnsi"/>
          <w:sz w:val="14"/>
        </w:rPr>
        <w:t xml:space="preserve">.13 The counterview to this pessimistic </w:t>
      </w:r>
      <w:proofErr w:type="spellStart"/>
      <w:r w:rsidRPr="00A52CB5">
        <w:rPr>
          <w:rFonts w:asciiTheme="majorHAnsi" w:hAnsiTheme="majorHAnsi" w:cstheme="majorHAnsi"/>
          <w:sz w:val="14"/>
        </w:rPr>
        <w:t>perspec</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tive</w:t>
      </w:r>
      <w:proofErr w:type="spellEnd"/>
      <w:r w:rsidRPr="00A52CB5">
        <w:rPr>
          <w:rFonts w:asciiTheme="majorHAnsi" w:hAnsiTheme="majorHAnsi" w:cstheme="majorHAnsi"/>
          <w:sz w:val="14"/>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A52CB5">
        <w:rPr>
          <w:rFonts w:asciiTheme="majorHAnsi" w:hAnsiTheme="majorHAnsi" w:cstheme="majorHAnsi"/>
          <w:sz w:val="14"/>
        </w:rPr>
        <w:t>Maddaddam</w:t>
      </w:r>
      <w:proofErr w:type="spellEnd"/>
      <w:r w:rsidRPr="00A52CB5">
        <w:rPr>
          <w:rFonts w:asciiTheme="majorHAnsi" w:hAnsiTheme="majorHAnsi" w:cstheme="majorHAnsi"/>
          <w:sz w:val="14"/>
        </w:rPr>
        <w:t xml:space="preserve"> trilogy (2003–2013). I advance four specific arguments. First, </w:t>
      </w:r>
      <w:proofErr w:type="spellStart"/>
      <w:r w:rsidRPr="00A52CB5">
        <w:rPr>
          <w:rFonts w:asciiTheme="majorHAnsi" w:hAnsiTheme="majorHAnsi" w:cstheme="majorHAnsi"/>
          <w:sz w:val="14"/>
        </w:rPr>
        <w:t>extinc</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tion</w:t>
      </w:r>
      <w:proofErr w:type="spellEnd"/>
      <w:r w:rsidRPr="00A52CB5">
        <w:rPr>
          <w:rFonts w:asciiTheme="majorHAnsi" w:hAnsiTheme="majorHAnsi" w:cstheme="majorHAnsi"/>
          <w:sz w:val="14"/>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A52CB5">
        <w:rPr>
          <w:rStyle w:val="StyleUnderline"/>
          <w:rFonts w:asciiTheme="majorHAnsi" w:hAnsiTheme="majorHAnsi" w:cstheme="majorHAnsi"/>
        </w:rPr>
        <w:t xml:space="preserve">biologically oriented extinction narratives rely on </w:t>
      </w:r>
      <w:r w:rsidRPr="00A52CB5">
        <w:rPr>
          <w:rFonts w:asciiTheme="majorHAnsi" w:hAnsiTheme="majorHAnsi" w:cstheme="majorHAnsi"/>
          <w:sz w:val="14"/>
        </w:rPr>
        <w:t xml:space="preserve">a </w:t>
      </w:r>
      <w:proofErr w:type="gramStart"/>
      <w:r w:rsidRPr="00A52CB5">
        <w:rPr>
          <w:rFonts w:asciiTheme="majorHAnsi" w:hAnsiTheme="majorHAnsi" w:cstheme="majorHAnsi"/>
          <w:sz w:val="14"/>
        </w:rPr>
        <w:t>more or less conscious</w:t>
      </w:r>
      <w:proofErr w:type="gramEnd"/>
      <w:r w:rsidRPr="00A52CB5">
        <w:rPr>
          <w:rStyle w:val="StyleUnderline"/>
          <w:rFonts w:asciiTheme="majorHAnsi" w:hAnsiTheme="majorHAnsi" w:cstheme="majorHAnsi"/>
        </w:rPr>
        <w:t xml:space="preserve"> slippage between ‘the settler’ and ‘the human’</w:t>
      </w:r>
      <w:r w:rsidRPr="00A52CB5">
        <w:rPr>
          <w:rFonts w:asciiTheme="majorHAnsi" w:hAnsiTheme="majorHAnsi" w:cstheme="majorHAnsi"/>
          <w:sz w:val="14"/>
        </w:rPr>
        <w:t xml:space="preserve">. Third, </w:t>
      </w:r>
      <w:r w:rsidRPr="00A52CB5">
        <w:rPr>
          <w:rStyle w:val="StyleUnderline"/>
          <w:rFonts w:asciiTheme="majorHAnsi" w:hAnsiTheme="majorHAnsi" w:cstheme="majorHAnsi"/>
        </w:rPr>
        <w:t xml:space="preserve">this slippage is ideologically ambivalent: </w:t>
      </w:r>
      <w:r w:rsidRPr="00A52CB5">
        <w:rPr>
          <w:rFonts w:asciiTheme="majorHAnsi" w:hAnsiTheme="majorHAnsi" w:cstheme="majorHAnsi"/>
          <w:sz w:val="14"/>
        </w:rPr>
        <w:t>on the one hand, it contains a radical charge that invokes environmentalist discourse and climate-change anxiety to imagine social forms that re-write settler-colonial dynamics; on the other, it</w:t>
      </w:r>
      <w:r w:rsidRPr="00A52CB5">
        <w:rPr>
          <w:rStyle w:val="StyleUnderline"/>
          <w:rFonts w:asciiTheme="majorHAnsi" w:hAnsiTheme="majorHAnsi" w:cstheme="majorHAnsi"/>
        </w:rPr>
        <w:t xml:space="preserve"> replicates </w:t>
      </w:r>
      <w:r w:rsidRPr="00A52CB5">
        <w:rPr>
          <w:rFonts w:asciiTheme="majorHAnsi" w:hAnsiTheme="majorHAnsi" w:cstheme="majorHAnsi"/>
          <w:sz w:val="14"/>
        </w:rPr>
        <w:t>a core aspect of</w:t>
      </w:r>
      <w:r w:rsidRPr="00A52CB5">
        <w:rPr>
          <w:rStyle w:val="StyleUnderline"/>
          <w:rFonts w:asciiTheme="majorHAnsi" w:hAnsiTheme="majorHAnsi" w:cstheme="majorHAnsi"/>
        </w:rPr>
        <w:t xml:space="preserve"> imperialist ideology by normalizing whiteness as</w:t>
      </w:r>
      <w:r w:rsidRPr="00A52CB5">
        <w:rPr>
          <w:rStyle w:val="StyleUnderline"/>
          <w:rFonts w:asciiTheme="majorHAnsi" w:hAnsiTheme="majorHAnsi" w:cstheme="majorHAnsi"/>
          <w:sz w:val="12"/>
        </w:rPr>
        <w:t>¶</w:t>
      </w:r>
      <w:r w:rsidRPr="00A52CB5">
        <w:rPr>
          <w:rStyle w:val="StyleUnderline"/>
          <w:rFonts w:asciiTheme="majorHAnsi" w:hAnsiTheme="majorHAnsi" w:cstheme="majorHAnsi"/>
        </w:rPr>
        <w:t xml:space="preserve"> equivalent to humanity. </w:t>
      </w:r>
      <w:r w:rsidRPr="00A52CB5">
        <w:rPr>
          <w:rFonts w:asciiTheme="majorHAnsi" w:hAnsiTheme="majorHAnsi" w:cstheme="majorHAnsi"/>
          <w:sz w:val="14"/>
        </w:rPr>
        <w:t xml:space="preserve">Fourth, </w:t>
      </w:r>
      <w:r w:rsidRPr="00A52CB5">
        <w:rPr>
          <w:rStyle w:val="Emphasis"/>
          <w:rFonts w:asciiTheme="majorHAnsi" w:hAnsiTheme="majorHAnsi" w:cstheme="majorHAnsi"/>
        </w:rPr>
        <w:t xml:space="preserve">these ideological effects are mediated by gender, </w:t>
      </w:r>
      <w:r w:rsidRPr="00A52CB5">
        <w:rPr>
          <w:rFonts w:asciiTheme="majorHAnsi" w:hAnsiTheme="majorHAnsi" w:cstheme="majorHAnsi"/>
          <w:sz w:val="14"/>
        </w:rPr>
        <w:t>insofar as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extinction narratives invoke issues of biological reproduction, community protection, and violence</w:t>
      </w:r>
      <w:r w:rsidRPr="00A52CB5">
        <w:rPr>
          <w:rStyle w:val="Emphasis"/>
          <w:rFonts w:asciiTheme="majorHAnsi" w:hAnsiTheme="majorHAnsi" w:cstheme="majorHAnsi"/>
        </w:rPr>
        <w:t xml:space="preserve"> that function to differentiate and reify masculine and feminine roles in the putative de-colonial future. </w:t>
      </w:r>
      <w:r w:rsidRPr="00A52CB5">
        <w:rPr>
          <w:rFonts w:asciiTheme="majorHAnsi" w:hAnsiTheme="majorHAnsi" w:cstheme="majorHAnsi"/>
          <w:sz w:val="14"/>
        </w:rPr>
        <w:t>Overall, my central claim is that extinction is a core trope through which settler futurity emerges, one with crucial narrative and ideological effects that shape much of the contemporary literature emerging from white colonial settings.</w:t>
      </w:r>
    </w:p>
    <w:p w14:paraId="4B8AD7E3" w14:textId="77777777" w:rsidR="00355F42" w:rsidRPr="00A52CB5" w:rsidRDefault="00355F42" w:rsidP="00355F42">
      <w:pPr>
        <w:rPr>
          <w:rFonts w:asciiTheme="majorHAnsi" w:hAnsiTheme="majorHAnsi" w:cstheme="majorHAnsi"/>
        </w:rPr>
      </w:pPr>
    </w:p>
    <w:p w14:paraId="254FAED6" w14:textId="77777777" w:rsidR="00E42E4C" w:rsidRPr="00A52CB5" w:rsidRDefault="00E42E4C" w:rsidP="00F601E6">
      <w:pPr>
        <w:rPr>
          <w:rFonts w:asciiTheme="majorHAnsi" w:hAnsiTheme="majorHAnsi" w:cstheme="majorHAnsi"/>
        </w:rPr>
      </w:pPr>
    </w:p>
    <w:sectPr w:rsidR="00E42E4C" w:rsidRPr="00A52C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231"/>
    <w:multiLevelType w:val="hybridMultilevel"/>
    <w:tmpl w:val="1E26DBE8"/>
    <w:lvl w:ilvl="0" w:tplc="0748B82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F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A1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4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4703"/>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56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D7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57C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2CB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E2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927FA"/>
  <w14:defaultImageDpi w14:val="300"/>
  <w15:docId w15:val="{37FD190A-8F73-4945-A523-E33740B2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47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47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47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47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3C47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47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703"/>
  </w:style>
  <w:style w:type="character" w:customStyle="1" w:styleId="Heading1Char">
    <w:name w:val="Heading 1 Char"/>
    <w:aliases w:val="Pocket Char"/>
    <w:basedOn w:val="DefaultParagraphFont"/>
    <w:link w:val="Heading1"/>
    <w:uiPriority w:val="9"/>
    <w:rsid w:val="003C47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47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470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3C47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C4703"/>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3C470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3C470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C470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3C4703"/>
    <w:rPr>
      <w:color w:val="auto"/>
      <w:u w:val="none"/>
    </w:rPr>
  </w:style>
  <w:style w:type="paragraph" w:styleId="DocumentMap">
    <w:name w:val="Document Map"/>
    <w:basedOn w:val="Normal"/>
    <w:link w:val="DocumentMapChar"/>
    <w:uiPriority w:val="99"/>
    <w:semiHidden/>
    <w:unhideWhenUsed/>
    <w:rsid w:val="003C47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4703"/>
    <w:rPr>
      <w:rFonts w:ascii="Lucida Grande" w:hAnsi="Lucida Grande" w:cs="Lucida Grande"/>
    </w:rPr>
  </w:style>
  <w:style w:type="paragraph" w:customStyle="1" w:styleId="textbold">
    <w:name w:val="text bold"/>
    <w:basedOn w:val="Normal"/>
    <w:link w:val="Emphasis"/>
    <w:uiPriority w:val="20"/>
    <w:qFormat/>
    <w:rsid w:val="00355F42"/>
    <w:pPr>
      <w:ind w:left="720"/>
      <w:jc w:val="both"/>
    </w:pPr>
    <w:rPr>
      <w:b/>
      <w:iCs/>
      <w:u w:val="single"/>
    </w:rPr>
  </w:style>
  <w:style w:type="paragraph" w:styleId="ListParagraph">
    <w:name w:val="List Paragraph"/>
    <w:aliases w:val="6 font"/>
    <w:basedOn w:val="Normal"/>
    <w:uiPriority w:val="34"/>
    <w:unhideWhenUsed/>
    <w:qFormat/>
    <w:rsid w:val="00355F42"/>
    <w:pPr>
      <w:ind w:left="720"/>
      <w:contextualSpacing/>
    </w:pPr>
    <w:rPr>
      <w:sz w:val="16"/>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Card"/>
    <w:basedOn w:val="Heading1"/>
    <w:link w:val="Hyperlink"/>
    <w:autoRedefine/>
    <w:uiPriority w:val="99"/>
    <w:qFormat/>
    <w:rsid w:val="00355F4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AnalyticEmphasis">
    <w:name w:val="Analytic Emphasis"/>
    <w:basedOn w:val="Normal"/>
    <w:link w:val="AnalyticEmphasisChar"/>
    <w:qFormat/>
    <w:rsid w:val="00355F42"/>
    <w:rPr>
      <w:i/>
      <w:sz w:val="26"/>
      <w:u w:val="single"/>
    </w:rPr>
  </w:style>
  <w:style w:type="character" w:customStyle="1" w:styleId="AnalyticEmphasisChar">
    <w:name w:val="Analytic Emphasis Char"/>
    <w:basedOn w:val="DefaultParagraphFont"/>
    <w:link w:val="AnalyticEmphasis"/>
    <w:rsid w:val="00355F42"/>
    <w:rPr>
      <w:rFonts w:ascii="Calibri" w:hAnsi="Calibri" w:cs="Calibri"/>
      <w:i/>
      <w:sz w:val="26"/>
      <w:u w:val="single"/>
    </w:rPr>
  </w:style>
  <w:style w:type="character" w:styleId="CommentReference">
    <w:name w:val="annotation reference"/>
    <w:basedOn w:val="DefaultParagraphFont"/>
    <w:uiPriority w:val="99"/>
    <w:semiHidden/>
    <w:unhideWhenUsed/>
    <w:rsid w:val="00355F42"/>
    <w:rPr>
      <w:sz w:val="16"/>
      <w:szCs w:val="16"/>
    </w:rPr>
  </w:style>
  <w:style w:type="paragraph" w:styleId="CommentText">
    <w:name w:val="annotation text"/>
    <w:basedOn w:val="Normal"/>
    <w:link w:val="CommentTextChar"/>
    <w:uiPriority w:val="99"/>
    <w:semiHidden/>
    <w:unhideWhenUsed/>
    <w:rsid w:val="00355F42"/>
    <w:pPr>
      <w:spacing w:line="240" w:lineRule="auto"/>
    </w:pPr>
    <w:rPr>
      <w:sz w:val="20"/>
      <w:szCs w:val="20"/>
    </w:rPr>
  </w:style>
  <w:style w:type="character" w:customStyle="1" w:styleId="CommentTextChar">
    <w:name w:val="Comment Text Char"/>
    <w:basedOn w:val="DefaultParagraphFont"/>
    <w:link w:val="CommentText"/>
    <w:uiPriority w:val="99"/>
    <w:semiHidden/>
    <w:rsid w:val="00355F4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abs/2001.11527" TargetMode="External"/><Relationship Id="rId18" Type="http://schemas.openxmlformats.org/officeDocument/2006/relationships/hyperlink" Target="https://spacenews.com/china-is-developing-plans-for-a-13000-satellite-communications-megaconstell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watch?v=mYr7ZCn04eA" TargetMode="External"/><Relationship Id="rId7" Type="http://schemas.openxmlformats.org/officeDocument/2006/relationships/settings" Target="settings.xml"/><Relationship Id="rId12" Type="http://schemas.openxmlformats.org/officeDocument/2006/relationships/hyperlink" Target="https://www.theverge.com/2020/8/26/21401455/satellite-mega-constellations-astronomy-spacex-amazon-oneweb-bright-internet-space" TargetMode="External"/><Relationship Id="rId17" Type="http://schemas.openxmlformats.org/officeDocument/2006/relationships/hyperlink" Target="https://www.reuters.com/lifestyle/science/amazon-secures-ulas-satellite-launch-vehicles-project-kuiper-2021-04-19/" TargetMode="External"/><Relationship Id="rId25" Type="http://schemas.openxmlformats.org/officeDocument/2006/relationships/hyperlink" Target="https://www.societyandspace.org/articles/the-settler-logics-of-outer-space" TargetMode="External"/><Relationship Id="rId2" Type="http://schemas.openxmlformats.org/officeDocument/2006/relationships/customXml" Target="../customXml/item2.xml"/><Relationship Id="rId16" Type="http://schemas.openxmlformats.org/officeDocument/2006/relationships/hyperlink" Target="https://spacenews.com/onewebs-broadband-constellation-reaching-halfway-mark/" TargetMode="External"/><Relationship Id="rId20" Type="http://schemas.openxmlformats.org/officeDocument/2006/relationships/hyperlink" Target="https://www.darksky.org/aparna-venkatesan-to-present-keynote-at-2021-under-one-sky-con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8mnz/spacexs-satellite-megaconstellations-are-astrocolonialism-indigenous-advocates-say" TargetMode="External"/><Relationship Id="rId24" Type="http://schemas.openxmlformats.org/officeDocument/2006/relationships/hyperlink" Target="https://journals.sagepub.com/doi/full/10.1177/02637758211042374" TargetMode="External"/><Relationship Id="rId5" Type="http://schemas.openxmlformats.org/officeDocument/2006/relationships/numbering" Target="numbering.xml"/><Relationship Id="rId15" Type="http://schemas.openxmlformats.org/officeDocument/2006/relationships/hyperlink" Target="https://www.cnbc.com/2021/08/19/spacex-starlink-satellite-internet-new-capabilities-starship-launch.html" TargetMode="External"/><Relationship Id="rId23" Type="http://schemas.openxmlformats.org/officeDocument/2006/relationships/hyperlink" Target="https://arxiv.org/abs/2104.07118" TargetMode="External"/><Relationship Id="rId10" Type="http://schemas.openxmlformats.org/officeDocument/2006/relationships/hyperlink" Target="https://www.societyandspace.org/articles/enclosing-the-cosmos-privatising-outer-space-and-voices-of-resistance" TargetMode="External"/><Relationship Id="rId19" Type="http://schemas.openxmlformats.org/officeDocument/2006/relationships/hyperlink" Target="https://www.vice.com/en/article/ep45ym/spacex-starlink-satellites-keep-photobombing-the-neowise-comet"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nature.com/articles/s41550-020-01238-3" TargetMode="External"/><Relationship Id="rId22" Type="http://schemas.openxmlformats.org/officeDocument/2006/relationships/hyperlink" Target="https://www.legislation.govt.nz/act/public/2014/0051/latest/whol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17</Pages>
  <Words>11983</Words>
  <Characters>68306</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8</cp:revision>
  <dcterms:created xsi:type="dcterms:W3CDTF">2022-02-12T15:50:00Z</dcterms:created>
  <dcterms:modified xsi:type="dcterms:W3CDTF">2022-02-13T19:24:00Z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