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164C" w14:textId="7884BFF1" w:rsidR="006F3FD3" w:rsidRDefault="006F3FD3" w:rsidP="006F3FD3">
      <w:pPr>
        <w:pStyle w:val="Heading3"/>
      </w:pPr>
      <w:r>
        <w:t>Advantage</w:t>
      </w:r>
    </w:p>
    <w:p w14:paraId="20E99E51" w14:textId="77777777" w:rsidR="006F3FD3" w:rsidRPr="006F5F63" w:rsidRDefault="006F3FD3" w:rsidP="006F3FD3">
      <w:pPr>
        <w:pStyle w:val="Heading4"/>
      </w:pPr>
      <w:r>
        <w:t>Status Quo policies make the opportunity cost for teacher strikes too high</w:t>
      </w:r>
    </w:p>
    <w:p w14:paraId="3D6B3C01" w14:textId="77777777" w:rsidR="006F3FD3" w:rsidRDefault="006F3FD3" w:rsidP="006F3FD3">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5" w:history="1">
        <w:r w:rsidRPr="00644108">
          <w:rPr>
            <w:rStyle w:val="Hyperlink"/>
          </w:rPr>
          <w:t>https://www.dissentmagazine.org/online_articles/the-teacher-strike-conditions-for-success</w:t>
        </w:r>
      </w:hyperlink>
    </w:p>
    <w:p w14:paraId="55E9BD24" w14:textId="77777777" w:rsidR="006F3FD3" w:rsidRDefault="006F3FD3" w:rsidP="006F3FD3">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0309F290" w14:textId="77777777" w:rsidR="006F3FD3" w:rsidRDefault="006F3FD3" w:rsidP="006F3FD3"/>
    <w:p w14:paraId="2FAB21AE" w14:textId="77777777" w:rsidR="006F3FD3" w:rsidRPr="00104199" w:rsidRDefault="006F3FD3" w:rsidP="006F3FD3">
      <w:pPr>
        <w:pStyle w:val="Heading4"/>
      </w:pPr>
      <w:r>
        <w:t>That causes teachers uproot and quitting through unsatisfaction</w:t>
      </w:r>
    </w:p>
    <w:p w14:paraId="5337DFDC" w14:textId="77777777" w:rsidR="006F3FD3" w:rsidRDefault="006F3FD3" w:rsidP="006F3FD3">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2193EEFD" w14:textId="77777777" w:rsidR="006F3FD3" w:rsidRPr="00D42AB3" w:rsidRDefault="006F3FD3" w:rsidP="006F3FD3">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w:t>
      </w:r>
      <w:proofErr w:type="spellStart"/>
      <w:r w:rsidRPr="00D42AB3">
        <w:rPr>
          <w:rStyle w:val="StyleUnderline"/>
        </w:rPr>
        <w:t>Tem</w:t>
      </w:r>
      <w:proofErr w:type="spellEnd"/>
      <w:r w:rsidRPr="00D42AB3">
        <w:rPr>
          <w:rStyle w:val="StyleUnderline"/>
        </w:rPr>
        <w:t xml:space="preserve">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4344213F" w14:textId="77777777" w:rsidR="006F3FD3" w:rsidRPr="001D09FC" w:rsidRDefault="006F3FD3" w:rsidP="006F3FD3"/>
    <w:p w14:paraId="27BC56B7" w14:textId="77777777" w:rsidR="006F3FD3" w:rsidRPr="00104199" w:rsidRDefault="006F3FD3" w:rsidP="006F3FD3">
      <w:pPr>
        <w:pStyle w:val="Heading4"/>
      </w:pPr>
      <w:r>
        <w:t xml:space="preserve">Current quality of education is sharply decreasing through teacher shortages </w:t>
      </w:r>
    </w:p>
    <w:p w14:paraId="7F576260" w14:textId="77777777" w:rsidR="006F3FD3" w:rsidRPr="00104199" w:rsidRDefault="006F3FD3" w:rsidP="006F3FD3">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5665EA0B" w14:textId="77777777" w:rsidR="006F3FD3" w:rsidRDefault="006F3FD3" w:rsidP="006F3FD3">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14:paraId="1ED09ADD" w14:textId="77777777" w:rsidR="006F3FD3" w:rsidRPr="00487FB9" w:rsidRDefault="006F3FD3" w:rsidP="006F3FD3">
      <w:pPr>
        <w:rPr>
          <w:sz w:val="16"/>
        </w:rPr>
      </w:pPr>
    </w:p>
    <w:p w14:paraId="43D1D538" w14:textId="77777777" w:rsidR="006F3FD3" w:rsidRPr="00487FB9" w:rsidRDefault="006F3FD3" w:rsidP="006F3FD3">
      <w:pPr>
        <w:pStyle w:val="Heading4"/>
      </w:pPr>
      <w:r w:rsidRPr="00487FB9">
        <w:t>Quality of education is key for innovation to stop climate change</w:t>
      </w:r>
    </w:p>
    <w:p w14:paraId="63EDA360" w14:textId="77777777" w:rsidR="006F3FD3" w:rsidRPr="0007077F" w:rsidRDefault="006F3FD3" w:rsidP="006F3FD3">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6" w:history="1">
        <w:r w:rsidRPr="0014138C">
          <w:rPr>
            <w:rStyle w:val="Hyperlink"/>
          </w:rPr>
          <w:t>https://www.brookings.edu/research/unleashing-the-creativity-of-teachers-and-students-to-combat-climate-change-an-opportunity-for-global-leadership/</w:t>
        </w:r>
      </w:hyperlink>
      <w:r>
        <w:t>]</w:t>
      </w:r>
    </w:p>
    <w:p w14:paraId="2EA19881" w14:textId="77777777" w:rsidR="006F3FD3" w:rsidRDefault="006F3FD3" w:rsidP="006F3FD3">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19 gigaton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683D68">
        <w:rPr>
          <w:rStyle w:val="Emphasis"/>
          <w:highlight w:val="green"/>
        </w:rPr>
        <w:t>personal agency and empowerment</w:t>
      </w:r>
      <w:r w:rsidRPr="00D345BC">
        <w:rPr>
          <w:rStyle w:val="Emphasis"/>
        </w:rPr>
        <w:t>, it can have consequential impact on students’ daily behaviors and decisionmaking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683D68">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683D68">
        <w:rPr>
          <w:rStyle w:val="Emphasis"/>
          <w:highlight w:val="green"/>
        </w:rPr>
        <w:t>could 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(47 gigaton reduction) </w:t>
      </w:r>
      <w:r w:rsidRPr="00683D68">
        <w:rPr>
          <w:rStyle w:val="Emphasis"/>
          <w:highlight w:val="green"/>
        </w:rPr>
        <w:t>or</w:t>
      </w:r>
      <w:r w:rsidRPr="00D345BC">
        <w:rPr>
          <w:rStyle w:val="Emphasis"/>
        </w:rPr>
        <w:t xml:space="preserve"> concentrated </w:t>
      </w:r>
      <w:r w:rsidRPr="00683D68">
        <w:rPr>
          <w:rStyle w:val="Emphasis"/>
          <w:highlight w:val="green"/>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683D68">
        <w:rPr>
          <w:rStyle w:val="Emphasis"/>
          <w:highlight w:val="green"/>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natural disasters exacerbated by climate</w:t>
      </w:r>
      <w:r w:rsidRPr="00D345BC">
        <w:rPr>
          <w:rStyle w:val="Emphasis"/>
        </w:rPr>
        <w:t xml:space="preserve"> change by reducing climate risk vulnerability. </w:t>
      </w:r>
      <w:r w:rsidRPr="00683D68">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683D68">
        <w:rPr>
          <w:rStyle w:val="Emphasis"/>
          <w:highlight w:val="green"/>
        </w:rPr>
        <w:t>extreme weather events could be 60 percent lower by 2050 if 70 percent of women</w:t>
      </w:r>
      <w:r w:rsidRPr="00D345BC">
        <w:rPr>
          <w:rStyle w:val="Emphasis"/>
        </w:rPr>
        <w:t xml:space="preserve"> were able to </w:t>
      </w:r>
      <w:r w:rsidRPr="00683D68">
        <w:rPr>
          <w:rStyle w:val="Emphasis"/>
          <w:highlight w:val="green"/>
        </w:rPr>
        <w:t>achieve</w:t>
      </w:r>
      <w:r w:rsidRPr="00D345BC">
        <w:rPr>
          <w:rStyle w:val="Emphasis"/>
        </w:rPr>
        <w:t xml:space="preserve"> a </w:t>
      </w:r>
      <w:r w:rsidRPr="00683D68">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683D68">
        <w:rPr>
          <w:rStyle w:val="Emphasis"/>
          <w:highlight w:val="green"/>
        </w:rPr>
        <w:t xml:space="preserve">Combating climate change is a move toward climate </w:t>
      </w:r>
      <w:r w:rsidRPr="0007077F">
        <w:rPr>
          <w:rStyle w:val="Emphasis"/>
        </w:rPr>
        <w:t xml:space="preserve">justice </w:t>
      </w:r>
      <w:r w:rsidRPr="00683D68">
        <w:rPr>
          <w:rStyle w:val="Emphasis"/>
          <w:highlight w:val="green"/>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086465A8" w14:textId="77777777" w:rsidR="006F3FD3" w:rsidRPr="0007077F" w:rsidRDefault="006F3FD3" w:rsidP="006F3FD3">
      <w:pPr>
        <w:rPr>
          <w:sz w:val="12"/>
        </w:rPr>
      </w:pPr>
    </w:p>
    <w:p w14:paraId="0E9C9AE0" w14:textId="77777777" w:rsidR="006F3FD3" w:rsidRPr="008C74CB" w:rsidRDefault="006F3FD3" w:rsidP="006F3FD3">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1902B140" w14:textId="77777777" w:rsidR="006F3FD3" w:rsidRPr="00DB16C2" w:rsidRDefault="006F3FD3" w:rsidP="006F3FD3">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7"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1756AA76" w14:textId="77777777" w:rsidR="006F3FD3" w:rsidRDefault="006F3FD3" w:rsidP="006F3FD3">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8"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9"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0"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1"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72D62BE8" w14:textId="0C82C4DB" w:rsidR="006F3FD3" w:rsidRDefault="006F3FD3" w:rsidP="006F3FD3">
      <w:pPr>
        <w:rPr>
          <w:color w:val="000000" w:themeColor="text1"/>
          <w:u w:val="single"/>
        </w:rPr>
      </w:pPr>
    </w:p>
    <w:p w14:paraId="54598F97" w14:textId="77777777" w:rsidR="006F3FD3" w:rsidRDefault="006F3FD3" w:rsidP="006F3FD3">
      <w:pPr>
        <w:pStyle w:val="Heading4"/>
      </w:pPr>
      <w:r>
        <w:t xml:space="preserve">Educational innovation solves extinction. </w:t>
      </w:r>
    </w:p>
    <w:p w14:paraId="0AE66D2C" w14:textId="77777777" w:rsidR="006F3FD3" w:rsidRDefault="006F3FD3" w:rsidP="006F3FD3">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0FC6AFF9" w14:textId="44F6F83E" w:rsidR="006F3FD3" w:rsidRPr="00B030E3" w:rsidRDefault="006F3FD3" w:rsidP="006F3FD3">
      <w:pPr>
        <w:rPr>
          <w:color w:val="000000" w:themeColor="text1"/>
          <w:u w:val="single"/>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indispensable 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683D68">
        <w:rPr>
          <w:rStyle w:val="Emphasis"/>
          <w:highlight w:val="green"/>
        </w:rPr>
        <w:t>fast-changing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w:t>
      </w:r>
      <w:proofErr w:type="gramStart"/>
      <w:r w:rsidRPr="00C05F24">
        <w:rPr>
          <w:sz w:val="16"/>
        </w:rPr>
        <w:t xml:space="preserve">school </w:t>
      </w:r>
      <w:r w:rsidRPr="00C05F24">
        <w:rPr>
          <w:rStyle w:val="TitleChar"/>
        </w:rPr>
        <w:t>teachers</w:t>
      </w:r>
      <w:proofErr w:type="gramEnd"/>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683D68">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683D68">
        <w:rPr>
          <w:rStyle w:val="TitleChar"/>
          <w:highlight w:val="green"/>
        </w:rPr>
        <w:t>For</w:t>
      </w:r>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TitleChar"/>
        </w:rPr>
        <w:t xml:space="preserve">Innovation, </w:t>
      </w:r>
      <w:r w:rsidRPr="00C05F24">
        <w:rPr>
          <w:rStyle w:val="TitleChar"/>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 xml:space="preserve">(e.g.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w:t>
      </w:r>
      <w:proofErr w:type="gramStart"/>
      <w:r w:rsidRPr="002F6F02">
        <w:rPr>
          <w:rStyle w:val="TitleChar"/>
        </w:rPr>
        <w:t>ever greater</w:t>
      </w:r>
      <w:proofErr w:type="gramEnd"/>
      <w:r w:rsidRPr="002F6F02">
        <w:rPr>
          <w:rStyle w:val="TitleChar"/>
        </w:rPr>
        <w:t xml:space="preserve">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14:paraId="2B6BBF0A" w14:textId="1601295A" w:rsidR="006F736D" w:rsidRDefault="006F736D"/>
    <w:p w14:paraId="459C2402" w14:textId="77777777" w:rsidR="006F736D" w:rsidRDefault="006F736D"/>
    <w:p w14:paraId="68A33CD3" w14:textId="7D67C510" w:rsidR="006F3FD3" w:rsidRDefault="006F3FD3" w:rsidP="006F3FD3">
      <w:pPr>
        <w:pStyle w:val="Heading3"/>
      </w:pPr>
      <w:r>
        <w:t>Solvency</w:t>
      </w:r>
    </w:p>
    <w:p w14:paraId="44E55B19" w14:textId="77777777" w:rsidR="006F3FD3" w:rsidRDefault="006F3FD3" w:rsidP="006F3FD3">
      <w:pPr>
        <w:pStyle w:val="Heading4"/>
      </w:pPr>
      <w:r>
        <w:t xml:space="preserve">Plan text: A just government ought to recognize an unconditional right of workers to strike. CX checks theory interps to </w:t>
      </w:r>
      <w:r w:rsidRPr="0057035A">
        <w:rPr>
          <w:u w:val="single"/>
        </w:rPr>
        <w:t>avoid frivolous debates</w:t>
      </w:r>
      <w:r>
        <w:t xml:space="preserve"> – otherwise I get an I meet.</w:t>
      </w:r>
    </w:p>
    <w:p w14:paraId="2DE49A5C" w14:textId="77777777" w:rsidR="006F3FD3" w:rsidRDefault="006F3FD3" w:rsidP="006F3FD3"/>
    <w:p w14:paraId="360291D1" w14:textId="77777777" w:rsidR="006F3FD3" w:rsidRDefault="006F3FD3" w:rsidP="006F3FD3">
      <w:pPr>
        <w:pStyle w:val="Heading4"/>
      </w:pPr>
      <w:r>
        <w:t xml:space="preserve">Definition of </w:t>
      </w:r>
      <w:r w:rsidRPr="0026026A">
        <w:rPr>
          <w:u w:val="single"/>
        </w:rPr>
        <w:t>unconditional right to strike</w:t>
      </w:r>
      <w:r>
        <w:t>:</w:t>
      </w:r>
    </w:p>
    <w:p w14:paraId="1BA0C2F7" w14:textId="77777777" w:rsidR="006F3FD3" w:rsidRDefault="006F3FD3" w:rsidP="006F3FD3">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2" w:history="1">
        <w:r w:rsidRPr="00540FF3">
          <w:rPr>
            <w:rStyle w:val="Hyperlink"/>
          </w:rPr>
          <w:t>https://play.google.com/store/books/details?id=7o1tA__v4xwC&amp;rdid=book-7o1tA__v4xwC&amp;rdot=1</w:t>
        </w:r>
      </w:hyperlink>
      <w:r>
        <w:t>] Justin</w:t>
      </w:r>
    </w:p>
    <w:p w14:paraId="01642E83" w14:textId="77777777" w:rsidR="006F3FD3" w:rsidRPr="0026026A" w:rsidRDefault="006F3FD3" w:rsidP="006F3FD3">
      <w:r>
        <w:t>**Edited for gendered language</w:t>
      </w:r>
    </w:p>
    <w:p w14:paraId="7B591494" w14:textId="77777777" w:rsidR="006F3FD3" w:rsidRDefault="006F3FD3" w:rsidP="006F3FD3">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23776C6D" w14:textId="6A10F0C9" w:rsidR="006F3FD3" w:rsidRDefault="006F3FD3" w:rsidP="006F3FD3">
      <w:pPr>
        <w:rPr>
          <w:u w:val="single"/>
        </w:rPr>
      </w:pPr>
    </w:p>
    <w:p w14:paraId="38A81173" w14:textId="77777777" w:rsidR="006F736D" w:rsidRPr="00C23242" w:rsidRDefault="006F736D" w:rsidP="006F736D">
      <w:pPr>
        <w:pStyle w:val="Heading4"/>
      </w:pPr>
      <w:r>
        <w:t>Amendment is normal means</w:t>
      </w:r>
    </w:p>
    <w:p w14:paraId="22B23761" w14:textId="77777777" w:rsidR="006F736D" w:rsidRPr="00C23242" w:rsidRDefault="006F736D" w:rsidP="006F736D">
      <w:r w:rsidRPr="00C23242">
        <w:rPr>
          <w:rStyle w:val="Style13ptBold"/>
        </w:rPr>
        <w:t>Brudney 20</w:t>
      </w:r>
      <w:r>
        <w:t xml:space="preserve"> </w:t>
      </w:r>
      <w:r w:rsidRPr="00C23242">
        <w:t>Brudney, J. J. (2020). The Right to Strike is Recognised as Customary International Law. </w:t>
      </w:r>
      <w:r w:rsidRPr="00C23242">
        <w:rPr>
          <w:i/>
          <w:iCs/>
        </w:rPr>
        <w:t>Yale Law</w:t>
      </w:r>
      <w:r w:rsidRPr="00C23242">
        <w:t>, 10–11. https://doi.org/10.5040/9781509933587.ch-011</w:t>
      </w:r>
      <w:r>
        <w:t>/SJKS</w:t>
      </w:r>
    </w:p>
    <w:p w14:paraId="2A034C79" w14:textId="77777777" w:rsidR="006F736D" w:rsidRPr="00C23242" w:rsidRDefault="006F736D" w:rsidP="006F736D">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26F24E06" w14:textId="77777777" w:rsidR="006F736D" w:rsidRDefault="006F736D" w:rsidP="006F3FD3">
      <w:pPr>
        <w:rPr>
          <w:u w:val="single"/>
        </w:rPr>
      </w:pPr>
    </w:p>
    <w:p w14:paraId="112F0D71" w14:textId="0058FB3A" w:rsidR="006F3FD3" w:rsidRDefault="006F3FD3" w:rsidP="006F3FD3">
      <w:pPr>
        <w:pStyle w:val="Heading3"/>
      </w:pPr>
      <w:r>
        <w:t>Framing</w:t>
      </w:r>
    </w:p>
    <w:p w14:paraId="58CBEBF9" w14:textId="77777777" w:rsidR="006F3FD3" w:rsidRPr="00192D33" w:rsidRDefault="006F3FD3" w:rsidP="006F3FD3">
      <w:pPr>
        <w:pStyle w:val="Heading4"/>
      </w:pPr>
      <w:r>
        <w:t>The standard is maximizing expected well-being, or hedonistic act utilitarianism.</w:t>
      </w:r>
    </w:p>
    <w:p w14:paraId="2228A2EC" w14:textId="77777777" w:rsidR="006F3FD3" w:rsidRPr="00A3034A" w:rsidRDefault="006F3FD3" w:rsidP="006F3FD3">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0BFF0E0E" w14:textId="77777777" w:rsidR="006F3FD3" w:rsidRPr="00192D33" w:rsidRDefault="006F3FD3" w:rsidP="006F3FD3">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52CAEC27"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4DD26F6E"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1D09B1F2"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7FC425F"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438AE57E"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292E857"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8E83C15" w14:textId="77777777" w:rsidR="006F3FD3" w:rsidRPr="00A3034A" w:rsidRDefault="006F3FD3" w:rsidP="006F3FD3">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2055A961"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14FA71D"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7CAB1D7"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61568AF"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E5DEAC6"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40488AA"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1CFBE0B0"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5E78E3E"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1F488CE2"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D5181F5"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AF37542"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8E65C56"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87136B7"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A4D04C3"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7BC9776" w14:textId="77777777" w:rsidR="006F3FD3" w:rsidRPr="00A3034A" w:rsidRDefault="006F3FD3" w:rsidP="006F3FD3">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90B75E9" w14:textId="77777777" w:rsidR="006F3FD3" w:rsidRDefault="006F3FD3" w:rsidP="006F3FD3">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7B76900" w14:textId="77777777" w:rsidR="006F3FD3" w:rsidRDefault="006F3FD3" w:rsidP="006F3FD3">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243FA7E" w14:textId="77777777" w:rsidR="006F3FD3" w:rsidRDefault="006F3FD3" w:rsidP="006F3FD3">
      <w:pPr>
        <w:pStyle w:val="Heading4"/>
      </w:pPr>
      <w:r>
        <w:t xml:space="preserve">3] No </w:t>
      </w:r>
      <w:r w:rsidRPr="00192D33">
        <w:rPr>
          <w:u w:val="single"/>
        </w:rPr>
        <w:t>intent-foresight</w:t>
      </w:r>
      <w:r>
        <w:t xml:space="preserve"> distinction for states.</w:t>
      </w:r>
    </w:p>
    <w:p w14:paraId="64ED9747" w14:textId="77777777" w:rsidR="006F3FD3" w:rsidRPr="00152744" w:rsidRDefault="006F3FD3" w:rsidP="006F3FD3">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09D16107" w14:textId="77777777" w:rsidR="006F3FD3" w:rsidRPr="006754BB" w:rsidRDefault="006F3FD3" w:rsidP="006F3FD3">
      <w:pPr>
        <w:rPr>
          <w:u w:val="singl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4084020A" w14:textId="77777777" w:rsidR="006F3FD3" w:rsidRDefault="006F3FD3" w:rsidP="006F3FD3">
      <w:pPr>
        <w:pStyle w:val="Heading4"/>
      </w:pPr>
      <w:r>
        <w:t xml:space="preserve">4] </w:t>
      </w:r>
      <w:r w:rsidRPr="0087300E">
        <w:rPr>
          <w:u w:val="single"/>
        </w:rPr>
        <w:t>TJFs</w:t>
      </w:r>
      <w:r>
        <w:t>- Util is key to debates about strikes because they inevitably devolve into consequential impacts.</w:t>
      </w:r>
    </w:p>
    <w:p w14:paraId="234F11D3" w14:textId="77777777" w:rsidR="006F3FD3" w:rsidRPr="0087300E" w:rsidRDefault="006F3FD3" w:rsidP="006F3FD3">
      <w:r w:rsidRPr="0087300E">
        <w:rPr>
          <w:rStyle w:val="Style13ptBold"/>
        </w:rPr>
        <w:t>Munyaradzi 10</w:t>
      </w:r>
      <w:r>
        <w:t xml:space="preserve"> [</w:t>
      </w:r>
      <w:proofErr w:type="spellStart"/>
      <w:r>
        <w:t>Mawere</w:t>
      </w:r>
      <w:proofErr w:type="spellEnd"/>
      <w:r>
        <w:t xml:space="preserve">; </w:t>
      </w:r>
      <w:proofErr w:type="spellStart"/>
      <w:r w:rsidRPr="0087300E">
        <w:t>Universidade</w:t>
      </w:r>
      <w:proofErr w:type="spellEnd"/>
      <w:r w:rsidRPr="0087300E">
        <w:t xml:space="preserve"> </w:t>
      </w:r>
      <w:proofErr w:type="spellStart"/>
      <w:r w:rsidRPr="0087300E">
        <w:t>Pedagogica</w:t>
      </w:r>
      <w:proofErr w:type="spellEnd"/>
      <w:r w:rsidRPr="0087300E">
        <w:t>,</w:t>
      </w:r>
      <w:r>
        <w:t xml:space="preserve"> </w:t>
      </w:r>
      <w:r w:rsidRPr="0087300E">
        <w:t xml:space="preserve">Faculty of Social Sciences, Department of Humanities, CP49, </w:t>
      </w:r>
      <w:proofErr w:type="spellStart"/>
      <w:r w:rsidRPr="0087300E">
        <w:t>Xai-xai</w:t>
      </w:r>
      <w:proofErr w:type="spellEnd"/>
      <w:r w:rsidRPr="0087300E">
        <w:t>, Mozambique</w:t>
      </w:r>
      <w:r>
        <w:t>; “</w:t>
      </w:r>
      <w:r w:rsidRPr="0087300E">
        <w:t>Are physicians’ strikes ever morally justifiable? A call for a return to tradition</w:t>
      </w:r>
      <w:r>
        <w:t xml:space="preserve">,” PAMC; 8/21/10; </w:t>
      </w:r>
      <w:hyperlink r:id="rId14" w:history="1">
        <w:r w:rsidRPr="00540FF3">
          <w:rPr>
            <w:rStyle w:val="Hyperlink"/>
          </w:rPr>
          <w:t>https://www.ncbi.nlm.nih.gov/pmc/articles/PMC3063499/</w:t>
        </w:r>
      </w:hyperlink>
      <w:r>
        <w:t>] Justin</w:t>
      </w:r>
    </w:p>
    <w:p w14:paraId="2B6B9D7A" w14:textId="77777777" w:rsidR="006F3FD3" w:rsidRPr="0087300E" w:rsidRDefault="006F3FD3" w:rsidP="006F3FD3">
      <w:pPr>
        <w:rPr>
          <w:sz w:val="16"/>
        </w:rPr>
      </w:pPr>
      <w:r w:rsidRPr="00192D33">
        <w:rPr>
          <w:rStyle w:val="Emphasis"/>
        </w:rPr>
        <w:t>Utilitarianism</w:t>
      </w:r>
      <w:r w:rsidRPr="0087300E">
        <w:rPr>
          <w:u w:val="single"/>
        </w:rPr>
        <w:t xml:space="preserve"> is a </w:t>
      </w:r>
      <w:r w:rsidRPr="00192D33">
        <w:rPr>
          <w:rStyle w:val="Emphasis"/>
        </w:rPr>
        <w:t>doctrine</w:t>
      </w:r>
      <w:r w:rsidRPr="0087300E">
        <w:rPr>
          <w:u w:val="single"/>
        </w:rPr>
        <w:t xml:space="preserve"> which states that the </w:t>
      </w:r>
      <w:r w:rsidRPr="00192D33">
        <w:rPr>
          <w:rStyle w:val="Emphasis"/>
        </w:rPr>
        <w:t>rightness</w:t>
      </w:r>
      <w:r w:rsidRPr="0087300E">
        <w:rPr>
          <w:u w:val="single"/>
        </w:rPr>
        <w:t xml:space="preserve"> or </w:t>
      </w:r>
      <w:proofErr w:type="spellStart"/>
      <w:r w:rsidRPr="00192D33">
        <w:rPr>
          <w:rStyle w:val="Emphasis"/>
        </w:rPr>
        <w:t>wrongn</w:t>
      </w:r>
      <w:r>
        <w:rPr>
          <w:u w:val="single"/>
        </w:rPr>
        <w:t>"</w:t>
      </w:r>
      <w:r w:rsidRPr="00192D33">
        <w:rPr>
          <w:rStyle w:val="Emphasis"/>
        </w:rPr>
        <w:t>ess</w:t>
      </w:r>
      <w:proofErr w:type="spellEnd"/>
      <w:r w:rsidRPr="0087300E">
        <w:rPr>
          <w:u w:val="single"/>
        </w:rPr>
        <w:t xml:space="preserve"> of an action is </w:t>
      </w:r>
      <w:r w:rsidRPr="00192D33">
        <w:rPr>
          <w:rStyle w:val="Emphasis"/>
        </w:rPr>
        <w:t>determined</w:t>
      </w:r>
      <w:r w:rsidRPr="0087300E">
        <w:rPr>
          <w:u w:val="single"/>
        </w:rPr>
        <w:t xml:space="preserve"> by the </w:t>
      </w:r>
      <w:r w:rsidRPr="00192D33">
        <w:rPr>
          <w:rStyle w:val="Emphasis"/>
        </w:rPr>
        <w:t>goodness</w:t>
      </w:r>
      <w:r w:rsidRPr="0087300E">
        <w:rPr>
          <w:u w:val="single"/>
        </w:rPr>
        <w:t xml:space="preserve"> or </w:t>
      </w:r>
      <w:r w:rsidRPr="00192D33">
        <w:rPr>
          <w:rStyle w:val="Emphasis"/>
        </w:rPr>
        <w:t>badness</w:t>
      </w:r>
      <w:r w:rsidRPr="0087300E">
        <w:rPr>
          <w:u w:val="single"/>
        </w:rPr>
        <w:t xml:space="preserve"> of its consequences</w:t>
      </w:r>
      <w:r w:rsidRPr="0087300E">
        <w:rPr>
          <w:sz w:val="16"/>
        </w:rPr>
        <w:t xml:space="preserve"> [19]. This means that utilitarianism is a consequentialist theory in so far as it calls for the assessment of actions in terms of their ends and consequences, their contribution to happiness and prevention of suffering. In fact, according to utilitarianism, an action is good or right when it achieves the </w:t>
      </w:r>
      <w:r w:rsidRPr="0087300E">
        <w:rPr>
          <w:u w:val="single"/>
        </w:rPr>
        <w:t>greatest happiness for the greatest number</w:t>
      </w:r>
      <w:r w:rsidRPr="0087300E">
        <w:rPr>
          <w:sz w:val="16"/>
        </w:rPr>
        <w:t xml:space="preserve">, otherwise it is bad. Kantian ethics, based on the concept of duty, holds that an action is good if it is based on good intention. For </w:t>
      </w:r>
      <w:proofErr w:type="spellStart"/>
      <w:r w:rsidRPr="0087300E">
        <w:rPr>
          <w:sz w:val="16"/>
        </w:rPr>
        <w:t>utilitarians</w:t>
      </w:r>
      <w:proofErr w:type="spellEnd"/>
      <w:r w:rsidRPr="0087300E">
        <w:rPr>
          <w:sz w:val="16"/>
        </w:rPr>
        <w:t>, an action in itself has no moral worth and takes moral value only when it is considered in conjunction with its effects. To the contrary, Kantians argue that what makes an action right is not its consequence(s) but the fact that it conforms to the moral law [20]. Thus unlike deontological theories which look at the action itself, utilitarianism assess the rightness or wrongness of an individual or group’s action directly by its consequences and nothing else. De George offers some clarification of consequentialist and deontological ethics:</w:t>
      </w:r>
    </w:p>
    <w:p w14:paraId="5A851248" w14:textId="77777777" w:rsidR="006F3FD3" w:rsidRPr="0087300E" w:rsidRDefault="006F3FD3" w:rsidP="006F3FD3">
      <w:pPr>
        <w:rPr>
          <w:sz w:val="16"/>
        </w:rPr>
      </w:pPr>
      <w:r w:rsidRPr="0087300E">
        <w:rPr>
          <w:sz w:val="16"/>
        </w:rPr>
        <w:t>“One approach argues on the basis of consequences (consequentialist); it states that whether an action is right or wrong depends on the consequences of that action. The second basic approach is called the deontological approach. It states that duty is the basic moral category, and that duty is independent of consequences. An action is right if it has certain characteristics or is of a certain kind, and wrong if it has other characteristics or is of a certain kind” [21].</w:t>
      </w:r>
    </w:p>
    <w:p w14:paraId="3E1B4081" w14:textId="77777777" w:rsidR="006F3FD3" w:rsidRPr="0087300E" w:rsidRDefault="006F3FD3" w:rsidP="006F3FD3">
      <w:pPr>
        <w:rPr>
          <w:sz w:val="16"/>
        </w:rPr>
      </w:pPr>
      <w:r w:rsidRPr="0087300E">
        <w:rPr>
          <w:sz w:val="16"/>
        </w:rPr>
        <w:t>Utilitarianism and Kantian ethics are examples of consequentialist and deontological ethics, respectively. For Kant (the representative of Kantian ethics) the moral law or the highest principle of morality is based on human reason.</w:t>
      </w:r>
    </w:p>
    <w:p w14:paraId="3686615E" w14:textId="77777777" w:rsidR="006F3FD3" w:rsidRPr="0087300E" w:rsidRDefault="006F3FD3" w:rsidP="006F3FD3">
      <w:pPr>
        <w:rPr>
          <w:sz w:val="16"/>
        </w:rPr>
      </w:pPr>
      <w:r w:rsidRPr="0087300E">
        <w:rPr>
          <w:u w:val="single"/>
        </w:rPr>
        <w:t xml:space="preserve">This work does not seek to undertake a </w:t>
      </w:r>
      <w:r w:rsidRPr="00192D33">
        <w:rPr>
          <w:rStyle w:val="Emphasis"/>
        </w:rPr>
        <w:t>comprehensive</w:t>
      </w:r>
      <w:r w:rsidRPr="0087300E">
        <w:rPr>
          <w:u w:val="single"/>
        </w:rPr>
        <w:t xml:space="preserve"> discussion of consequentialist and deontological ethics, but to </w:t>
      </w:r>
      <w:r w:rsidRPr="00192D33">
        <w:rPr>
          <w:highlight w:val="green"/>
          <w:u w:val="single"/>
        </w:rPr>
        <w:t xml:space="preserve">demonstrate the </w:t>
      </w:r>
      <w:r w:rsidRPr="00192D33">
        <w:rPr>
          <w:rStyle w:val="Emphasis"/>
          <w:highlight w:val="green"/>
        </w:rPr>
        <w:t>usefulness</w:t>
      </w:r>
      <w:r w:rsidRPr="00192D33">
        <w:rPr>
          <w:highlight w:val="green"/>
          <w:u w:val="single"/>
        </w:rPr>
        <w:t xml:space="preserve"> and </w:t>
      </w:r>
      <w:r w:rsidRPr="00192D33">
        <w:rPr>
          <w:rStyle w:val="Emphasis"/>
          <w:highlight w:val="green"/>
        </w:rPr>
        <w:t>plausibility</w:t>
      </w:r>
      <w:r w:rsidRPr="00192D33">
        <w:rPr>
          <w:highlight w:val="green"/>
          <w:u w:val="single"/>
        </w:rPr>
        <w:t xml:space="preserve"> of </w:t>
      </w:r>
      <w:r w:rsidRPr="00192D33">
        <w:rPr>
          <w:rStyle w:val="Emphasis"/>
          <w:highlight w:val="green"/>
        </w:rPr>
        <w:t>utilitarianism</w:t>
      </w:r>
      <w:r w:rsidRPr="00192D33">
        <w:rPr>
          <w:highlight w:val="green"/>
          <w:u w:val="single"/>
        </w:rPr>
        <w:t xml:space="preserve"> in</w:t>
      </w:r>
      <w:r w:rsidRPr="0087300E">
        <w:rPr>
          <w:u w:val="single"/>
        </w:rPr>
        <w:t xml:space="preserve"> criticizing</w:t>
      </w:r>
      <w:r w:rsidRPr="0087300E">
        <w:rPr>
          <w:sz w:val="16"/>
        </w:rPr>
        <w:t xml:space="preserve"> physicians </w:t>
      </w:r>
      <w:r w:rsidRPr="00192D33">
        <w:rPr>
          <w:rStyle w:val="Emphasis"/>
          <w:highlight w:val="green"/>
        </w:rPr>
        <w:t>strike</w:t>
      </w:r>
      <w:r w:rsidRPr="0087300E">
        <w:rPr>
          <w:sz w:val="16"/>
        </w:rPr>
        <w:t xml:space="preserve">. However, any ethical theory that begins from some external demands and consequences faces the challenge of legitimacy. The challenge is that what ought to be done remains foreign to who ought to do it. Such an approach to ethics largely ignores the personality of the individual that guarantees the actions. </w:t>
      </w:r>
      <w:proofErr w:type="gramStart"/>
      <w:r w:rsidRPr="0087300E">
        <w:rPr>
          <w:u w:val="single"/>
        </w:rPr>
        <w:t xml:space="preserve">Transposing the utilitarianism to physicians’ strike, </w:t>
      </w:r>
      <w:r w:rsidRPr="00192D33">
        <w:rPr>
          <w:highlight w:val="green"/>
          <w:u w:val="single"/>
        </w:rPr>
        <w:t>it</w:t>
      </w:r>
      <w:proofErr w:type="gramEnd"/>
      <w:r w:rsidRPr="00192D33">
        <w:rPr>
          <w:highlight w:val="green"/>
          <w:u w:val="single"/>
        </w:rPr>
        <w:t xml:space="preserve"> is </w:t>
      </w:r>
      <w:r w:rsidRPr="00192D33">
        <w:rPr>
          <w:rStyle w:val="Emphasis"/>
          <w:highlight w:val="green"/>
        </w:rPr>
        <w:t>undoubtedly</w:t>
      </w:r>
      <w:r w:rsidRPr="00192D33">
        <w:rPr>
          <w:highlight w:val="green"/>
          <w:u w:val="single"/>
        </w:rPr>
        <w:t xml:space="preserve"> </w:t>
      </w:r>
      <w:r w:rsidRPr="00192D33">
        <w:rPr>
          <w:rStyle w:val="Emphasis"/>
          <w:highlight w:val="green"/>
        </w:rPr>
        <w:t>true</w:t>
      </w:r>
      <w:r w:rsidRPr="0087300E">
        <w:rPr>
          <w:u w:val="single"/>
        </w:rPr>
        <w:t xml:space="preserve"> that </w:t>
      </w:r>
      <w:r w:rsidRPr="00192D33">
        <w:rPr>
          <w:rStyle w:val="Emphasis"/>
          <w:highlight w:val="green"/>
        </w:rPr>
        <w:t>strike</w:t>
      </w:r>
      <w:r w:rsidRPr="0087300E">
        <w:rPr>
          <w:u w:val="single"/>
        </w:rPr>
        <w:t xml:space="preserve"> by physicians </w:t>
      </w:r>
      <w:r w:rsidRPr="00192D33">
        <w:rPr>
          <w:highlight w:val="green"/>
          <w:u w:val="single"/>
        </w:rPr>
        <w:t xml:space="preserve">result in </w:t>
      </w:r>
      <w:r w:rsidRPr="00192D33">
        <w:rPr>
          <w:rStyle w:val="Emphasis"/>
          <w:highlight w:val="green"/>
        </w:rPr>
        <w:t>unbearable</w:t>
      </w:r>
      <w:r w:rsidRPr="00192D33">
        <w:rPr>
          <w:highlight w:val="green"/>
          <w:u w:val="single"/>
        </w:rPr>
        <w:t xml:space="preserve"> </w:t>
      </w:r>
      <w:r w:rsidRPr="00192D33">
        <w:rPr>
          <w:rStyle w:val="Emphasis"/>
          <w:highlight w:val="green"/>
        </w:rPr>
        <w:t>suffering</w:t>
      </w:r>
      <w:r w:rsidRPr="0087300E">
        <w:rPr>
          <w:u w:val="single"/>
        </w:rPr>
        <w:t xml:space="preserve"> of not only the patients in hospitals</w:t>
      </w:r>
      <w:r w:rsidRPr="0087300E">
        <w:rPr>
          <w:sz w:val="16"/>
        </w:rPr>
        <w:t xml:space="preserve">, </w:t>
      </w:r>
      <w:r w:rsidRPr="0087300E">
        <w:rPr>
          <w:u w:val="single"/>
        </w:rPr>
        <w:t xml:space="preserve">but also of the </w:t>
      </w:r>
      <w:r w:rsidRPr="00192D33">
        <w:rPr>
          <w:rStyle w:val="Emphasis"/>
        </w:rPr>
        <w:t>public</w:t>
      </w:r>
      <w:r w:rsidRPr="0087300E">
        <w:rPr>
          <w:u w:val="single"/>
        </w:rPr>
        <w:t xml:space="preserve"> in general and the </w:t>
      </w:r>
      <w:r w:rsidRPr="00192D33">
        <w:rPr>
          <w:rStyle w:val="Emphasis"/>
        </w:rPr>
        <w:t>nation</w:t>
      </w:r>
      <w:r w:rsidRPr="0087300E">
        <w:rPr>
          <w:u w:val="single"/>
        </w:rPr>
        <w:t xml:space="preserve"> at large</w:t>
      </w:r>
      <w:r w:rsidRPr="0087300E">
        <w:rPr>
          <w:sz w:val="16"/>
        </w:rPr>
        <w:t xml:space="preserve">. During physicians’ strike, </w:t>
      </w:r>
      <w:r w:rsidRPr="00192D33">
        <w:rPr>
          <w:rStyle w:val="Emphasis"/>
          <w:highlight w:val="green"/>
        </w:rPr>
        <w:t>unnecessary</w:t>
      </w:r>
      <w:r w:rsidRPr="0087300E">
        <w:rPr>
          <w:u w:val="single"/>
        </w:rPr>
        <w:t xml:space="preserve"> and </w:t>
      </w:r>
      <w:r w:rsidRPr="00192D33">
        <w:rPr>
          <w:rStyle w:val="Emphasis"/>
        </w:rPr>
        <w:t>premature</w:t>
      </w:r>
      <w:r w:rsidRPr="0087300E">
        <w:rPr>
          <w:u w:val="single"/>
        </w:rPr>
        <w:t xml:space="preserve"> deaths-</w:t>
      </w:r>
      <w:r w:rsidRPr="00192D33">
        <w:rPr>
          <w:highlight w:val="green"/>
          <w:u w:val="single"/>
        </w:rPr>
        <w:t xml:space="preserve">deaths that could have been </w:t>
      </w:r>
      <w:r w:rsidRPr="00192D33">
        <w:rPr>
          <w:rStyle w:val="Emphasis"/>
          <w:highlight w:val="green"/>
        </w:rPr>
        <w:t>prevented</w:t>
      </w:r>
      <w:r w:rsidRPr="0087300E">
        <w:rPr>
          <w:u w:val="single"/>
        </w:rPr>
        <w:t xml:space="preserve"> are inevitable</w:t>
      </w:r>
      <w:r w:rsidRPr="0087300E">
        <w:rPr>
          <w:sz w:val="16"/>
        </w:rPr>
        <w:t xml:space="preserve">. According to </w:t>
      </w:r>
      <w:proofErr w:type="spellStart"/>
      <w:r w:rsidRPr="0087300E">
        <w:rPr>
          <w:sz w:val="16"/>
        </w:rPr>
        <w:t>IRINnews</w:t>
      </w:r>
      <w:proofErr w:type="spellEnd"/>
      <w:r w:rsidRPr="0087300E">
        <w:rPr>
          <w:sz w:val="16"/>
        </w:rPr>
        <w:t xml:space="preserve"> [22], during a 2008 strike by Zimbabwean physicians, </w:t>
      </w:r>
      <w:proofErr w:type="spellStart"/>
      <w:r w:rsidRPr="0087300E">
        <w:rPr>
          <w:sz w:val="16"/>
        </w:rPr>
        <w:t>Jestina</w:t>
      </w:r>
      <w:proofErr w:type="spellEnd"/>
      <w:r w:rsidRPr="0087300E">
        <w:rPr>
          <w:sz w:val="16"/>
        </w:rPr>
        <w:t xml:space="preserve"> Moyo of Bulawayo, expressed disappointment on arriving at Mpilo central hospital in Bulawayo, with her seriously ill son only to be told that doctors were on strike. She laments:</w:t>
      </w:r>
    </w:p>
    <w:p w14:paraId="5C521815" w14:textId="77777777" w:rsidR="006F3FD3" w:rsidRPr="0087300E" w:rsidRDefault="006F3FD3" w:rsidP="006F3FD3">
      <w:pPr>
        <w:rPr>
          <w:sz w:val="16"/>
        </w:rPr>
      </w:pPr>
      <w:r w:rsidRPr="0087300E">
        <w:rPr>
          <w:sz w:val="16"/>
        </w:rPr>
        <w:t>“</w:t>
      </w:r>
      <w:r w:rsidRPr="0087300E">
        <w:rPr>
          <w:u w:val="single"/>
        </w:rPr>
        <w:t xml:space="preserve">This is </w:t>
      </w:r>
      <w:r w:rsidRPr="00192D33">
        <w:rPr>
          <w:rStyle w:val="Emphasis"/>
        </w:rPr>
        <w:t>painful</w:t>
      </w:r>
      <w:r w:rsidRPr="0087300E">
        <w:rPr>
          <w:u w:val="single"/>
        </w:rPr>
        <w:t xml:space="preserve"> to watch my son </w:t>
      </w:r>
      <w:r w:rsidRPr="00192D33">
        <w:rPr>
          <w:rStyle w:val="Emphasis"/>
        </w:rPr>
        <w:t>waste</w:t>
      </w:r>
      <w:r w:rsidRPr="0087300E">
        <w:rPr>
          <w:u w:val="single"/>
        </w:rPr>
        <w:t xml:space="preserve"> </w:t>
      </w:r>
      <w:r w:rsidRPr="00192D33">
        <w:rPr>
          <w:rStyle w:val="Emphasis"/>
        </w:rPr>
        <w:t>away</w:t>
      </w:r>
      <w:r w:rsidRPr="0087300E">
        <w:rPr>
          <w:u w:val="single"/>
        </w:rPr>
        <w:t xml:space="preserve"> like this</w:t>
      </w:r>
      <w:r w:rsidRPr="0087300E">
        <w:rPr>
          <w:sz w:val="16"/>
        </w:rPr>
        <w:t xml:space="preserve">. </w:t>
      </w:r>
      <w:r w:rsidRPr="0087300E">
        <w:rPr>
          <w:u w:val="single"/>
        </w:rPr>
        <w:t xml:space="preserve">The hospital says the doctors are on </w:t>
      </w:r>
      <w:r w:rsidRPr="00192D33">
        <w:rPr>
          <w:rStyle w:val="Emphasis"/>
        </w:rPr>
        <w:t>strike</w:t>
      </w:r>
      <w:r w:rsidRPr="0087300E">
        <w:rPr>
          <w:u w:val="single"/>
        </w:rPr>
        <w:t xml:space="preserve">, demanding </w:t>
      </w:r>
      <w:r w:rsidRPr="00192D33">
        <w:rPr>
          <w:rStyle w:val="Emphasis"/>
        </w:rPr>
        <w:t>high</w:t>
      </w:r>
      <w:r w:rsidRPr="0087300E">
        <w:rPr>
          <w:u w:val="single"/>
        </w:rPr>
        <w:t xml:space="preserve"> </w:t>
      </w:r>
      <w:r w:rsidRPr="00192D33">
        <w:rPr>
          <w:rStyle w:val="Emphasis"/>
        </w:rPr>
        <w:t>salaries</w:t>
      </w:r>
      <w:r w:rsidRPr="0087300E">
        <w:rPr>
          <w:u w:val="single"/>
        </w:rPr>
        <w:t xml:space="preserve">, and there is </w:t>
      </w:r>
      <w:r w:rsidRPr="00192D33">
        <w:rPr>
          <w:rStyle w:val="Emphasis"/>
        </w:rPr>
        <w:t>nothing</w:t>
      </w:r>
      <w:r w:rsidRPr="0087300E">
        <w:rPr>
          <w:u w:val="single"/>
        </w:rPr>
        <w:t xml:space="preserve"> I can do for my son</w:t>
      </w:r>
      <w:r w:rsidRPr="0087300E">
        <w:rPr>
          <w:sz w:val="16"/>
        </w:rPr>
        <w:t xml:space="preserve">, </w:t>
      </w:r>
      <w:r w:rsidRPr="0087300E">
        <w:rPr>
          <w:u w:val="single"/>
        </w:rPr>
        <w:t xml:space="preserve">as I have </w:t>
      </w:r>
      <w:r w:rsidRPr="00192D33">
        <w:rPr>
          <w:rStyle w:val="Emphasis"/>
        </w:rPr>
        <w:t>no</w:t>
      </w:r>
      <w:r w:rsidRPr="0087300E">
        <w:rPr>
          <w:u w:val="single"/>
        </w:rPr>
        <w:t xml:space="preserve"> </w:t>
      </w:r>
      <w:r w:rsidRPr="00192D33">
        <w:rPr>
          <w:rStyle w:val="Emphasis"/>
        </w:rPr>
        <w:t>money</w:t>
      </w:r>
      <w:r w:rsidRPr="0087300E">
        <w:rPr>
          <w:u w:val="single"/>
        </w:rPr>
        <w:t xml:space="preserve"> to take him to a </w:t>
      </w:r>
      <w:r w:rsidRPr="00192D33">
        <w:rPr>
          <w:rStyle w:val="Emphasis"/>
        </w:rPr>
        <w:t>private</w:t>
      </w:r>
      <w:r w:rsidRPr="0087300E">
        <w:rPr>
          <w:u w:val="single"/>
        </w:rPr>
        <w:t xml:space="preserve"> doctor</w:t>
      </w:r>
      <w:r w:rsidRPr="0087300E">
        <w:rPr>
          <w:sz w:val="16"/>
        </w:rPr>
        <w:t>. As it is, my son will die a painful death unless I find money to take him to a private doctor”.</w:t>
      </w:r>
    </w:p>
    <w:p w14:paraId="5472BBAA" w14:textId="77777777" w:rsidR="006F3FD3" w:rsidRPr="0087300E" w:rsidRDefault="006F3FD3" w:rsidP="006F3FD3">
      <w:pPr>
        <w:rPr>
          <w:sz w:val="16"/>
        </w:rPr>
      </w:pPr>
      <w:r w:rsidRPr="0087300E">
        <w:rPr>
          <w:sz w:val="16"/>
        </w:rPr>
        <w:t xml:space="preserve">According to the same source, since the strike started several death were registered which doctors could have dealt with if they were not on strike. </w:t>
      </w:r>
      <w:r w:rsidRPr="0087300E">
        <w:rPr>
          <w:u w:val="single"/>
        </w:rPr>
        <w:t xml:space="preserve">The same consequences have been </w:t>
      </w:r>
      <w:r w:rsidRPr="00192D33">
        <w:rPr>
          <w:rStyle w:val="Emphasis"/>
        </w:rPr>
        <w:t>felt</w:t>
      </w:r>
      <w:r w:rsidRPr="0087300E">
        <w:rPr>
          <w:u w:val="single"/>
        </w:rPr>
        <w:t xml:space="preserve"> in </w:t>
      </w:r>
      <w:r w:rsidRPr="00192D33">
        <w:rPr>
          <w:rStyle w:val="Emphasis"/>
        </w:rPr>
        <w:t>other</w:t>
      </w:r>
      <w:r w:rsidRPr="0087300E">
        <w:rPr>
          <w:u w:val="single"/>
        </w:rPr>
        <w:t xml:space="preserve"> </w:t>
      </w:r>
      <w:r w:rsidRPr="00192D33">
        <w:rPr>
          <w:rStyle w:val="Emphasis"/>
        </w:rPr>
        <w:t>countries</w:t>
      </w:r>
      <w:r w:rsidRPr="0087300E">
        <w:rPr>
          <w:u w:val="single"/>
        </w:rPr>
        <w:t xml:space="preserve"> the world-over</w:t>
      </w:r>
      <w:r w:rsidRPr="0087300E">
        <w:rPr>
          <w:sz w:val="16"/>
        </w:rPr>
        <w:t xml:space="preserve">. In Malawi, for example, </w:t>
      </w:r>
      <w:proofErr w:type="spellStart"/>
      <w:r w:rsidRPr="0087300E">
        <w:rPr>
          <w:sz w:val="16"/>
        </w:rPr>
        <w:t>Kelita</w:t>
      </w:r>
      <w:proofErr w:type="spellEnd"/>
      <w:r w:rsidRPr="0087300E">
        <w:rPr>
          <w:sz w:val="16"/>
        </w:rPr>
        <w:t xml:space="preserve"> </w:t>
      </w:r>
      <w:proofErr w:type="spellStart"/>
      <w:r w:rsidRPr="0087300E">
        <w:rPr>
          <w:sz w:val="16"/>
        </w:rPr>
        <w:t>Kamoto</w:t>
      </w:r>
      <w:proofErr w:type="spellEnd"/>
      <w:r w:rsidRPr="0087300E">
        <w:rPr>
          <w:sz w:val="16"/>
        </w:rPr>
        <w:t>, director of the Queen Elizabeth Central Hospital in Malawi’s largest city Blantyre reported that between 15 and 20 deaths are recorded daily......deaths were registered as the strike entered its third week [23]. In another report by Ecumenical News International (ENI), Nigeria:</w:t>
      </w:r>
    </w:p>
    <w:p w14:paraId="50964106" w14:textId="77777777" w:rsidR="006F3FD3" w:rsidRPr="0087300E" w:rsidRDefault="006F3FD3" w:rsidP="006F3FD3">
      <w:pPr>
        <w:rPr>
          <w:sz w:val="16"/>
        </w:rPr>
      </w:pPr>
      <w:r w:rsidRPr="0087300E">
        <w:rPr>
          <w:sz w:val="16"/>
        </w:rPr>
        <w:t>“</w:t>
      </w:r>
      <w:r w:rsidRPr="0087300E">
        <w:rPr>
          <w:u w:val="single"/>
        </w:rPr>
        <w:t xml:space="preserve">Constant strikes by Nigerian doctors this year are said to have </w:t>
      </w:r>
      <w:r w:rsidRPr="00192D33">
        <w:rPr>
          <w:rStyle w:val="Emphasis"/>
        </w:rPr>
        <w:t>claimed</w:t>
      </w:r>
      <w:r w:rsidRPr="0087300E">
        <w:rPr>
          <w:u w:val="single"/>
        </w:rPr>
        <w:t xml:space="preserve"> the lives of more than </w:t>
      </w:r>
      <w:r w:rsidRPr="00192D33">
        <w:rPr>
          <w:rStyle w:val="Emphasis"/>
        </w:rPr>
        <w:t>20000</w:t>
      </w:r>
      <w:r w:rsidRPr="0087300E">
        <w:rPr>
          <w:u w:val="single"/>
        </w:rPr>
        <w:t xml:space="preserve"> </w:t>
      </w:r>
      <w:r w:rsidRPr="00192D33">
        <w:rPr>
          <w:rStyle w:val="Emphasis"/>
        </w:rPr>
        <w:t>patients</w:t>
      </w:r>
      <w:r w:rsidRPr="0087300E">
        <w:rPr>
          <w:sz w:val="16"/>
        </w:rPr>
        <w:t xml:space="preserve"> and have placed a massive burden on Christian hospitals across the country which have been overwhelmed with patients. And other 6000 accident victims died from lack of medical attention as a result of the doctors’ strike” [24].</w:t>
      </w:r>
    </w:p>
    <w:p w14:paraId="2F495BF9" w14:textId="77777777" w:rsidR="006F3FD3" w:rsidRPr="0087300E" w:rsidRDefault="006F3FD3" w:rsidP="006F3FD3">
      <w:pPr>
        <w:rPr>
          <w:sz w:val="16"/>
        </w:rPr>
      </w:pPr>
      <w:r w:rsidRPr="0087300E">
        <w:rPr>
          <w:sz w:val="16"/>
        </w:rPr>
        <w:t>In Zambia, The Post Newspaper reported that:</w:t>
      </w:r>
    </w:p>
    <w:p w14:paraId="2C5A1C4D" w14:textId="77777777" w:rsidR="006F3FD3" w:rsidRPr="0087300E" w:rsidRDefault="006F3FD3" w:rsidP="006F3FD3">
      <w:pPr>
        <w:rPr>
          <w:sz w:val="16"/>
        </w:rPr>
      </w:pPr>
      <w:r w:rsidRPr="0087300E">
        <w:rPr>
          <w:sz w:val="16"/>
        </w:rPr>
        <w:t>“Last month, nurses and doctors went on a month-long strike, forcing one Zambian mother to give birth on the sidewalk outside the University Teaching Hospital, the country’s biggest. Her traumatized family took a picture of the ill-fated childbirth, showing the infant’s legs stretching out of the mother, struggling for life -the hospital and potential medical help tantalizingly nearby but completely out of reach. She gave birth without aid from doctors and the newborn died” [25].</w:t>
      </w:r>
    </w:p>
    <w:p w14:paraId="17FC7C55" w14:textId="77777777" w:rsidR="006F3FD3" w:rsidRPr="0087300E" w:rsidRDefault="006F3FD3" w:rsidP="006F3FD3">
      <w:pPr>
        <w:rPr>
          <w:sz w:val="16"/>
        </w:rPr>
      </w:pPr>
      <w:r w:rsidRPr="0087300E">
        <w:rPr>
          <w:sz w:val="16"/>
        </w:rPr>
        <w:t>Apart from Zimbabwe, Malawi, Nigeria and Zambia, in the past 20 years there has been strikes by medical doctors in Australia, Belgium, Canada, Chile, Finland, France, Germany, Ghana, India, Ireland, Israel, Italy, Korea, Malta, New Zealand, Peru, Serbia, Spain, Sri Lanka, Romania, USA and UK to name but a few. Many of these strikes have caused lasting damage from which health systems have struggled to get over; have been very costly (both in the short and long term); and have not achieved what the management appear to have wanted.</w:t>
      </w:r>
    </w:p>
    <w:p w14:paraId="4C3A91DC" w14:textId="77777777" w:rsidR="006F3FD3" w:rsidRPr="0087300E" w:rsidRDefault="006F3FD3" w:rsidP="006F3FD3">
      <w:pPr>
        <w:rPr>
          <w:sz w:val="16"/>
        </w:rPr>
      </w:pPr>
      <w:r w:rsidRPr="0087300E">
        <w:rPr>
          <w:sz w:val="16"/>
        </w:rPr>
        <w:t xml:space="preserve">It can also be argued </w:t>
      </w:r>
      <w:r w:rsidRPr="0087300E">
        <w:rPr>
          <w:u w:val="single"/>
        </w:rPr>
        <w:t xml:space="preserve">on the basis of </w:t>
      </w:r>
      <w:r w:rsidRPr="00192D33">
        <w:rPr>
          <w:rStyle w:val="Emphasis"/>
        </w:rPr>
        <w:t>utilitarianism</w:t>
      </w:r>
      <w:r w:rsidRPr="0087300E">
        <w:rPr>
          <w:u w:val="single"/>
        </w:rPr>
        <w:t xml:space="preserve"> that physicians </w:t>
      </w:r>
      <w:r w:rsidRPr="00192D33">
        <w:rPr>
          <w:rStyle w:val="Emphasis"/>
          <w:highlight w:val="green"/>
        </w:rPr>
        <w:t>strike</w:t>
      </w:r>
      <w:r w:rsidRPr="0087300E">
        <w:rPr>
          <w:u w:val="single"/>
        </w:rPr>
        <w:t xml:space="preserve"> like that of the </w:t>
      </w:r>
      <w:r w:rsidRPr="00192D33">
        <w:rPr>
          <w:rStyle w:val="Emphasis"/>
        </w:rPr>
        <w:t>army</w:t>
      </w:r>
      <w:r w:rsidRPr="0087300E">
        <w:rPr>
          <w:u w:val="single"/>
        </w:rPr>
        <w:t xml:space="preserve">, </w:t>
      </w:r>
      <w:r w:rsidRPr="00192D33">
        <w:rPr>
          <w:rStyle w:val="Emphasis"/>
        </w:rPr>
        <w:t>police</w:t>
      </w:r>
      <w:r w:rsidRPr="0087300E">
        <w:rPr>
          <w:u w:val="single"/>
        </w:rPr>
        <w:t xml:space="preserve"> and </w:t>
      </w:r>
      <w:r w:rsidRPr="00192D33">
        <w:rPr>
          <w:rStyle w:val="Emphasis"/>
        </w:rPr>
        <w:t>prison</w:t>
      </w:r>
      <w:r w:rsidRPr="0087300E">
        <w:rPr>
          <w:u w:val="single"/>
        </w:rPr>
        <w:t xml:space="preserve"> </w:t>
      </w:r>
      <w:r w:rsidRPr="00192D33">
        <w:rPr>
          <w:rStyle w:val="Emphasis"/>
        </w:rPr>
        <w:t>officers</w:t>
      </w:r>
      <w:r w:rsidRPr="0087300E">
        <w:rPr>
          <w:u w:val="single"/>
        </w:rPr>
        <w:t xml:space="preserve"> </w:t>
      </w:r>
      <w:r w:rsidRPr="00192D33">
        <w:rPr>
          <w:highlight w:val="green"/>
          <w:u w:val="single"/>
        </w:rPr>
        <w:t xml:space="preserve">has </w:t>
      </w:r>
      <w:r w:rsidRPr="00192D33">
        <w:rPr>
          <w:rStyle w:val="Emphasis"/>
          <w:highlight w:val="green"/>
        </w:rPr>
        <w:t>far</w:t>
      </w:r>
      <w:r w:rsidRPr="00192D33">
        <w:rPr>
          <w:highlight w:val="green"/>
          <w:u w:val="single"/>
        </w:rPr>
        <w:t xml:space="preserve"> </w:t>
      </w:r>
      <w:r w:rsidRPr="00192D33">
        <w:rPr>
          <w:rStyle w:val="Emphasis"/>
          <w:highlight w:val="green"/>
        </w:rPr>
        <w:t>reaching</w:t>
      </w:r>
      <w:r w:rsidRPr="00192D33">
        <w:rPr>
          <w:highlight w:val="green"/>
          <w:u w:val="single"/>
        </w:rPr>
        <w:t xml:space="preserve"> </w:t>
      </w:r>
      <w:r w:rsidRPr="00192D33">
        <w:rPr>
          <w:rStyle w:val="Emphasis"/>
          <w:highlight w:val="green"/>
        </w:rPr>
        <w:t>consequences</w:t>
      </w:r>
      <w:r w:rsidRPr="0087300E">
        <w:rPr>
          <w:u w:val="single"/>
        </w:rPr>
        <w:t xml:space="preserve"> to the country in question</w:t>
      </w:r>
      <w:r w:rsidRPr="0087300E">
        <w:rPr>
          <w:sz w:val="16"/>
        </w:rPr>
        <w:t>; may result in violation of human rights and looting of public ‘goods’. One can imagine what may happen if the army, police officers and the prison officers go on strike? If prison officers, for example, go on strike criminals, some with recorded history of mass killing will be free and obviously disturb the harmony of the innocent people. I believe physicians strike causes the same blow to the country involved. It is therefore the contention of this work that just like soldiers, prison officers and police officers who in many countries are not allowed to go on strike, physicians should likewise take no part in any form of strike action.</w:t>
      </w:r>
    </w:p>
    <w:p w14:paraId="7DFA7B9C" w14:textId="77777777" w:rsidR="006F3FD3" w:rsidRDefault="006F3FD3" w:rsidP="006F3FD3">
      <w:pPr>
        <w:rPr>
          <w:sz w:val="16"/>
        </w:rPr>
      </w:pPr>
      <w:r w:rsidRPr="00192D33">
        <w:rPr>
          <w:highlight w:val="green"/>
          <w:u w:val="single"/>
        </w:rPr>
        <w:t>In view of</w:t>
      </w:r>
      <w:r w:rsidRPr="0087300E">
        <w:rPr>
          <w:u w:val="single"/>
        </w:rPr>
        <w:t xml:space="preserve"> cases of </w:t>
      </w:r>
      <w:r w:rsidRPr="00192D33">
        <w:rPr>
          <w:rStyle w:val="Emphasis"/>
          <w:highlight w:val="green"/>
        </w:rPr>
        <w:t>unnecessary</w:t>
      </w:r>
      <w:r w:rsidRPr="0087300E">
        <w:rPr>
          <w:u w:val="single"/>
        </w:rPr>
        <w:t xml:space="preserve"> </w:t>
      </w:r>
      <w:r w:rsidRPr="00192D33">
        <w:rPr>
          <w:rStyle w:val="Emphasis"/>
        </w:rPr>
        <w:t>deaths</w:t>
      </w:r>
      <w:r w:rsidRPr="0087300E">
        <w:rPr>
          <w:u w:val="single"/>
        </w:rPr>
        <w:t xml:space="preserve"> and </w:t>
      </w:r>
      <w:r w:rsidRPr="00192D33">
        <w:rPr>
          <w:rStyle w:val="Emphasis"/>
          <w:highlight w:val="green"/>
        </w:rPr>
        <w:t>sufferings</w:t>
      </w:r>
      <w:r w:rsidRPr="0087300E">
        <w:rPr>
          <w:u w:val="single"/>
        </w:rPr>
        <w:t xml:space="preserve"> of both the </w:t>
      </w:r>
      <w:r w:rsidRPr="00192D33">
        <w:rPr>
          <w:rStyle w:val="Emphasis"/>
        </w:rPr>
        <w:t>patients</w:t>
      </w:r>
      <w:r w:rsidRPr="0087300E">
        <w:rPr>
          <w:u w:val="single"/>
        </w:rPr>
        <w:t xml:space="preserve"> and the </w:t>
      </w:r>
      <w:r w:rsidRPr="00192D33">
        <w:rPr>
          <w:rStyle w:val="Emphasis"/>
        </w:rPr>
        <w:t>public</w:t>
      </w:r>
      <w:r w:rsidRPr="0087300E">
        <w:rPr>
          <w:sz w:val="16"/>
        </w:rPr>
        <w:t xml:space="preserve"> spelled out in this work, </w:t>
      </w:r>
      <w:r w:rsidRPr="00192D33">
        <w:rPr>
          <w:highlight w:val="green"/>
          <w:u w:val="single"/>
        </w:rPr>
        <w:t xml:space="preserve">it is </w:t>
      </w:r>
      <w:r w:rsidRPr="00192D33">
        <w:rPr>
          <w:rStyle w:val="Emphasis"/>
          <w:highlight w:val="green"/>
        </w:rPr>
        <w:t>undeniable</w:t>
      </w:r>
      <w:r w:rsidRPr="0087300E">
        <w:rPr>
          <w:u w:val="single"/>
        </w:rPr>
        <w:t xml:space="preserve"> on the basis of </w:t>
      </w:r>
      <w:r w:rsidRPr="00192D33">
        <w:rPr>
          <w:rStyle w:val="Emphasis"/>
        </w:rPr>
        <w:t>utilitarianism</w:t>
      </w:r>
      <w:r w:rsidRPr="0087300E">
        <w:rPr>
          <w:u w:val="single"/>
        </w:rPr>
        <w:t xml:space="preserve"> that </w:t>
      </w:r>
      <w:r w:rsidRPr="00192D33">
        <w:rPr>
          <w:rStyle w:val="Emphasis"/>
        </w:rPr>
        <w:t>physicians</w:t>
      </w:r>
      <w:r w:rsidRPr="0087300E">
        <w:rPr>
          <w:u w:val="single"/>
        </w:rPr>
        <w:t xml:space="preserve"> </w:t>
      </w:r>
      <w:r w:rsidRPr="00192D33">
        <w:rPr>
          <w:rStyle w:val="Emphasis"/>
          <w:highlight w:val="green"/>
        </w:rPr>
        <w:t>strike</w:t>
      </w:r>
      <w:r w:rsidRPr="00192D33">
        <w:rPr>
          <w:highlight w:val="green"/>
          <w:u w:val="single"/>
        </w:rPr>
        <w:t xml:space="preserve"> has </w:t>
      </w:r>
      <w:r w:rsidRPr="00192D33">
        <w:rPr>
          <w:rStyle w:val="Emphasis"/>
          <w:highlight w:val="green"/>
        </w:rPr>
        <w:t>far</w:t>
      </w:r>
      <w:r w:rsidRPr="00192D33">
        <w:rPr>
          <w:highlight w:val="green"/>
          <w:u w:val="single"/>
        </w:rPr>
        <w:t xml:space="preserve"> </w:t>
      </w:r>
      <w:r w:rsidRPr="00192D33">
        <w:rPr>
          <w:rStyle w:val="Emphasis"/>
          <w:highlight w:val="green"/>
        </w:rPr>
        <w:t>reaching</w:t>
      </w:r>
      <w:r w:rsidRPr="00192D33">
        <w:rPr>
          <w:highlight w:val="green"/>
          <w:u w:val="single"/>
        </w:rPr>
        <w:t xml:space="preserve"> </w:t>
      </w:r>
      <w:r w:rsidRPr="00192D33">
        <w:rPr>
          <w:rStyle w:val="Emphasis"/>
          <w:highlight w:val="green"/>
        </w:rPr>
        <w:t>consequences</w:t>
      </w:r>
      <w:r w:rsidRPr="0087300E">
        <w:rPr>
          <w:sz w:val="16"/>
        </w:rPr>
        <w:t xml:space="preserve"> not only to the patients, but </w:t>
      </w:r>
      <w:r w:rsidRPr="0087300E">
        <w:rPr>
          <w:u w:val="single"/>
        </w:rPr>
        <w:t xml:space="preserve">to the public and the national government in </w:t>
      </w:r>
      <w:r w:rsidRPr="00192D33">
        <w:rPr>
          <w:rStyle w:val="Emphasis"/>
        </w:rPr>
        <w:t>question</w:t>
      </w:r>
      <w:r w:rsidRPr="0087300E">
        <w:rPr>
          <w:sz w:val="16"/>
        </w:rPr>
        <w:t xml:space="preserve"> (to the majority). It has been exhibited that the happiness that physician strike brings is clearly overwhelmed by the suffering and sadness it causes to the majority (the patients, public and the government in question). From this understanding the paper contends that physicians strike can never be morally justifiable. Strike fails to achieve a greater happiness to the greatest number of people affected by it.</w:t>
      </w:r>
    </w:p>
    <w:p w14:paraId="0D6515F2" w14:textId="77777777" w:rsidR="006F3FD3" w:rsidRDefault="006F3FD3" w:rsidP="006F3FD3">
      <w:pPr>
        <w:pStyle w:val="Heading4"/>
        <w:rPr>
          <w:u w:val="single"/>
        </w:rPr>
      </w:pPr>
      <w:r w:rsidRPr="00192D33">
        <w:t xml:space="preserve">Outweighs – A. Most articles about </w:t>
      </w:r>
      <w:r>
        <w:t>strikes</w:t>
      </w:r>
      <w:r w:rsidRPr="00192D33">
        <w:t xml:space="preserve"> are </w:t>
      </w:r>
      <w:r w:rsidRPr="00192D33">
        <w:rPr>
          <w:u w:val="single"/>
        </w:rPr>
        <w:t>written through util</w:t>
      </w:r>
      <w:r w:rsidRPr="00192D33">
        <w:t xml:space="preserve"> – means other frameworks can </w:t>
      </w:r>
      <w:r w:rsidRPr="00192D33">
        <w:rPr>
          <w:u w:val="single"/>
        </w:rPr>
        <w:t>never</w:t>
      </w:r>
      <w:r w:rsidRPr="00192D33">
        <w:t xml:space="preserve"> engage with core questions of the li</w:t>
      </w:r>
      <w:r>
        <w:t>t</w:t>
      </w:r>
      <w:r w:rsidRPr="00192D33">
        <w:t xml:space="preserve"> </w:t>
      </w:r>
      <w:r>
        <w:t>and</w:t>
      </w:r>
      <w:r w:rsidRPr="00192D33">
        <w:t xml:space="preserve"> decks predictability. B. </w:t>
      </w:r>
      <w:r w:rsidRPr="00192D33">
        <w:rPr>
          <w:u w:val="single"/>
        </w:rPr>
        <w:t>TJFs first</w:t>
      </w:r>
      <w:r w:rsidRPr="00192D33">
        <w:t xml:space="preserve"> – substance begs the question of a framework being </w:t>
      </w:r>
      <w:r w:rsidRPr="00192D33">
        <w:rPr>
          <w:u w:val="single"/>
        </w:rPr>
        <w:t>good</w:t>
      </w:r>
      <w:r w:rsidRPr="00192D33">
        <w:t xml:space="preserve"> for debate – fairness is a </w:t>
      </w:r>
      <w:r w:rsidRPr="00192D33">
        <w:rPr>
          <w:u w:val="single"/>
        </w:rPr>
        <w:t>gateway issue</w:t>
      </w:r>
      <w:r w:rsidRPr="00192D33">
        <w:t xml:space="preserve"> to deciding the better debater and education is the reason schools </w:t>
      </w:r>
      <w:r w:rsidRPr="00192D33">
        <w:rPr>
          <w:u w:val="single"/>
        </w:rPr>
        <w:t>fund debate</w:t>
      </w:r>
    </w:p>
    <w:p w14:paraId="7A07AB91" w14:textId="77777777" w:rsidR="006F3FD3" w:rsidRDefault="006F3FD3" w:rsidP="006F3FD3"/>
    <w:p w14:paraId="134DE4E5" w14:textId="77777777" w:rsidR="006F3FD3" w:rsidRDefault="006F3FD3" w:rsidP="006F3FD3">
      <w:pPr>
        <w:pStyle w:val="Heading4"/>
      </w:pPr>
      <w:r>
        <w:t xml:space="preserve">Impact calc – </w:t>
      </w:r>
    </w:p>
    <w:p w14:paraId="4058004A" w14:textId="21667607" w:rsidR="006F3FD3" w:rsidRDefault="006F3FD3" w:rsidP="006F3FD3">
      <w:pPr>
        <w:pStyle w:val="Heading4"/>
      </w:pPr>
      <w:r>
        <w:t xml:space="preserve">1] Extinction </w:t>
      </w:r>
      <w:r w:rsidRPr="00660602">
        <w:rPr>
          <w:u w:val="single"/>
        </w:rPr>
        <w:t>outweighs</w:t>
      </w:r>
      <w:r>
        <w:t>:</w:t>
      </w:r>
      <w:r>
        <w:t xml:space="preserve"> </w:t>
      </w:r>
      <w:r>
        <w:t xml:space="preserve">A] </w:t>
      </w:r>
      <w:r w:rsidRPr="00DB18F0">
        <w:rPr>
          <w:u w:val="single"/>
        </w:rPr>
        <w:t>Reversibility</w:t>
      </w:r>
      <w:r>
        <w:t>- it forecloses the alternative because we can’t improve society if we are all dead</w:t>
      </w:r>
      <w:r>
        <w:t xml:space="preserve"> </w:t>
      </w:r>
      <w:r>
        <w:t xml:space="preserve">B] </w:t>
      </w:r>
      <w:r w:rsidRPr="002C52D9">
        <w:rPr>
          <w:u w:val="single"/>
        </w:rPr>
        <w:t>Structural violence</w:t>
      </w:r>
      <w:r>
        <w:t>- death causes suffering because people can’t get access to resources and basic necessities</w:t>
      </w:r>
      <w:r>
        <w:t xml:space="preserve"> </w:t>
      </w:r>
      <w:r>
        <w:t xml:space="preserve">C] </w:t>
      </w:r>
      <w:r w:rsidRPr="002C52D9">
        <w:rPr>
          <w:u w:val="single"/>
        </w:rPr>
        <w:t>Objectivity</w:t>
      </w:r>
      <w:r>
        <w:t>- body count is the most objective way to calculate impacts because comparing suffering is unethical</w:t>
      </w:r>
      <w:r>
        <w:t xml:space="preserve"> </w:t>
      </w:r>
      <w:r>
        <w:t xml:space="preserve">D] </w:t>
      </w:r>
      <w:r w:rsidRPr="002C52D9">
        <w:rPr>
          <w:u w:val="single"/>
        </w:rPr>
        <w:t>Uncertainty</w:t>
      </w:r>
      <w:r>
        <w:t>- if we’re unsure about which interpretation of the world is true, we should preserve the world to keep debating about it</w:t>
      </w:r>
    </w:p>
    <w:p w14:paraId="7ADA8504" w14:textId="479806EB" w:rsidR="006F3FD3" w:rsidRDefault="006F3FD3" w:rsidP="006F3FD3">
      <w:pPr>
        <w:pStyle w:val="Heading4"/>
      </w:pPr>
      <w:r>
        <w:t xml:space="preserve">2] </w:t>
      </w:r>
      <w:r w:rsidRPr="002F1F75">
        <w:t xml:space="preserve">Calc indicts </w:t>
      </w:r>
      <w:r w:rsidRPr="00660602">
        <w:rPr>
          <w:u w:val="single"/>
        </w:rPr>
        <w:t>fail</w:t>
      </w:r>
      <w:r>
        <w:t>:</w:t>
      </w:r>
      <w:r>
        <w:t xml:space="preserve"> </w:t>
      </w:r>
      <w:r>
        <w:t xml:space="preserve">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w:t>
      </w:r>
      <w:r>
        <w:t xml:space="preserve"> </w:t>
      </w:r>
      <w:r>
        <w:t>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70AA8562" w14:textId="409C8248" w:rsidR="006F3FD3" w:rsidRDefault="006F3FD3" w:rsidP="006F3FD3"/>
    <w:p w14:paraId="3986D4EE" w14:textId="216DD2D1" w:rsidR="006F3FD3" w:rsidRDefault="006F3FD3" w:rsidP="006F3FD3">
      <w:pPr>
        <w:pStyle w:val="Heading4"/>
      </w:pPr>
      <w:r>
        <w:t xml:space="preserve">Interpretation: The negative must concede the affirmative framework </w:t>
      </w:r>
    </w:p>
    <w:p w14:paraId="04A38827" w14:textId="77777777" w:rsidR="006F3FD3" w:rsidRDefault="006F3FD3" w:rsidP="006F3FD3">
      <w:pPr>
        <w:pStyle w:val="Heading4"/>
      </w:pPr>
      <w:r>
        <w:t>Violation: It’s preemptive</w:t>
      </w:r>
    </w:p>
    <w:p w14:paraId="10AB03E8" w14:textId="77777777" w:rsidR="006F3FD3" w:rsidRDefault="006F3FD3" w:rsidP="006F3FD3">
      <w:pPr>
        <w:pStyle w:val="Heading4"/>
      </w:pPr>
      <w:r>
        <w:t>Prefer-</w:t>
      </w:r>
    </w:p>
    <w:p w14:paraId="0BC1968E" w14:textId="63A3E5E6" w:rsidR="006F3FD3" w:rsidRPr="001C4EB8" w:rsidRDefault="006F3FD3" w:rsidP="006F3FD3">
      <w:pPr>
        <w:pStyle w:val="Heading4"/>
      </w:pPr>
      <w:r>
        <w:t xml:space="preserve">1] </w:t>
      </w:r>
      <w:r w:rsidRPr="00677556">
        <w:rPr>
          <w:u w:val="single"/>
        </w:rPr>
        <w:t>Time skew</w:t>
      </w:r>
      <w:r>
        <w:t>- Winning the negative framework moots 6 minutes of 1AC offense and forces a 1AR restart against a 7 min 1NC –</w:t>
      </w:r>
      <w:r>
        <w:t xml:space="preserve"> </w:t>
      </w:r>
      <w:r>
        <w:t xml:space="preserve">outweighs on quantifiability and reversibility – I can’t get back time lost and it’s the only way to measure abuse. </w:t>
      </w:r>
    </w:p>
    <w:p w14:paraId="1CB96CB3" w14:textId="77777777" w:rsidR="006F3FD3" w:rsidRDefault="006F3FD3" w:rsidP="006F3FD3">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108BE1D4" w14:textId="77777777" w:rsidR="006F3FD3" w:rsidRDefault="006F3FD3" w:rsidP="006F3FD3">
      <w:pPr>
        <w:pStyle w:val="Heading4"/>
      </w:pPr>
      <w:r>
        <w:t xml:space="preserve">3] </w:t>
      </w:r>
      <w:r w:rsidRPr="003357BA">
        <w:rPr>
          <w:u w:val="single"/>
        </w:rPr>
        <w:t>Pre</w:t>
      </w:r>
      <w:r>
        <w:rPr>
          <w:u w:val="single"/>
        </w:rPr>
        <w:t>p skew</w:t>
      </w:r>
      <w:r>
        <w:t xml:space="preserve">- We can’t predict every single negative framework before round but they know the aff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4F3EDBE6" w14:textId="21B79115" w:rsidR="006F3FD3" w:rsidRDefault="006F3FD3" w:rsidP="006F3FD3"/>
    <w:p w14:paraId="1A459505" w14:textId="39560A7D" w:rsidR="006F3FD3" w:rsidRDefault="006F3FD3" w:rsidP="006F3FD3">
      <w:pPr>
        <w:pStyle w:val="Heading3"/>
      </w:pPr>
      <w:r>
        <w:t>Underview</w:t>
      </w:r>
    </w:p>
    <w:p w14:paraId="2718D2DA" w14:textId="77777777" w:rsidR="006F3FD3" w:rsidRPr="00FB72FC" w:rsidRDefault="006F3FD3" w:rsidP="006F3FD3">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34DD4124" w14:textId="41FAD8E8" w:rsidR="006F3FD3" w:rsidRDefault="006F3FD3" w:rsidP="006F3FD3"/>
    <w:p w14:paraId="36B018BE" w14:textId="0DC76A43" w:rsidR="009D570E" w:rsidRDefault="009D570E" w:rsidP="009D570E">
      <w:pPr>
        <w:pStyle w:val="Heading4"/>
      </w:pPr>
      <w:r>
        <w:t xml:space="preserve">2] </w:t>
      </w:r>
      <w:r>
        <w:t>Permissibility and presumption affirm.</w:t>
      </w:r>
    </w:p>
    <w:p w14:paraId="1CB1FA61" w14:textId="77777777" w:rsidR="009D570E" w:rsidRDefault="009D570E" w:rsidP="009D570E">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72DF2E68" w14:textId="77777777" w:rsidR="009D570E" w:rsidRDefault="009D570E" w:rsidP="009D570E">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xml:space="preserve">- statements are true until proven false, if I told you my </w:t>
      </w:r>
      <w:proofErr w:type="gramStart"/>
      <w:r>
        <w:rPr>
          <w:rFonts w:eastAsiaTheme="majorEastAsia"/>
          <w:b/>
          <w:bCs/>
          <w:sz w:val="26"/>
          <w:szCs w:val="26"/>
        </w:rPr>
        <w:t>name</w:t>
      </w:r>
      <w:proofErr w:type="gramEnd"/>
      <w:r>
        <w:rPr>
          <w:rFonts w:eastAsiaTheme="majorEastAsia"/>
          <w:b/>
          <w:bCs/>
          <w:sz w:val="26"/>
          <w:szCs w:val="26"/>
        </w:rPr>
        <w:t xml:space="preserve"> you’d believe me.</w:t>
      </w:r>
    </w:p>
    <w:p w14:paraId="77043D72" w14:textId="77777777" w:rsidR="009D570E" w:rsidRPr="00B40916" w:rsidRDefault="009D570E" w:rsidP="009D570E">
      <w:pPr>
        <w:pStyle w:val="Heading4"/>
      </w:pPr>
      <w:r w:rsidRPr="00B40916">
        <w:t xml:space="preserve">C] </w:t>
      </w:r>
      <w:r w:rsidRPr="00B40916">
        <w:rPr>
          <w:u w:val="single"/>
        </w:rPr>
        <w:t>Negation Theory</w:t>
      </w:r>
      <w:r w:rsidRPr="00B40916">
        <w:t>- Negating requires a complete absence of an existing obligation</w:t>
      </w:r>
    </w:p>
    <w:p w14:paraId="78B62D61" w14:textId="77777777" w:rsidR="009D570E" w:rsidRDefault="009D570E" w:rsidP="009D570E">
      <w:pPr>
        <w:rPr>
          <w:rStyle w:val="Emphasis"/>
        </w:rPr>
      </w:pPr>
      <w:r>
        <w:rPr>
          <w:rStyle w:val="Emphasis"/>
          <w:highlight w:val="cyan"/>
        </w:rPr>
        <w:t>Negate [is to]: to deny the existence of</w:t>
      </w:r>
    </w:p>
    <w:p w14:paraId="7FF7E2E3" w14:textId="77777777" w:rsidR="009D570E" w:rsidRDefault="009D570E" w:rsidP="009D570E">
      <w:pPr>
        <w:rPr>
          <w:rStyle w:val="Emphasis"/>
          <w:b w:val="0"/>
        </w:rPr>
      </w:pPr>
      <w:r>
        <w:rPr>
          <w:rStyle w:val="Style13ptBold"/>
          <w:sz w:val="24"/>
          <w:szCs w:val="24"/>
        </w:rPr>
        <w:t>That’s Dictionary.com</w:t>
      </w:r>
      <w:r>
        <w:rPr>
          <w:rStyle w:val="Emphasis"/>
          <w:rFonts w:cstheme="majorBidi"/>
        </w:rPr>
        <w:t xml:space="preserve">- “Negate” </w:t>
      </w:r>
      <w:r>
        <w:t xml:space="preserve">https://www.dictionary.com/browse/negate. </w:t>
      </w:r>
    </w:p>
    <w:p w14:paraId="63C81A05" w14:textId="77777777" w:rsidR="009D570E" w:rsidRDefault="009D570E" w:rsidP="009D570E">
      <w:pPr>
        <w:pStyle w:val="Heading4"/>
        <w:rPr>
          <w:rStyle w:val="Hyperlink"/>
        </w:rPr>
      </w:pPr>
      <w:r w:rsidRPr="00B40916">
        <w:t xml:space="preserve">D]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4F602674" w14:textId="77777777" w:rsidR="009D570E" w:rsidRDefault="009D570E" w:rsidP="006F3FD3"/>
    <w:p w14:paraId="677F4152" w14:textId="5FABDF47" w:rsidR="006F736D" w:rsidRDefault="006F736D" w:rsidP="006F736D">
      <w:pPr>
        <w:pStyle w:val="Heading3"/>
      </w:pPr>
      <w:r>
        <w:t>Method</w:t>
      </w:r>
    </w:p>
    <w:p w14:paraId="2A69AB6C" w14:textId="11C1D0B1" w:rsidR="0009209B" w:rsidRDefault="0009209B" w:rsidP="0009209B">
      <w:pPr>
        <w:pStyle w:val="Heading4"/>
      </w:pPr>
      <w:r>
        <w:t>Endorse a method</w:t>
      </w:r>
      <w:r>
        <w:t xml:space="preserve"> of </w:t>
      </w:r>
      <w:r w:rsidRPr="003C43F0">
        <w:rPr>
          <w:u w:val="single"/>
        </w:rPr>
        <w:t>platform cooperativism</w:t>
      </w:r>
      <w:r>
        <w:t xml:space="preserve"> – strikes create </w:t>
      </w:r>
      <w:r w:rsidRPr="003C43F0">
        <w:rPr>
          <w:u w:val="single"/>
        </w:rPr>
        <w:t>collective lines of flight</w:t>
      </w:r>
      <w:r>
        <w:t xml:space="preserve"> to achieve </w:t>
      </w:r>
      <w:r w:rsidRPr="003C43F0">
        <w:rPr>
          <w:u w:val="single"/>
        </w:rPr>
        <w:t>liberation</w:t>
      </w:r>
      <w:r>
        <w:t xml:space="preserve">. Only the aff method is able to </w:t>
      </w:r>
      <w:r w:rsidRPr="003C43F0">
        <w:rPr>
          <w:u w:val="single"/>
        </w:rPr>
        <w:t>break out of the box</w:t>
      </w:r>
      <w:r>
        <w:t xml:space="preserve"> of </w:t>
      </w:r>
      <w:r w:rsidRPr="003C43F0">
        <w:rPr>
          <w:u w:val="single"/>
        </w:rPr>
        <w:t>capitalism</w:t>
      </w:r>
      <w:r>
        <w:t xml:space="preserve"> and empowers the </w:t>
      </w:r>
      <w:r w:rsidRPr="003C43F0">
        <w:rPr>
          <w:u w:val="single"/>
        </w:rPr>
        <w:t>minority</w:t>
      </w:r>
      <w:r>
        <w:t xml:space="preserve"> versus the </w:t>
      </w:r>
      <w:r w:rsidRPr="003C43F0">
        <w:rPr>
          <w:u w:val="single"/>
        </w:rPr>
        <w:t>majority</w:t>
      </w:r>
      <w:r>
        <w:t>.</w:t>
      </w:r>
    </w:p>
    <w:p w14:paraId="32E21EEF" w14:textId="77777777" w:rsidR="0009209B" w:rsidRPr="003C43F0" w:rsidRDefault="0009209B" w:rsidP="0009209B">
      <w:r w:rsidRPr="004447D4">
        <w:rPr>
          <w:rStyle w:val="Style13ptBold"/>
        </w:rPr>
        <w:t xml:space="preserve">Rososchansky </w:t>
      </w:r>
      <w:r>
        <w:rPr>
          <w:rStyle w:val="Style13ptBold"/>
        </w:rPr>
        <w:t>20</w:t>
      </w:r>
      <w:r>
        <w:t xml:space="preserve"> [</w:t>
      </w:r>
      <w:r w:rsidRPr="004447D4">
        <w:t>Thomas</w:t>
      </w:r>
      <w:r>
        <w:t xml:space="preserve">; </w:t>
      </w:r>
      <w:r w:rsidRPr="004447D4">
        <w:t>Assistant Policy Advisor at Cabinet Office</w:t>
      </w:r>
      <w:r>
        <w:t>; “</w:t>
      </w:r>
      <w:r w:rsidRPr="004447D4">
        <w:t>Understanding Subjugation in Digital Labour Through Deleuze and Guattari</w:t>
      </w:r>
      <w:r>
        <w:t xml:space="preserve">,” Logos; 2020 – not explicitly stated but most recent article cited was from October 16, 2020; </w:t>
      </w:r>
      <w:hyperlink r:id="rId15" w:history="1">
        <w:r w:rsidRPr="00540FF3">
          <w:rPr>
            <w:rStyle w:val="Hyperlink"/>
          </w:rPr>
          <w:t>https://logosjournal.org/digital_labour_deleuze_guattari</w:t>
        </w:r>
      </w:hyperlink>
      <w:r>
        <w:t>] Justin</w:t>
      </w:r>
    </w:p>
    <w:p w14:paraId="27C9825B" w14:textId="77777777" w:rsidR="0009209B" w:rsidRPr="003C43F0" w:rsidRDefault="0009209B" w:rsidP="0009209B">
      <w:pPr>
        <w:rPr>
          <w:sz w:val="16"/>
        </w:rPr>
      </w:pPr>
      <w:proofErr w:type="spellStart"/>
      <w:r w:rsidRPr="003C43F0">
        <w:rPr>
          <w:sz w:val="16"/>
        </w:rPr>
        <w:t>Wark</w:t>
      </w:r>
      <w:proofErr w:type="spellEnd"/>
      <w:r w:rsidRPr="003C43F0">
        <w:rPr>
          <w:sz w:val="16"/>
        </w:rPr>
        <w:t xml:space="preserve"> thinks that </w:t>
      </w:r>
      <w:r w:rsidRPr="003C43F0">
        <w:rPr>
          <w:u w:val="single"/>
        </w:rPr>
        <w:t>emancipation</w:t>
      </w:r>
      <w:r w:rsidRPr="00AD0028">
        <w:rPr>
          <w:u w:val="single"/>
        </w:rPr>
        <w:t xml:space="preserve"> from the </w:t>
      </w:r>
      <w:r w:rsidRPr="003C43F0">
        <w:rPr>
          <w:rStyle w:val="Emphasis"/>
        </w:rPr>
        <w:t>exploitation</w:t>
      </w:r>
      <w:r w:rsidRPr="00AD0028">
        <w:rPr>
          <w:u w:val="single"/>
        </w:rPr>
        <w:t xml:space="preserve"> involved in </w:t>
      </w:r>
      <w:r w:rsidRPr="003C43F0">
        <w:rPr>
          <w:rStyle w:val="Emphasis"/>
        </w:rPr>
        <w:t>digital labour</w:t>
      </w:r>
      <w:r w:rsidRPr="00AD0028">
        <w:rPr>
          <w:u w:val="single"/>
        </w:rPr>
        <w:t xml:space="preserve"> </w:t>
      </w:r>
      <w:r w:rsidRPr="003C43F0">
        <w:rPr>
          <w:u w:val="single"/>
        </w:rPr>
        <w:t>can be further</w:t>
      </w:r>
      <w:r w:rsidRPr="00AD0028">
        <w:rPr>
          <w:u w:val="single"/>
        </w:rPr>
        <w:t xml:space="preserve"> </w:t>
      </w:r>
      <w:r w:rsidRPr="003C43F0">
        <w:rPr>
          <w:rStyle w:val="Emphasis"/>
        </w:rPr>
        <w:t>understood</w:t>
      </w:r>
      <w:r w:rsidRPr="003C43F0">
        <w:rPr>
          <w:sz w:val="16"/>
        </w:rPr>
        <w:t xml:space="preserve"> with Deleuze and Guattari. As per their ontology, </w:t>
      </w:r>
      <w:r w:rsidRPr="00AD0028">
        <w:rPr>
          <w:u w:val="single"/>
        </w:rPr>
        <w:t xml:space="preserve">liberation-virtuality allows for an </w:t>
      </w:r>
      <w:r w:rsidRPr="00E30F05">
        <w:rPr>
          <w:rStyle w:val="Emphasis"/>
          <w:highlight w:val="green"/>
        </w:rPr>
        <w:t>assembling</w:t>
      </w:r>
      <w:r w:rsidRPr="00E30F05">
        <w:rPr>
          <w:highlight w:val="green"/>
          <w:u w:val="single"/>
        </w:rPr>
        <w:t xml:space="preserve"> of </w:t>
      </w:r>
      <w:r w:rsidRPr="00E30F05">
        <w:rPr>
          <w:rStyle w:val="Emphasis"/>
          <w:highlight w:val="green"/>
        </w:rPr>
        <w:t>concurring</w:t>
      </w:r>
      <w:r w:rsidRPr="00E30F05">
        <w:rPr>
          <w:highlight w:val="green"/>
          <w:u w:val="single"/>
        </w:rPr>
        <w:t xml:space="preserve"> </w:t>
      </w:r>
      <w:r w:rsidRPr="00E30F05">
        <w:rPr>
          <w:rStyle w:val="Emphasis"/>
          <w:highlight w:val="green"/>
        </w:rPr>
        <w:t>expression</w:t>
      </w:r>
      <w:r w:rsidRPr="00AD0028">
        <w:rPr>
          <w:u w:val="single"/>
        </w:rPr>
        <w:t xml:space="preserve"> </w:t>
      </w:r>
      <w:r w:rsidRPr="003C43F0">
        <w:rPr>
          <w:rStyle w:val="Emphasis"/>
        </w:rPr>
        <w:t>machines</w:t>
      </w:r>
      <w:r w:rsidRPr="00AD0028">
        <w:rPr>
          <w:u w:val="single"/>
        </w:rPr>
        <w:t xml:space="preserve">, </w:t>
      </w:r>
      <w:proofErr w:type="gramStart"/>
      <w:r w:rsidRPr="00AD0028">
        <w:rPr>
          <w:u w:val="single"/>
        </w:rPr>
        <w:t>where</w:t>
      </w:r>
      <w:proofErr w:type="gramEnd"/>
      <w:r w:rsidRPr="00AD0028">
        <w:rPr>
          <w:u w:val="single"/>
        </w:rPr>
        <w:t xml:space="preserve"> </w:t>
      </w:r>
      <w:r w:rsidRPr="00E30F05">
        <w:rPr>
          <w:rStyle w:val="Emphasis"/>
          <w:highlight w:val="green"/>
        </w:rPr>
        <w:t>similar</w:t>
      </w:r>
      <w:r w:rsidRPr="00E30F05">
        <w:rPr>
          <w:highlight w:val="green"/>
          <w:u w:val="single"/>
        </w:rPr>
        <w:t xml:space="preserve"> lines of flight express</w:t>
      </w:r>
      <w:r w:rsidRPr="00AD0028">
        <w:rPr>
          <w:u w:val="single"/>
        </w:rPr>
        <w:t xml:space="preserve"> </w:t>
      </w:r>
      <w:r w:rsidRPr="003C43F0">
        <w:rPr>
          <w:rStyle w:val="Emphasis"/>
        </w:rPr>
        <w:t>different</w:t>
      </w:r>
      <w:r w:rsidRPr="00AD0028">
        <w:rPr>
          <w:u w:val="single"/>
        </w:rPr>
        <w:t xml:space="preserve"> </w:t>
      </w:r>
      <w:r w:rsidRPr="00E30F05">
        <w:rPr>
          <w:rStyle w:val="Emphasis"/>
          <w:highlight w:val="green"/>
        </w:rPr>
        <w:t>actualities</w:t>
      </w:r>
      <w:r w:rsidRPr="00AD0028">
        <w:rPr>
          <w:u w:val="single"/>
        </w:rPr>
        <w:t xml:space="preserve"> or stratifications</w:t>
      </w:r>
      <w:r w:rsidRPr="003C43F0">
        <w:rPr>
          <w:sz w:val="16"/>
        </w:rPr>
        <w:t xml:space="preserve">. In other words, </w:t>
      </w:r>
      <w:r w:rsidRPr="00E30F05">
        <w:rPr>
          <w:highlight w:val="green"/>
          <w:u w:val="single"/>
        </w:rPr>
        <w:t xml:space="preserve">liberation is </w:t>
      </w:r>
      <w:r w:rsidRPr="00E30F05">
        <w:rPr>
          <w:rStyle w:val="Emphasis"/>
          <w:highlight w:val="green"/>
        </w:rPr>
        <w:t>achieved</w:t>
      </w:r>
      <w:r w:rsidRPr="00AD0028">
        <w:rPr>
          <w:u w:val="single"/>
        </w:rPr>
        <w:t xml:space="preserve"> through more than </w:t>
      </w:r>
      <w:r w:rsidRPr="003C43F0">
        <w:rPr>
          <w:rStyle w:val="Emphasis"/>
        </w:rPr>
        <w:t>just</w:t>
      </w:r>
      <w:r w:rsidRPr="00AD0028">
        <w:rPr>
          <w:u w:val="single"/>
        </w:rPr>
        <w:t xml:space="preserve"> the </w:t>
      </w:r>
      <w:r w:rsidRPr="003C43F0">
        <w:rPr>
          <w:rStyle w:val="Emphasis"/>
        </w:rPr>
        <w:t>material</w:t>
      </w:r>
      <w:r w:rsidRPr="003C43F0">
        <w:rPr>
          <w:sz w:val="16"/>
        </w:rPr>
        <w:t xml:space="preserve">. Everything can be learned from and </w:t>
      </w:r>
      <w:proofErr w:type="spellStart"/>
      <w:r w:rsidRPr="003C43F0">
        <w:rPr>
          <w:sz w:val="16"/>
        </w:rPr>
        <w:t>Wark</w:t>
      </w:r>
      <w:proofErr w:type="spellEnd"/>
      <w:r w:rsidRPr="003C43F0">
        <w:rPr>
          <w:sz w:val="16"/>
        </w:rPr>
        <w:t xml:space="preserve"> – championing the great social advantage we have of culture becoming a new point of value – drives further how media depicting our need for a socialised politics is more important than ever.</w:t>
      </w:r>
    </w:p>
    <w:p w14:paraId="789A9421" w14:textId="77777777" w:rsidR="0009209B" w:rsidRPr="003C43F0" w:rsidRDefault="0009209B" w:rsidP="0009209B">
      <w:pPr>
        <w:rPr>
          <w:sz w:val="16"/>
        </w:rPr>
      </w:pPr>
      <w:r w:rsidRPr="003C43F0">
        <w:rPr>
          <w:sz w:val="16"/>
        </w:rPr>
        <w:t xml:space="preserve">Thus, </w:t>
      </w:r>
      <w:proofErr w:type="spellStart"/>
      <w:r w:rsidRPr="003C43F0">
        <w:rPr>
          <w:sz w:val="16"/>
        </w:rPr>
        <w:t>Wark</w:t>
      </w:r>
      <w:proofErr w:type="spellEnd"/>
      <w:r w:rsidRPr="003C43F0">
        <w:rPr>
          <w:sz w:val="16"/>
        </w:rPr>
        <w:t xml:space="preserve"> is both navigating meta-structures within the Internet economy while pointing out the relevance of Marxist historical readings, where the hacker must empower themselves and eventually reach autonomy, particularly in real life examples like the rallying behind net neutrality, creative commons, open academic publishing and opposing harmful patents.</w:t>
      </w:r>
    </w:p>
    <w:p w14:paraId="5D31A33B" w14:textId="77777777" w:rsidR="0009209B" w:rsidRPr="003C43F0" w:rsidRDefault="0009209B" w:rsidP="0009209B">
      <w:pPr>
        <w:rPr>
          <w:sz w:val="16"/>
        </w:rPr>
      </w:pPr>
      <w:r w:rsidRPr="003C43F0">
        <w:rPr>
          <w:sz w:val="16"/>
        </w:rPr>
        <w:t xml:space="preserve">Nevertheless, Srnicek disagrees with </w:t>
      </w:r>
      <w:proofErr w:type="spellStart"/>
      <w:r w:rsidRPr="003C43F0">
        <w:rPr>
          <w:sz w:val="16"/>
        </w:rPr>
        <w:t>Wark</w:t>
      </w:r>
      <w:proofErr w:type="spellEnd"/>
      <w:r w:rsidRPr="003C43F0">
        <w:rPr>
          <w:sz w:val="16"/>
        </w:rPr>
        <w:t xml:space="preserve"> on this evolution of value, on the principle that the new elite information or </w:t>
      </w:r>
      <w:proofErr w:type="spellStart"/>
      <w:r w:rsidRPr="003C43F0">
        <w:rPr>
          <w:sz w:val="16"/>
        </w:rPr>
        <w:t>vectoralist</w:t>
      </w:r>
      <w:proofErr w:type="spellEnd"/>
      <w:r w:rsidRPr="003C43F0">
        <w:rPr>
          <w:sz w:val="16"/>
        </w:rPr>
        <w:t xml:space="preserve"> class continue to hold physical ties to older forms of ruling classes, securing officially recognised revenue under a state-hosted currency and ongoing relations with industries that don’t need to constantly exist in the online31. However, Srnicek is not fully convinced the hacker and </w:t>
      </w:r>
      <w:proofErr w:type="spellStart"/>
      <w:r w:rsidRPr="003C43F0">
        <w:rPr>
          <w:sz w:val="16"/>
        </w:rPr>
        <w:t>vectoralists</w:t>
      </w:r>
      <w:proofErr w:type="spellEnd"/>
      <w:r w:rsidRPr="003C43F0">
        <w:rPr>
          <w:sz w:val="16"/>
        </w:rPr>
        <w:t xml:space="preserve"> classes should be dismissed as a rising presence in the horizon32.</w:t>
      </w:r>
    </w:p>
    <w:p w14:paraId="54500857" w14:textId="77777777" w:rsidR="0009209B" w:rsidRPr="003C43F0" w:rsidRDefault="0009209B" w:rsidP="0009209B">
      <w:pPr>
        <w:rPr>
          <w:sz w:val="16"/>
        </w:rPr>
      </w:pPr>
      <w:r w:rsidRPr="003C43F0">
        <w:rPr>
          <w:sz w:val="16"/>
        </w:rPr>
        <w:t xml:space="preserve">We also cannot forget Srnicek and </w:t>
      </w:r>
      <w:proofErr w:type="spellStart"/>
      <w:r w:rsidRPr="003C43F0">
        <w:rPr>
          <w:sz w:val="16"/>
        </w:rPr>
        <w:t>Wark</w:t>
      </w:r>
      <w:proofErr w:type="spellEnd"/>
      <w:r w:rsidRPr="003C43F0">
        <w:rPr>
          <w:sz w:val="16"/>
        </w:rPr>
        <w:t xml:space="preserve"> both understand the threat of monopolies using information hierarchies to consolidate capital, tightening both forms of class power: invasions into other industries, </w:t>
      </w:r>
      <w:proofErr w:type="spellStart"/>
      <w:r w:rsidRPr="003C43F0">
        <w:rPr>
          <w:sz w:val="16"/>
        </w:rPr>
        <w:t>utilising</w:t>
      </w:r>
      <w:proofErr w:type="spellEnd"/>
      <w:r w:rsidRPr="003C43F0">
        <w:rPr>
          <w:sz w:val="16"/>
        </w:rPr>
        <w:t xml:space="preserve"> data as bidding leverage for the loyalty of business partners and billions in tax subsidies, government contracts, ‘one way street’ partnerships where they copy and undercut services from other companies33. The great signifying and </w:t>
      </w:r>
      <w:proofErr w:type="spellStart"/>
      <w:r w:rsidRPr="003C43F0">
        <w:rPr>
          <w:sz w:val="16"/>
        </w:rPr>
        <w:t>asignifying</w:t>
      </w:r>
      <w:proofErr w:type="spellEnd"/>
      <w:r w:rsidRPr="003C43F0">
        <w:rPr>
          <w:sz w:val="16"/>
        </w:rPr>
        <w:t xml:space="preserve"> transformer of value that is capital is currently wrestling with the insane pace information is gaining as a new, dominant abstract machine. Amazon is fully aware of this, not only using capital to perpetuate its digital supremacy, but maintaining this new information-chokehold to destroy competition and labour rights. </w:t>
      </w:r>
    </w:p>
    <w:p w14:paraId="1D5CDFC1" w14:textId="77777777" w:rsidR="0009209B" w:rsidRPr="003C43F0" w:rsidRDefault="0009209B" w:rsidP="0009209B">
      <w:pPr>
        <w:rPr>
          <w:sz w:val="16"/>
        </w:rPr>
      </w:pPr>
      <w:r w:rsidRPr="003C43F0">
        <w:rPr>
          <w:sz w:val="16"/>
        </w:rPr>
        <w:t xml:space="preserve">For Trebor Scholz, </w:t>
      </w:r>
      <w:r w:rsidRPr="00AD0028">
        <w:rPr>
          <w:u w:val="single"/>
        </w:rPr>
        <w:t xml:space="preserve">the </w:t>
      </w:r>
      <w:r w:rsidRPr="00E30F05">
        <w:rPr>
          <w:highlight w:val="green"/>
          <w:u w:val="single"/>
        </w:rPr>
        <w:t xml:space="preserve">solution is </w:t>
      </w:r>
      <w:r w:rsidRPr="00E30F05">
        <w:rPr>
          <w:rStyle w:val="Emphasis"/>
          <w:highlight w:val="green"/>
        </w:rPr>
        <w:t>centred</w:t>
      </w:r>
      <w:r w:rsidRPr="00AD0028">
        <w:rPr>
          <w:u w:val="single"/>
        </w:rPr>
        <w:t xml:space="preserve"> around </w:t>
      </w:r>
      <w:r w:rsidRPr="003C43F0">
        <w:rPr>
          <w:rStyle w:val="Emphasis"/>
        </w:rPr>
        <w:t>investigating</w:t>
      </w:r>
      <w:r w:rsidRPr="00AD0028">
        <w:rPr>
          <w:u w:val="single"/>
        </w:rPr>
        <w:t xml:space="preserve"> the </w:t>
      </w:r>
      <w:r w:rsidRPr="003C43F0">
        <w:rPr>
          <w:rStyle w:val="Emphasis"/>
        </w:rPr>
        <w:t>pragmatic</w:t>
      </w:r>
      <w:r w:rsidRPr="00AD0028">
        <w:rPr>
          <w:u w:val="single"/>
        </w:rPr>
        <w:t xml:space="preserve"> </w:t>
      </w:r>
      <w:r w:rsidRPr="003C43F0">
        <w:rPr>
          <w:rStyle w:val="Emphasis"/>
        </w:rPr>
        <w:t>advancements</w:t>
      </w:r>
      <w:r w:rsidRPr="00AD0028">
        <w:rPr>
          <w:u w:val="single"/>
        </w:rPr>
        <w:t xml:space="preserve"> of </w:t>
      </w:r>
      <w:r w:rsidRPr="00E30F05">
        <w:rPr>
          <w:rStyle w:val="Emphasis"/>
          <w:rFonts w:eastAsiaTheme="majorEastAsia" w:cstheme="majorBidi"/>
          <w:iCs w:val="0"/>
          <w:sz w:val="32"/>
          <w:szCs w:val="24"/>
          <w:highlight w:val="green"/>
        </w:rPr>
        <w:t>platform</w:t>
      </w:r>
      <w:r w:rsidRPr="00E30F05">
        <w:rPr>
          <w:rFonts w:eastAsiaTheme="majorEastAsia" w:cstheme="majorBidi"/>
          <w:iCs/>
          <w:sz w:val="32"/>
          <w:szCs w:val="24"/>
          <w:highlight w:val="green"/>
          <w:u w:val="single"/>
        </w:rPr>
        <w:t xml:space="preserve"> </w:t>
      </w:r>
      <w:r w:rsidRPr="00E30F05">
        <w:rPr>
          <w:rStyle w:val="Emphasis"/>
          <w:rFonts w:eastAsiaTheme="majorEastAsia" w:cstheme="majorBidi"/>
          <w:iCs w:val="0"/>
          <w:sz w:val="32"/>
          <w:szCs w:val="24"/>
          <w:highlight w:val="green"/>
        </w:rPr>
        <w:t>cooperativism</w:t>
      </w:r>
      <w:r w:rsidRPr="003C43F0">
        <w:rPr>
          <w:rStyle w:val="Emphasis"/>
        </w:rPr>
        <w:t>34</w:t>
      </w:r>
      <w:r w:rsidRPr="003C43F0">
        <w:rPr>
          <w:sz w:val="16"/>
        </w:rPr>
        <w:t xml:space="preserve">. Laying out its arguments in </w:t>
      </w:r>
      <w:proofErr w:type="spellStart"/>
      <w:r w:rsidRPr="003C43F0">
        <w:rPr>
          <w:sz w:val="16"/>
        </w:rPr>
        <w:t>Überworked</w:t>
      </w:r>
      <w:proofErr w:type="spellEnd"/>
      <w:r w:rsidRPr="003C43F0">
        <w:rPr>
          <w:sz w:val="16"/>
        </w:rPr>
        <w:t xml:space="preserve"> and Underpaid, </w:t>
      </w:r>
      <w:r w:rsidRPr="00AD0028">
        <w:rPr>
          <w:u w:val="single"/>
        </w:rPr>
        <w:t xml:space="preserve">he first gives ground to the </w:t>
      </w:r>
      <w:r w:rsidRPr="00E30F05">
        <w:rPr>
          <w:rStyle w:val="Emphasis"/>
          <w:highlight w:val="green"/>
        </w:rPr>
        <w:t>material</w:t>
      </w:r>
      <w:r w:rsidRPr="00E30F05">
        <w:rPr>
          <w:highlight w:val="green"/>
          <w:u w:val="single"/>
        </w:rPr>
        <w:t xml:space="preserve"> </w:t>
      </w:r>
      <w:r w:rsidRPr="00E30F05">
        <w:rPr>
          <w:rStyle w:val="Emphasis"/>
          <w:highlight w:val="green"/>
        </w:rPr>
        <w:t>realities</w:t>
      </w:r>
      <w:r w:rsidRPr="00AD0028">
        <w:rPr>
          <w:u w:val="single"/>
        </w:rPr>
        <w:t xml:space="preserve"> of a world </w:t>
      </w:r>
      <w:r w:rsidRPr="003C43F0">
        <w:rPr>
          <w:rStyle w:val="Emphasis"/>
        </w:rPr>
        <w:t>currently</w:t>
      </w:r>
      <w:r w:rsidRPr="00AD0028">
        <w:rPr>
          <w:u w:val="single"/>
        </w:rPr>
        <w:t xml:space="preserve"> lacking it</w:t>
      </w:r>
      <w:r w:rsidRPr="003C43F0">
        <w:rPr>
          <w:sz w:val="16"/>
        </w:rPr>
        <w:t xml:space="preserve">, </w:t>
      </w:r>
      <w:r w:rsidRPr="00AD0028">
        <w:rPr>
          <w:u w:val="single"/>
        </w:rPr>
        <w:t xml:space="preserve">or at least not </w:t>
      </w:r>
      <w:r w:rsidRPr="00E30F05">
        <w:rPr>
          <w:rStyle w:val="Emphasis"/>
          <w:highlight w:val="green"/>
        </w:rPr>
        <w:t>employing</w:t>
      </w:r>
      <w:r w:rsidRPr="00E30F05">
        <w:rPr>
          <w:highlight w:val="green"/>
          <w:u w:val="single"/>
        </w:rPr>
        <w:t xml:space="preserve"> it</w:t>
      </w:r>
      <w:r w:rsidRPr="00AD0028">
        <w:rPr>
          <w:u w:val="single"/>
        </w:rPr>
        <w:t xml:space="preserve"> enough </w:t>
      </w:r>
      <w:r w:rsidRPr="00E30F05">
        <w:rPr>
          <w:highlight w:val="green"/>
          <w:u w:val="single"/>
        </w:rPr>
        <w:t xml:space="preserve">in the face of </w:t>
      </w:r>
      <w:r w:rsidRPr="003C43F0">
        <w:rPr>
          <w:rStyle w:val="Emphasis"/>
        </w:rPr>
        <w:t>accountable</w:t>
      </w:r>
      <w:r w:rsidRPr="003C43F0">
        <w:rPr>
          <w:u w:val="single"/>
        </w:rPr>
        <w:t xml:space="preserve"> </w:t>
      </w:r>
      <w:r w:rsidRPr="00E30F05">
        <w:rPr>
          <w:rStyle w:val="Emphasis"/>
          <w:highlight w:val="green"/>
        </w:rPr>
        <w:t>damage</w:t>
      </w:r>
      <w:r w:rsidRPr="00AD0028">
        <w:rPr>
          <w:u w:val="single"/>
        </w:rPr>
        <w:t xml:space="preserve"> he reports through wealth/income </w:t>
      </w:r>
      <w:r w:rsidRPr="00E30F05">
        <w:rPr>
          <w:rStyle w:val="Emphasis"/>
          <w:highlight w:val="green"/>
        </w:rPr>
        <w:t>inequality</w:t>
      </w:r>
      <w:r w:rsidRPr="00AD0028">
        <w:rPr>
          <w:u w:val="single"/>
        </w:rPr>
        <w:t xml:space="preserve"> figures</w:t>
      </w:r>
      <w:r w:rsidRPr="003C43F0">
        <w:rPr>
          <w:sz w:val="16"/>
        </w:rPr>
        <w:t xml:space="preserve">, </w:t>
      </w:r>
      <w:r w:rsidRPr="00AD0028">
        <w:rPr>
          <w:u w:val="single"/>
        </w:rPr>
        <w:t xml:space="preserve">top-down </w:t>
      </w:r>
      <w:r w:rsidRPr="00E30F05">
        <w:rPr>
          <w:rStyle w:val="Emphasis"/>
          <w:highlight w:val="green"/>
        </w:rPr>
        <w:t>abuse</w:t>
      </w:r>
      <w:r w:rsidRPr="00E30F05">
        <w:rPr>
          <w:highlight w:val="green"/>
          <w:u w:val="single"/>
        </w:rPr>
        <w:t xml:space="preserve"> in companies and</w:t>
      </w:r>
      <w:r w:rsidRPr="00AD0028">
        <w:rPr>
          <w:u w:val="single"/>
        </w:rPr>
        <w:t xml:space="preserve"> a </w:t>
      </w:r>
      <w:r w:rsidRPr="00E30F05">
        <w:rPr>
          <w:rStyle w:val="Emphasis"/>
          <w:highlight w:val="green"/>
        </w:rPr>
        <w:t>neglect</w:t>
      </w:r>
      <w:r w:rsidRPr="00E30F05">
        <w:rPr>
          <w:highlight w:val="green"/>
          <w:u w:val="single"/>
        </w:rPr>
        <w:t xml:space="preserve"> of</w:t>
      </w:r>
      <w:r w:rsidRPr="00AD0028">
        <w:rPr>
          <w:u w:val="single"/>
        </w:rPr>
        <w:t xml:space="preserve"> </w:t>
      </w:r>
      <w:r w:rsidRPr="003C43F0">
        <w:rPr>
          <w:rStyle w:val="Emphasis"/>
        </w:rPr>
        <w:t>labour</w:t>
      </w:r>
      <w:r w:rsidRPr="00AD0028">
        <w:rPr>
          <w:u w:val="single"/>
        </w:rPr>
        <w:t xml:space="preserve"> </w:t>
      </w:r>
      <w:r w:rsidRPr="00E30F05">
        <w:rPr>
          <w:rStyle w:val="Emphasis"/>
          <w:highlight w:val="green"/>
        </w:rPr>
        <w:t>rights</w:t>
      </w:r>
      <w:r w:rsidRPr="003C43F0">
        <w:rPr>
          <w:sz w:val="16"/>
        </w:rPr>
        <w:t>. The skirting of the law he historically demonstrates in Big Tech runs down the oppressed worker beyond even state guarantees of safety.</w:t>
      </w:r>
    </w:p>
    <w:p w14:paraId="0F00A30B" w14:textId="77777777" w:rsidR="0009209B" w:rsidRPr="003C43F0" w:rsidRDefault="0009209B" w:rsidP="0009209B">
      <w:pPr>
        <w:rPr>
          <w:sz w:val="16"/>
        </w:rPr>
      </w:pPr>
      <w:r w:rsidRPr="003C43F0">
        <w:rPr>
          <w:sz w:val="16"/>
        </w:rPr>
        <w:t xml:space="preserve">After presenting data with a global scope of the picture he’s drawing, </w:t>
      </w:r>
      <w:r w:rsidRPr="00AD0028">
        <w:rPr>
          <w:u w:val="single"/>
        </w:rPr>
        <w:t xml:space="preserve">Scholz then lays out the </w:t>
      </w:r>
      <w:r w:rsidRPr="00E30F05">
        <w:rPr>
          <w:rStyle w:val="Emphasis"/>
          <w:highlight w:val="green"/>
        </w:rPr>
        <w:t>effectiveness</w:t>
      </w:r>
      <w:r w:rsidRPr="00E30F05">
        <w:rPr>
          <w:highlight w:val="green"/>
          <w:u w:val="single"/>
        </w:rPr>
        <w:t xml:space="preserve"> of </w:t>
      </w:r>
      <w:r w:rsidRPr="00E30F05">
        <w:rPr>
          <w:rStyle w:val="Emphasis"/>
          <w:highlight w:val="green"/>
        </w:rPr>
        <w:t>cooperatives</w:t>
      </w:r>
      <w:r w:rsidRPr="00E30F05">
        <w:rPr>
          <w:highlight w:val="green"/>
          <w:u w:val="single"/>
        </w:rPr>
        <w:t xml:space="preserve"> and </w:t>
      </w:r>
      <w:r w:rsidRPr="00E30F05">
        <w:rPr>
          <w:rStyle w:val="Emphasis"/>
          <w:highlight w:val="green"/>
        </w:rPr>
        <w:t>unions</w:t>
      </w:r>
      <w:r w:rsidRPr="003C43F0">
        <w:rPr>
          <w:rStyle w:val="Emphasis"/>
        </w:rPr>
        <w:t>35</w:t>
      </w:r>
      <w:r w:rsidRPr="003C43F0">
        <w:rPr>
          <w:sz w:val="16"/>
        </w:rPr>
        <w:t xml:space="preserve">. </w:t>
      </w:r>
      <w:r w:rsidRPr="00AD0028">
        <w:rPr>
          <w:u w:val="single"/>
        </w:rPr>
        <w:t xml:space="preserve">Like the </w:t>
      </w:r>
      <w:r w:rsidRPr="00E30F05">
        <w:rPr>
          <w:rStyle w:val="Emphasis"/>
          <w:highlight w:val="green"/>
        </w:rPr>
        <w:t>ever</w:t>
      </w:r>
      <w:r w:rsidRPr="00E30F05">
        <w:rPr>
          <w:highlight w:val="green"/>
          <w:u w:val="single"/>
        </w:rPr>
        <w:t>-</w:t>
      </w:r>
      <w:r w:rsidRPr="00E30F05">
        <w:rPr>
          <w:rStyle w:val="Emphasis"/>
          <w:highlight w:val="green"/>
        </w:rPr>
        <w:t>evolving</w:t>
      </w:r>
      <w:r w:rsidRPr="00E30F05">
        <w:rPr>
          <w:highlight w:val="green"/>
          <w:u w:val="single"/>
        </w:rPr>
        <w:t xml:space="preserve"> </w:t>
      </w:r>
      <w:r w:rsidRPr="00E30F05">
        <w:rPr>
          <w:rStyle w:val="Emphasis"/>
          <w:highlight w:val="green"/>
        </w:rPr>
        <w:t>machines</w:t>
      </w:r>
      <w:r w:rsidRPr="00E30F05">
        <w:rPr>
          <w:highlight w:val="green"/>
          <w:u w:val="single"/>
        </w:rPr>
        <w:t xml:space="preserve"> within </w:t>
      </w:r>
      <w:r w:rsidRPr="00E30F05">
        <w:rPr>
          <w:rStyle w:val="Emphasis"/>
          <w:highlight w:val="green"/>
        </w:rPr>
        <w:t>machines</w:t>
      </w:r>
      <w:r w:rsidRPr="003C43F0">
        <w:rPr>
          <w:sz w:val="16"/>
        </w:rPr>
        <w:t xml:space="preserve">, in the process of </w:t>
      </w:r>
      <w:proofErr w:type="spellStart"/>
      <w:r w:rsidRPr="003C43F0">
        <w:rPr>
          <w:sz w:val="16"/>
        </w:rPr>
        <w:t>actualising</w:t>
      </w:r>
      <w:proofErr w:type="spellEnd"/>
      <w:r w:rsidRPr="003C43F0">
        <w:rPr>
          <w:sz w:val="16"/>
        </w:rPr>
        <w:t xml:space="preserve"> from the molecular to molar, </w:t>
      </w:r>
      <w:r w:rsidRPr="00E30F05">
        <w:rPr>
          <w:rStyle w:val="Emphasis"/>
          <w:highlight w:val="green"/>
        </w:rPr>
        <w:t>cooperativism</w:t>
      </w:r>
      <w:r w:rsidRPr="00AD0028">
        <w:rPr>
          <w:u w:val="single"/>
        </w:rPr>
        <w:t xml:space="preserve"> can </w:t>
      </w:r>
      <w:r w:rsidRPr="00EA7AFC">
        <w:rPr>
          <w:rStyle w:val="Emphasis"/>
        </w:rPr>
        <w:t>universally</w:t>
      </w:r>
      <w:r w:rsidRPr="00AD0028">
        <w:rPr>
          <w:u w:val="single"/>
        </w:rPr>
        <w:t xml:space="preserve"> </w:t>
      </w:r>
      <w:r w:rsidRPr="00EA7AFC">
        <w:rPr>
          <w:rStyle w:val="Emphasis"/>
        </w:rPr>
        <w:t>work</w:t>
      </w:r>
      <w:r w:rsidRPr="00AD0028">
        <w:rPr>
          <w:u w:val="single"/>
        </w:rPr>
        <w:t xml:space="preserve"> in varying systems as it </w:t>
      </w:r>
      <w:r w:rsidRPr="00E30F05">
        <w:rPr>
          <w:rStyle w:val="Emphasis"/>
          <w:highlight w:val="green"/>
        </w:rPr>
        <w:t>draws</w:t>
      </w:r>
      <w:r w:rsidRPr="00E30F05">
        <w:rPr>
          <w:highlight w:val="green"/>
          <w:u w:val="single"/>
        </w:rPr>
        <w:t xml:space="preserve"> on</w:t>
      </w:r>
      <w:r w:rsidRPr="00AD0028">
        <w:rPr>
          <w:u w:val="single"/>
        </w:rPr>
        <w:t xml:space="preserve"> </w:t>
      </w:r>
      <w:r w:rsidRPr="00EA7AFC">
        <w:rPr>
          <w:rStyle w:val="Emphasis"/>
        </w:rPr>
        <w:t>evergreen</w:t>
      </w:r>
      <w:r w:rsidRPr="00AD0028">
        <w:rPr>
          <w:u w:val="single"/>
        </w:rPr>
        <w:t xml:space="preserve"> </w:t>
      </w:r>
      <w:r w:rsidRPr="00EA7AFC">
        <w:rPr>
          <w:rStyle w:val="Emphasis"/>
        </w:rPr>
        <w:t>values</w:t>
      </w:r>
      <w:r w:rsidRPr="00AD0028">
        <w:rPr>
          <w:u w:val="single"/>
        </w:rPr>
        <w:t xml:space="preserve"> of </w:t>
      </w:r>
      <w:r w:rsidRPr="00E30F05">
        <w:rPr>
          <w:rStyle w:val="Emphasis"/>
          <w:highlight w:val="green"/>
        </w:rPr>
        <w:t>transversal</w:t>
      </w:r>
      <w:r w:rsidRPr="00E30F05">
        <w:rPr>
          <w:highlight w:val="green"/>
          <w:u w:val="single"/>
        </w:rPr>
        <w:t xml:space="preserve"> </w:t>
      </w:r>
      <w:r w:rsidRPr="00E30F05">
        <w:rPr>
          <w:rStyle w:val="Emphasis"/>
          <w:highlight w:val="green"/>
        </w:rPr>
        <w:t>existence</w:t>
      </w:r>
      <w:r w:rsidRPr="003C43F0">
        <w:rPr>
          <w:sz w:val="16"/>
        </w:rPr>
        <w:t xml:space="preserve">, </w:t>
      </w:r>
      <w:r w:rsidRPr="00E30F05">
        <w:rPr>
          <w:rStyle w:val="Emphasis"/>
          <w:highlight w:val="green"/>
        </w:rPr>
        <w:t>mutuality</w:t>
      </w:r>
      <w:r w:rsidRPr="00AD0028">
        <w:rPr>
          <w:u w:val="single"/>
        </w:rPr>
        <w:t xml:space="preserve"> and </w:t>
      </w:r>
      <w:r w:rsidRPr="00E30F05">
        <w:rPr>
          <w:rStyle w:val="Emphasis"/>
          <w:highlight w:val="green"/>
        </w:rPr>
        <w:t>shared</w:t>
      </w:r>
      <w:r w:rsidRPr="00E30F05">
        <w:rPr>
          <w:highlight w:val="green"/>
          <w:u w:val="single"/>
        </w:rPr>
        <w:t xml:space="preserve"> </w:t>
      </w:r>
      <w:r w:rsidRPr="00E30F05">
        <w:rPr>
          <w:rStyle w:val="Emphasis"/>
          <w:highlight w:val="green"/>
        </w:rPr>
        <w:t>ownership</w:t>
      </w:r>
      <w:r w:rsidRPr="00AD0028">
        <w:rPr>
          <w:u w:val="single"/>
        </w:rPr>
        <w:t xml:space="preserve"> of the means of </w:t>
      </w:r>
      <w:r w:rsidRPr="00EA7AFC">
        <w:rPr>
          <w:rStyle w:val="Emphasis"/>
        </w:rPr>
        <w:t>production</w:t>
      </w:r>
      <w:r w:rsidRPr="003C43F0">
        <w:rPr>
          <w:sz w:val="16"/>
        </w:rPr>
        <w:t xml:space="preserve">. </w:t>
      </w:r>
      <w:r w:rsidRPr="00AD0028">
        <w:rPr>
          <w:u w:val="single"/>
        </w:rPr>
        <w:t xml:space="preserve">Scholz is imagining the next historical step after a </w:t>
      </w:r>
      <w:r w:rsidRPr="00EA7AFC">
        <w:rPr>
          <w:rStyle w:val="Emphasis"/>
        </w:rPr>
        <w:t>plain</w:t>
      </w:r>
      <w:r w:rsidRPr="003C43F0">
        <w:rPr>
          <w:sz w:val="16"/>
        </w:rPr>
        <w:t xml:space="preserve">, </w:t>
      </w:r>
      <w:r w:rsidRPr="00E30F05">
        <w:rPr>
          <w:rStyle w:val="Emphasis"/>
          <w:highlight w:val="green"/>
        </w:rPr>
        <w:t>physical</w:t>
      </w:r>
      <w:r w:rsidRPr="00E30F05">
        <w:rPr>
          <w:highlight w:val="green"/>
          <w:u w:val="single"/>
        </w:rPr>
        <w:t xml:space="preserve"> </w:t>
      </w:r>
      <w:r w:rsidRPr="00E30F05">
        <w:rPr>
          <w:rStyle w:val="Emphasis"/>
          <w:highlight w:val="green"/>
        </w:rPr>
        <w:t>cooperativism</w:t>
      </w:r>
      <w:r w:rsidRPr="00AD0028">
        <w:rPr>
          <w:u w:val="single"/>
        </w:rPr>
        <w:t xml:space="preserve">, in a </w:t>
      </w:r>
      <w:r w:rsidRPr="00EA7AFC">
        <w:rPr>
          <w:rStyle w:val="Emphasis"/>
        </w:rPr>
        <w:t>new</w:t>
      </w:r>
      <w:r w:rsidRPr="00AD0028">
        <w:rPr>
          <w:u w:val="single"/>
        </w:rPr>
        <w:t xml:space="preserve"> </w:t>
      </w:r>
      <w:r w:rsidRPr="00EA7AFC">
        <w:rPr>
          <w:rStyle w:val="Emphasis"/>
        </w:rPr>
        <w:t>sector</w:t>
      </w:r>
      <w:r w:rsidRPr="003C43F0">
        <w:rPr>
          <w:sz w:val="16"/>
        </w:rPr>
        <w:t xml:space="preserve"> (or platform) </w:t>
      </w:r>
      <w:r w:rsidRPr="00AD0028">
        <w:rPr>
          <w:u w:val="single"/>
        </w:rPr>
        <w:t xml:space="preserve">where those </w:t>
      </w:r>
      <w:r w:rsidRPr="00EA7AFC">
        <w:rPr>
          <w:rStyle w:val="Emphasis"/>
        </w:rPr>
        <w:t>realities</w:t>
      </w:r>
      <w:r w:rsidRPr="00AD0028">
        <w:rPr>
          <w:u w:val="single"/>
        </w:rPr>
        <w:t xml:space="preserve"> bear </w:t>
      </w:r>
      <w:r w:rsidRPr="00EA7AFC">
        <w:rPr>
          <w:rStyle w:val="Emphasis"/>
        </w:rPr>
        <w:t>new</w:t>
      </w:r>
      <w:r w:rsidRPr="00AD0028">
        <w:rPr>
          <w:u w:val="single"/>
        </w:rPr>
        <w:t xml:space="preserve"> </w:t>
      </w:r>
      <w:r w:rsidRPr="00EA7AFC">
        <w:rPr>
          <w:rStyle w:val="Emphasis"/>
        </w:rPr>
        <w:t>challenges</w:t>
      </w:r>
      <w:r w:rsidRPr="003C43F0">
        <w:rPr>
          <w:sz w:val="16"/>
        </w:rPr>
        <w:t>. Here you see a pledge of sorts framed as a rhetorical question built to flatten the hierarchic nature of future workspaces.</w:t>
      </w:r>
    </w:p>
    <w:p w14:paraId="267B8BC1" w14:textId="77777777" w:rsidR="0009209B" w:rsidRPr="003C43F0" w:rsidRDefault="0009209B" w:rsidP="0009209B">
      <w:pPr>
        <w:rPr>
          <w:sz w:val="16"/>
        </w:rPr>
      </w:pPr>
      <w:r w:rsidRPr="003C43F0">
        <w:rPr>
          <w:sz w:val="16"/>
        </w:rPr>
        <w:t xml:space="preserve">‘But still, </w:t>
      </w:r>
      <w:r w:rsidRPr="00AD0028">
        <w:rPr>
          <w:u w:val="single"/>
        </w:rPr>
        <w:t xml:space="preserve">in this </w:t>
      </w:r>
      <w:r w:rsidRPr="00EA7AFC">
        <w:rPr>
          <w:rStyle w:val="Emphasis"/>
        </w:rPr>
        <w:t>struggle</w:t>
      </w:r>
      <w:r w:rsidRPr="00AD0028">
        <w:rPr>
          <w:u w:val="single"/>
        </w:rPr>
        <w:t xml:space="preserve"> about the </w:t>
      </w:r>
      <w:r w:rsidRPr="00E30F05">
        <w:rPr>
          <w:rStyle w:val="Emphasis"/>
          <w:highlight w:val="green"/>
        </w:rPr>
        <w:t>imagination</w:t>
      </w:r>
      <w:r w:rsidRPr="00E30F05">
        <w:rPr>
          <w:highlight w:val="green"/>
          <w:u w:val="single"/>
        </w:rPr>
        <w:t xml:space="preserve"> of the </w:t>
      </w:r>
      <w:r w:rsidRPr="00E30F05">
        <w:rPr>
          <w:rStyle w:val="Emphasis"/>
          <w:highlight w:val="green"/>
        </w:rPr>
        <w:t>future</w:t>
      </w:r>
      <w:r w:rsidRPr="00E30F05">
        <w:rPr>
          <w:highlight w:val="green"/>
          <w:u w:val="single"/>
        </w:rPr>
        <w:t xml:space="preserve"> of </w:t>
      </w:r>
      <w:r w:rsidRPr="00E30F05">
        <w:rPr>
          <w:rStyle w:val="Emphasis"/>
          <w:highlight w:val="green"/>
        </w:rPr>
        <w:t>work</w:t>
      </w:r>
      <w:r w:rsidRPr="003C43F0">
        <w:rPr>
          <w:sz w:val="16"/>
        </w:rPr>
        <w:t>, who should be the driving agents of change? Is it the platform owner, shareholder, CEO, and VC, or do we focus on the collective of workers alongside a citizen-led movement? The answer could be: all of the above.’36</w:t>
      </w:r>
    </w:p>
    <w:p w14:paraId="6CAD2BC6" w14:textId="77777777" w:rsidR="0009209B" w:rsidRPr="003C43F0" w:rsidRDefault="0009209B" w:rsidP="0009209B">
      <w:pPr>
        <w:rPr>
          <w:sz w:val="16"/>
        </w:rPr>
      </w:pPr>
      <w:r w:rsidRPr="003C43F0">
        <w:rPr>
          <w:sz w:val="16"/>
        </w:rPr>
        <w:t xml:space="preserve">His next step is displaying the numbers and milestones of platform cooperatives in a parallel fashion to the ‘classical’ ones that he praised the effectiveness of. This comes with comparatively reduced figures and achievements but similar political leaps through similar hoops, in similar social strata, that garnered successes. These are much more </w:t>
      </w:r>
      <w:proofErr w:type="spellStart"/>
      <w:r w:rsidRPr="003C43F0">
        <w:rPr>
          <w:sz w:val="16"/>
        </w:rPr>
        <w:t>vectoralised</w:t>
      </w:r>
      <w:proofErr w:type="spellEnd"/>
      <w:r w:rsidRPr="003C43F0">
        <w:rPr>
          <w:sz w:val="16"/>
        </w:rPr>
        <w:t xml:space="preserve"> in practices of commodification and value exchange, although they operate on similar enough lines to enact cooperative-styled methods of emancipation through one’s entitlement of their product of labour.</w:t>
      </w:r>
    </w:p>
    <w:p w14:paraId="4A7541C4" w14:textId="77777777" w:rsidR="0009209B" w:rsidRPr="003C43F0" w:rsidRDefault="0009209B" w:rsidP="0009209B">
      <w:pPr>
        <w:rPr>
          <w:u w:val="single"/>
        </w:rPr>
      </w:pPr>
      <w:r w:rsidRPr="003C43F0">
        <w:rPr>
          <w:sz w:val="16"/>
        </w:rPr>
        <w:t xml:space="preserve">After ending his final chapter with a firm call for platform cooperativism, admitting </w:t>
      </w:r>
      <w:r w:rsidRPr="00E30F05">
        <w:rPr>
          <w:highlight w:val="green"/>
          <w:u w:val="single"/>
        </w:rPr>
        <w:t xml:space="preserve">this sort of </w:t>
      </w:r>
      <w:r w:rsidRPr="00E30F05">
        <w:rPr>
          <w:rStyle w:val="Emphasis"/>
          <w:highlight w:val="green"/>
        </w:rPr>
        <w:t>praxis</w:t>
      </w:r>
      <w:r w:rsidRPr="00AD0028">
        <w:rPr>
          <w:u w:val="single"/>
        </w:rPr>
        <w:t xml:space="preserve"> would </w:t>
      </w:r>
      <w:r w:rsidRPr="00EA7AFC">
        <w:rPr>
          <w:rStyle w:val="Emphasis"/>
        </w:rPr>
        <w:t>initially</w:t>
      </w:r>
      <w:r w:rsidRPr="00AD0028">
        <w:rPr>
          <w:u w:val="single"/>
        </w:rPr>
        <w:t xml:space="preserve"> </w:t>
      </w:r>
      <w:r w:rsidRPr="00E30F05">
        <w:rPr>
          <w:rStyle w:val="Emphasis"/>
          <w:highlight w:val="green"/>
        </w:rPr>
        <w:t>act</w:t>
      </w:r>
      <w:r w:rsidRPr="00E30F05">
        <w:rPr>
          <w:highlight w:val="green"/>
          <w:u w:val="single"/>
        </w:rPr>
        <w:t xml:space="preserve"> as a </w:t>
      </w:r>
      <w:r w:rsidRPr="00E30F05">
        <w:rPr>
          <w:rStyle w:val="Emphasis"/>
          <w:highlight w:val="green"/>
        </w:rPr>
        <w:t>procedural</w:t>
      </w:r>
      <w:r w:rsidRPr="00E30F05">
        <w:rPr>
          <w:highlight w:val="green"/>
          <w:u w:val="single"/>
        </w:rPr>
        <w:t xml:space="preserve"> </w:t>
      </w:r>
      <w:r w:rsidRPr="00E30F05">
        <w:rPr>
          <w:rStyle w:val="Emphasis"/>
          <w:highlight w:val="green"/>
        </w:rPr>
        <w:t>force</w:t>
      </w:r>
      <w:r w:rsidRPr="00E30F05">
        <w:rPr>
          <w:highlight w:val="green"/>
          <w:u w:val="single"/>
        </w:rPr>
        <w:t xml:space="preserve"> within</w:t>
      </w:r>
      <w:r w:rsidRPr="00AD0028">
        <w:rPr>
          <w:u w:val="single"/>
        </w:rPr>
        <w:t xml:space="preserve"> the </w:t>
      </w:r>
      <w:r w:rsidRPr="00E30F05">
        <w:rPr>
          <w:rStyle w:val="Emphasis"/>
          <w:highlight w:val="green"/>
        </w:rPr>
        <w:t>confines</w:t>
      </w:r>
      <w:r w:rsidRPr="00E30F05">
        <w:rPr>
          <w:highlight w:val="green"/>
          <w:u w:val="single"/>
        </w:rPr>
        <w:t xml:space="preserve"> of </w:t>
      </w:r>
      <w:r w:rsidRPr="00E30F05">
        <w:rPr>
          <w:rStyle w:val="Emphasis"/>
          <w:highlight w:val="green"/>
        </w:rPr>
        <w:t>capitalist</w:t>
      </w:r>
      <w:r w:rsidRPr="00E30F05">
        <w:rPr>
          <w:highlight w:val="green"/>
          <w:u w:val="single"/>
        </w:rPr>
        <w:t xml:space="preserve"> </w:t>
      </w:r>
      <w:r w:rsidRPr="00E30F05">
        <w:rPr>
          <w:rStyle w:val="Emphasis"/>
          <w:highlight w:val="green"/>
        </w:rPr>
        <w:t>rule</w:t>
      </w:r>
      <w:r w:rsidRPr="00AD0028">
        <w:rPr>
          <w:u w:val="single"/>
        </w:rPr>
        <w:t xml:space="preserve">, Scholz is both thinking </w:t>
      </w:r>
      <w:r w:rsidRPr="00EA7AFC">
        <w:rPr>
          <w:rStyle w:val="Emphasis"/>
        </w:rPr>
        <w:t>within</w:t>
      </w:r>
      <w:r w:rsidRPr="00AD0028">
        <w:rPr>
          <w:u w:val="single"/>
        </w:rPr>
        <w:t xml:space="preserve"> </w:t>
      </w:r>
      <w:r w:rsidRPr="00E30F05">
        <w:rPr>
          <w:highlight w:val="green"/>
          <w:u w:val="single"/>
        </w:rPr>
        <w:t xml:space="preserve">and </w:t>
      </w:r>
      <w:r w:rsidRPr="00E30F05">
        <w:rPr>
          <w:rStyle w:val="Emphasis"/>
          <w:highlight w:val="green"/>
        </w:rPr>
        <w:t>outside</w:t>
      </w:r>
      <w:r w:rsidRPr="00E30F05">
        <w:rPr>
          <w:highlight w:val="green"/>
          <w:u w:val="single"/>
        </w:rPr>
        <w:t xml:space="preserve"> of</w:t>
      </w:r>
      <w:r w:rsidRPr="00AD0028">
        <w:rPr>
          <w:u w:val="single"/>
        </w:rPr>
        <w:t xml:space="preserve"> the confines of </w:t>
      </w:r>
      <w:r w:rsidRPr="00E30F05">
        <w:rPr>
          <w:rStyle w:val="Emphasis"/>
          <w:highlight w:val="green"/>
        </w:rPr>
        <w:t>capitalist</w:t>
      </w:r>
      <w:r w:rsidRPr="00E30F05">
        <w:rPr>
          <w:highlight w:val="green"/>
          <w:u w:val="single"/>
        </w:rPr>
        <w:t xml:space="preserve"> </w:t>
      </w:r>
      <w:r w:rsidRPr="00E30F05">
        <w:rPr>
          <w:rStyle w:val="Emphasis"/>
          <w:highlight w:val="green"/>
        </w:rPr>
        <w:t>exploitation</w:t>
      </w:r>
      <w:r w:rsidRPr="00EA7AFC">
        <w:rPr>
          <w:rStyle w:val="Emphasis"/>
        </w:rPr>
        <w:t>37</w:t>
      </w:r>
      <w:r w:rsidRPr="003C43F0">
        <w:rPr>
          <w:sz w:val="16"/>
        </w:rPr>
        <w:t xml:space="preserve">. </w:t>
      </w:r>
      <w:r w:rsidRPr="00AD0028">
        <w:rPr>
          <w:u w:val="single"/>
        </w:rPr>
        <w:t xml:space="preserve">He is imagining the </w:t>
      </w:r>
      <w:r w:rsidRPr="00EA7AFC">
        <w:rPr>
          <w:rStyle w:val="Emphasis"/>
        </w:rPr>
        <w:t>wedging</w:t>
      </w:r>
      <w:r w:rsidRPr="00AD0028">
        <w:rPr>
          <w:u w:val="single"/>
        </w:rPr>
        <w:t xml:space="preserve"> of a process into the economy</w:t>
      </w:r>
      <w:r w:rsidRPr="003C43F0">
        <w:rPr>
          <w:u w:val="single"/>
        </w:rPr>
        <w:t xml:space="preserve">, of looking upon the liberating-virtual within the </w:t>
      </w:r>
      <w:r w:rsidRPr="00EA7AFC">
        <w:rPr>
          <w:rStyle w:val="Emphasis"/>
        </w:rPr>
        <w:t>confines</w:t>
      </w:r>
      <w:r w:rsidRPr="003C43F0">
        <w:rPr>
          <w:u w:val="single"/>
        </w:rPr>
        <w:t xml:space="preserve"> of the </w:t>
      </w:r>
      <w:r w:rsidRPr="00EA7AFC">
        <w:rPr>
          <w:rStyle w:val="Emphasis"/>
        </w:rPr>
        <w:t>platform</w:t>
      </w:r>
      <w:r w:rsidRPr="003C43F0">
        <w:rPr>
          <w:u w:val="single"/>
        </w:rPr>
        <w:t>-</w:t>
      </w:r>
      <w:r w:rsidRPr="00EA7AFC">
        <w:rPr>
          <w:rStyle w:val="Emphasis"/>
        </w:rPr>
        <w:t>actual</w:t>
      </w:r>
      <w:r w:rsidRPr="003C43F0">
        <w:rPr>
          <w:u w:val="single"/>
        </w:rPr>
        <w:t xml:space="preserve"> to break free</w:t>
      </w:r>
      <w:r w:rsidRPr="003C43F0">
        <w:rPr>
          <w:sz w:val="16"/>
        </w:rPr>
        <w:t xml:space="preserve">, if even momentarily, </w:t>
      </w:r>
      <w:r w:rsidRPr="003C43F0">
        <w:rPr>
          <w:u w:val="single"/>
        </w:rPr>
        <w:t xml:space="preserve">from stolen </w:t>
      </w:r>
      <w:r w:rsidRPr="00EA7AFC">
        <w:rPr>
          <w:rStyle w:val="Emphasis"/>
        </w:rPr>
        <w:t>labour</w:t>
      </w:r>
      <w:r w:rsidRPr="003C43F0">
        <w:rPr>
          <w:u w:val="single"/>
        </w:rPr>
        <w:t xml:space="preserve"> and </w:t>
      </w:r>
      <w:r w:rsidRPr="00EA7AFC">
        <w:rPr>
          <w:rStyle w:val="Emphasis"/>
        </w:rPr>
        <w:t>exploitative</w:t>
      </w:r>
      <w:r w:rsidRPr="003C43F0">
        <w:rPr>
          <w:u w:val="single"/>
        </w:rPr>
        <w:t xml:space="preserve"> </w:t>
      </w:r>
      <w:r w:rsidRPr="00EA7AFC">
        <w:rPr>
          <w:rStyle w:val="Emphasis"/>
        </w:rPr>
        <w:t>subjugation</w:t>
      </w:r>
      <w:r w:rsidRPr="003C43F0">
        <w:rPr>
          <w:u w:val="single"/>
        </w:rPr>
        <w:t xml:space="preserve">. The </w:t>
      </w:r>
      <w:r w:rsidRPr="00E30F05">
        <w:rPr>
          <w:rStyle w:val="Emphasis"/>
          <w:highlight w:val="green"/>
        </w:rPr>
        <w:t>minority</w:t>
      </w:r>
      <w:r w:rsidRPr="00E30F05">
        <w:rPr>
          <w:highlight w:val="green"/>
          <w:u w:val="single"/>
        </w:rPr>
        <w:t xml:space="preserve"> </w:t>
      </w:r>
      <w:r w:rsidRPr="00E30F05">
        <w:rPr>
          <w:rStyle w:val="Emphasis"/>
          <w:highlight w:val="green"/>
        </w:rPr>
        <w:t>cooperatives</w:t>
      </w:r>
      <w:r w:rsidRPr="00E30F05">
        <w:rPr>
          <w:highlight w:val="green"/>
          <w:u w:val="single"/>
        </w:rPr>
        <w:t xml:space="preserve"> </w:t>
      </w:r>
      <w:r w:rsidRPr="00E30F05">
        <w:rPr>
          <w:rStyle w:val="Emphasis"/>
          <w:highlight w:val="green"/>
        </w:rPr>
        <w:t>consuming</w:t>
      </w:r>
      <w:r w:rsidRPr="003C43F0">
        <w:rPr>
          <w:u w:val="single"/>
        </w:rPr>
        <w:t xml:space="preserve"> the means of </w:t>
      </w:r>
      <w:r w:rsidRPr="00E30F05">
        <w:rPr>
          <w:highlight w:val="green"/>
          <w:u w:val="single"/>
        </w:rPr>
        <w:t xml:space="preserve">the </w:t>
      </w:r>
      <w:r w:rsidRPr="00E30F05">
        <w:rPr>
          <w:rStyle w:val="Emphasis"/>
          <w:highlight w:val="green"/>
        </w:rPr>
        <w:t>majority</w:t>
      </w:r>
      <w:r w:rsidRPr="003C43F0">
        <w:rPr>
          <w:sz w:val="16"/>
        </w:rPr>
        <w:t xml:space="preserve">, to hopefully shift our economy toward mass ownership as the norm, </w:t>
      </w:r>
      <w:r w:rsidRPr="003C43F0">
        <w:rPr>
          <w:u w:val="single"/>
        </w:rPr>
        <w:t xml:space="preserve">rather than a desperate pathway that leads many to band together for </w:t>
      </w:r>
      <w:r w:rsidRPr="00EA7AFC">
        <w:rPr>
          <w:rStyle w:val="Emphasis"/>
        </w:rPr>
        <w:t>self</w:t>
      </w:r>
      <w:r w:rsidRPr="003C43F0">
        <w:rPr>
          <w:u w:val="single"/>
        </w:rPr>
        <w:t>-</w:t>
      </w:r>
      <w:r w:rsidRPr="00EA7AFC">
        <w:rPr>
          <w:rStyle w:val="Emphasis"/>
        </w:rPr>
        <w:t>empowerment</w:t>
      </w:r>
      <w:r w:rsidRPr="003C43F0">
        <w:rPr>
          <w:u w:val="single"/>
        </w:rPr>
        <w:t>.</w:t>
      </w:r>
    </w:p>
    <w:p w14:paraId="0F68D958" w14:textId="77777777" w:rsidR="0009209B" w:rsidRDefault="0009209B" w:rsidP="0009209B">
      <w:pPr>
        <w:rPr>
          <w:u w:val="single"/>
        </w:rPr>
      </w:pPr>
      <w:r w:rsidRPr="003C43F0">
        <w:rPr>
          <w:sz w:val="16"/>
        </w:rPr>
        <w:t xml:space="preserve">There’s more material out there on the rhizomatic explosions devised by the future of work and its oppressions, some offering historical readings of immaterial labour exploitation to give people a new look ahead like Haraway, and others in prophetic fever dreams full of </w:t>
      </w:r>
      <w:proofErr w:type="spellStart"/>
      <w:r w:rsidRPr="003C43F0">
        <w:rPr>
          <w:sz w:val="16"/>
        </w:rPr>
        <w:t>cyberdeleuzoguattarian</w:t>
      </w:r>
      <w:proofErr w:type="spellEnd"/>
      <w:r w:rsidRPr="003C43F0">
        <w:rPr>
          <w:sz w:val="16"/>
        </w:rPr>
        <w:t xml:space="preserve"> technologies and terminology (such as Nick Land’s Meltdown). But the gist of it is that </w:t>
      </w:r>
      <w:r w:rsidRPr="003C43F0">
        <w:rPr>
          <w:u w:val="single"/>
        </w:rPr>
        <w:t xml:space="preserve">Deleuze and Guattari were already </w:t>
      </w:r>
      <w:r w:rsidRPr="00EA7AFC">
        <w:rPr>
          <w:rStyle w:val="Emphasis"/>
        </w:rPr>
        <w:t>thinking</w:t>
      </w:r>
      <w:r w:rsidRPr="003C43F0">
        <w:rPr>
          <w:u w:val="single"/>
        </w:rPr>
        <w:t xml:space="preserve"> of humans as </w:t>
      </w:r>
      <w:r w:rsidRPr="00EA7AFC">
        <w:rPr>
          <w:rStyle w:val="Emphasis"/>
        </w:rPr>
        <w:t>machines</w:t>
      </w:r>
      <w:r w:rsidRPr="003C43F0">
        <w:rPr>
          <w:sz w:val="16"/>
        </w:rPr>
        <w:t xml:space="preserve">, </w:t>
      </w:r>
      <w:r w:rsidRPr="003C43F0">
        <w:rPr>
          <w:u w:val="single"/>
        </w:rPr>
        <w:t xml:space="preserve">of life as </w:t>
      </w:r>
      <w:r w:rsidRPr="00EA7AFC">
        <w:rPr>
          <w:rStyle w:val="Emphasis"/>
        </w:rPr>
        <w:t>machinic</w:t>
      </w:r>
      <w:r w:rsidRPr="003C43F0">
        <w:rPr>
          <w:u w:val="single"/>
        </w:rPr>
        <w:t xml:space="preserve">, and the </w:t>
      </w:r>
      <w:r w:rsidRPr="00EA7AFC">
        <w:rPr>
          <w:rStyle w:val="Emphasis"/>
        </w:rPr>
        <w:t>immediate</w:t>
      </w:r>
      <w:r w:rsidRPr="003C43F0">
        <w:rPr>
          <w:u w:val="single"/>
        </w:rPr>
        <w:t xml:space="preserve"> </w:t>
      </w:r>
      <w:r w:rsidRPr="00EA7AFC">
        <w:rPr>
          <w:rStyle w:val="Emphasis"/>
        </w:rPr>
        <w:t>disciplines</w:t>
      </w:r>
      <w:r w:rsidRPr="003C43F0">
        <w:rPr>
          <w:u w:val="single"/>
        </w:rPr>
        <w:t xml:space="preserve"> and oppressions that come with </w:t>
      </w:r>
      <w:r w:rsidRPr="00EA7AFC">
        <w:rPr>
          <w:rStyle w:val="Emphasis"/>
        </w:rPr>
        <w:t>capitalist</w:t>
      </w:r>
      <w:r w:rsidRPr="003C43F0">
        <w:rPr>
          <w:u w:val="single"/>
        </w:rPr>
        <w:t xml:space="preserve"> </w:t>
      </w:r>
      <w:r w:rsidRPr="00EA7AFC">
        <w:rPr>
          <w:rStyle w:val="Emphasis"/>
        </w:rPr>
        <w:t>automation</w:t>
      </w:r>
      <w:r w:rsidRPr="003C43F0">
        <w:rPr>
          <w:sz w:val="16"/>
        </w:rPr>
        <w:t xml:space="preserve">, </w:t>
      </w:r>
      <w:r w:rsidRPr="003C43F0">
        <w:rPr>
          <w:u w:val="single"/>
        </w:rPr>
        <w:t xml:space="preserve">when the </w:t>
      </w:r>
      <w:r w:rsidRPr="00EA7AFC">
        <w:rPr>
          <w:rStyle w:val="Emphasis"/>
        </w:rPr>
        <w:t>body</w:t>
      </w:r>
      <w:r w:rsidRPr="003C43F0">
        <w:rPr>
          <w:u w:val="single"/>
        </w:rPr>
        <w:t xml:space="preserve"> without </w:t>
      </w:r>
      <w:r w:rsidRPr="00EA7AFC">
        <w:rPr>
          <w:rStyle w:val="Emphasis"/>
        </w:rPr>
        <w:t>organs</w:t>
      </w:r>
      <w:r w:rsidRPr="003C43F0">
        <w:rPr>
          <w:u w:val="single"/>
        </w:rPr>
        <w:t xml:space="preserve"> must lie at the </w:t>
      </w:r>
      <w:r w:rsidRPr="00EA7AFC">
        <w:rPr>
          <w:rStyle w:val="Emphasis"/>
        </w:rPr>
        <w:t>heels</w:t>
      </w:r>
      <w:r w:rsidRPr="003C43F0">
        <w:rPr>
          <w:u w:val="single"/>
        </w:rPr>
        <w:t xml:space="preserve"> of </w:t>
      </w:r>
      <w:r w:rsidRPr="00EA7AFC">
        <w:rPr>
          <w:rStyle w:val="Emphasis"/>
        </w:rPr>
        <w:t>ultra</w:t>
      </w:r>
      <w:r w:rsidRPr="003C43F0">
        <w:rPr>
          <w:u w:val="single"/>
        </w:rPr>
        <w:t>-</w:t>
      </w:r>
      <w:proofErr w:type="spellStart"/>
      <w:r w:rsidRPr="00EA7AFC">
        <w:rPr>
          <w:rStyle w:val="Emphasis"/>
        </w:rPr>
        <w:t>privatised</w:t>
      </w:r>
      <w:proofErr w:type="spellEnd"/>
      <w:r w:rsidRPr="003C43F0">
        <w:rPr>
          <w:u w:val="single"/>
        </w:rPr>
        <w:t xml:space="preserve"> </w:t>
      </w:r>
      <w:r w:rsidRPr="00EA7AFC">
        <w:rPr>
          <w:rStyle w:val="Emphasis"/>
        </w:rPr>
        <w:t>information</w:t>
      </w:r>
      <w:r w:rsidRPr="003C43F0">
        <w:rPr>
          <w:u w:val="single"/>
        </w:rPr>
        <w:t xml:space="preserve"> in the </w:t>
      </w:r>
      <w:r w:rsidRPr="00EA7AFC">
        <w:rPr>
          <w:rStyle w:val="Emphasis"/>
        </w:rPr>
        <w:t>cybersphere</w:t>
      </w:r>
      <w:r w:rsidRPr="003C43F0">
        <w:rPr>
          <w:u w:val="single"/>
        </w:rPr>
        <w:t>.</w:t>
      </w:r>
    </w:p>
    <w:p w14:paraId="4466AFFA" w14:textId="77777777" w:rsidR="0009209B" w:rsidRDefault="0009209B" w:rsidP="0009209B">
      <w:pPr>
        <w:rPr>
          <w:u w:val="single"/>
        </w:rPr>
      </w:pPr>
    </w:p>
    <w:p w14:paraId="7DE03097" w14:textId="77777777" w:rsidR="0009209B" w:rsidRDefault="0009209B" w:rsidP="0009209B">
      <w:pPr>
        <w:pStyle w:val="Heading4"/>
      </w:pPr>
      <w:r>
        <w:t xml:space="preserve">That is </w:t>
      </w:r>
      <w:r w:rsidRPr="00E30F05">
        <w:rPr>
          <w:u w:val="single"/>
        </w:rPr>
        <w:t>key</w:t>
      </w:r>
      <w:r>
        <w:t xml:space="preserve"> to deterritorializing spaces of capital.</w:t>
      </w:r>
    </w:p>
    <w:p w14:paraId="1CB51BB3" w14:textId="77777777" w:rsidR="0009209B" w:rsidRDefault="0009209B" w:rsidP="0009209B">
      <w:r>
        <w:t xml:space="preserve">Christina M. </w:t>
      </w:r>
      <w:r>
        <w:rPr>
          <w:b/>
          <w:sz w:val="26"/>
          <w:szCs w:val="26"/>
        </w:rPr>
        <w:t>Holmes 1</w:t>
      </w:r>
      <w:r>
        <w:t xml:space="preserve">, </w:t>
      </w:r>
      <w:r>
        <w:rPr>
          <w:i/>
        </w:rPr>
        <w:t xml:space="preserve">Graduate Program in the Department of Women’s Studies The Ohio State University </w:t>
      </w:r>
      <w:r>
        <w:t xml:space="preserve">2010, Chicana Environmentalisms: Deterritorialization as a Practice of Decolonization </w:t>
      </w:r>
    </w:p>
    <w:p w14:paraId="6AF46BD4" w14:textId="77777777" w:rsidR="0009209B" w:rsidRDefault="0009209B" w:rsidP="0009209B">
      <w:pPr>
        <w:widowControl w:val="0"/>
      </w:pPr>
      <w:r w:rsidRPr="00E30F05">
        <w:rPr>
          <w:highlight w:val="green"/>
          <w:u w:val="single"/>
        </w:rPr>
        <w:t xml:space="preserve">In struggles for </w:t>
      </w:r>
      <w:r>
        <w:rPr>
          <w:u w:val="single"/>
        </w:rPr>
        <w:t xml:space="preserve">land and water rights and the </w:t>
      </w:r>
      <w:r w:rsidRPr="00E30F05">
        <w:rPr>
          <w:highlight w:val="green"/>
          <w:u w:val="single"/>
        </w:rPr>
        <w:t>rights of workers in the</w:t>
      </w:r>
      <w:r>
        <w:rPr>
          <w:u w:val="single"/>
        </w:rPr>
        <w:t xml:space="preserve"> maquilas and the </w:t>
      </w:r>
      <w:r w:rsidRPr="00E30F05">
        <w:rPr>
          <w:highlight w:val="green"/>
          <w:u w:val="single"/>
        </w:rPr>
        <w:t>fields, activists</w:t>
      </w:r>
      <w:r>
        <w:rPr>
          <w:u w:val="single"/>
        </w:rPr>
        <w:t xml:space="preserve"> have </w:t>
      </w:r>
      <w:r w:rsidRPr="00E30F05">
        <w:rPr>
          <w:highlight w:val="green"/>
          <w:u w:val="single"/>
        </w:rPr>
        <w:t>deployed spiritual language</w:t>
      </w:r>
      <w:r>
        <w:rPr>
          <w:u w:val="single"/>
        </w:rPr>
        <w:t xml:space="preserve"> and representations to several ends</w:t>
      </w:r>
      <w:r>
        <w:rPr>
          <w:sz w:val="16"/>
          <w:szCs w:val="16"/>
        </w:rPr>
        <w:t xml:space="preserve">. Chávez incorporated images of the Virgin of Guadalupe in the literature and protest art of the UFW. </w:t>
      </w:r>
      <w:r>
        <w:rPr>
          <w:u w:val="single"/>
        </w:rPr>
        <w:t>Dolores Huerta</w:t>
      </w:r>
      <w:r>
        <w:rPr>
          <w:sz w:val="16"/>
          <w:szCs w:val="16"/>
        </w:rPr>
        <w:t xml:space="preserve">, co-organizer of the UFW, </w:t>
      </w:r>
      <w:r>
        <w:rPr>
          <w:u w:val="single"/>
        </w:rPr>
        <w:t>describes the UFW’s ties to the Virgin, acknowledging that she is “</w:t>
      </w:r>
      <w:r w:rsidRPr="00E30F05">
        <w:rPr>
          <w:highlight w:val="green"/>
          <w:u w:val="single"/>
        </w:rPr>
        <w:t>a symbol of the impossible</w:t>
      </w:r>
      <w:r>
        <w:rPr>
          <w:u w:val="single"/>
        </w:rPr>
        <w:t xml:space="preserve">, of doing the impossible to win a victory, in humility… I mean that’s the important thing she symbolizes </w:t>
      </w:r>
      <w:r w:rsidRPr="00E30F05">
        <w:rPr>
          <w:highlight w:val="green"/>
          <w:u w:val="single"/>
        </w:rPr>
        <w:t>to the union:</w:t>
      </w:r>
      <w:r>
        <w:rPr>
          <w:u w:val="single"/>
        </w:rPr>
        <w:t xml:space="preserve"> that </w:t>
      </w:r>
      <w:r w:rsidRPr="00E30F05">
        <w:rPr>
          <w:highlight w:val="green"/>
          <w:u w:val="single"/>
        </w:rPr>
        <w:t>with faith you can win</w:t>
      </w:r>
      <w:r>
        <w:rPr>
          <w:u w:val="single"/>
        </w:rPr>
        <w:t>. You know with faith you can overcome</w:t>
      </w:r>
      <w:r>
        <w:rPr>
          <w:sz w:val="16"/>
          <w:szCs w:val="16"/>
        </w:rPr>
        <w:t>” (</w:t>
      </w:r>
      <w:proofErr w:type="spellStart"/>
      <w:r>
        <w:rPr>
          <w:sz w:val="16"/>
          <w:szCs w:val="16"/>
        </w:rPr>
        <w:t>Wolfteich</w:t>
      </w:r>
      <w:proofErr w:type="spellEnd"/>
      <w:r>
        <w:rPr>
          <w:sz w:val="16"/>
          <w:szCs w:val="16"/>
        </w:rPr>
        <w:t xml:space="preserve"> 2005, 163). Further examples of the integration of spiritual, social, and environmental politics in the farm workers struggles can be seen in the modes of protest chosen. For example, </w:t>
      </w:r>
      <w:r>
        <w:rPr>
          <w:u w:val="single"/>
        </w:rPr>
        <w:t xml:space="preserve">in order </w:t>
      </w:r>
      <w:r w:rsidRPr="00E30F05">
        <w:rPr>
          <w:highlight w:val="green"/>
          <w:u w:val="single"/>
        </w:rPr>
        <w:t xml:space="preserve">to </w:t>
      </w:r>
      <w:r>
        <w:rPr>
          <w:u w:val="single"/>
        </w:rPr>
        <w:t xml:space="preserve">initiate a </w:t>
      </w:r>
      <w:r w:rsidRPr="00E30F05">
        <w:rPr>
          <w:highlight w:val="green"/>
          <w:u w:val="single"/>
        </w:rPr>
        <w:t>strike against grape growers, farm workers met</w:t>
      </w:r>
      <w:r>
        <w:rPr>
          <w:u w:val="single"/>
        </w:rPr>
        <w:t xml:space="preserve"> in the church of Our Lady of Guadalupe to cast their votes for the strike and banners of the Virgin were carried alongside banners for the UFW at the head of the marches</w:t>
      </w:r>
      <w:r>
        <w:rPr>
          <w:sz w:val="16"/>
          <w:szCs w:val="16"/>
        </w:rPr>
        <w:t xml:space="preserve">. </w:t>
      </w:r>
      <w:r w:rsidRPr="00E30F05">
        <w:rPr>
          <w:highlight w:val="green"/>
          <w:u w:val="single"/>
        </w:rPr>
        <w:t xml:space="preserve">The </w:t>
      </w:r>
      <w:r>
        <w:rPr>
          <w:u w:val="single"/>
        </w:rPr>
        <w:t xml:space="preserve">most visible </w:t>
      </w:r>
      <w:r w:rsidRPr="00E30F05">
        <w:rPr>
          <w:highlight w:val="green"/>
          <w:u w:val="single"/>
        </w:rPr>
        <w:t>march involved thousands of</w:t>
      </w:r>
      <w:r>
        <w:rPr>
          <w:u w:val="single"/>
        </w:rPr>
        <w:t xml:space="preserve"> farm </w:t>
      </w:r>
      <w:r w:rsidRPr="00E30F05">
        <w:rPr>
          <w:highlight w:val="green"/>
          <w:u w:val="single"/>
        </w:rPr>
        <w:t>workers and allies</w:t>
      </w:r>
      <w:r>
        <w:rPr>
          <w:u w:val="single"/>
        </w:rPr>
        <w:t xml:space="preserve"> in support of the grape strike; the walk</w:t>
      </w:r>
      <w:r>
        <w:rPr>
          <w:sz w:val="16"/>
          <w:szCs w:val="16"/>
        </w:rPr>
        <w:t xml:space="preserve">, which Chávez named a pilgrimage, </w:t>
      </w:r>
      <w:r>
        <w:rPr>
          <w:u w:val="single"/>
        </w:rPr>
        <w:t>lasted several days and covered 200 miles before concluding in Sacramento on Easter Sunday</w:t>
      </w:r>
      <w:r>
        <w:rPr>
          <w:sz w:val="16"/>
          <w:szCs w:val="16"/>
        </w:rPr>
        <w:t>. Chávez said of the march, “</w:t>
      </w:r>
      <w:r>
        <w:rPr>
          <w:u w:val="single"/>
        </w:rPr>
        <w:t xml:space="preserve">We wanted to be fit not only physically but also spiritually, and we wanted </w:t>
      </w:r>
      <w:r w:rsidRPr="00E30F05">
        <w:rPr>
          <w:highlight w:val="green"/>
          <w:u w:val="single"/>
        </w:rPr>
        <w:t>to stress nonviolence</w:t>
      </w:r>
      <w:r>
        <w:rPr>
          <w:u w:val="single"/>
        </w:rPr>
        <w:t xml:space="preserve"> even more, </w:t>
      </w:r>
      <w:r w:rsidRPr="00E30F05">
        <w:rPr>
          <w:highlight w:val="green"/>
          <w:u w:val="single"/>
        </w:rPr>
        <w:t>build confidence, and have</w:t>
      </w:r>
      <w:r>
        <w:rPr>
          <w:u w:val="single"/>
        </w:rPr>
        <w:t xml:space="preserve"> more </w:t>
      </w:r>
      <w:r w:rsidRPr="00E30F05">
        <w:rPr>
          <w:highlight w:val="green"/>
          <w:u w:val="single"/>
        </w:rPr>
        <w:t>visible nonviolent tactics</w:t>
      </w:r>
      <w:r>
        <w:rPr>
          <w:sz w:val="16"/>
          <w:szCs w:val="16"/>
        </w:rPr>
        <w:t>” (</w:t>
      </w:r>
      <w:proofErr w:type="spellStart"/>
      <w:r>
        <w:rPr>
          <w:sz w:val="16"/>
          <w:szCs w:val="16"/>
        </w:rPr>
        <w:t>Wolfteich</w:t>
      </w:r>
      <w:proofErr w:type="spellEnd"/>
      <w:r>
        <w:rPr>
          <w:sz w:val="16"/>
          <w:szCs w:val="16"/>
        </w:rPr>
        <w:t xml:space="preserve"> 165). Claire </w:t>
      </w:r>
      <w:proofErr w:type="spellStart"/>
      <w:r>
        <w:rPr>
          <w:sz w:val="16"/>
          <w:szCs w:val="16"/>
        </w:rPr>
        <w:t>Wolfteich</w:t>
      </w:r>
      <w:proofErr w:type="spellEnd"/>
      <w:r>
        <w:rPr>
          <w:sz w:val="16"/>
          <w:szCs w:val="16"/>
        </w:rPr>
        <w:t xml:space="preserve"> notes that like the fast, the pilgrimage acted as Lenten penance to recognize the sins of the workers, but more importantly in this case, the sins of the growers (165). </w:t>
      </w:r>
      <w:r w:rsidRPr="00E30F05">
        <w:rPr>
          <w:highlight w:val="green"/>
          <w:u w:val="single"/>
        </w:rPr>
        <w:t xml:space="preserve">Such </w:t>
      </w:r>
      <w:r>
        <w:rPr>
          <w:u w:val="single"/>
        </w:rPr>
        <w:t xml:space="preserve">an act does not only highlight the farm workers struggles, but follows other traditions in Chicana/o social activism of </w:t>
      </w:r>
      <w:r w:rsidRPr="00E30F05">
        <w:rPr>
          <w:highlight w:val="green"/>
          <w:u w:val="single"/>
        </w:rPr>
        <w:t>reclaim</w:t>
      </w:r>
      <w:r>
        <w:rPr>
          <w:u w:val="single"/>
        </w:rPr>
        <w:t xml:space="preserve">ing public </w:t>
      </w:r>
      <w:r w:rsidRPr="00E30F05">
        <w:rPr>
          <w:highlight w:val="green"/>
          <w:u w:val="single"/>
        </w:rPr>
        <w:t xml:space="preserve">space through theater, </w:t>
      </w:r>
      <w:proofErr w:type="spellStart"/>
      <w:r w:rsidRPr="00E30F05">
        <w:rPr>
          <w:highlight w:val="green"/>
          <w:u w:val="single"/>
        </w:rPr>
        <w:t>muraling</w:t>
      </w:r>
      <w:proofErr w:type="spellEnd"/>
      <w:r w:rsidRPr="00E30F05">
        <w:rPr>
          <w:highlight w:val="green"/>
          <w:u w:val="single"/>
        </w:rPr>
        <w:t xml:space="preserve"> and</w:t>
      </w:r>
      <w:r>
        <w:rPr>
          <w:u w:val="single"/>
        </w:rPr>
        <w:t xml:space="preserve"> other acts of </w:t>
      </w:r>
      <w:r w:rsidRPr="00E30F05">
        <w:rPr>
          <w:highlight w:val="green"/>
          <w:u w:val="single"/>
        </w:rPr>
        <w:t>protest</w:t>
      </w:r>
      <w:r>
        <w:rPr>
          <w:sz w:val="16"/>
          <w:szCs w:val="16"/>
        </w:rPr>
        <w:t xml:space="preserve">. In essence, </w:t>
      </w:r>
      <w:r w:rsidRPr="00E30F05">
        <w:rPr>
          <w:highlight w:val="green"/>
          <w:u w:val="single"/>
        </w:rPr>
        <w:t>the pilgrimage marked the workers and the land they traversed as sacred through the ritualized march</w:t>
      </w:r>
      <w:r>
        <w:rPr>
          <w:u w:val="single"/>
        </w:rPr>
        <w:t>ing</w:t>
      </w:r>
      <w:r>
        <w:rPr>
          <w:sz w:val="16"/>
          <w:szCs w:val="16"/>
        </w:rPr>
        <w:t>.</w:t>
      </w:r>
    </w:p>
    <w:p w14:paraId="627DB5AB" w14:textId="77777777" w:rsidR="006F736D" w:rsidRPr="006F3FD3" w:rsidRDefault="006F736D" w:rsidP="006F3FD3"/>
    <w:sectPr w:rsidR="006F736D" w:rsidRPr="006F3F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FD3"/>
    <w:rsid w:val="0009209B"/>
    <w:rsid w:val="00425AB6"/>
    <w:rsid w:val="006F3FD3"/>
    <w:rsid w:val="006F736D"/>
    <w:rsid w:val="009D5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C5E22"/>
  <w15:chartTrackingRefBased/>
  <w15:docId w15:val="{E06A5B2D-A022-45C9-9516-347DD000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3FD3"/>
    <w:rPr>
      <w:rFonts w:ascii="Calibri" w:hAnsi="Calibri" w:cs="Calibri"/>
    </w:rPr>
  </w:style>
  <w:style w:type="paragraph" w:styleId="Heading1">
    <w:name w:val="heading 1"/>
    <w:aliases w:val="Pocket"/>
    <w:basedOn w:val="Normal"/>
    <w:next w:val="Normal"/>
    <w:link w:val="Heading1Char"/>
    <w:qFormat/>
    <w:rsid w:val="006F3F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3F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3F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6F3FD3"/>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F3F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3FD3"/>
  </w:style>
  <w:style w:type="character" w:customStyle="1" w:styleId="Heading1Char">
    <w:name w:val="Heading 1 Char"/>
    <w:aliases w:val="Pocket Char"/>
    <w:basedOn w:val="DefaultParagraphFont"/>
    <w:link w:val="Heading1"/>
    <w:rsid w:val="006F3F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3FD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3FD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F3FD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6F3FD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F3FD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6F3FD3"/>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6F3FD3"/>
    <w:rPr>
      <w:color w:val="auto"/>
      <w:u w:val="none"/>
    </w:rPr>
  </w:style>
  <w:style w:type="character" w:styleId="FollowedHyperlink">
    <w:name w:val="FollowedHyperlink"/>
    <w:basedOn w:val="DefaultParagraphFont"/>
    <w:uiPriority w:val="99"/>
    <w:semiHidden/>
    <w:unhideWhenUsed/>
    <w:rsid w:val="006F3FD3"/>
    <w:rPr>
      <w:color w:val="auto"/>
      <w:u w:val="none"/>
    </w:rPr>
  </w:style>
  <w:style w:type="paragraph" w:customStyle="1" w:styleId="textbold">
    <w:name w:val="text bold"/>
    <w:basedOn w:val="Normal"/>
    <w:link w:val="Emphasis"/>
    <w:uiPriority w:val="7"/>
    <w:qFormat/>
    <w:rsid w:val="006F3FD3"/>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F3FD3"/>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6F3FD3"/>
    <w:pPr>
      <w:pBdr>
        <w:top w:val="single" w:sz="12" w:space="1" w:color="auto"/>
        <w:left w:val="single" w:sz="12" w:space="4" w:color="auto"/>
        <w:bottom w:val="single" w:sz="12" w:space="1" w:color="auto"/>
        <w:right w:val="single" w:sz="12" w:space="4" w:color="auto"/>
      </w:pBdr>
      <w:ind w:left="720"/>
      <w:jc w:val="both"/>
    </w:pPr>
    <w:rPr>
      <w:rFonts w:eastAsiaTheme="minorEastAsia"/>
      <w:b/>
      <w:iCs/>
      <w:szCs w:val="26"/>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6F3FD3"/>
    <w:rPr>
      <w:u w:val="single"/>
    </w:rPr>
  </w:style>
  <w:style w:type="paragraph" w:styleId="Title">
    <w:name w:val="Title"/>
    <w:aliases w:val="title,UNDERLINE,Cites and Cards,Bold Underlined,Block Heading,Read This,Non Read Text,Debate Normal"/>
    <w:basedOn w:val="Normal"/>
    <w:link w:val="TitleChar"/>
    <w:uiPriority w:val="1"/>
    <w:qFormat/>
    <w:rsid w:val="006F3FD3"/>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6F3FD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cc.ch/sr15/"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livescience.com/65633-climate-change-dooms-humans-by-2050.html" TargetMode="External"/><Relationship Id="rId12" Type="http://schemas.openxmlformats.org/officeDocument/2006/relationships/hyperlink" Target="https://play.google.com/store/books/details?id=7o1tA__v4xwC&amp;rdid=book-7o1tA__v4xwC&amp;rdot=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brookings.edu/research/unleashing-the-creativity-of-teachers-and-students-to-combat-climate-change-an-opportunity-for-global-leadership/" TargetMode="External"/><Relationship Id="rId11" Type="http://schemas.openxmlformats.org/officeDocument/2006/relationships/hyperlink" Target="https://www.livescience.com/51990-sea-level-rise-unknowns.html" TargetMode="External"/><Relationship Id="rId5" Type="http://schemas.openxmlformats.org/officeDocument/2006/relationships/hyperlink" Target="https://www.dissentmagazine.org/online_articles/the-teacher-strike-conditions-for-success" TargetMode="External"/><Relationship Id="rId15" Type="http://schemas.openxmlformats.org/officeDocument/2006/relationships/hyperlink" Target="https://logosjournal.org/digital_labour_deleuze_guattari" TargetMode="External"/><Relationship Id="rId10" Type="http://schemas.openxmlformats.org/officeDocument/2006/relationships/hyperlink" Target="https://www.livescience.com/55129-how-heat-waves-kill-so-quickly.html" TargetMode="External"/><Relationship Id="rId4" Type="http://schemas.openxmlformats.org/officeDocument/2006/relationships/webSettings" Target="webSettings.xml"/><Relationship Id="rId9" Type="http://schemas.openxmlformats.org/officeDocument/2006/relationships/hyperlink" Target="https://www.livescience.com/57266-amazon-river.html" TargetMode="External"/><Relationship Id="rId14" Type="http://schemas.openxmlformats.org/officeDocument/2006/relationships/hyperlink" Target="https://www.ncbi.nlm.nih.gov/pmc/articles/PMC30634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20</TotalTime>
  <Pages>1</Pages>
  <Words>10025</Words>
  <Characters>57145</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2021-07-08T14:16:00Z</dcterms:created>
  <dcterms:modified xsi:type="dcterms:W3CDTF">2021-07-08T15:01:00Z</dcterms:modified>
</cp:coreProperties>
</file>