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3D1C0" w14:textId="4404C43E" w:rsidR="00A95652" w:rsidRDefault="00953807" w:rsidP="00953807">
      <w:pPr>
        <w:pStyle w:val="Heading1"/>
      </w:pPr>
      <w:r>
        <w:t>1NC TFA State Round 3</w:t>
      </w:r>
    </w:p>
    <w:p w14:paraId="05E95A77" w14:textId="0E5E2BD6" w:rsidR="00953807" w:rsidRDefault="00953807" w:rsidP="00953807">
      <w:pPr>
        <w:pStyle w:val="Heading2"/>
      </w:pPr>
      <w:r>
        <w:t>1</w:t>
      </w:r>
    </w:p>
    <w:p w14:paraId="4DC46318" w14:textId="7892BA66" w:rsidR="00953807" w:rsidRDefault="00953807" w:rsidP="00953807">
      <w:pPr>
        <w:pStyle w:val="Heading3"/>
      </w:pPr>
      <w:r>
        <w:t>Theory</w:t>
      </w:r>
    </w:p>
    <w:p w14:paraId="6BADC53D" w14:textId="09E37A96" w:rsidR="00953807" w:rsidRPr="0077699A" w:rsidRDefault="00953807" w:rsidP="00953807">
      <w:pPr>
        <w:pStyle w:val="Heading4"/>
        <w:rPr>
          <w:rFonts w:asciiTheme="minorHAnsi" w:hAnsiTheme="minorHAnsi" w:cstheme="minorHAnsi"/>
        </w:rPr>
      </w:pPr>
      <w:r w:rsidRPr="0077699A">
        <w:rPr>
          <w:rFonts w:asciiTheme="minorHAnsi" w:hAnsiTheme="minorHAnsi" w:cstheme="minorHAnsi"/>
        </w:rPr>
        <w:t>Interp</w:t>
      </w:r>
      <w:r>
        <w:rPr>
          <w:rFonts w:asciiTheme="minorHAnsi" w:hAnsiTheme="minorHAnsi" w:cstheme="minorHAnsi"/>
        </w:rPr>
        <w:t>retation –</w:t>
      </w:r>
      <w:r w:rsidRPr="008D1E28">
        <w:rPr>
          <w:rFonts w:asciiTheme="minorHAnsi" w:hAnsiTheme="minorHAnsi" w:cstheme="minorHAnsi"/>
        </w:rPr>
        <w:t xml:space="preserve"> </w:t>
      </w:r>
      <w:r>
        <w:rPr>
          <w:rFonts w:asciiTheme="minorHAnsi" w:hAnsiTheme="minorHAnsi" w:cstheme="minorHAnsi"/>
        </w:rPr>
        <w:t>D</w:t>
      </w:r>
      <w:r w:rsidRPr="008D1E28">
        <w:rPr>
          <w:rFonts w:asciiTheme="minorHAnsi" w:hAnsiTheme="minorHAnsi" w:cstheme="minorHAnsi"/>
        </w:rPr>
        <w:t xml:space="preserve">ebaters may not read that aff theory is drop the debater, no RVIs, Competing Interps and Aff </w:t>
      </w:r>
      <w:r>
        <w:rPr>
          <w:rFonts w:asciiTheme="minorHAnsi" w:hAnsiTheme="minorHAnsi" w:cstheme="minorHAnsi"/>
        </w:rPr>
        <w:t>theory</w:t>
      </w:r>
      <w:r w:rsidRPr="008D1E28">
        <w:rPr>
          <w:rFonts w:asciiTheme="minorHAnsi" w:hAnsiTheme="minorHAnsi" w:cstheme="minorHAnsi"/>
        </w:rPr>
        <w:t xml:space="preserve"> </w:t>
      </w:r>
      <w:r>
        <w:rPr>
          <w:rFonts w:asciiTheme="minorHAnsi" w:hAnsiTheme="minorHAnsi" w:cstheme="minorHAnsi"/>
        </w:rPr>
        <w:t>first</w:t>
      </w:r>
      <w:r>
        <w:rPr>
          <w:rFonts w:asciiTheme="minorHAnsi" w:hAnsiTheme="minorHAnsi" w:cstheme="minorHAnsi"/>
        </w:rPr>
        <w:t>.</w:t>
      </w:r>
    </w:p>
    <w:p w14:paraId="0474A602" w14:textId="77777777" w:rsidR="00953807" w:rsidRDefault="00953807" w:rsidP="00953807">
      <w:pPr>
        <w:pStyle w:val="Heading4"/>
        <w:rPr>
          <w:rFonts w:asciiTheme="minorHAnsi" w:hAnsiTheme="minorHAnsi" w:cstheme="minorHAnsi"/>
        </w:rPr>
      </w:pPr>
      <w:r w:rsidRPr="0077699A">
        <w:rPr>
          <w:rFonts w:asciiTheme="minorHAnsi" w:hAnsiTheme="minorHAnsi" w:cstheme="minorHAnsi"/>
        </w:rPr>
        <w:t>Violation</w:t>
      </w:r>
      <w:r>
        <w:rPr>
          <w:rFonts w:asciiTheme="minorHAnsi" w:hAnsiTheme="minorHAnsi" w:cstheme="minorHAnsi"/>
        </w:rPr>
        <w:t xml:space="preserve"> –</w:t>
      </w:r>
      <w:r w:rsidRPr="008D1E28">
        <w:rPr>
          <w:rFonts w:asciiTheme="minorHAnsi" w:hAnsiTheme="minorHAnsi" w:cstheme="minorHAnsi"/>
        </w:rPr>
        <w:t xml:space="preserve"> </w:t>
      </w:r>
      <w:r>
        <w:rPr>
          <w:rFonts w:asciiTheme="minorHAnsi" w:hAnsiTheme="minorHAnsi" w:cstheme="minorHAnsi"/>
        </w:rPr>
        <w:t>Their</w:t>
      </w:r>
      <w:r w:rsidRPr="008D1E28">
        <w:rPr>
          <w:rFonts w:asciiTheme="minorHAnsi" w:hAnsiTheme="minorHAnsi" w:cstheme="minorHAnsi"/>
        </w:rPr>
        <w:t xml:space="preserve"> UV</w:t>
      </w:r>
    </w:p>
    <w:p w14:paraId="0A113D1F" w14:textId="77777777" w:rsidR="00953807" w:rsidRPr="0077699A" w:rsidRDefault="00953807" w:rsidP="00953807"/>
    <w:p w14:paraId="5262900C" w14:textId="77777777" w:rsidR="00953807" w:rsidRPr="0077699A" w:rsidRDefault="00953807" w:rsidP="00953807">
      <w:pPr>
        <w:pStyle w:val="Heading4"/>
        <w:rPr>
          <w:rFonts w:asciiTheme="minorHAnsi" w:hAnsiTheme="minorHAnsi" w:cstheme="minorHAnsi"/>
        </w:rPr>
      </w:pPr>
      <w:r w:rsidRPr="008D1E28">
        <w:rPr>
          <w:rFonts w:asciiTheme="minorHAnsi" w:hAnsiTheme="minorHAnsi" w:cstheme="minorHAnsi"/>
        </w:rPr>
        <w:t xml:space="preserve">1] </w:t>
      </w:r>
      <w:r w:rsidRPr="0077699A">
        <w:rPr>
          <w:rFonts w:asciiTheme="minorHAnsi" w:hAnsiTheme="minorHAnsi" w:cstheme="minorHAnsi"/>
        </w:rPr>
        <w:t>Standards</w:t>
      </w:r>
      <w:r w:rsidRPr="008D1E28">
        <w:rPr>
          <w:rFonts w:asciiTheme="minorHAnsi" w:hAnsiTheme="minorHAnsi" w:cstheme="minorHAnsi"/>
        </w:rPr>
        <w:t xml:space="preserve"> – </w:t>
      </w:r>
    </w:p>
    <w:p w14:paraId="2A3D08A2" w14:textId="321927EE" w:rsidR="00953807" w:rsidRPr="00B547B3" w:rsidRDefault="00953807" w:rsidP="00953807">
      <w:pPr>
        <w:pStyle w:val="Heading4"/>
        <w:rPr>
          <w:rFonts w:asciiTheme="minorHAnsi" w:hAnsiTheme="minorHAnsi" w:cstheme="minorHAnsi"/>
        </w:rPr>
      </w:pPr>
      <w:r w:rsidRPr="008D1E28">
        <w:rPr>
          <w:rFonts w:asciiTheme="minorHAnsi" w:hAnsiTheme="minorHAnsi" w:cstheme="minorHAnsi"/>
        </w:rPr>
        <w:t xml:space="preserve">a] </w:t>
      </w:r>
      <w:r w:rsidRPr="00D10F09">
        <w:rPr>
          <w:rFonts w:asciiTheme="minorHAnsi" w:hAnsiTheme="minorHAnsi" w:cstheme="minorHAnsi"/>
          <w:u w:val="single"/>
        </w:rPr>
        <w:t>Infinite Abuse</w:t>
      </w:r>
      <w:r w:rsidRPr="008D1E28">
        <w:rPr>
          <w:rFonts w:asciiTheme="minorHAnsi" w:hAnsiTheme="minorHAnsi" w:cstheme="minorHAnsi"/>
        </w:rPr>
        <w:t xml:space="preserve"> - They can read a theory shell that’s DTD/no RVI/CI that means their standard automatically comes before any 1</w:t>
      </w:r>
      <w:r>
        <w:rPr>
          <w:rFonts w:asciiTheme="minorHAnsi" w:hAnsiTheme="minorHAnsi" w:cstheme="minorHAnsi"/>
        </w:rPr>
        <w:t>NC</w:t>
      </w:r>
      <w:r w:rsidRPr="008D1E28">
        <w:rPr>
          <w:rFonts w:asciiTheme="minorHAnsi" w:hAnsiTheme="minorHAnsi" w:cstheme="minorHAnsi"/>
        </w:rPr>
        <w:t xml:space="preserve"> standard since aff </w:t>
      </w:r>
      <w:r>
        <w:rPr>
          <w:rFonts w:asciiTheme="minorHAnsi" w:hAnsiTheme="minorHAnsi" w:cstheme="minorHAnsi"/>
        </w:rPr>
        <w:t>theory</w:t>
      </w:r>
      <w:r w:rsidRPr="008D1E28">
        <w:rPr>
          <w:rFonts w:asciiTheme="minorHAnsi" w:hAnsiTheme="minorHAnsi" w:cstheme="minorHAnsi"/>
        </w:rPr>
        <w:t xml:space="preserve"> comes first, it also means it comes as the highest layer because I can’t weigh between other shells because the aff has the highest </w:t>
      </w:r>
      <w:r>
        <w:rPr>
          <w:rFonts w:asciiTheme="minorHAnsi" w:hAnsiTheme="minorHAnsi" w:cstheme="minorHAnsi"/>
        </w:rPr>
        <w:t>theory layer</w:t>
      </w:r>
      <w:r w:rsidRPr="008D1E28">
        <w:rPr>
          <w:rFonts w:asciiTheme="minorHAnsi" w:hAnsiTheme="minorHAnsi" w:cstheme="minorHAnsi"/>
        </w:rPr>
        <w:t xml:space="preserve">. </w:t>
      </w:r>
      <w:r>
        <w:rPr>
          <w:rFonts w:asciiTheme="minorHAnsi" w:hAnsiTheme="minorHAnsi" w:cstheme="minorHAnsi"/>
        </w:rPr>
        <w:t>So, if</w:t>
      </w:r>
      <w:r w:rsidRPr="008D1E28">
        <w:rPr>
          <w:rFonts w:asciiTheme="minorHAnsi" w:hAnsiTheme="minorHAnsi" w:cstheme="minorHAnsi"/>
        </w:rPr>
        <w:t xml:space="preserve"> they read a shell</w:t>
      </w:r>
      <w:r>
        <w:rPr>
          <w:rFonts w:asciiTheme="minorHAnsi" w:hAnsiTheme="minorHAnsi" w:cstheme="minorHAnsi"/>
        </w:rPr>
        <w:t xml:space="preserve"> that </w:t>
      </w:r>
      <w:r w:rsidRPr="008D1E28">
        <w:rPr>
          <w:rFonts w:asciiTheme="minorHAnsi" w:hAnsiTheme="minorHAnsi" w:cstheme="minorHAnsi"/>
        </w:rPr>
        <w:t>I violate in the 1</w:t>
      </w:r>
      <w:r>
        <w:rPr>
          <w:rFonts w:asciiTheme="minorHAnsi" w:hAnsiTheme="minorHAnsi" w:cstheme="minorHAnsi"/>
        </w:rPr>
        <w:t>AR</w:t>
      </w:r>
      <w:r w:rsidRPr="008D1E28">
        <w:rPr>
          <w:rFonts w:asciiTheme="minorHAnsi" w:hAnsiTheme="minorHAnsi" w:cstheme="minorHAnsi"/>
        </w:rPr>
        <w:t xml:space="preserve"> I will lose</w:t>
      </w:r>
      <w:r>
        <w:rPr>
          <w:rFonts w:asciiTheme="minorHAnsi" w:hAnsiTheme="minorHAnsi" w:cstheme="minorHAnsi"/>
        </w:rPr>
        <w:t xml:space="preserve"> because they have the highest layer, and I can’t get offense on that layer</w:t>
      </w:r>
      <w:r w:rsidRPr="008D1E28">
        <w:rPr>
          <w:rFonts w:asciiTheme="minorHAnsi" w:hAnsiTheme="minorHAnsi" w:cstheme="minorHAnsi"/>
        </w:rPr>
        <w:t>.</w:t>
      </w:r>
    </w:p>
    <w:p w14:paraId="282C4306" w14:textId="77777777" w:rsidR="00953807" w:rsidRPr="0077699A" w:rsidRDefault="00953807" w:rsidP="00953807"/>
    <w:p w14:paraId="4513F47B" w14:textId="6AD448E0" w:rsidR="00953807" w:rsidRPr="008D1E28" w:rsidRDefault="00953807" w:rsidP="00953807">
      <w:pPr>
        <w:pStyle w:val="Heading4"/>
        <w:rPr>
          <w:rFonts w:asciiTheme="minorHAnsi" w:hAnsiTheme="minorHAnsi" w:cstheme="minorHAnsi"/>
        </w:rPr>
      </w:pPr>
      <w:r w:rsidRPr="00580F42">
        <w:rPr>
          <w:rFonts w:asciiTheme="minorHAnsi" w:hAnsiTheme="minorHAnsi" w:cstheme="minorHAnsi"/>
        </w:rPr>
        <w:t>Paradigm issues</w:t>
      </w:r>
      <w:r w:rsidRPr="008D1E28">
        <w:rPr>
          <w:rFonts w:asciiTheme="minorHAnsi" w:hAnsiTheme="minorHAnsi" w:cstheme="minorHAnsi"/>
        </w:rPr>
        <w:t xml:space="preserve"> – </w:t>
      </w:r>
    </w:p>
    <w:p w14:paraId="1BFA1981" w14:textId="5927E6F6" w:rsidR="00953807" w:rsidRPr="0077699A" w:rsidRDefault="00953807" w:rsidP="00953807">
      <w:pPr>
        <w:pStyle w:val="Heading4"/>
        <w:rPr>
          <w:rFonts w:asciiTheme="minorHAnsi" w:hAnsiTheme="minorHAnsi" w:cstheme="minorHAnsi"/>
        </w:rPr>
      </w:pP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64B125A7" w14:textId="6CFCAD96" w:rsidR="00953807" w:rsidRPr="0077699A" w:rsidRDefault="00953807" w:rsidP="00953807">
      <w:pPr>
        <w:pStyle w:val="Heading4"/>
        <w:rPr>
          <w:rFonts w:asciiTheme="minorHAnsi" w:hAnsiTheme="minorHAnsi" w:cstheme="minorHAnsi"/>
        </w:rPr>
      </w:pP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a] deters future abuse b] my strat has already been skewed so it’s the only way to rectify the abuse</w:t>
      </w:r>
    </w:p>
    <w:p w14:paraId="7AFE75EB" w14:textId="349C4935" w:rsidR="00953807" w:rsidRPr="0077699A" w:rsidRDefault="00953807" w:rsidP="00953807">
      <w:pPr>
        <w:pStyle w:val="Heading4"/>
        <w:rPr>
          <w:rFonts w:asciiTheme="minorHAnsi" w:hAnsiTheme="minorHAnsi" w:cstheme="minorHAnsi"/>
        </w:rPr>
      </w:pPr>
      <w:r w:rsidRPr="008D1E28">
        <w:rPr>
          <w:rFonts w:asciiTheme="minorHAnsi" w:hAnsiTheme="minorHAnsi" w:cstheme="minorHAnsi"/>
          <w:u w:val="single"/>
        </w:rPr>
        <w:t>Competing interps</w:t>
      </w:r>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collapses since brightlines operate on an offense-defense paradigm</w:t>
      </w:r>
    </w:p>
    <w:p w14:paraId="5D5A8CCE" w14:textId="2B35D6CE" w:rsidR="00953807" w:rsidRPr="00B12150" w:rsidRDefault="00953807" w:rsidP="00953807">
      <w:pPr>
        <w:pStyle w:val="Heading4"/>
      </w:pP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r w:rsidR="00152579">
        <w:t xml:space="preserve"> No time skew – not unique to theory, any other 2NR collapses split the 2AR. No Reciprocity – topicality doesn’t justify an RVI, and you get things like 1AC theory and minor balances in debate are inevitable</w:t>
      </w:r>
    </w:p>
    <w:p w14:paraId="3005DAF5" w14:textId="1FB2E34E" w:rsidR="00953807" w:rsidRDefault="006C09E9" w:rsidP="006C09E9">
      <w:pPr>
        <w:pStyle w:val="Heading2"/>
      </w:pPr>
      <w:r>
        <w:t>2</w:t>
      </w:r>
    </w:p>
    <w:p w14:paraId="2CC6F93C" w14:textId="1D3B7571" w:rsidR="006C09E9" w:rsidRDefault="006C09E9" w:rsidP="006C09E9">
      <w:pPr>
        <w:pStyle w:val="Heading3"/>
      </w:pPr>
      <w:r>
        <w:t>FW</w:t>
      </w:r>
    </w:p>
    <w:p w14:paraId="0D152D92" w14:textId="33A10050" w:rsidR="006C09E9" w:rsidRPr="006C09E9" w:rsidRDefault="006C09E9" w:rsidP="006C09E9">
      <w:pPr>
        <w:pStyle w:val="Heading4"/>
      </w:pPr>
      <w:r>
        <w:t xml:space="preserve">Hijacking </w:t>
      </w:r>
      <w:proofErr w:type="spellStart"/>
      <w:r>
        <w:t>prag</w:t>
      </w:r>
      <w:proofErr w:type="spellEnd"/>
      <w:r>
        <w:t xml:space="preserve"> – it concludes death outweighs</w:t>
      </w:r>
    </w:p>
    <w:p w14:paraId="41729DA4" w14:textId="3DBCC798" w:rsidR="006C09E9" w:rsidRDefault="006C09E9" w:rsidP="006C09E9">
      <w:pPr>
        <w:pStyle w:val="Heading4"/>
      </w:pPr>
      <w:r>
        <w:t xml:space="preserve">1] </w:t>
      </w:r>
      <w:r w:rsidRPr="006C09E9">
        <w:t>Death is the lack of value</w:t>
      </w:r>
      <w:r>
        <w:t xml:space="preserve"> – deliberation necessitates existence and the ability to deliberate  </w:t>
      </w:r>
    </w:p>
    <w:p w14:paraId="0FDDD850" w14:textId="4F2854BF" w:rsidR="006C09E9" w:rsidRPr="006C09E9" w:rsidRDefault="006C09E9" w:rsidP="006C09E9">
      <w:pPr>
        <w:spacing w:after="0"/>
        <w:rPr>
          <w:sz w:val="12"/>
          <w:szCs w:val="12"/>
        </w:rPr>
      </w:pPr>
      <w:r w:rsidRPr="006C09E9">
        <w:rPr>
          <w:rStyle w:val="Style13ptBold"/>
        </w:rPr>
        <w:t xml:space="preserve">Reck </w:t>
      </w:r>
      <w:r>
        <w:rPr>
          <w:rStyle w:val="Style13ptBold"/>
        </w:rPr>
        <w:t>’</w:t>
      </w:r>
      <w:r w:rsidRPr="006C09E9">
        <w:rPr>
          <w:rStyle w:val="Style13ptBold"/>
        </w:rPr>
        <w:t>15</w:t>
      </w:r>
      <w:r>
        <w:rPr>
          <w:rStyle w:val="Style13ptBold"/>
        </w:rPr>
        <w:t xml:space="preserve"> </w:t>
      </w:r>
      <w:r w:rsidRPr="006C09E9">
        <w:t>Reck, Andrew. “A Contextualist Thanatology: A Pragmatic Approach to Death and Dying.” Taylor &amp; Francis, 10 Feb. 2015, www.tandfonline.com/doi/abs/10.1080/07481187708252903?journalCode=udst19. // Lindale PP</w:t>
      </w:r>
      <w:r w:rsidRPr="00B62E99">
        <w:rPr>
          <w:sz w:val="12"/>
          <w:szCs w:val="12"/>
        </w:rPr>
        <w:t xml:space="preserve"> </w:t>
      </w:r>
    </w:p>
    <w:p w14:paraId="44D78BBD" w14:textId="77777777" w:rsidR="006C09E9" w:rsidRPr="00D40D46" w:rsidRDefault="006C09E9" w:rsidP="006C09E9">
      <w:pPr>
        <w:rPr>
          <w:sz w:val="10"/>
        </w:rPr>
      </w:pPr>
      <w:r w:rsidRPr="00D40D46">
        <w:rPr>
          <w:sz w:val="10"/>
        </w:rPr>
        <w:t xml:space="preserve">Viewed from the modern American standpoint, </w:t>
      </w:r>
      <w:r w:rsidRPr="00DD2F35">
        <w:rPr>
          <w:rStyle w:val="Emphasis"/>
          <w:highlight w:val="green"/>
        </w:rPr>
        <w:t>life is the ground of all</w:t>
      </w:r>
      <w:r w:rsidRPr="00B62E99">
        <w:rPr>
          <w:rStyle w:val="StyleUnderline"/>
        </w:rPr>
        <w:t xml:space="preserve"> our </w:t>
      </w:r>
      <w:r w:rsidRPr="00DD2F35">
        <w:rPr>
          <w:rStyle w:val="Emphasis"/>
          <w:highlight w:val="green"/>
        </w:rPr>
        <w:t>values</w:t>
      </w:r>
      <w:r w:rsidRPr="00B62E99">
        <w:rPr>
          <w:rStyle w:val="StyleUnderline"/>
        </w:rPr>
        <w:t xml:space="preserve"> and </w:t>
      </w:r>
      <w:r w:rsidRPr="00DD2F35">
        <w:rPr>
          <w:rStyle w:val="Emphasis"/>
          <w:highlight w:val="green"/>
        </w:rPr>
        <w:t>death is</w:t>
      </w:r>
      <w:r w:rsidRPr="00B62E99">
        <w:rPr>
          <w:rStyle w:val="Emphasis"/>
        </w:rPr>
        <w:t xml:space="preserve"> a </w:t>
      </w:r>
      <w:r w:rsidRPr="00DD2F35">
        <w:rPr>
          <w:rStyle w:val="Emphasis"/>
          <w:highlight w:val="green"/>
        </w:rPr>
        <w:t>limiting</w:t>
      </w:r>
      <w:r w:rsidRPr="00B62E99">
        <w:rPr>
          <w:rStyle w:val="Emphasis"/>
        </w:rPr>
        <w:t xml:space="preserve"> condition. The approach</w:t>
      </w:r>
      <w:r w:rsidRPr="00B62E99">
        <w:rPr>
          <w:rStyle w:val="StyleUnderline"/>
        </w:rPr>
        <w:t xml:space="preserve"> discussed </w:t>
      </w:r>
      <w:r w:rsidRPr="00B62E99">
        <w:rPr>
          <w:rStyle w:val="Emphasis"/>
        </w:rPr>
        <w:t>in this paper is pragmatic</w:t>
      </w:r>
      <w:r w:rsidRPr="00D40D46">
        <w:rPr>
          <w:sz w:val="10"/>
        </w:rPr>
        <w:t xml:space="preserve"> and hence contextualistic. </w:t>
      </w:r>
      <w:r w:rsidRPr="00DD2F35">
        <w:rPr>
          <w:rStyle w:val="Emphasis"/>
          <w:highlight w:val="green"/>
        </w:rPr>
        <w:t>Denying</w:t>
      </w:r>
      <w:r w:rsidRPr="00B62E99">
        <w:rPr>
          <w:rStyle w:val="StyleUnderline"/>
        </w:rPr>
        <w:t xml:space="preserve"> the value of </w:t>
      </w:r>
      <w:r w:rsidRPr="00DD2F35">
        <w:rPr>
          <w:rStyle w:val="Emphasis"/>
          <w:highlight w:val="green"/>
        </w:rPr>
        <w:t>death but accepting its reality</w:t>
      </w:r>
      <w:r w:rsidRPr="00B62E99">
        <w:rPr>
          <w:rStyle w:val="StyleUnderline"/>
        </w:rPr>
        <w:t xml:space="preserve">, the author points to </w:t>
      </w:r>
      <w:r w:rsidRPr="00DD2F35">
        <w:rPr>
          <w:rStyle w:val="Emphasis"/>
          <w:highlight w:val="green"/>
        </w:rPr>
        <w:t>dying</w:t>
      </w:r>
      <w:r w:rsidRPr="00D40D46">
        <w:rPr>
          <w:rStyle w:val="Emphasis"/>
        </w:rPr>
        <w:t xml:space="preserve">, not death, </w:t>
      </w:r>
      <w:r w:rsidRPr="00DD2F35">
        <w:rPr>
          <w:rStyle w:val="Emphasis"/>
          <w:highlight w:val="green"/>
        </w:rPr>
        <w:t xml:space="preserve">as the </w:t>
      </w:r>
      <w:r w:rsidRPr="007078A4">
        <w:rPr>
          <w:rStyle w:val="Emphasis"/>
        </w:rPr>
        <w:t xml:space="preserve">problematic </w:t>
      </w:r>
      <w:r w:rsidRPr="00DD2F35">
        <w:rPr>
          <w:rStyle w:val="Emphasis"/>
          <w:highlight w:val="green"/>
        </w:rPr>
        <w:t>phenomenon</w:t>
      </w:r>
      <w:r w:rsidRPr="00D40D46">
        <w:rPr>
          <w:rStyle w:val="Emphasis"/>
        </w:rPr>
        <w:t xml:space="preserve"> </w:t>
      </w:r>
      <w:r w:rsidRPr="00B62E99">
        <w:rPr>
          <w:rStyle w:val="StyleUnderline"/>
        </w:rPr>
        <w:t xml:space="preserve">with which </w:t>
      </w:r>
      <w:r w:rsidRPr="00DD2F35">
        <w:rPr>
          <w:rStyle w:val="Emphasis"/>
          <w:highlight w:val="green"/>
        </w:rPr>
        <w:t>a pragmatist</w:t>
      </w:r>
      <w:r w:rsidRPr="00B62E99">
        <w:rPr>
          <w:rStyle w:val="StyleUnderline"/>
        </w:rPr>
        <w:t xml:space="preserve"> thanatology </w:t>
      </w:r>
      <w:r w:rsidRPr="00DD2F35">
        <w:rPr>
          <w:rStyle w:val="Emphasis"/>
          <w:highlight w:val="green"/>
        </w:rPr>
        <w:t>must deal</w:t>
      </w:r>
      <w:r w:rsidRPr="00D40D46">
        <w:rPr>
          <w:rStyle w:val="Emphasis"/>
        </w:rPr>
        <w:t>.</w:t>
      </w:r>
      <w:r w:rsidRPr="00D40D46">
        <w:rPr>
          <w:sz w:val="10"/>
        </w:rPr>
        <w:t xml:space="preserve"> Focusing on the dying individual as the core context, other related contexts are recognized and examined: the medical, the religious, and the familial (including Mends as well as relatives). </w:t>
      </w:r>
      <w:r w:rsidRPr="00B62E99">
        <w:rPr>
          <w:rStyle w:val="StyleUnderline"/>
        </w:rPr>
        <w:t xml:space="preserve">It is suggested that dying contains opportunities for growth-for the dying as well as for their surviving friends and relatives. </w:t>
      </w:r>
      <w:proofErr w:type="gramStart"/>
      <w:r w:rsidRPr="00B62E99">
        <w:rPr>
          <w:rStyle w:val="StyleUnderline"/>
        </w:rPr>
        <w:t>In dying, the tragic sense of life</w:t>
      </w:r>
      <w:proofErr w:type="gramEnd"/>
      <w:r w:rsidRPr="00B62E99">
        <w:rPr>
          <w:rStyle w:val="StyleUnderline"/>
        </w:rPr>
        <w:t xml:space="preserve"> may be most poignantly felt, not in the sense that life is ultimately doomed (for that is pathetic and not tragic), but in the sense that, </w:t>
      </w:r>
      <w:r w:rsidRPr="00DD2F35">
        <w:rPr>
          <w:rStyle w:val="Emphasis"/>
          <w:highlight w:val="green"/>
        </w:rPr>
        <w:t>though ending for the individual, life is ultimately valuable.</w:t>
      </w:r>
      <w:r>
        <w:rPr>
          <w:rStyle w:val="Emphasis"/>
        </w:rPr>
        <w:t xml:space="preserve"> </w:t>
      </w:r>
      <w:r w:rsidRPr="00D40D46">
        <w:rPr>
          <w:sz w:val="10"/>
        </w:rPr>
        <w:t xml:space="preserve">The “ambivalence and the escapism of modem Western man regarding death” are well known (1, p. 317). American civilization, the epitome of modernity, accords little recognition to death as a value. At its worst the contemporary American attitude toward death adds to the anguish of the dying who not only are callously shuffled aside by the </w:t>
      </w:r>
      <w:proofErr w:type="spellStart"/>
      <w:r w:rsidRPr="00D40D46">
        <w:rPr>
          <w:sz w:val="10"/>
        </w:rPr>
        <w:t>nondying</w:t>
      </w:r>
      <w:proofErr w:type="spellEnd"/>
      <w:r w:rsidRPr="00D40D46">
        <w:rPr>
          <w:sz w:val="10"/>
        </w:rPr>
        <w:t xml:space="preserve"> but also are bereft themselves of self-understanding or favorable self-regard. Dying is considered obscene, and expensive funeral rites are indulged in to deny the reality of death. The attitude is confused; the denial of the value of death is mistaken for the denial of the reality of death. </w:t>
      </w:r>
      <w:r w:rsidRPr="00D40D46">
        <w:rPr>
          <w:rStyle w:val="StyleUnderline"/>
        </w:rPr>
        <w:t xml:space="preserve">Behind the modem attitude, confused as it is, lies the truism that </w:t>
      </w:r>
      <w:r w:rsidRPr="00DD2F35">
        <w:rPr>
          <w:rStyle w:val="Emphasis"/>
          <w:highlight w:val="green"/>
        </w:rPr>
        <w:t>death is no value</w:t>
      </w:r>
      <w:r w:rsidRPr="00D40D46">
        <w:rPr>
          <w:rStyle w:val="StyleUnderline"/>
        </w:rPr>
        <w:t>.</w:t>
      </w:r>
      <w:r w:rsidRPr="00D40D46">
        <w:rPr>
          <w:sz w:val="10"/>
        </w:rPr>
        <w:t xml:space="preserve"> Other civilizations have fostered different attitudes, according to which death is esteemed more than life. Such attitudes, so alien to the modern mind, have found expression in the Socratic definition of philosophy as the pursuit of death! and in the medieval view of life as a vale of tears. By contrast, modem man accentuates the value of life. </w:t>
      </w:r>
      <w:r w:rsidRPr="00D40D46">
        <w:rPr>
          <w:rStyle w:val="StyleUnderline"/>
        </w:rPr>
        <w:t xml:space="preserve">Indeed, </w:t>
      </w:r>
      <w:r w:rsidRPr="00DD2F35">
        <w:rPr>
          <w:rStyle w:val="Emphasis"/>
          <w:highlight w:val="green"/>
        </w:rPr>
        <w:t>life is the ground of all our values. Death</w:t>
      </w:r>
      <w:r w:rsidRPr="00D40D46">
        <w:rPr>
          <w:rStyle w:val="StyleUnderline"/>
        </w:rPr>
        <w:t xml:space="preserve">, then, </w:t>
      </w:r>
      <w:r w:rsidRPr="00DD2F35">
        <w:rPr>
          <w:rStyle w:val="Emphasis"/>
          <w:highlight w:val="green"/>
        </w:rPr>
        <w:t>is a limiting condition</w:t>
      </w:r>
      <w:r w:rsidRPr="00D40D46">
        <w:rPr>
          <w:rStyle w:val="StyleUnderline"/>
        </w:rPr>
        <w:t xml:space="preserve">. As such it may impose upon man, as some existentialists have insisted, the need to choose, since life is temporally finite. </w:t>
      </w:r>
      <w:r w:rsidRPr="00D40D46">
        <w:rPr>
          <w:rStyle w:val="Emphasis"/>
        </w:rPr>
        <w:t xml:space="preserve">But </w:t>
      </w:r>
      <w:r w:rsidRPr="00DD2F35">
        <w:rPr>
          <w:rStyle w:val="Emphasis"/>
          <w:highlight w:val="green"/>
        </w:rPr>
        <w:t>death creates no values</w:t>
      </w:r>
      <w:r w:rsidRPr="00D40D46">
        <w:rPr>
          <w:rStyle w:val="Emphasis"/>
        </w:rPr>
        <w:t xml:space="preserve">, although </w:t>
      </w:r>
      <w:r w:rsidRPr="00DD2F35">
        <w:rPr>
          <w:rStyle w:val="Emphasis"/>
          <w:highlight w:val="green"/>
        </w:rPr>
        <w:t>the choices of the living may</w:t>
      </w:r>
      <w:r w:rsidRPr="007078A4">
        <w:rPr>
          <w:rStyle w:val="Emphasis"/>
        </w:rPr>
        <w:t xml:space="preserve">. Although death is a reality, it has the reality of a </w:t>
      </w:r>
      <w:proofErr w:type="gramStart"/>
      <w:r w:rsidRPr="007078A4">
        <w:rPr>
          <w:rStyle w:val="Emphasis"/>
        </w:rPr>
        <w:t>limit .that</w:t>
      </w:r>
      <w:proofErr w:type="gramEnd"/>
      <w:r w:rsidRPr="007078A4">
        <w:rPr>
          <w:rStyle w:val="Emphasis"/>
        </w:rPr>
        <w:t xml:space="preserve"> is to be avoided as long as possible. While death is inevitable for every man, it need not happen now.</w:t>
      </w:r>
    </w:p>
    <w:p w14:paraId="1C18B64B" w14:textId="1FA5FF7B" w:rsidR="006C09E9" w:rsidRDefault="006C09E9" w:rsidP="006C09E9">
      <w:pPr>
        <w:pStyle w:val="Heading4"/>
      </w:pPr>
      <w:r>
        <w:t xml:space="preserve">2] </w:t>
      </w:r>
      <w:r w:rsidRPr="006C09E9">
        <w:t>It’s intrinsic to Pragmatism</w:t>
      </w:r>
      <w:r>
        <w:t xml:space="preserve"> – terminates the need of values from other people </w:t>
      </w:r>
    </w:p>
    <w:p w14:paraId="17EC44A2" w14:textId="2012230B" w:rsidR="006C09E9" w:rsidRPr="006C09E9" w:rsidRDefault="006C09E9" w:rsidP="006C09E9">
      <w:pPr>
        <w:spacing w:after="0"/>
      </w:pPr>
      <w:r w:rsidRPr="006C09E9">
        <w:rPr>
          <w:rStyle w:val="Style13ptBold"/>
        </w:rPr>
        <w:t xml:space="preserve">Reck </w:t>
      </w:r>
      <w:r>
        <w:rPr>
          <w:rStyle w:val="Style13ptBold"/>
        </w:rPr>
        <w:t>’</w:t>
      </w:r>
      <w:r w:rsidRPr="006C09E9">
        <w:rPr>
          <w:rStyle w:val="Style13ptBold"/>
        </w:rPr>
        <w:t>15</w:t>
      </w:r>
      <w:r>
        <w:rPr>
          <w:rStyle w:val="Style13ptBold"/>
        </w:rPr>
        <w:t xml:space="preserve"> </w:t>
      </w:r>
      <w:r w:rsidRPr="006C09E9">
        <w:t xml:space="preserve">Reck, Andrew. “A Contextualist Thanatology: A Pragmatic Approach to Death and Dying.” Taylor &amp; Francis, 10 Feb. 2015, www.tandfonline.com/doi/abs/10.1080/07481187708252903?journalCode=udst19. // Lindale PP </w:t>
      </w:r>
    </w:p>
    <w:p w14:paraId="5E11B25F" w14:textId="77777777" w:rsidR="006C09E9" w:rsidRDefault="006C09E9" w:rsidP="006C09E9">
      <w:pPr>
        <w:rPr>
          <w:rStyle w:val="StyleUnderline"/>
        </w:rPr>
      </w:pPr>
      <w:r w:rsidRPr="00DD2F35">
        <w:rPr>
          <w:rStyle w:val="Emphasis"/>
          <w:highlight w:val="green"/>
        </w:rPr>
        <w:t>Pragmatism is the philosophy</w:t>
      </w:r>
      <w:r w:rsidRPr="007078A4">
        <w:rPr>
          <w:rStyle w:val="StyleUnderline"/>
        </w:rPr>
        <w:t xml:space="preserve"> appropriate to American civilization </w:t>
      </w:r>
      <w:r w:rsidRPr="00DD2F35">
        <w:rPr>
          <w:rStyle w:val="Emphasis"/>
          <w:highlight w:val="green"/>
        </w:rPr>
        <w:t>with</w:t>
      </w:r>
      <w:r w:rsidRPr="007078A4">
        <w:rPr>
          <w:rStyle w:val="Emphasis"/>
        </w:rPr>
        <w:t xml:space="preserve"> its conception of </w:t>
      </w:r>
      <w:r w:rsidRPr="00DD2F35">
        <w:rPr>
          <w:rStyle w:val="Emphasis"/>
          <w:highlight w:val="green"/>
        </w:rPr>
        <w:t>life as the ground of all value</w:t>
      </w:r>
      <w:r w:rsidRPr="007078A4">
        <w:rPr>
          <w:rStyle w:val="StyleUnderline"/>
        </w:rPr>
        <w:t>.</w:t>
      </w:r>
      <w:r w:rsidRPr="007078A4">
        <w:rPr>
          <w:sz w:val="8"/>
        </w:rPr>
        <w:t xml:space="preserve"> It is, in fact, the outgrowth of 19th century </w:t>
      </w:r>
      <w:proofErr w:type="spellStart"/>
      <w:r w:rsidRPr="007078A4">
        <w:rPr>
          <w:sz w:val="8"/>
        </w:rPr>
        <w:t>Lebensphilosophie</w:t>
      </w:r>
      <w:proofErr w:type="spellEnd"/>
      <w:r w:rsidRPr="007078A4">
        <w:rPr>
          <w:sz w:val="8"/>
        </w:rPr>
        <w:t xml:space="preserve"> shaped by Darwinian principles of biological evolution. </w:t>
      </w:r>
      <w:r w:rsidRPr="007078A4">
        <w:rPr>
          <w:rStyle w:val="Emphasis"/>
        </w:rPr>
        <w:t>These principles center on survival as the goal for all organic behavior. Pragmatism is the specific elaboration of the scientific theory of evolution in the fields of psychology, epistemology, and value theory</w:t>
      </w:r>
      <w:r w:rsidRPr="007078A4">
        <w:rPr>
          <w:rStyle w:val="StyleUnderline"/>
        </w:rPr>
        <w:t>.</w:t>
      </w:r>
      <w:r w:rsidRPr="007078A4">
        <w:rPr>
          <w:sz w:val="8"/>
        </w:rPr>
        <w:t xml:space="preserve"> Mind is construed to be the function of organisms interacting with their environment and seeking to survive. Cognition is interpreted to occur in organisms with complex cerebral structure; it emerges only when action is blocked and seeks to solve the problem obstructing action so that the organism may resume its action. </w:t>
      </w:r>
      <w:r w:rsidRPr="00DD2F35">
        <w:rPr>
          <w:rStyle w:val="Emphasis"/>
          <w:highlight w:val="green"/>
        </w:rPr>
        <w:t>Values are</w:t>
      </w:r>
      <w:r w:rsidRPr="007078A4">
        <w:rPr>
          <w:rStyle w:val="StyleUnderline"/>
        </w:rPr>
        <w:t xml:space="preserve"> </w:t>
      </w:r>
      <w:r w:rsidRPr="00DD2F35">
        <w:rPr>
          <w:rStyle w:val="Emphasis"/>
          <w:highlight w:val="green"/>
        </w:rPr>
        <w:t>naturalized</w:t>
      </w:r>
      <w:r w:rsidRPr="007078A4">
        <w:rPr>
          <w:rStyle w:val="StyleUnderline"/>
        </w:rPr>
        <w:t xml:space="preserve">, rooted </w:t>
      </w:r>
      <w:r w:rsidRPr="00DD2F35">
        <w:rPr>
          <w:rStyle w:val="StyleUnderline"/>
          <w:highlight w:val="green"/>
        </w:rPr>
        <w:t>in</w:t>
      </w:r>
      <w:r w:rsidRPr="007078A4">
        <w:rPr>
          <w:rStyle w:val="StyleUnderline"/>
        </w:rPr>
        <w:t xml:space="preserve"> the processes of nature and of life, </w:t>
      </w:r>
      <w:r w:rsidRPr="007078A4">
        <w:rPr>
          <w:rStyle w:val="Emphasis"/>
        </w:rPr>
        <w:t xml:space="preserve">satisfying the desires and impulses of dynamic </w:t>
      </w:r>
      <w:r w:rsidRPr="00DD2F35">
        <w:rPr>
          <w:rStyle w:val="Emphasis"/>
          <w:highlight w:val="green"/>
        </w:rPr>
        <w:t>organisms. Within the pragmatic framework</w:t>
      </w:r>
      <w:r w:rsidRPr="007078A4">
        <w:rPr>
          <w:rStyle w:val="Emphasis"/>
        </w:rPr>
        <w:t xml:space="preserve">, the </w:t>
      </w:r>
      <w:r w:rsidRPr="00DD2F35">
        <w:rPr>
          <w:rStyle w:val="Emphasis"/>
          <w:highlight w:val="green"/>
        </w:rPr>
        <w:t>death</w:t>
      </w:r>
      <w:r w:rsidRPr="007078A4">
        <w:rPr>
          <w:rStyle w:val="Emphasis"/>
        </w:rPr>
        <w:t xml:space="preserve"> of an organism </w:t>
      </w:r>
      <w:r w:rsidRPr="00DD2F35">
        <w:rPr>
          <w:rStyle w:val="Emphasis"/>
          <w:highlight w:val="green"/>
        </w:rPr>
        <w:t>signals the cessation</w:t>
      </w:r>
      <w:r w:rsidRPr="007078A4">
        <w:rPr>
          <w:rStyle w:val="Emphasis"/>
        </w:rPr>
        <w:t xml:space="preserve"> of all activity and </w:t>
      </w:r>
      <w:r w:rsidRPr="00DD2F35">
        <w:rPr>
          <w:rStyle w:val="Emphasis"/>
          <w:highlight w:val="green"/>
        </w:rPr>
        <w:t>of all value</w:t>
      </w:r>
      <w:r w:rsidRPr="007078A4">
        <w:rPr>
          <w:rStyle w:val="Emphasis"/>
        </w:rPr>
        <w:t xml:space="preserve"> for it.</w:t>
      </w:r>
      <w:r w:rsidRPr="007078A4">
        <w:rPr>
          <w:rStyle w:val="StyleUnderline"/>
        </w:rPr>
        <w:t xml:space="preserve"> </w:t>
      </w:r>
      <w:r w:rsidRPr="00DD2F35">
        <w:rPr>
          <w:rStyle w:val="Emphasis"/>
          <w:highlight w:val="green"/>
        </w:rPr>
        <w:t>Death is absolute</w:t>
      </w:r>
      <w:r w:rsidRPr="007078A4">
        <w:rPr>
          <w:rStyle w:val="StyleUnderline"/>
        </w:rPr>
        <w:t xml:space="preserve"> and irrevocable. It is the termination of all enjoyment of value for the dead. </w:t>
      </w:r>
      <w:r w:rsidRPr="007078A4">
        <w:rPr>
          <w:sz w:val="8"/>
        </w:rPr>
        <w:t xml:space="preserve">Death, however, is not mysterious. On the contrary, it is in principle thoroughly explicable, each case amenable to autopsy and medical analysis. </w:t>
      </w:r>
      <w:r w:rsidRPr="00DD2F35">
        <w:rPr>
          <w:rStyle w:val="Emphasis"/>
          <w:highlight w:val="green"/>
        </w:rPr>
        <w:t>The pragmatic attitude toward death</w:t>
      </w:r>
      <w:r w:rsidRPr="007078A4">
        <w:rPr>
          <w:rStyle w:val="StyleUnderline"/>
        </w:rPr>
        <w:t xml:space="preserve">, while denying its value, </w:t>
      </w:r>
      <w:r w:rsidRPr="00DD2F35">
        <w:rPr>
          <w:rStyle w:val="Emphasis"/>
          <w:highlight w:val="green"/>
        </w:rPr>
        <w:t>does not deny it</w:t>
      </w:r>
      <w:r w:rsidRPr="007078A4">
        <w:rPr>
          <w:rStyle w:val="Emphasis"/>
        </w:rPr>
        <w:t>s reality</w:t>
      </w:r>
      <w:r w:rsidRPr="007078A4">
        <w:rPr>
          <w:rStyle w:val="StyleUnderline"/>
        </w:rPr>
        <w:t xml:space="preserve">. </w:t>
      </w:r>
      <w:r w:rsidRPr="007078A4">
        <w:rPr>
          <w:sz w:val="8"/>
        </w:rPr>
        <w:t xml:space="preserve">With value placed supremely on life the pragmatic philosophy stresses the development of a technology to prolong life and to avoid death </w:t>
      </w:r>
      <w:proofErr w:type="gramStart"/>
      <w:r w:rsidRPr="007078A4">
        <w:rPr>
          <w:sz w:val="8"/>
        </w:rPr>
        <w:t>as long as</w:t>
      </w:r>
      <w:proofErr w:type="gramEnd"/>
      <w:r w:rsidRPr="007078A4">
        <w:rPr>
          <w:sz w:val="8"/>
        </w:rPr>
        <w:t xml:space="preserve"> possible. The upshot is not that longevity is the only value, but that it is the main value. </w:t>
      </w:r>
      <w:r w:rsidRPr="007078A4">
        <w:rPr>
          <w:rStyle w:val="StyleUnderline"/>
        </w:rPr>
        <w:t xml:space="preserve">Sacrifice of life is justifiable only if other life-perhaps better life-is preserved. The case for a pragmatic approach to death and dying is most persuasive. In general and for the long run, </w:t>
      </w:r>
      <w:r w:rsidRPr="00DD2F35">
        <w:rPr>
          <w:rStyle w:val="Emphasis"/>
          <w:highlight w:val="green"/>
        </w:rPr>
        <w:t>the strategy of prolonging life and avoiding death is the best.</w:t>
      </w:r>
      <w:r w:rsidRPr="007078A4">
        <w:rPr>
          <w:rStyle w:val="StyleUnderline"/>
        </w:rPr>
        <w:t xml:space="preserve"> That death is inevitable for every person does not mean that it is useless to ward off death </w:t>
      </w:r>
      <w:proofErr w:type="gramStart"/>
      <w:r w:rsidRPr="007078A4">
        <w:rPr>
          <w:rStyle w:val="StyleUnderline"/>
        </w:rPr>
        <w:t>as long as</w:t>
      </w:r>
      <w:proofErr w:type="gramEnd"/>
      <w:r w:rsidRPr="007078A4">
        <w:rPr>
          <w:rStyle w:val="StyleUnderline"/>
        </w:rPr>
        <w:t xml:space="preserve"> possible, because then life would be brief and brutish indeed, and the medical arts untended.</w:t>
      </w:r>
    </w:p>
    <w:p w14:paraId="67F4D734" w14:textId="083101E2" w:rsidR="006C09E9" w:rsidRPr="00E9591D" w:rsidRDefault="006C09E9" w:rsidP="006C09E9">
      <w:pPr>
        <w:pStyle w:val="Heading4"/>
        <w:rPr>
          <w:u w:val="single"/>
        </w:rPr>
      </w:pPr>
      <w:r w:rsidRPr="006C09E9">
        <w:t xml:space="preserve">3] </w:t>
      </w:r>
      <w:r w:rsidRPr="006C09E9">
        <w:t xml:space="preserve">It maximizes deliberation </w:t>
      </w:r>
      <w:r>
        <w:t xml:space="preserve">– a person cannot grow from deliberating with others during the process of dying </w:t>
      </w:r>
    </w:p>
    <w:p w14:paraId="36F0C6EC" w14:textId="77777777" w:rsidR="006C09E9" w:rsidRPr="00B62E99" w:rsidRDefault="006C09E9" w:rsidP="006C09E9">
      <w:pPr>
        <w:spacing w:after="0"/>
      </w:pPr>
      <w:r w:rsidRPr="00B62E99">
        <w:t>Reck ‘15</w:t>
      </w:r>
    </w:p>
    <w:p w14:paraId="4E0C2E31" w14:textId="77777777" w:rsidR="006C09E9" w:rsidRPr="00E9591D" w:rsidRDefault="006C09E9" w:rsidP="006C09E9">
      <w:pPr>
        <w:spacing w:after="0"/>
        <w:rPr>
          <w:sz w:val="12"/>
          <w:szCs w:val="12"/>
        </w:rPr>
      </w:pPr>
      <w:r w:rsidRPr="00B62E99">
        <w:rPr>
          <w:sz w:val="12"/>
          <w:szCs w:val="12"/>
        </w:rPr>
        <w:t xml:space="preserve">Reck, Andrew. “A Contextualist Thanatology: A Pragmatic Approach to Death and Dying.” Taylor &amp; Francis, 10 Feb. 2015, www.tandfonline.com/doi/abs/10.1080/07481187708252903?journalCode=udst19. // Lindale PP </w:t>
      </w:r>
    </w:p>
    <w:p w14:paraId="4454DB34" w14:textId="77777777" w:rsidR="006C09E9" w:rsidRPr="00E9591D" w:rsidRDefault="006C09E9" w:rsidP="006C09E9">
      <w:pPr>
        <w:rPr>
          <w:rStyle w:val="Emphasis"/>
        </w:rPr>
      </w:pPr>
      <w:r w:rsidRPr="00DD2F35">
        <w:rPr>
          <w:rStyle w:val="Emphasis"/>
          <w:highlight w:val="green"/>
        </w:rPr>
        <w:t>The pragmatic approach to death</w:t>
      </w:r>
      <w:r w:rsidRPr="00E9591D">
        <w:rPr>
          <w:sz w:val="8"/>
        </w:rPr>
        <w:t xml:space="preserve"> and dying, therefore, </w:t>
      </w:r>
      <w:r w:rsidRPr="00DD2F35">
        <w:rPr>
          <w:rStyle w:val="Emphasis"/>
          <w:highlight w:val="green"/>
        </w:rPr>
        <w:t>is oriented to</w:t>
      </w:r>
      <w:r w:rsidRPr="00E9591D">
        <w:rPr>
          <w:rStyle w:val="Emphasis"/>
        </w:rPr>
        <w:t xml:space="preserve"> the preservation of </w:t>
      </w:r>
      <w:r w:rsidRPr="00DD2F35">
        <w:rPr>
          <w:rStyle w:val="Emphasis"/>
          <w:highlight w:val="green"/>
        </w:rPr>
        <w:t>life</w:t>
      </w:r>
      <w:r w:rsidRPr="00E9591D">
        <w:rPr>
          <w:rStyle w:val="StyleUnderline"/>
        </w:rPr>
        <w:t xml:space="preserve"> and to the promotion of the value of growth. </w:t>
      </w:r>
      <w:r w:rsidRPr="00DD2F35">
        <w:rPr>
          <w:rStyle w:val="Emphasis"/>
          <w:highlight w:val="green"/>
        </w:rPr>
        <w:t>It seeks to solve the problems that surround the dying</w:t>
      </w:r>
      <w:r w:rsidRPr="00E9591D">
        <w:rPr>
          <w:sz w:val="8"/>
        </w:rPr>
        <w:t xml:space="preserve">, and it proposes to do so by means of a contextualist analysis which demarcates different kinds of thanatological problems. It calls for greater employment of psychiatry in meeting the needs of the dying. </w:t>
      </w:r>
      <w:r w:rsidRPr="00DD2F35">
        <w:rPr>
          <w:rStyle w:val="Emphasis"/>
          <w:highlight w:val="green"/>
        </w:rPr>
        <w:t>It does not deny</w:t>
      </w:r>
      <w:r w:rsidRPr="00E9591D">
        <w:rPr>
          <w:rStyle w:val="StyleUnderline"/>
        </w:rPr>
        <w:t xml:space="preserve"> the reality of </w:t>
      </w:r>
      <w:r w:rsidRPr="00DD2F35">
        <w:rPr>
          <w:rStyle w:val="Emphasis"/>
          <w:highlight w:val="green"/>
        </w:rPr>
        <w:t>death</w:t>
      </w:r>
      <w:r w:rsidRPr="00E9591D">
        <w:rPr>
          <w:sz w:val="8"/>
        </w:rPr>
        <w:t xml:space="preserve">, but it suggests that dying contains opportunities for growth-for the dying as well as for their surviving friends and relatives. </w:t>
      </w:r>
      <w:proofErr w:type="gramStart"/>
      <w:r w:rsidRPr="00E9591D">
        <w:rPr>
          <w:rStyle w:val="Emphasis"/>
        </w:rPr>
        <w:t>In dying</w:t>
      </w:r>
      <w:r w:rsidRPr="00E9591D">
        <w:rPr>
          <w:rStyle w:val="StyleUnderline"/>
        </w:rPr>
        <w:t xml:space="preserve">, the tragic sense of </w:t>
      </w:r>
      <w:r w:rsidRPr="00E9591D">
        <w:rPr>
          <w:rStyle w:val="Emphasis"/>
        </w:rPr>
        <w:t>life</w:t>
      </w:r>
      <w:proofErr w:type="gramEnd"/>
      <w:r w:rsidRPr="00E9591D">
        <w:rPr>
          <w:rStyle w:val="Emphasis"/>
        </w:rPr>
        <w:t xml:space="preserve"> may be most</w:t>
      </w:r>
      <w:r w:rsidRPr="00E9591D">
        <w:rPr>
          <w:rStyle w:val="StyleUnderline"/>
        </w:rPr>
        <w:t xml:space="preserve"> poignantly </w:t>
      </w:r>
      <w:r w:rsidRPr="00E9591D">
        <w:rPr>
          <w:rStyle w:val="Emphasis"/>
        </w:rPr>
        <w:t>felt</w:t>
      </w:r>
      <w:r w:rsidRPr="00E9591D">
        <w:rPr>
          <w:rStyle w:val="StyleUnderline"/>
        </w:rPr>
        <w:t xml:space="preserve">, not in the sense that life is ultimately doomed (for that sense is pathetic and not tragic), but </w:t>
      </w:r>
      <w:r w:rsidRPr="00E9591D">
        <w:rPr>
          <w:rStyle w:val="Emphasis"/>
        </w:rPr>
        <w:t>in the sense that, though ending for the individual, life is ultimately valuable.</w:t>
      </w:r>
    </w:p>
    <w:p w14:paraId="066A25B9" w14:textId="1E51D402" w:rsidR="006C09E9" w:rsidRDefault="006C09E9" w:rsidP="006C09E9">
      <w:pPr>
        <w:pStyle w:val="Heading4"/>
      </w:pPr>
      <w:r w:rsidRPr="006C09E9">
        <w:t xml:space="preserve">4] </w:t>
      </w:r>
      <w:r w:rsidRPr="006C09E9">
        <w:t>Materialism Double Bind</w:t>
      </w:r>
      <w:r w:rsidRPr="007078A4">
        <w:t xml:space="preserve"> </w:t>
      </w:r>
      <w:r>
        <w:t>–</w:t>
      </w:r>
      <w:r w:rsidRPr="007078A4">
        <w:t xml:space="preserve"> </w:t>
      </w:r>
      <w:r>
        <w:t xml:space="preserve">either </w:t>
      </w:r>
      <w:r w:rsidRPr="00E9591D">
        <w:rPr>
          <w:u w:val="single"/>
        </w:rPr>
        <w:t>a) they care about death</w:t>
      </w:r>
      <w:r>
        <w:t xml:space="preserve"> and see it as the worst impact under their framework which means the DAs/Case turns still apply or </w:t>
      </w:r>
      <w:r w:rsidRPr="00E9591D">
        <w:rPr>
          <w:u w:val="single"/>
        </w:rPr>
        <w:t>b) they do not care about death</w:t>
      </w:r>
      <w:r>
        <w:t xml:space="preserve"> and do not see it as the worst impact under their framework which means they justify atrocities or simply ignore them because death isn’t bad – means you should drop their framework for being morally repugnant. </w:t>
      </w:r>
    </w:p>
    <w:p w14:paraId="3135D6CA" w14:textId="687EED5A" w:rsidR="006C09E9" w:rsidRPr="00BA1714" w:rsidRDefault="006C09E9" w:rsidP="006C09E9">
      <w:pPr>
        <w:pStyle w:val="Heading4"/>
        <w:rPr>
          <w:rFonts w:cs="Calibri"/>
        </w:rPr>
      </w:pPr>
      <w:r w:rsidRPr="006C09E9">
        <w:rPr>
          <w:rFonts w:cs="Calibri"/>
        </w:rPr>
        <w:t xml:space="preserve">5] </w:t>
      </w:r>
      <w:r w:rsidRPr="006C09E9">
        <w:rPr>
          <w:rFonts w:cs="Calibri"/>
        </w:rPr>
        <w:t>Hijack Empirics</w:t>
      </w:r>
      <w:r>
        <w:rPr>
          <w:rFonts w:cs="Calibri"/>
        </w:rPr>
        <w:t xml:space="preserve"> – if different people have different conceptions of morality that inevitably interconnect to find a moral </w:t>
      </w:r>
      <w:proofErr w:type="gramStart"/>
      <w:r>
        <w:rPr>
          <w:rFonts w:cs="Calibri"/>
        </w:rPr>
        <w:t>truth</w:t>
      </w:r>
      <w:proofErr w:type="gramEnd"/>
      <w:r>
        <w:rPr>
          <w:rFonts w:cs="Calibri"/>
        </w:rPr>
        <w:t xml:space="preserve"> we should preserve our ability to find that truth – means extinction comes first </w:t>
      </w:r>
    </w:p>
    <w:p w14:paraId="6871904E" w14:textId="77777777" w:rsidR="00705C09" w:rsidRPr="00B5333B" w:rsidRDefault="006C09E9" w:rsidP="00705C09">
      <w:pPr>
        <w:rPr>
          <w:rFonts w:asciiTheme="majorHAnsi" w:hAnsiTheme="majorHAnsi" w:cstheme="majorHAnsi"/>
        </w:rPr>
      </w:pPr>
      <w:r w:rsidRPr="00BA1714">
        <w:rPr>
          <w:rStyle w:val="Heading4Char"/>
          <w:rFonts w:cs="Calibri"/>
        </w:rPr>
        <w:t>MacAskill 14</w:t>
      </w:r>
      <w:r w:rsidRPr="00BA1714">
        <w:t xml:space="preserve">, </w:t>
      </w:r>
      <w:r w:rsidR="00705C09" w:rsidRPr="00B5333B">
        <w:rPr>
          <w:rFonts w:asciiTheme="majorHAnsi" w:hAnsiTheme="majorHAnsi" w:cstheme="majorHAnsi"/>
          <w:sz w:val="16"/>
          <w:szCs w:val="16"/>
        </w:rPr>
        <w:t>[William, Oxford Philosopher and youngest tenured philosopher in the world, Normative Uncertainty, 2014]</w:t>
      </w:r>
    </w:p>
    <w:p w14:paraId="67B9E197" w14:textId="77777777" w:rsidR="00705C09" w:rsidRPr="00705C09" w:rsidRDefault="00705C09" w:rsidP="00705C09">
      <w:pPr>
        <w:rPr>
          <w:rFonts w:asciiTheme="minorHAnsi" w:hAnsiTheme="minorHAnsi" w:cstheme="minorHAnsi"/>
          <w:sz w:val="14"/>
        </w:rPr>
      </w:pPr>
      <w:proofErr w:type="gramStart"/>
      <w:r w:rsidRPr="00705C09">
        <w:rPr>
          <w:rStyle w:val="TitleChar"/>
          <w:rFonts w:asciiTheme="minorHAnsi" w:hAnsiTheme="minorHAnsi" w:cstheme="minorHAnsi"/>
        </w:rPr>
        <w:t>The human race</w:t>
      </w:r>
      <w:proofErr w:type="gramEnd"/>
      <w:r w:rsidRPr="00705C09">
        <w:rPr>
          <w:rStyle w:val="TitleChar"/>
          <w:rFonts w:asciiTheme="minorHAnsi" w:hAnsiTheme="minorHAnsi" w:cstheme="minorHAnsi"/>
        </w:rPr>
        <w:t xml:space="preserve"> might go extinct </w:t>
      </w:r>
      <w:r w:rsidRPr="00705C09">
        <w:rPr>
          <w:rFonts w:asciiTheme="minorHAnsi" w:hAnsiTheme="minorHAnsi" w:cstheme="minorHAnsi"/>
          <w:sz w:val="14"/>
        </w:rPr>
        <w:t xml:space="preserve">from a number of causes: asteroids, </w:t>
      </w:r>
      <w:proofErr w:type="spellStart"/>
      <w:r w:rsidRPr="00705C09">
        <w:rPr>
          <w:rFonts w:asciiTheme="minorHAnsi" w:hAnsiTheme="minorHAnsi" w:cstheme="minorHAnsi"/>
          <w:sz w:val="14"/>
        </w:rPr>
        <w:t>supervolcanoes</w:t>
      </w:r>
      <w:proofErr w:type="spellEnd"/>
      <w:r w:rsidRPr="00705C09">
        <w:rPr>
          <w:rFonts w:asciiTheme="minorHAnsi" w:hAnsiTheme="minorHAnsi" w:cstheme="minorHAnsi"/>
          <w:sz w:val="14"/>
        </w:rPr>
        <w:t xml:space="preserve">, runaway climate change, pandemics, nuclear war, and the development and use of dangerous new technologies such as synthetic biology, all pose risks (even if very small) to the continued survival of the human race.184 And </w:t>
      </w:r>
      <w:r w:rsidRPr="00705C09">
        <w:rPr>
          <w:rStyle w:val="TitleChar"/>
          <w:rFonts w:asciiTheme="minorHAnsi" w:hAnsiTheme="minorHAnsi" w:cstheme="minorHAnsi"/>
        </w:rPr>
        <w:t xml:space="preserve">different moral views give opposing answers to question of whether this would be a </w:t>
      </w:r>
      <w:r w:rsidRPr="00705C09">
        <w:rPr>
          <w:rFonts w:asciiTheme="minorHAnsi" w:hAnsiTheme="minorHAnsi" w:cstheme="minorHAnsi"/>
          <w:sz w:val="14"/>
        </w:rPr>
        <w:t>good</w:t>
      </w:r>
      <w:r w:rsidRPr="00705C09">
        <w:rPr>
          <w:rStyle w:val="TitleChar"/>
          <w:rFonts w:asciiTheme="minorHAnsi" w:hAnsiTheme="minorHAnsi" w:cstheme="minorHAnsi"/>
        </w:rPr>
        <w:t xml:space="preserve"> </w:t>
      </w:r>
      <w:r w:rsidRPr="00705C09">
        <w:rPr>
          <w:rFonts w:asciiTheme="minorHAnsi" w:hAnsiTheme="minorHAnsi" w:cstheme="minorHAnsi"/>
          <w:sz w:val="14"/>
        </w:rPr>
        <w:t xml:space="preserve">or a </w:t>
      </w:r>
      <w:r w:rsidRPr="00705C09">
        <w:rPr>
          <w:rStyle w:val="TitleChar"/>
          <w:rFonts w:asciiTheme="minorHAnsi" w:hAnsiTheme="minorHAnsi" w:cstheme="minorHAnsi"/>
        </w:rPr>
        <w:t>bad thing</w:t>
      </w:r>
      <w:r w:rsidRPr="00705C09">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705C09">
        <w:rPr>
          <w:rFonts w:asciiTheme="minorHAnsi" w:hAnsiTheme="minorHAnsi" w:cstheme="minorHAnsi"/>
          <w:sz w:val="14"/>
        </w:rPr>
        <w:t>the human race</w:t>
      </w:r>
      <w:proofErr w:type="gramEnd"/>
      <w:r w:rsidRPr="00705C09">
        <w:rPr>
          <w:rFonts w:asciiTheme="minorHAnsi" w:hAnsiTheme="minorHAnsi" w:cstheme="minorHAnsi"/>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705C09">
        <w:rPr>
          <w:rFonts w:asciiTheme="minorHAnsi" w:hAnsiTheme="minorHAnsi" w:cstheme="minorHAnsi"/>
          <w:sz w:val="14"/>
        </w:rPr>
        <w:t>thing.For</w:t>
      </w:r>
      <w:proofErr w:type="spellEnd"/>
      <w:r w:rsidRPr="00705C09">
        <w:rPr>
          <w:rFonts w:asciiTheme="minorHAnsi" w:hAnsiTheme="minorHAnsi" w:cstheme="minorHAnsi"/>
          <w:sz w:val="14"/>
        </w:rPr>
        <w:t xml:space="preserve"> example, one might regard the prevention of </w:t>
      </w:r>
      <w:proofErr w:type="spellStart"/>
      <w:r w:rsidRPr="00705C09">
        <w:rPr>
          <w:rFonts w:asciiTheme="minorHAnsi" w:hAnsiTheme="minorHAnsi" w:cstheme="minorHAnsi"/>
          <w:sz w:val="14"/>
        </w:rPr>
        <w:t>bads</w:t>
      </w:r>
      <w:proofErr w:type="spellEnd"/>
      <w:r w:rsidRPr="00705C09">
        <w:rPr>
          <w:rFonts w:asciiTheme="minorHAnsi" w:hAnsiTheme="minorHAnsi" w:cstheme="minorHAnsi"/>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705C09">
        <w:rPr>
          <w:rFonts w:asciiTheme="minorHAnsi" w:hAnsiTheme="minorHAnsi" w:cstheme="minorHAnsi"/>
          <w:sz w:val="14"/>
        </w:rPr>
        <w:t>bads</w:t>
      </w:r>
      <w:proofErr w:type="spellEnd"/>
      <w:r w:rsidRPr="00705C09">
        <w:rPr>
          <w:rFonts w:asciiTheme="minorHAnsi" w:hAnsiTheme="minorHAnsi" w:cstheme="minorHAnsi"/>
          <w:sz w:val="14"/>
        </w:rPr>
        <w:t xml:space="preserve">, such as war and genocide, as being much more important than the promotion of objective goods, such as scientific and artistic progress. If </w:t>
      </w:r>
      <w:proofErr w:type="gramStart"/>
      <w:r w:rsidRPr="00705C09">
        <w:rPr>
          <w:rFonts w:asciiTheme="minorHAnsi" w:hAnsiTheme="minorHAnsi" w:cstheme="minorHAnsi"/>
          <w:sz w:val="14"/>
        </w:rPr>
        <w:t>the human race</w:t>
      </w:r>
      <w:proofErr w:type="gramEnd"/>
      <w:r w:rsidRPr="00705C09">
        <w:rPr>
          <w:rFonts w:asciiTheme="minorHAnsi" w:hAnsiTheme="minorHAnsi" w:cstheme="minorHAnsi"/>
          <w:sz w:val="14"/>
        </w:rPr>
        <w:t xml:space="preserve"> continues its future will inevitably involve suffering as well as happiness, and objective </w:t>
      </w:r>
      <w:proofErr w:type="spellStart"/>
      <w:r w:rsidRPr="00705C09">
        <w:rPr>
          <w:rFonts w:asciiTheme="minorHAnsi" w:hAnsiTheme="minorHAnsi" w:cstheme="minorHAnsi"/>
          <w:sz w:val="14"/>
        </w:rPr>
        <w:t>bads</w:t>
      </w:r>
      <w:proofErr w:type="spellEnd"/>
      <w:r w:rsidRPr="00705C09">
        <w:rPr>
          <w:rFonts w:asciiTheme="minorHAnsi" w:hAnsiTheme="minorHAnsi" w:cstheme="minorHAnsi"/>
          <w:sz w:val="14"/>
        </w:rPr>
        <w:t xml:space="preserve"> as well as objective goods. So, if one weights the </w:t>
      </w:r>
      <w:proofErr w:type="spellStart"/>
      <w:r w:rsidRPr="00705C09">
        <w:rPr>
          <w:rFonts w:asciiTheme="minorHAnsi" w:hAnsiTheme="minorHAnsi" w:cstheme="minorHAnsi"/>
          <w:sz w:val="14"/>
        </w:rPr>
        <w:t>bads</w:t>
      </w:r>
      <w:proofErr w:type="spellEnd"/>
      <w:r w:rsidRPr="00705C09">
        <w:rPr>
          <w:rFonts w:asciiTheme="minorHAnsi" w:hAnsiTheme="minorHAnsi" w:cstheme="minorHAnsi"/>
          <w:sz w:val="14"/>
        </w:rPr>
        <w:t xml:space="preserve"> sufficiently heavily against the goods, or if one is sufficiently pessimistic about humanity’s ability to achieve good outcomes, then one will regard human extinction as a good thing.187 </w:t>
      </w:r>
      <w:r w:rsidRPr="00705C09">
        <w:rPr>
          <w:rStyle w:val="TitleChar"/>
          <w:rFonts w:asciiTheme="minorHAnsi" w:hAnsiTheme="minorHAnsi" w:cstheme="minorHAnsi"/>
        </w:rPr>
        <w:t xml:space="preserve">However, even if we believe in a moral view </w:t>
      </w:r>
      <w:r w:rsidRPr="00705C09">
        <w:rPr>
          <w:rFonts w:asciiTheme="minorHAnsi" w:hAnsiTheme="minorHAnsi" w:cstheme="minorHAnsi"/>
          <w:sz w:val="14"/>
        </w:rPr>
        <w:t xml:space="preserve">according to </w:t>
      </w:r>
      <w:r w:rsidRPr="00705C09">
        <w:rPr>
          <w:rStyle w:val="TitleChar"/>
          <w:rFonts w:asciiTheme="minorHAnsi" w:hAnsiTheme="minorHAnsi" w:cstheme="minorHAnsi"/>
        </w:rPr>
        <w:t xml:space="preserve">which human extinction would be a good thing, </w:t>
      </w:r>
      <w:r w:rsidRPr="00705C09">
        <w:rPr>
          <w:rStyle w:val="TitleChar"/>
          <w:rFonts w:asciiTheme="minorHAnsi" w:hAnsiTheme="minorHAnsi" w:cstheme="minorHAnsi"/>
          <w:highlight w:val="green"/>
        </w:rPr>
        <w:t xml:space="preserve">we </w:t>
      </w:r>
      <w:r w:rsidRPr="00705C09">
        <w:rPr>
          <w:rStyle w:val="TitleChar"/>
          <w:rFonts w:asciiTheme="minorHAnsi" w:hAnsiTheme="minorHAnsi" w:cstheme="minorHAnsi"/>
        </w:rPr>
        <w:t xml:space="preserve">still </w:t>
      </w:r>
      <w:r w:rsidRPr="00705C09">
        <w:rPr>
          <w:rStyle w:val="TitleChar"/>
          <w:rFonts w:asciiTheme="minorHAnsi" w:hAnsiTheme="minorHAnsi" w:cstheme="minorHAnsi"/>
          <w:highlight w:val="green"/>
        </w:rPr>
        <w:t>have strong reason to prevent near-term</w:t>
      </w:r>
      <w:r w:rsidRPr="00705C09">
        <w:rPr>
          <w:rStyle w:val="TitleChar"/>
          <w:rFonts w:asciiTheme="minorHAnsi" w:hAnsiTheme="minorHAnsi" w:cstheme="minorHAnsi"/>
        </w:rPr>
        <w:t xml:space="preserve"> </w:t>
      </w:r>
      <w:r w:rsidRPr="00705C09">
        <w:rPr>
          <w:rFonts w:asciiTheme="minorHAnsi" w:hAnsiTheme="minorHAnsi" w:cstheme="minorHAnsi"/>
          <w:sz w:val="14"/>
        </w:rPr>
        <w:t>human</w:t>
      </w:r>
      <w:r w:rsidRPr="00705C09">
        <w:rPr>
          <w:rStyle w:val="TitleChar"/>
          <w:rFonts w:asciiTheme="minorHAnsi" w:hAnsiTheme="minorHAnsi" w:cstheme="minorHAnsi"/>
        </w:rPr>
        <w:t xml:space="preserve"> </w:t>
      </w:r>
      <w:r w:rsidRPr="00705C09">
        <w:rPr>
          <w:rStyle w:val="TitleChar"/>
          <w:rFonts w:asciiTheme="minorHAnsi" w:hAnsiTheme="minorHAnsi" w:cstheme="minorHAnsi"/>
          <w:highlight w:val="green"/>
        </w:rPr>
        <w:t>extinction</w:t>
      </w:r>
      <w:r w:rsidRPr="00705C09">
        <w:rPr>
          <w:rFonts w:asciiTheme="minorHAnsi" w:hAnsiTheme="minorHAnsi" w:cstheme="minorHAnsi"/>
          <w:sz w:val="14"/>
        </w:rPr>
        <w:t xml:space="preserve">. To see this, we must note three points. </w:t>
      </w:r>
      <w:r w:rsidRPr="00705C09">
        <w:rPr>
          <w:rStyle w:val="TitleChar"/>
          <w:rFonts w:asciiTheme="minorHAnsi" w:hAnsiTheme="minorHAnsi" w:cstheme="minorHAnsi"/>
        </w:rPr>
        <w:t>First</w:t>
      </w:r>
      <w:r w:rsidRPr="00705C09">
        <w:rPr>
          <w:rFonts w:asciiTheme="minorHAnsi" w:hAnsiTheme="minorHAnsi" w:cstheme="minorHAnsi"/>
          <w:sz w:val="14"/>
        </w:rPr>
        <w:t xml:space="preserve">, we should note that the </w:t>
      </w:r>
      <w:r w:rsidRPr="00705C09">
        <w:rPr>
          <w:rStyle w:val="TitleChar"/>
          <w:rFonts w:asciiTheme="minorHAnsi" w:hAnsiTheme="minorHAnsi" w:cstheme="minorHAnsi"/>
        </w:rPr>
        <w:t>extinction</w:t>
      </w:r>
      <w:r w:rsidRPr="00705C09">
        <w:rPr>
          <w:rFonts w:asciiTheme="minorHAnsi" w:hAnsiTheme="minorHAnsi" w:cstheme="minorHAnsi"/>
          <w:sz w:val="14"/>
        </w:rPr>
        <w:t xml:space="preserve"> of </w:t>
      </w:r>
      <w:proofErr w:type="gramStart"/>
      <w:r w:rsidRPr="00705C09">
        <w:rPr>
          <w:rFonts w:asciiTheme="minorHAnsi" w:hAnsiTheme="minorHAnsi" w:cstheme="minorHAnsi"/>
          <w:sz w:val="14"/>
        </w:rPr>
        <w:t>the human race</w:t>
      </w:r>
      <w:proofErr w:type="gramEnd"/>
      <w:r w:rsidRPr="00705C09">
        <w:rPr>
          <w:rFonts w:asciiTheme="minorHAnsi" w:hAnsiTheme="minorHAnsi" w:cstheme="minorHAnsi"/>
          <w:sz w:val="14"/>
        </w:rPr>
        <w:t xml:space="preserve"> </w:t>
      </w:r>
      <w:r w:rsidRPr="00705C09">
        <w:rPr>
          <w:rStyle w:val="TitleChar"/>
          <w:rFonts w:asciiTheme="minorHAnsi" w:hAnsiTheme="minorHAnsi" w:cstheme="minorHAnsi"/>
        </w:rPr>
        <w:t xml:space="preserve">is </w:t>
      </w:r>
      <w:r w:rsidRPr="00705C09">
        <w:rPr>
          <w:rFonts w:asciiTheme="minorHAnsi" w:hAnsiTheme="minorHAnsi" w:cstheme="minorHAnsi"/>
          <w:sz w:val="14"/>
        </w:rPr>
        <w:t xml:space="preserve">an </w:t>
      </w:r>
      <w:r w:rsidRPr="00705C09">
        <w:rPr>
          <w:rStyle w:val="TitleChar"/>
          <w:rFonts w:asciiTheme="minorHAnsi" w:hAnsiTheme="minorHAnsi" w:cstheme="minorHAnsi"/>
          <w:highlight w:val="green"/>
        </w:rPr>
        <w:t>extremely high stakes</w:t>
      </w:r>
      <w:r w:rsidRPr="00705C09">
        <w:rPr>
          <w:rFonts w:asciiTheme="minorHAnsi" w:hAnsiTheme="minorHAnsi" w:cstheme="minorHAnsi"/>
          <w:sz w:val="14"/>
        </w:rPr>
        <w:t xml:space="preserve"> moral issue. Humanity could be around for a very long time: if humans survive </w:t>
      </w:r>
      <w:proofErr w:type="gramStart"/>
      <w:r w:rsidRPr="00705C09">
        <w:rPr>
          <w:rFonts w:asciiTheme="minorHAnsi" w:hAnsiTheme="minorHAnsi" w:cstheme="minorHAnsi"/>
          <w:sz w:val="14"/>
        </w:rPr>
        <w:t>as long as</w:t>
      </w:r>
      <w:proofErr w:type="gramEnd"/>
      <w:r w:rsidRPr="00705C09">
        <w:rPr>
          <w:rFonts w:asciiTheme="minorHAnsi" w:hAnsiTheme="minorHAnsi" w:cstheme="minorHAnsi"/>
          <w:sz w:val="14"/>
        </w:rPr>
        <w:t xml:space="preserve"> the median mammal species, we will last another two million years. On this estimate, </w:t>
      </w:r>
      <w:r w:rsidRPr="00705C09">
        <w:rPr>
          <w:rStyle w:val="TitleChar"/>
          <w:rFonts w:asciiTheme="minorHAnsi" w:hAnsiTheme="minorHAnsi" w:cstheme="minorHAnsi"/>
        </w:rPr>
        <w:t xml:space="preserve">the number of humans in existence </w:t>
      </w:r>
      <w:r w:rsidRPr="00705C09">
        <w:rPr>
          <w:rFonts w:asciiTheme="minorHAnsi" w:hAnsiTheme="minorHAnsi" w:cstheme="minorHAnsi"/>
          <w:sz w:val="14"/>
        </w:rPr>
        <w:t>in the</w:t>
      </w:r>
      <w:r w:rsidRPr="00705C09">
        <w:rPr>
          <w:rStyle w:val="TitleChar"/>
          <w:rFonts w:asciiTheme="minorHAnsi" w:hAnsiTheme="minorHAnsi" w:cstheme="minorHAnsi"/>
        </w:rPr>
        <w:t xml:space="preserve"> </w:t>
      </w:r>
      <w:proofErr w:type="spellStart"/>
      <w:proofErr w:type="gramStart"/>
      <w:r w:rsidRPr="00705C09">
        <w:rPr>
          <w:rFonts w:asciiTheme="minorHAnsi" w:hAnsiTheme="minorHAnsi" w:cstheme="minorHAnsi"/>
          <w:sz w:val="14"/>
        </w:rPr>
        <w:t>The</w:t>
      </w:r>
      <w:proofErr w:type="spellEnd"/>
      <w:proofErr w:type="gramEnd"/>
      <w:r w:rsidRPr="00705C09">
        <w:rPr>
          <w:rFonts w:asciiTheme="minorHAnsi" w:hAnsiTheme="minorHAnsi" w:cstheme="minorHAnsi"/>
          <w:sz w:val="14"/>
        </w:rPr>
        <w:t xml:space="preserve"> future, </w:t>
      </w:r>
      <w:r w:rsidRPr="00705C09">
        <w:rPr>
          <w:rStyle w:val="TitleChar"/>
          <w:rFonts w:asciiTheme="minorHAnsi" w:hAnsiTheme="minorHAnsi" w:cstheme="minorHAnsi"/>
        </w:rPr>
        <w:t>given that we don’t go extinct</w:t>
      </w:r>
      <w:r w:rsidRPr="00705C09">
        <w:rPr>
          <w:rFonts w:asciiTheme="minorHAnsi" w:hAnsiTheme="minorHAnsi" w:cstheme="minorHAnsi"/>
          <w:sz w:val="14"/>
        </w:rPr>
        <w:t xml:space="preserve"> any time soon, </w:t>
      </w:r>
      <w:r w:rsidRPr="00705C09">
        <w:rPr>
          <w:rStyle w:val="TitleChar"/>
          <w:rFonts w:asciiTheme="minorHAnsi" w:hAnsiTheme="minorHAnsi" w:cstheme="minorHAnsi"/>
        </w:rPr>
        <w:t>would be 2×10^14</w:t>
      </w:r>
      <w:r w:rsidRPr="00705C09">
        <w:rPr>
          <w:rFonts w:asciiTheme="minorHAnsi" w:hAnsiTheme="minorHAnsi" w:cstheme="minorHAnsi"/>
          <w:sz w:val="14"/>
        </w:rPr>
        <w:t xml:space="preserve">. </w:t>
      </w:r>
      <w:r w:rsidRPr="00705C09">
        <w:rPr>
          <w:rStyle w:val="TitleChar"/>
          <w:rFonts w:asciiTheme="minorHAnsi" w:hAnsiTheme="minorHAnsi" w:cstheme="minorHAnsi"/>
        </w:rPr>
        <w:t xml:space="preserve">So if it is good to bring new people into existence, then it’s very good to prevent </w:t>
      </w:r>
      <w:r w:rsidRPr="00705C09">
        <w:rPr>
          <w:rFonts w:asciiTheme="minorHAnsi" w:hAnsiTheme="minorHAnsi" w:cstheme="minorHAnsi"/>
          <w:sz w:val="14"/>
        </w:rPr>
        <w:t>human</w:t>
      </w:r>
      <w:r w:rsidRPr="00705C09">
        <w:rPr>
          <w:rStyle w:val="TitleChar"/>
          <w:rFonts w:asciiTheme="minorHAnsi" w:hAnsiTheme="minorHAnsi" w:cstheme="minorHAnsi"/>
        </w:rPr>
        <w:t xml:space="preserve"> extinction. Second</w:t>
      </w:r>
      <w:r w:rsidRPr="00705C09">
        <w:rPr>
          <w:rFonts w:asciiTheme="minorHAnsi" w:hAnsiTheme="minorHAnsi" w:cstheme="minorHAnsi"/>
          <w:sz w:val="14"/>
        </w:rPr>
        <w:t xml:space="preserve">, human </w:t>
      </w:r>
      <w:r w:rsidRPr="00705C09">
        <w:rPr>
          <w:rStyle w:val="TitleChar"/>
          <w:rFonts w:asciiTheme="minorHAnsi" w:hAnsiTheme="minorHAnsi" w:cstheme="minorHAnsi"/>
          <w:highlight w:val="green"/>
        </w:rPr>
        <w:t>extinction is</w:t>
      </w:r>
      <w:r w:rsidRPr="00705C09">
        <w:rPr>
          <w:rStyle w:val="TitleChar"/>
          <w:rFonts w:asciiTheme="minorHAnsi" w:hAnsiTheme="minorHAnsi" w:cstheme="minorHAnsi"/>
        </w:rPr>
        <w:t xml:space="preserve"> </w:t>
      </w:r>
      <w:r w:rsidRPr="00705C09">
        <w:rPr>
          <w:rFonts w:asciiTheme="minorHAnsi" w:hAnsiTheme="minorHAnsi" w:cstheme="minorHAnsi"/>
          <w:sz w:val="14"/>
        </w:rPr>
        <w:t xml:space="preserve">by its nature an </w:t>
      </w:r>
      <w:r w:rsidRPr="00705C09">
        <w:rPr>
          <w:rStyle w:val="TitleChar"/>
          <w:rFonts w:asciiTheme="minorHAnsi" w:hAnsiTheme="minorHAnsi" w:cstheme="minorHAnsi"/>
          <w:highlight w:val="green"/>
        </w:rPr>
        <w:t>irreversible</w:t>
      </w:r>
      <w:r w:rsidRPr="00705C09">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705C09">
        <w:rPr>
          <w:rFonts w:asciiTheme="minorHAnsi" w:hAnsiTheme="minorHAnsi" w:cstheme="minorHAnsi"/>
          <w:sz w:val="14"/>
        </w:rPr>
        <w:t>at a later date</w:t>
      </w:r>
      <w:proofErr w:type="gramEnd"/>
      <w:r w:rsidRPr="00705C09">
        <w:rPr>
          <w:rFonts w:asciiTheme="minorHAnsi" w:hAnsiTheme="minorHAnsi" w:cstheme="minorHAnsi"/>
          <w:sz w:val="14"/>
        </w:rPr>
        <w:t xml:space="preserve">. </w:t>
      </w:r>
      <w:r w:rsidRPr="00705C09">
        <w:rPr>
          <w:rStyle w:val="TitleChar"/>
          <w:rFonts w:asciiTheme="minorHAnsi" w:hAnsiTheme="minorHAnsi" w:cstheme="minorHAnsi"/>
        </w:rPr>
        <w:t xml:space="preserve">Third, we should </w:t>
      </w:r>
      <w:r w:rsidRPr="00705C09">
        <w:rPr>
          <w:rStyle w:val="TitleChar"/>
          <w:rFonts w:asciiTheme="minorHAnsi" w:hAnsiTheme="minorHAnsi" w:cstheme="minorHAnsi"/>
          <w:highlight w:val="green"/>
        </w:rPr>
        <w:t>expect</w:t>
      </w:r>
      <w:r w:rsidRPr="00705C09">
        <w:rPr>
          <w:rFonts w:asciiTheme="minorHAnsi" w:hAnsiTheme="minorHAnsi" w:cstheme="minorHAnsi"/>
          <w:sz w:val="14"/>
        </w:rPr>
        <w:t xml:space="preserve"> ourselves </w:t>
      </w:r>
      <w:r w:rsidRPr="00705C09">
        <w:rPr>
          <w:rStyle w:val="TitleChar"/>
          <w:rFonts w:asciiTheme="minorHAnsi" w:hAnsiTheme="minorHAnsi" w:cstheme="minorHAnsi"/>
          <w:highlight w:val="green"/>
        </w:rPr>
        <w:t>to progress, morally</w:t>
      </w:r>
      <w:r w:rsidRPr="00705C09">
        <w:rPr>
          <w:rFonts w:asciiTheme="minorHAnsi" w:hAnsiTheme="minorHAnsi" w:cstheme="minorHAnsi"/>
          <w:sz w:val="14"/>
        </w:rPr>
        <w:t xml:space="preserve">, over the next few centuries, </w:t>
      </w:r>
      <w:r w:rsidRPr="00705C09">
        <w:rPr>
          <w:rStyle w:val="TitleChar"/>
          <w:rFonts w:asciiTheme="minorHAnsi" w:hAnsiTheme="minorHAnsi" w:cstheme="minorHAnsi"/>
          <w:highlight w:val="green"/>
        </w:rPr>
        <w:t xml:space="preserve">as </w:t>
      </w:r>
      <w:r w:rsidRPr="00705C09">
        <w:rPr>
          <w:rStyle w:val="TitleChar"/>
          <w:rFonts w:asciiTheme="minorHAnsi" w:hAnsiTheme="minorHAnsi" w:cstheme="minorHAnsi"/>
        </w:rPr>
        <w:t>we have</w:t>
      </w:r>
      <w:r w:rsidRPr="00705C09">
        <w:rPr>
          <w:rFonts w:asciiTheme="minorHAnsi" w:hAnsiTheme="minorHAnsi" w:cstheme="minorHAnsi"/>
          <w:sz w:val="14"/>
        </w:rPr>
        <w:t xml:space="preserve"> progressed </w:t>
      </w:r>
      <w:r w:rsidRPr="00705C09">
        <w:rPr>
          <w:rStyle w:val="TitleChar"/>
          <w:rFonts w:asciiTheme="minorHAnsi" w:hAnsiTheme="minorHAnsi" w:cstheme="minorHAnsi"/>
          <w:highlight w:val="green"/>
        </w:rPr>
        <w:t>in the past</w:t>
      </w:r>
      <w:r w:rsidRPr="00705C09">
        <w:rPr>
          <w:rStyle w:val="TitleChar"/>
          <w:rFonts w:asciiTheme="minorHAnsi" w:hAnsiTheme="minorHAnsi" w:cstheme="minorHAnsi"/>
        </w:rPr>
        <w:t>.</w:t>
      </w:r>
      <w:r w:rsidRPr="00705C09">
        <w:rPr>
          <w:rFonts w:asciiTheme="minorHAnsi" w:hAnsiTheme="minorHAnsi" w:cstheme="minorHAnsi"/>
          <w:sz w:val="14"/>
        </w:rPr>
        <w:t xml:space="preserve"> So we should expect that </w:t>
      </w:r>
      <w:r w:rsidRPr="00705C09">
        <w:rPr>
          <w:rStyle w:val="TitleChar"/>
          <w:rFonts w:asciiTheme="minorHAnsi" w:hAnsiTheme="minorHAnsi" w:cstheme="minorHAnsi"/>
          <w:highlight w:val="green"/>
        </w:rPr>
        <w:t xml:space="preserve">in </w:t>
      </w:r>
      <w:r w:rsidRPr="00705C09">
        <w:rPr>
          <w:rStyle w:val="TitleChar"/>
          <w:rFonts w:asciiTheme="minorHAnsi" w:hAnsiTheme="minorHAnsi" w:cstheme="minorHAnsi"/>
        </w:rPr>
        <w:t xml:space="preserve">a few centuries’ </w:t>
      </w:r>
      <w:r w:rsidRPr="00705C09">
        <w:rPr>
          <w:rStyle w:val="TitleChar"/>
          <w:rFonts w:asciiTheme="minorHAnsi" w:hAnsiTheme="minorHAnsi" w:cstheme="minorHAnsi"/>
          <w:highlight w:val="green"/>
        </w:rPr>
        <w:t>time we will have better evidence about how to evaluate</w:t>
      </w:r>
      <w:r w:rsidRPr="00705C09">
        <w:rPr>
          <w:rFonts w:asciiTheme="minorHAnsi" w:hAnsiTheme="minorHAnsi" w:cstheme="minorHAnsi"/>
          <w:sz w:val="14"/>
        </w:rPr>
        <w:t xml:space="preserve"> human </w:t>
      </w:r>
      <w:r w:rsidRPr="00705C09">
        <w:rPr>
          <w:rStyle w:val="TitleChar"/>
          <w:rFonts w:asciiTheme="minorHAnsi" w:hAnsiTheme="minorHAnsi" w:cstheme="minorHAnsi"/>
          <w:highlight w:val="green"/>
        </w:rPr>
        <w:t>extinction</w:t>
      </w:r>
      <w:r w:rsidRPr="00705C09">
        <w:rPr>
          <w:rFonts w:asciiTheme="minorHAnsi" w:hAnsiTheme="minorHAnsi" w:cstheme="minorHAnsi"/>
          <w:sz w:val="14"/>
        </w:rPr>
        <w:t xml:space="preserve"> than we currently have. Given these three factors, it would be better to prevent the near-term extinction of </w:t>
      </w:r>
      <w:proofErr w:type="gramStart"/>
      <w:r w:rsidRPr="00705C09">
        <w:rPr>
          <w:rFonts w:asciiTheme="minorHAnsi" w:hAnsiTheme="minorHAnsi" w:cstheme="minorHAnsi"/>
          <w:sz w:val="14"/>
        </w:rPr>
        <w:t>the human race</w:t>
      </w:r>
      <w:proofErr w:type="gramEnd"/>
      <w:r w:rsidRPr="00705C09">
        <w:rPr>
          <w:rFonts w:asciiTheme="minorHAnsi" w:hAnsiTheme="minorHAnsi" w:cstheme="minorHAnsi"/>
          <w:sz w:val="14"/>
        </w:rPr>
        <w:t xml:space="preserve">, even if we thought that the extinction of the human race would actually be a very good thing. To make this concrete, I’ll give the following simple but illustrative model. </w:t>
      </w:r>
      <w:r w:rsidRPr="00705C09">
        <w:rPr>
          <w:rStyle w:val="TitleChar"/>
          <w:rFonts w:asciiTheme="minorHAnsi" w:hAnsiTheme="minorHAnsi" w:cstheme="minorHAnsi"/>
        </w:rPr>
        <w:t>Suppose that we have</w:t>
      </w:r>
      <w:r w:rsidRPr="00705C09">
        <w:rPr>
          <w:rFonts w:asciiTheme="minorHAnsi" w:hAnsiTheme="minorHAnsi" w:cstheme="minorHAnsi"/>
          <w:sz w:val="14"/>
        </w:rPr>
        <w:t xml:space="preserve"> 0.8 credence that it is a bad thing to produce new people, and </w:t>
      </w:r>
      <w:r w:rsidRPr="00705C09">
        <w:rPr>
          <w:rStyle w:val="TitleChar"/>
          <w:rFonts w:asciiTheme="minorHAnsi" w:hAnsiTheme="minorHAnsi" w:cstheme="minorHAnsi"/>
        </w:rPr>
        <w:t>0.2</w:t>
      </w:r>
      <w:r w:rsidRPr="00705C09">
        <w:rPr>
          <w:rFonts w:asciiTheme="minorHAnsi" w:hAnsiTheme="minorHAnsi" w:cstheme="minorHAnsi"/>
          <w:sz w:val="14"/>
        </w:rPr>
        <w:t xml:space="preserve"> </w:t>
      </w:r>
      <w:r w:rsidRPr="00705C09">
        <w:rPr>
          <w:rStyle w:val="TitleChar"/>
          <w:rFonts w:asciiTheme="minorHAnsi" w:hAnsiTheme="minorHAnsi" w:cstheme="minorHAnsi"/>
        </w:rPr>
        <w:t>certain that it’s a good thing to produce new people</w:t>
      </w:r>
      <w:r w:rsidRPr="00705C09">
        <w:rPr>
          <w:rFonts w:asciiTheme="minorHAnsi" w:hAnsiTheme="minorHAnsi" w:cstheme="min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705C09">
        <w:rPr>
          <w:rFonts w:asciiTheme="minorHAnsi" w:hAnsiTheme="minorHAnsi" w:cstheme="minorHAnsi"/>
          <w:sz w:val="14"/>
        </w:rPr>
        <w:t>future, if</w:t>
      </w:r>
      <w:proofErr w:type="gramEnd"/>
      <w:r w:rsidRPr="00705C09">
        <w:rPr>
          <w:rFonts w:asciiTheme="minorHAnsi" w:hAnsiTheme="minorHAnsi" w:cstheme="minorHAnsi"/>
          <w:sz w:val="14"/>
        </w:rPr>
        <w:t xml:space="preserve"> we avoid near-term human extinction. Given our stipulated </w:t>
      </w:r>
      <w:proofErr w:type="spellStart"/>
      <w:r w:rsidRPr="00705C09">
        <w:rPr>
          <w:rFonts w:asciiTheme="minorHAnsi" w:hAnsiTheme="minorHAnsi" w:cstheme="minorHAnsi"/>
          <w:sz w:val="14"/>
        </w:rPr>
        <w:t>credences</w:t>
      </w:r>
      <w:proofErr w:type="spellEnd"/>
      <w:r w:rsidRPr="00705C09">
        <w:rPr>
          <w:rFonts w:asciiTheme="minorHAnsi" w:hAnsiTheme="minorHAnsi" w:cstheme="minorHAnsi"/>
          <w:sz w:val="14"/>
        </w:rPr>
        <w:t>, the expected benefit of letting the human race go extinct now would be (.8-.</w:t>
      </w:r>
      <w:proofErr w:type="gramStart"/>
      <w:r w:rsidRPr="00705C09">
        <w:rPr>
          <w:rFonts w:asciiTheme="minorHAnsi" w:hAnsiTheme="minorHAnsi" w:cstheme="minorHAnsi"/>
          <w:sz w:val="14"/>
        </w:rPr>
        <w:t>2)×</w:t>
      </w:r>
      <w:proofErr w:type="gramEnd"/>
      <w:r w:rsidRPr="00705C09">
        <w:rPr>
          <w:rFonts w:asciiTheme="minorHAnsi" w:hAnsiTheme="minorHAnsi" w:cstheme="minorHAnsi"/>
          <w:sz w:val="14"/>
        </w:rPr>
        <w:t>(2×10^14) = 1.2×(10^14). Suppose that,</w:t>
      </w:r>
      <w:r w:rsidRPr="00705C09">
        <w:rPr>
          <w:rStyle w:val="TitleChar"/>
          <w:rFonts w:asciiTheme="minorHAnsi" w:hAnsiTheme="minorHAnsi" w:cstheme="minorHAnsi"/>
        </w:rPr>
        <w:t xml:space="preserve"> </w:t>
      </w:r>
      <w:r w:rsidRPr="00705C09">
        <w:rPr>
          <w:rStyle w:val="TitleChar"/>
          <w:rFonts w:asciiTheme="minorHAnsi" w:hAnsiTheme="minorHAnsi" w:cstheme="minorHAnsi"/>
          <w:highlight w:val="green"/>
        </w:rPr>
        <w:t>if we</w:t>
      </w:r>
      <w:r w:rsidRPr="00705C09">
        <w:rPr>
          <w:rStyle w:val="TitleChar"/>
          <w:rFonts w:asciiTheme="minorHAnsi" w:hAnsiTheme="minorHAnsi" w:cstheme="minorHAnsi"/>
        </w:rPr>
        <w:t xml:space="preserve"> </w:t>
      </w:r>
      <w:r w:rsidRPr="00705C09">
        <w:rPr>
          <w:rFonts w:asciiTheme="minorHAnsi" w:hAnsiTheme="minorHAnsi" w:cstheme="minorHAnsi"/>
          <w:sz w:val="14"/>
        </w:rPr>
        <w:t xml:space="preserve">let </w:t>
      </w:r>
      <w:proofErr w:type="gramStart"/>
      <w:r w:rsidRPr="00705C09">
        <w:rPr>
          <w:rFonts w:asciiTheme="minorHAnsi" w:hAnsiTheme="minorHAnsi" w:cstheme="minorHAnsi"/>
          <w:sz w:val="14"/>
        </w:rPr>
        <w:t>the human race</w:t>
      </w:r>
      <w:proofErr w:type="gramEnd"/>
      <w:r w:rsidRPr="00705C09">
        <w:rPr>
          <w:rFonts w:asciiTheme="minorHAnsi" w:hAnsiTheme="minorHAnsi" w:cstheme="minorHAnsi"/>
          <w:sz w:val="14"/>
        </w:rPr>
        <w:t xml:space="preserve"> continue and</w:t>
      </w:r>
      <w:r w:rsidRPr="00705C09">
        <w:rPr>
          <w:rStyle w:val="TitleChar"/>
          <w:rFonts w:asciiTheme="minorHAnsi" w:hAnsiTheme="minorHAnsi" w:cstheme="minorHAnsi"/>
        </w:rPr>
        <w:t xml:space="preserve"> </w:t>
      </w:r>
      <w:r w:rsidRPr="00705C09">
        <w:rPr>
          <w:rStyle w:val="TitleChar"/>
          <w:rFonts w:asciiTheme="minorHAnsi" w:hAnsiTheme="minorHAnsi" w:cstheme="minorHAnsi"/>
          <w:highlight w:val="green"/>
        </w:rPr>
        <w:t>did research</w:t>
      </w:r>
      <w:r w:rsidRPr="00705C09">
        <w:rPr>
          <w:rStyle w:val="TitleChar"/>
          <w:rFonts w:asciiTheme="minorHAnsi" w:hAnsiTheme="minorHAnsi" w:cstheme="minorHAnsi"/>
        </w:rPr>
        <w:t xml:space="preserve"> for 300 years, </w:t>
      </w:r>
      <w:r w:rsidRPr="00705C09">
        <w:rPr>
          <w:rStyle w:val="TitleChar"/>
          <w:rFonts w:asciiTheme="minorHAnsi" w:hAnsiTheme="minorHAnsi" w:cstheme="minorHAnsi"/>
          <w:highlight w:val="green"/>
        </w:rPr>
        <w:t xml:space="preserve">we would know for certain whether or not </w:t>
      </w:r>
      <w:r w:rsidRPr="00705C09">
        <w:rPr>
          <w:rStyle w:val="TitleChar"/>
          <w:rFonts w:asciiTheme="minorHAnsi" w:hAnsiTheme="minorHAnsi" w:cstheme="minorHAnsi"/>
        </w:rPr>
        <w:t xml:space="preserve">additional </w:t>
      </w:r>
      <w:r w:rsidRPr="00705C09">
        <w:rPr>
          <w:rStyle w:val="TitleChar"/>
          <w:rFonts w:asciiTheme="minorHAnsi" w:hAnsiTheme="minorHAnsi" w:cstheme="minorHAnsi"/>
          <w:highlight w:val="green"/>
        </w:rPr>
        <w:t>people</w:t>
      </w:r>
      <w:r w:rsidRPr="00705C09">
        <w:rPr>
          <w:rStyle w:val="TitleChar"/>
          <w:rFonts w:asciiTheme="minorHAnsi" w:hAnsiTheme="minorHAnsi" w:cstheme="minorHAnsi"/>
        </w:rPr>
        <w:t xml:space="preserve"> are of </w:t>
      </w:r>
      <w:r w:rsidRPr="00705C09">
        <w:rPr>
          <w:rStyle w:val="TitleChar"/>
          <w:rFonts w:asciiTheme="minorHAnsi" w:hAnsiTheme="minorHAnsi" w:cstheme="minorHAnsi"/>
          <w:highlight w:val="green"/>
        </w:rPr>
        <w:t>positive</w:t>
      </w:r>
      <w:r w:rsidRPr="00705C09">
        <w:rPr>
          <w:rFonts w:asciiTheme="minorHAnsi" w:hAnsiTheme="minorHAnsi" w:cstheme="minorHAnsi"/>
          <w:sz w:val="14"/>
        </w:rPr>
        <w:t xml:space="preserve"> or negative </w:t>
      </w:r>
      <w:r w:rsidRPr="00705C09">
        <w:rPr>
          <w:rStyle w:val="TitleChar"/>
          <w:rFonts w:asciiTheme="minorHAnsi" w:hAnsiTheme="minorHAnsi" w:cstheme="minorHAnsi"/>
        </w:rPr>
        <w:t>value</w:t>
      </w:r>
      <w:r w:rsidRPr="00705C09">
        <w:rPr>
          <w:rFonts w:asciiTheme="minorHAnsi" w:hAnsiTheme="minorHAnsi" w:cstheme="minorHAnsi"/>
          <w:sz w:val="14"/>
        </w:rPr>
        <w:t xml:space="preserve">. If so, then with the </w:t>
      </w:r>
      <w:proofErr w:type="spellStart"/>
      <w:r w:rsidRPr="00705C09">
        <w:rPr>
          <w:rFonts w:asciiTheme="minorHAnsi" w:hAnsiTheme="minorHAnsi" w:cstheme="minorHAnsi"/>
          <w:sz w:val="14"/>
        </w:rPr>
        <w:t>credences</w:t>
      </w:r>
      <w:proofErr w:type="spellEnd"/>
      <w:r w:rsidRPr="00705C09">
        <w:rPr>
          <w:rFonts w:asciiTheme="minorHAnsi" w:hAnsiTheme="minorHAnsi" w:cstheme="minorHAnsi"/>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705C09">
        <w:rPr>
          <w:rFonts w:asciiTheme="minorHAnsi" w:hAnsiTheme="minorHAnsi" w:cstheme="minorHAnsi"/>
          <w:sz w:val="14"/>
        </w:rPr>
        <w:t>×(</w:t>
      </w:r>
      <w:proofErr w:type="gramEnd"/>
      <w:r w:rsidRPr="00705C09">
        <w:rPr>
          <w:rFonts w:asciiTheme="minorHAnsi" w:hAnsiTheme="minorHAnsi" w:cstheme="minorHAnsi"/>
          <w:sz w:val="14"/>
        </w:rPr>
        <w:t xml:space="preserve">10^10) (because of the delay of letting the human race go extinct), the expected value of which is 2.4×(10^10). But </w:t>
      </w:r>
      <w:r w:rsidRPr="00705C09">
        <w:rPr>
          <w:rStyle w:val="TitleChar"/>
          <w:rFonts w:asciiTheme="minorHAnsi" w:hAnsiTheme="minorHAnsi" w:cstheme="minorHAnsi"/>
        </w:rPr>
        <w:t>there’s</w:t>
      </w:r>
      <w:r w:rsidRPr="00705C09">
        <w:rPr>
          <w:rFonts w:asciiTheme="minorHAnsi" w:hAnsiTheme="minorHAnsi" w:cstheme="minorHAnsi"/>
          <w:sz w:val="14"/>
        </w:rPr>
        <w:t xml:space="preserve"> also </w:t>
      </w:r>
      <w:r w:rsidRPr="00705C09">
        <w:rPr>
          <w:rStyle w:val="TitleChar"/>
          <w:rFonts w:asciiTheme="minorHAnsi" w:hAnsiTheme="minorHAnsi" w:cstheme="minorHAnsi"/>
        </w:rPr>
        <w:t>a 20% chance of a gain of 2</w:t>
      </w:r>
      <w:proofErr w:type="gramStart"/>
      <w:r w:rsidRPr="00705C09">
        <w:rPr>
          <w:rStyle w:val="TitleChar"/>
          <w:rFonts w:asciiTheme="minorHAnsi" w:hAnsiTheme="minorHAnsi" w:cstheme="minorHAnsi"/>
        </w:rPr>
        <w:t>×(</w:t>
      </w:r>
      <w:proofErr w:type="gramEnd"/>
      <w:r w:rsidRPr="00705C09">
        <w:rPr>
          <w:rStyle w:val="TitleChar"/>
          <w:rFonts w:asciiTheme="minorHAnsi" w:hAnsiTheme="minorHAnsi" w:cstheme="minorHAnsi"/>
        </w:rPr>
        <w:t>10^14),</w:t>
      </w:r>
      <w:r w:rsidRPr="00705C09">
        <w:rPr>
          <w:rFonts w:asciiTheme="minorHAnsi" w:hAnsiTheme="minorHAnsi" w:cstheme="minorHAnsi"/>
          <w:sz w:val="14"/>
        </w:rPr>
        <w:t xml:space="preserve"> </w:t>
      </w:r>
      <w:r w:rsidRPr="00705C09">
        <w:rPr>
          <w:rStyle w:val="TitleChar"/>
          <w:rFonts w:asciiTheme="minorHAnsi" w:hAnsiTheme="minorHAnsi" w:cstheme="minorHAnsi"/>
        </w:rPr>
        <w:t>the expected value of which is 4×(10^13).</w:t>
      </w:r>
      <w:r w:rsidRPr="00705C09">
        <w:rPr>
          <w:rFonts w:asciiTheme="minorHAnsi" w:hAnsiTheme="minorHAnsi" w:cstheme="minorHAnsi"/>
          <w:sz w:val="14"/>
        </w:rPr>
        <w:t xml:space="preserve"> That is, </w:t>
      </w:r>
      <w:r w:rsidRPr="00705C09">
        <w:rPr>
          <w:rStyle w:val="TitleChar"/>
          <w:rFonts w:asciiTheme="minorHAnsi" w:hAnsiTheme="minorHAnsi" w:cstheme="minorHAnsi"/>
        </w:rPr>
        <w:t xml:space="preserve">in expected value terms, </w:t>
      </w:r>
      <w:r w:rsidRPr="00705C09">
        <w:rPr>
          <w:rStyle w:val="TitleChar"/>
          <w:rFonts w:asciiTheme="minorHAnsi" w:hAnsiTheme="minorHAnsi" w:cstheme="minorHAnsi"/>
          <w:highlight w:val="green"/>
        </w:rPr>
        <w:t>the cost of waiting</w:t>
      </w:r>
      <w:r w:rsidRPr="00705C09">
        <w:rPr>
          <w:rStyle w:val="TitleChar"/>
          <w:rFonts w:asciiTheme="minorHAnsi" w:hAnsiTheme="minorHAnsi" w:cstheme="minorHAnsi"/>
        </w:rPr>
        <w:t xml:space="preserve"> </w:t>
      </w:r>
      <w:r w:rsidRPr="00705C09">
        <w:rPr>
          <w:rFonts w:asciiTheme="minorHAnsi" w:hAnsiTheme="minorHAnsi" w:cstheme="minorHAnsi"/>
          <w:sz w:val="14"/>
        </w:rPr>
        <w:t>for a few hundred years</w:t>
      </w:r>
      <w:r w:rsidRPr="00705C09">
        <w:rPr>
          <w:rStyle w:val="TitleChar"/>
          <w:rFonts w:asciiTheme="minorHAnsi" w:hAnsiTheme="minorHAnsi" w:cstheme="minorHAnsi"/>
        </w:rPr>
        <w:t xml:space="preserve"> </w:t>
      </w:r>
      <w:r w:rsidRPr="00705C09">
        <w:rPr>
          <w:rStyle w:val="TitleChar"/>
          <w:rFonts w:asciiTheme="minorHAnsi" w:hAnsiTheme="minorHAnsi" w:cstheme="minorHAnsi"/>
          <w:highlight w:val="green"/>
        </w:rPr>
        <w:t xml:space="preserve">is </w:t>
      </w:r>
      <w:r w:rsidRPr="00705C09">
        <w:rPr>
          <w:rStyle w:val="TitleChar"/>
          <w:rFonts w:asciiTheme="minorHAnsi" w:hAnsiTheme="minorHAnsi" w:cstheme="minorHAnsi"/>
        </w:rPr>
        <w:t xml:space="preserve">vanishingly </w:t>
      </w:r>
      <w:r w:rsidRPr="00705C09">
        <w:rPr>
          <w:rStyle w:val="TitleChar"/>
          <w:rFonts w:asciiTheme="minorHAnsi" w:hAnsiTheme="minorHAnsi" w:cstheme="minorHAnsi"/>
          <w:highlight w:val="green"/>
        </w:rPr>
        <w:t>small compared with</w:t>
      </w:r>
      <w:r w:rsidRPr="00705C09">
        <w:rPr>
          <w:rStyle w:val="TitleChar"/>
          <w:rFonts w:asciiTheme="minorHAnsi" w:hAnsiTheme="minorHAnsi" w:cstheme="minorHAnsi"/>
        </w:rPr>
        <w:t xml:space="preserve"> </w:t>
      </w:r>
      <w:r w:rsidRPr="00705C09">
        <w:rPr>
          <w:rFonts w:asciiTheme="minorHAnsi" w:hAnsiTheme="minorHAnsi" w:cstheme="minorHAnsi"/>
          <w:sz w:val="14"/>
        </w:rPr>
        <w:t>the benefit of</w:t>
      </w:r>
      <w:r w:rsidRPr="00705C09">
        <w:rPr>
          <w:rStyle w:val="TitleChar"/>
          <w:rFonts w:asciiTheme="minorHAnsi" w:hAnsiTheme="minorHAnsi" w:cstheme="minorHAnsi"/>
        </w:rPr>
        <w:t xml:space="preserve"> </w:t>
      </w:r>
      <w:r w:rsidRPr="00705C09">
        <w:rPr>
          <w:rStyle w:val="TitleChar"/>
          <w:rFonts w:asciiTheme="minorHAnsi" w:hAnsiTheme="minorHAnsi" w:cstheme="minorHAnsi"/>
          <w:highlight w:val="green"/>
        </w:rPr>
        <w:t xml:space="preserve">keeping </w:t>
      </w:r>
      <w:r w:rsidRPr="00705C09">
        <w:rPr>
          <w:rStyle w:val="TitleChar"/>
          <w:rFonts w:asciiTheme="minorHAnsi" w:hAnsiTheme="minorHAnsi" w:cstheme="minorHAnsi"/>
        </w:rPr>
        <w:t xml:space="preserve">one’s </w:t>
      </w:r>
      <w:r w:rsidRPr="00705C09">
        <w:rPr>
          <w:rStyle w:val="TitleChar"/>
          <w:rFonts w:asciiTheme="minorHAnsi" w:hAnsiTheme="minorHAnsi" w:cstheme="minorHAnsi"/>
          <w:highlight w:val="green"/>
        </w:rPr>
        <w:t>options open</w:t>
      </w:r>
      <w:r w:rsidRPr="00705C09">
        <w:rPr>
          <w:rStyle w:val="TitleChar"/>
          <w:rFonts w:asciiTheme="minorHAnsi" w:hAnsiTheme="minorHAnsi" w:cstheme="minorHAnsi"/>
        </w:rPr>
        <w:t xml:space="preserve"> </w:t>
      </w:r>
      <w:r w:rsidRPr="00705C09">
        <w:rPr>
          <w:rFonts w:asciiTheme="minorHAnsi" w:hAnsiTheme="minorHAnsi" w:cstheme="minorHAnsi"/>
          <w:sz w:val="14"/>
        </w:rPr>
        <w:t>while one gains new information.</w:t>
      </w:r>
    </w:p>
    <w:p w14:paraId="7CDA5727" w14:textId="61105537" w:rsidR="00705C09" w:rsidRPr="00725693" w:rsidRDefault="00705C09" w:rsidP="00705C09">
      <w:pPr>
        <w:pStyle w:val="Heading4"/>
      </w:pPr>
      <w:r>
        <w:t xml:space="preserve">6] </w:t>
      </w:r>
      <w:r w:rsidRPr="00725693">
        <w:t>Death outweighs</w:t>
      </w:r>
      <w:r>
        <w:t xml:space="preserve"> </w:t>
      </w:r>
      <w:r w:rsidRPr="00725693">
        <w:t>— A] Agents can’t act if they fear for their bodily security—my framework constrains every NC and K and B] It’s the worst form of evil:</w:t>
      </w:r>
    </w:p>
    <w:p w14:paraId="5F4E5F5D" w14:textId="77777777" w:rsidR="00705C09" w:rsidRDefault="00705C09" w:rsidP="00705C09">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5CAD57B6" w14:textId="711BC5AC" w:rsidR="00705C09" w:rsidRDefault="00705C09" w:rsidP="00705C09">
      <w:pPr>
        <w:rPr>
          <w:sz w:val="16"/>
        </w:rPr>
      </w:pPr>
      <w:r w:rsidRPr="00705C09">
        <w:rPr>
          <w:sz w:val="16"/>
        </w:rP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sidRPr="00705C09">
        <w:rPr>
          <w:sz w:val="16"/>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705C09">
        <w:rPr>
          <w:sz w:val="16"/>
        </w:rPr>
        <w:t>actually suffers</w:t>
      </w:r>
      <w:proofErr w:type="gramEnd"/>
      <w:r w:rsidRPr="00705C09">
        <w:rPr>
          <w:sz w:val="16"/>
        </w:rPr>
        <w:t xml:space="preserve"> from the sub-sequent non-participation. Rather, death </w:t>
      </w:r>
      <w:proofErr w:type="gramStart"/>
      <w:r w:rsidRPr="00705C09">
        <w:rPr>
          <w:sz w:val="16"/>
        </w:rPr>
        <w:t>in itself is</w:t>
      </w:r>
      <w:proofErr w:type="gramEnd"/>
      <w:r w:rsidRPr="00705C09">
        <w:rPr>
          <w:sz w:val="16"/>
        </w:rPr>
        <w:t xml:space="preserve"> an evil to us because it </w:t>
      </w:r>
      <w:r>
        <w:rPr>
          <w:rStyle w:val="Emphasis"/>
          <w:color w:val="000000" w:themeColor="text1"/>
        </w:rPr>
        <w:t xml:space="preserve">ontologically destroys the current existent subject </w:t>
      </w:r>
      <w:r w:rsidRPr="00705C09">
        <w:rPr>
          <w:sz w:val="16"/>
        </w:rPr>
        <w:t xml:space="preserve">— it is the ultimate in metaphysical </w:t>
      </w:r>
      <w:proofErr w:type="spellStart"/>
      <w:r w:rsidRPr="00705C09">
        <w:rPr>
          <w:sz w:val="16"/>
        </w:rPr>
        <w:t>lightening</w:t>
      </w:r>
      <w:proofErr w:type="spellEnd"/>
      <w:r w:rsidRPr="00705C09">
        <w:rPr>
          <w:sz w:val="16"/>
        </w:rPr>
        <w:t xml:space="preserve"> strikes.80 The evil of death is truly an ontological evil borne by the person who already exists,</w:t>
      </w:r>
      <w:r>
        <w:rPr>
          <w:rStyle w:val="Emphasis"/>
          <w:color w:val="000000" w:themeColor="text1"/>
        </w:rPr>
        <w:t xml:space="preserve"> independently of calculations about better or worse </w:t>
      </w:r>
      <w:r w:rsidRPr="00705C09">
        <w:rPr>
          <w:sz w:val="16"/>
        </w:rP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rsidRPr="00705C09">
        <w:rPr>
          <w:sz w:val="16"/>
        </w:rPr>
        <w:t>in order to</w:t>
      </w:r>
      <w:proofErr w:type="gramEnd"/>
      <w:r w:rsidRPr="00705C09">
        <w:rPr>
          <w:sz w:val="16"/>
        </w:rP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rsidRPr="00705C09">
        <w:rPr>
          <w:sz w:val="16"/>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rsidRPr="00705C09">
        <w:rPr>
          <w:sz w:val="16"/>
        </w:rPr>
        <w:t xml:space="preserve">for the person. What is crucially at stake </w:t>
      </w:r>
      <w:proofErr w:type="gramStart"/>
      <w:r w:rsidRPr="00705C09">
        <w:rPr>
          <w:sz w:val="16"/>
        </w:rPr>
        <w:t>here, and</w:t>
      </w:r>
      <w:proofErr w:type="gramEnd"/>
      <w:r w:rsidRPr="00705C09">
        <w:rPr>
          <w:sz w:val="16"/>
        </w:rPr>
        <w:t xml:space="preserve"> is dialectically supportive of the self-</w:t>
      </w:r>
      <w:proofErr w:type="spellStart"/>
      <w:r w:rsidRPr="00705C09">
        <w:rPr>
          <w:sz w:val="16"/>
        </w:rPr>
        <w:t>evidency</w:t>
      </w:r>
      <w:proofErr w:type="spellEnd"/>
      <w:r w:rsidRPr="00705C09">
        <w:rPr>
          <w:sz w:val="16"/>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705C09">
        <w:rPr>
          <w:sz w:val="16"/>
        </w:rP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rsidRPr="00705C09">
        <w:rPr>
          <w:sz w:val="1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5A0564B" w14:textId="40696360" w:rsidR="00152579" w:rsidRDefault="00152579" w:rsidP="00152579">
      <w:pPr>
        <w:pStyle w:val="Heading4"/>
      </w:pPr>
      <w:r>
        <w:t>That outweighs – even if they win those consequences come second, the act of dying precludes their offence on face</w:t>
      </w:r>
    </w:p>
    <w:p w14:paraId="1EBD6E04" w14:textId="41BBFB3C" w:rsidR="00152579" w:rsidRPr="00152579" w:rsidRDefault="00152579" w:rsidP="00152579">
      <w:pPr>
        <w:pStyle w:val="Heading4"/>
      </w:pPr>
      <w:r>
        <w:t>Prag is a meta-ethic, not a normative claim – just because we need deliberation to determine ethics it doesn’t mean that it is our end goal in ethics, it just means it is a step toward reaching the conclusion of the hijack</w:t>
      </w:r>
    </w:p>
    <w:p w14:paraId="75CC3252" w14:textId="25368E78" w:rsidR="006C09E9" w:rsidRDefault="00705C09" w:rsidP="00705C09">
      <w:pPr>
        <w:pStyle w:val="Heading2"/>
      </w:pPr>
      <w:r>
        <w:t>3</w:t>
      </w:r>
    </w:p>
    <w:p w14:paraId="390467D6" w14:textId="074BC4E5" w:rsidR="00705C09" w:rsidRDefault="00705C09" w:rsidP="00705C09">
      <w:pPr>
        <w:pStyle w:val="Heading3"/>
      </w:pPr>
      <w:r>
        <w:t>CP</w:t>
      </w:r>
    </w:p>
    <w:p w14:paraId="5E0C1262" w14:textId="77777777" w:rsidR="00705C09" w:rsidRPr="00D64370" w:rsidRDefault="00705C09" w:rsidP="00705C09">
      <w:pPr>
        <w:pStyle w:val="Heading4"/>
      </w:pPr>
      <w:r>
        <w:t xml:space="preserve">CP Text – In a Democracy, a Free Press ought to develop standards to disclose the ways they collect, report, and disseminate the news and publicly report their sources and state their values and partisan ties. </w:t>
      </w:r>
    </w:p>
    <w:p w14:paraId="102A285A" w14:textId="77777777" w:rsidR="00705C09" w:rsidRPr="00A50D76" w:rsidRDefault="00705C09" w:rsidP="00705C09">
      <w:pPr>
        <w:pStyle w:val="Heading4"/>
      </w:pPr>
      <w:r w:rsidRPr="00A50D76">
        <w:t>Transparency in media solves the perception of media bias</w:t>
      </w:r>
      <w:r>
        <w:t xml:space="preserve"> – robust studies.</w:t>
      </w:r>
    </w:p>
    <w:p w14:paraId="3C5AAF1B" w14:textId="77777777" w:rsidR="00705C09" w:rsidRPr="00D64370" w:rsidRDefault="00705C09" w:rsidP="00705C09">
      <w:r w:rsidRPr="00D64370">
        <w:rPr>
          <w:rStyle w:val="Style13ptBold"/>
        </w:rPr>
        <w:t>Mayer 19</w:t>
      </w:r>
      <w:r>
        <w:t xml:space="preserve"> </w:t>
      </w:r>
      <w:r w:rsidRPr="00D64370">
        <w:t xml:space="preserve">Joy Mayer, 4-10-2019 (is the founder and director of Trusting News, "Transparency in journalism isn’t a new idea, but it’s more important than ever," Medium, </w:t>
      </w:r>
      <w:hyperlink r:id="rId6" w:history="1">
        <w:r w:rsidRPr="00D64370">
          <w:rPr>
            <w:rStyle w:val="Hyperlink"/>
          </w:rPr>
          <w:t>https://medium.com/the-engaged-journalism-lab/transparency-in-journalism-isnt-a-new-idea-but-it-s-more-important-than-ever-cfed217f0a46</w:t>
        </w:r>
      </w:hyperlink>
      <w:r w:rsidRPr="00D64370">
        <w:t>) Ngong</w:t>
      </w:r>
    </w:p>
    <w:p w14:paraId="7DFC714D" w14:textId="2C982D5C" w:rsidR="00705C09" w:rsidRDefault="00705C09" w:rsidP="00705C09">
      <w:pPr>
        <w:rPr>
          <w:sz w:val="16"/>
        </w:rPr>
      </w:pPr>
      <w:r w:rsidRPr="00FF2D30">
        <w:rPr>
          <w:rStyle w:val="StyleUnderline"/>
        </w:rPr>
        <w:t>Calls for transparency in journalism are everywhere these days.</w:t>
      </w:r>
      <w:r>
        <w:rPr>
          <w:rStyle w:val="StyleUnderline"/>
        </w:rPr>
        <w:t xml:space="preserve"> </w:t>
      </w:r>
      <w:r w:rsidRPr="00E4016D">
        <w:rPr>
          <w:sz w:val="16"/>
        </w:rPr>
        <w:t xml:space="preserve">A recent high-profile request comes from the </w:t>
      </w:r>
      <w:r w:rsidRPr="00A02FB1">
        <w:rPr>
          <w:rStyle w:val="StyleUnderline"/>
        </w:rPr>
        <w:t xml:space="preserve">Knight Commission on Trust, </w:t>
      </w:r>
      <w:proofErr w:type="gramStart"/>
      <w:r w:rsidRPr="00A02FB1">
        <w:rPr>
          <w:rStyle w:val="StyleUnderline"/>
        </w:rPr>
        <w:t>Media</w:t>
      </w:r>
      <w:proofErr w:type="gramEnd"/>
      <w:r w:rsidRPr="00A02FB1">
        <w:rPr>
          <w:rStyle w:val="StyleUnderline"/>
        </w:rPr>
        <w:t xml:space="preserve"> and Democracy</w:t>
      </w:r>
      <w:r w:rsidRPr="00FF2D30">
        <w:rPr>
          <w:rStyle w:val="StyleUnderline"/>
        </w:rPr>
        <w:t>. In its February report, the commission made 10 recommendations for restoring trust in media and democracy. One was:</w:t>
      </w:r>
      <w:r>
        <w:rPr>
          <w:rStyle w:val="StyleUnderline"/>
        </w:rPr>
        <w:t xml:space="preserve"> </w:t>
      </w:r>
      <w:r>
        <w:t>“</w:t>
      </w:r>
      <w:r w:rsidRPr="00FF2D30">
        <w:rPr>
          <w:rStyle w:val="StyleUnderline"/>
        </w:rPr>
        <w:t xml:space="preserve">Practice radical transparency. The </w:t>
      </w:r>
      <w:r w:rsidRPr="00F32274">
        <w:rPr>
          <w:rStyle w:val="StyleUnderline"/>
          <w:highlight w:val="green"/>
        </w:rPr>
        <w:t>media should develop</w:t>
      </w:r>
      <w:r w:rsidRPr="00FF2D30">
        <w:rPr>
          <w:rStyle w:val="StyleUnderline"/>
        </w:rPr>
        <w:t xml:space="preserve"> industrywide, voluntary </w:t>
      </w:r>
      <w:r w:rsidRPr="00F32274">
        <w:rPr>
          <w:rStyle w:val="StyleUnderline"/>
          <w:highlight w:val="green"/>
        </w:rPr>
        <w:t>standards</w:t>
      </w:r>
      <w:r w:rsidRPr="00FF2D30">
        <w:rPr>
          <w:rStyle w:val="StyleUnderline"/>
        </w:rPr>
        <w:t xml:space="preserve"> on how </w:t>
      </w:r>
      <w:r w:rsidRPr="00F32274">
        <w:rPr>
          <w:rStyle w:val="StyleUnderline"/>
          <w:highlight w:val="green"/>
        </w:rPr>
        <w:t>to disclose the ways</w:t>
      </w:r>
      <w:r w:rsidRPr="00FF2D30">
        <w:rPr>
          <w:rStyle w:val="StyleUnderline"/>
        </w:rPr>
        <w:t xml:space="preserve"> they </w:t>
      </w:r>
      <w:r w:rsidRPr="00F32274">
        <w:rPr>
          <w:rStyle w:val="StyleUnderline"/>
          <w:highlight w:val="green"/>
        </w:rPr>
        <w:t xml:space="preserve">collect, </w:t>
      </w:r>
      <w:proofErr w:type="gramStart"/>
      <w:r w:rsidRPr="00F32274">
        <w:rPr>
          <w:rStyle w:val="StyleUnderline"/>
          <w:highlight w:val="green"/>
        </w:rPr>
        <w:t>report</w:t>
      </w:r>
      <w:proofErr w:type="gramEnd"/>
      <w:r w:rsidRPr="00F32274">
        <w:rPr>
          <w:rStyle w:val="StyleUnderline"/>
          <w:highlight w:val="green"/>
        </w:rPr>
        <w:t xml:space="preserve"> and disseminate the news</w:t>
      </w:r>
      <w:r>
        <w:t xml:space="preserve">.” </w:t>
      </w:r>
      <w:r w:rsidRPr="00E4016D">
        <w:rPr>
          <w:sz w:val="16"/>
          <w:szCs w:val="16"/>
        </w:rPr>
        <w:t>It seems like a good time to pause and acknowledge that, while transparency is trendier than ever, it certainly isn’t new.</w:t>
      </w:r>
      <w:r>
        <w:rPr>
          <w:sz w:val="16"/>
          <w:szCs w:val="16"/>
        </w:rPr>
        <w:t xml:space="preserve"> </w:t>
      </w:r>
      <w:r w:rsidRPr="00E4016D">
        <w:rPr>
          <w:sz w:val="16"/>
        </w:rPr>
        <w:t xml:space="preserve">In 2014, </w:t>
      </w:r>
      <w:r w:rsidRPr="00A02FB1">
        <w:rPr>
          <w:b/>
          <w:bCs/>
          <w:u w:val="single"/>
        </w:rPr>
        <w:t xml:space="preserve">Craig Silverman wrote a report for the </w:t>
      </w:r>
      <w:r w:rsidRPr="00A02FB1">
        <w:rPr>
          <w:rStyle w:val="StyleUnderline"/>
        </w:rPr>
        <w:t>American Press Institute</w:t>
      </w:r>
      <w:r w:rsidRPr="00FF2D30">
        <w:rPr>
          <w:rStyle w:val="StyleUnderline"/>
        </w:rPr>
        <w:t xml:space="preserve"> dedicated to </w:t>
      </w:r>
      <w:r w:rsidRPr="00F32274">
        <w:rPr>
          <w:rStyle w:val="StyleUnderline"/>
          <w:highlight w:val="green"/>
        </w:rPr>
        <w:t>building journalistic credibility</w:t>
      </w:r>
      <w:r w:rsidRPr="00FF2D30">
        <w:rPr>
          <w:rStyle w:val="StyleUnderline"/>
        </w:rPr>
        <w:t xml:space="preserve"> through transparency. The report addressed how journalists should </w:t>
      </w:r>
      <w:r w:rsidRPr="00F32274">
        <w:rPr>
          <w:rStyle w:val="StyleUnderline"/>
          <w:highlight w:val="green"/>
        </w:rPr>
        <w:t>explain their sourcing</w:t>
      </w:r>
      <w:r w:rsidRPr="00FF2D30">
        <w:rPr>
          <w:rStyle w:val="StyleUnderline"/>
        </w:rPr>
        <w:t>, offer disclosures</w:t>
      </w:r>
      <w:r w:rsidRPr="00F32274">
        <w:rPr>
          <w:rStyle w:val="StyleUnderline"/>
          <w:highlight w:val="green"/>
        </w:rPr>
        <w:t>, share</w:t>
      </w:r>
      <w:r w:rsidRPr="00FF2D30">
        <w:rPr>
          <w:rStyle w:val="StyleUnderline"/>
        </w:rPr>
        <w:t xml:space="preserve"> their </w:t>
      </w:r>
      <w:r w:rsidRPr="00F32274">
        <w:rPr>
          <w:rStyle w:val="StyleUnderline"/>
          <w:highlight w:val="green"/>
        </w:rPr>
        <w:t>values</w:t>
      </w:r>
      <w:r w:rsidRPr="00FF2D30">
        <w:rPr>
          <w:rStyle w:val="StyleUnderline"/>
        </w:rPr>
        <w:t xml:space="preserve">, invite audience </w:t>
      </w:r>
      <w:proofErr w:type="gramStart"/>
      <w:r w:rsidRPr="00FF2D30">
        <w:rPr>
          <w:rStyle w:val="StyleUnderline"/>
        </w:rPr>
        <w:t>collaboration</w:t>
      </w:r>
      <w:proofErr w:type="gramEnd"/>
      <w:r w:rsidRPr="00FF2D30">
        <w:rPr>
          <w:rStyle w:val="StyleUnderline"/>
        </w:rPr>
        <w:t xml:space="preserve"> and correct errors.</w:t>
      </w:r>
      <w:r w:rsidRPr="00E4016D">
        <w:rPr>
          <w:sz w:val="16"/>
        </w:rPr>
        <w:t xml:space="preserve"> Silverman quoted The Elements of Journalism, a book by Bill Kovach and Tom Rosenstiel. He wrote:</w:t>
      </w:r>
      <w:r>
        <w:rPr>
          <w:sz w:val="16"/>
        </w:rPr>
        <w:t xml:space="preserve"> </w:t>
      </w:r>
      <w:r w:rsidRPr="00E4016D">
        <w:rPr>
          <w:sz w:val="16"/>
        </w:rPr>
        <w:t xml:space="preserve">Kovach and Rosenstiel highlighted </w:t>
      </w:r>
      <w:r w:rsidRPr="00FF2D30">
        <w:rPr>
          <w:rStyle w:val="StyleUnderline"/>
        </w:rPr>
        <w:t>two key transparency questions</w:t>
      </w:r>
      <w:r w:rsidRPr="00E4016D">
        <w:rPr>
          <w:sz w:val="16"/>
        </w:rPr>
        <w:t xml:space="preserve"> journalists should ask themselves in the course of their work: “</w:t>
      </w:r>
      <w:r w:rsidRPr="00FF2D30">
        <w:rPr>
          <w:rStyle w:val="StyleUnderline"/>
        </w:rPr>
        <w:t>What does my audience need to know to evaluate this information for itself? And is there anything in our treatment of it that requires explanation?”</w:t>
      </w:r>
      <w:r>
        <w:rPr>
          <w:rStyle w:val="StyleUnderline"/>
        </w:rPr>
        <w:t xml:space="preserve"> </w:t>
      </w:r>
      <w:r>
        <w:t xml:space="preserve">These go to the heart of transparency. The </w:t>
      </w:r>
      <w:r w:rsidRPr="00A02FB1">
        <w:rPr>
          <w:b/>
          <w:bCs/>
          <w:u w:val="single"/>
        </w:rPr>
        <w:t>authors of The Elements of Journalism</w:t>
      </w:r>
      <w:r>
        <w:t xml:space="preserve">, which was first published in 2001, also wrote: </w:t>
      </w:r>
      <w:r w:rsidRPr="00F32274">
        <w:rPr>
          <w:rStyle w:val="StyleUnderline"/>
          <w:highlight w:val="green"/>
        </w:rPr>
        <w:t>Transparency</w:t>
      </w:r>
      <w:r w:rsidRPr="00FF2D30">
        <w:rPr>
          <w:rStyle w:val="StyleUnderline"/>
        </w:rPr>
        <w:t xml:space="preserve"> … </w:t>
      </w:r>
      <w:r w:rsidRPr="00F32274">
        <w:rPr>
          <w:rStyle w:val="StyleUnderline"/>
          <w:highlight w:val="green"/>
        </w:rPr>
        <w:t>signals</w:t>
      </w:r>
      <w:r w:rsidRPr="00FF2D30">
        <w:rPr>
          <w:rStyle w:val="StyleUnderline"/>
        </w:rPr>
        <w:t xml:space="preserve"> the </w:t>
      </w:r>
      <w:r w:rsidRPr="00F32274">
        <w:rPr>
          <w:rStyle w:val="StyleUnderline"/>
          <w:highlight w:val="green"/>
        </w:rPr>
        <w:t>journalist’s respect for the audience</w:t>
      </w:r>
      <w:r w:rsidRPr="00FF2D30">
        <w:rPr>
          <w:rStyle w:val="StyleUnderline"/>
        </w:rPr>
        <w:t xml:space="preserve">. It allows the </w:t>
      </w:r>
      <w:r w:rsidRPr="00F32274">
        <w:rPr>
          <w:rStyle w:val="StyleUnderline"/>
          <w:highlight w:val="green"/>
        </w:rPr>
        <w:t>audience</w:t>
      </w:r>
      <w:r w:rsidRPr="00FF2D30">
        <w:rPr>
          <w:rStyle w:val="StyleUnderline"/>
        </w:rPr>
        <w:t xml:space="preserve"> to </w:t>
      </w:r>
      <w:r w:rsidRPr="00F32274">
        <w:rPr>
          <w:rStyle w:val="StyleUnderline"/>
          <w:highlight w:val="green"/>
        </w:rPr>
        <w:t>judge the validity of the information</w:t>
      </w:r>
      <w:r w:rsidRPr="00FF2D30">
        <w:rPr>
          <w:rStyle w:val="StyleUnderline"/>
        </w:rPr>
        <w:t xml:space="preserve">, the </w:t>
      </w:r>
      <w:r w:rsidRPr="00F32274">
        <w:rPr>
          <w:rStyle w:val="StyleUnderline"/>
          <w:highlight w:val="green"/>
        </w:rPr>
        <w:t>process</w:t>
      </w:r>
      <w:r w:rsidRPr="00FF2D30">
        <w:rPr>
          <w:rStyle w:val="StyleUnderline"/>
        </w:rPr>
        <w:t xml:space="preserve"> by which it was secured and the </w:t>
      </w:r>
      <w:r w:rsidRPr="00F32274">
        <w:rPr>
          <w:rStyle w:val="StyleUnderline"/>
          <w:highlight w:val="green"/>
        </w:rPr>
        <w:t>motives and biases</w:t>
      </w:r>
      <w:r w:rsidRPr="00FF2D30">
        <w:rPr>
          <w:rStyle w:val="StyleUnderline"/>
        </w:rPr>
        <w:t xml:space="preserve"> of the journalist providing it.</w:t>
      </w:r>
      <w:r>
        <w:rPr>
          <w:rStyle w:val="StyleUnderline"/>
        </w:rPr>
        <w:t xml:space="preserve"> </w:t>
      </w:r>
      <w:r w:rsidRPr="00FF2D30">
        <w:rPr>
          <w:rStyle w:val="StyleUnderline"/>
        </w:rPr>
        <w:t>Two motivations for transparency</w:t>
      </w:r>
      <w:r>
        <w:rPr>
          <w:rStyle w:val="StyleUnderline"/>
        </w:rPr>
        <w:t xml:space="preserve"> </w:t>
      </w:r>
      <w:r w:rsidRPr="00E4016D">
        <w:rPr>
          <w:sz w:val="16"/>
        </w:rPr>
        <w:t xml:space="preserve">Journalistic transparency </w:t>
      </w:r>
      <w:proofErr w:type="gramStart"/>
      <w:r w:rsidRPr="00E4016D">
        <w:rPr>
          <w:sz w:val="16"/>
        </w:rPr>
        <w:t>is</w:t>
      </w:r>
      <w:proofErr w:type="gramEnd"/>
      <w:r w:rsidRPr="00E4016D">
        <w:rPr>
          <w:sz w:val="16"/>
        </w:rPr>
        <w:t xml:space="preserve"> sometimes referring to </w:t>
      </w:r>
      <w:r w:rsidRPr="00FF2D30">
        <w:rPr>
          <w:rStyle w:val="StyleUnderline"/>
        </w:rPr>
        <w:t>matters of disclosure</w:t>
      </w:r>
      <w:r w:rsidRPr="00E4016D">
        <w:rPr>
          <w:sz w:val="16"/>
        </w:rPr>
        <w:t xml:space="preserve">. These elements are </w:t>
      </w:r>
      <w:r w:rsidRPr="00FF2D30">
        <w:rPr>
          <w:rStyle w:val="StyleUnderline"/>
        </w:rPr>
        <w:t xml:space="preserve">designed to </w:t>
      </w:r>
      <w:r w:rsidRPr="00F32274">
        <w:rPr>
          <w:rStyle w:val="StyleUnderline"/>
          <w:highlight w:val="green"/>
        </w:rPr>
        <w:t>engender trust by showing</w:t>
      </w:r>
      <w:r w:rsidRPr="00FF2D30">
        <w:rPr>
          <w:rStyle w:val="StyleUnderline"/>
        </w:rPr>
        <w:t xml:space="preserve"> that we’re </w:t>
      </w:r>
      <w:r w:rsidRPr="00F32274">
        <w:rPr>
          <w:rStyle w:val="StyleUnderline"/>
          <w:highlight w:val="green"/>
        </w:rPr>
        <w:t>willing to draw attention to</w:t>
      </w:r>
      <w:r w:rsidRPr="00FF2D30">
        <w:rPr>
          <w:rStyle w:val="StyleUnderline"/>
        </w:rPr>
        <w:t xml:space="preserve"> matters that might </w:t>
      </w:r>
      <w:r w:rsidRPr="00F32274">
        <w:rPr>
          <w:rStyle w:val="StyleUnderline"/>
          <w:highlight w:val="green"/>
        </w:rPr>
        <w:t>influence our work</w:t>
      </w:r>
      <w:r w:rsidRPr="00FF2D30">
        <w:rPr>
          <w:rStyle w:val="StyleUnderline"/>
        </w:rPr>
        <w:t>.</w:t>
      </w:r>
      <w:r w:rsidRPr="00E4016D">
        <w:rPr>
          <w:sz w:val="16"/>
        </w:rPr>
        <w:t xml:space="preserve"> It might be appropriate, for example, to </w:t>
      </w:r>
      <w:r w:rsidRPr="00F32274">
        <w:rPr>
          <w:rStyle w:val="StyleUnderline"/>
          <w:highlight w:val="green"/>
        </w:rPr>
        <w:t>reveal</w:t>
      </w:r>
      <w:r w:rsidRPr="00FF2D30">
        <w:rPr>
          <w:rStyle w:val="StyleUnderline"/>
        </w:rPr>
        <w:t xml:space="preserve"> that the subject of a story has also been a </w:t>
      </w:r>
      <w:r w:rsidRPr="00F32274">
        <w:rPr>
          <w:rStyle w:val="StyleUnderline"/>
          <w:highlight w:val="green"/>
        </w:rPr>
        <w:t>donor to a news organization</w:t>
      </w:r>
      <w:r w:rsidRPr="00FF2D30">
        <w:rPr>
          <w:rStyle w:val="StyleUnderline"/>
        </w:rPr>
        <w:t xml:space="preserve">. Or a journalist’s staff bio might reference her </w:t>
      </w:r>
      <w:r w:rsidRPr="00F32274">
        <w:rPr>
          <w:rStyle w:val="StyleUnderline"/>
          <w:highlight w:val="green"/>
        </w:rPr>
        <w:t>financial investments</w:t>
      </w:r>
      <w:r w:rsidRPr="00FF2D30">
        <w:rPr>
          <w:rStyle w:val="StyleUnderline"/>
        </w:rPr>
        <w:t xml:space="preserve">, her community </w:t>
      </w:r>
      <w:proofErr w:type="gramStart"/>
      <w:r w:rsidRPr="00F32274">
        <w:rPr>
          <w:rStyle w:val="StyleUnderline"/>
          <w:highlight w:val="green"/>
        </w:rPr>
        <w:t>involvement</w:t>
      </w:r>
      <w:proofErr w:type="gramEnd"/>
      <w:r w:rsidRPr="00F32274">
        <w:rPr>
          <w:rStyle w:val="StyleUnderline"/>
          <w:highlight w:val="green"/>
        </w:rPr>
        <w:t xml:space="preserve"> or</w:t>
      </w:r>
      <w:r w:rsidRPr="00FF2D30">
        <w:rPr>
          <w:rStyle w:val="StyleUnderline"/>
        </w:rPr>
        <w:t xml:space="preserve"> her family’s </w:t>
      </w:r>
      <w:r w:rsidRPr="00F32274">
        <w:rPr>
          <w:rStyle w:val="StyleUnderline"/>
          <w:highlight w:val="green"/>
        </w:rPr>
        <w:t>connections</w:t>
      </w:r>
      <w:r w:rsidRPr="00E4016D">
        <w:rPr>
          <w:sz w:val="16"/>
        </w:rPr>
        <w:t xml:space="preserve"> to an issue of high interest. (Kara Swisher’s Recode bio is such an example.)</w:t>
      </w:r>
      <w:r>
        <w:rPr>
          <w:sz w:val="16"/>
        </w:rPr>
        <w:t xml:space="preserve"> </w:t>
      </w:r>
      <w:r w:rsidRPr="00E4016D">
        <w:rPr>
          <w:sz w:val="16"/>
        </w:rPr>
        <w:t xml:space="preserve">This </w:t>
      </w:r>
      <w:r w:rsidRPr="00FF2D30">
        <w:rPr>
          <w:rStyle w:val="StyleUnderline"/>
        </w:rPr>
        <w:t>idea of understanding where a journalist is coming from</w:t>
      </w:r>
      <w:r w:rsidRPr="00E4016D">
        <w:rPr>
          <w:sz w:val="16"/>
        </w:rPr>
        <w:t xml:space="preserve"> was the topic of a </w:t>
      </w:r>
      <w:r w:rsidRPr="00A02FB1">
        <w:rPr>
          <w:b/>
          <w:bCs/>
          <w:u w:val="single"/>
        </w:rPr>
        <w:t>2009 post from David Weinberger</w:t>
      </w:r>
      <w:r w:rsidRPr="00E4016D">
        <w:rPr>
          <w:sz w:val="16"/>
        </w:rPr>
        <w:t xml:space="preserve"> titled “Transparency is the new Objectivity.” He wrote:</w:t>
      </w:r>
      <w:r>
        <w:rPr>
          <w:sz w:val="16"/>
        </w:rPr>
        <w:t xml:space="preserve"> </w:t>
      </w:r>
      <w:r w:rsidRPr="00E4016D">
        <w:rPr>
          <w:sz w:val="16"/>
        </w:rPr>
        <w:t xml:space="preserve">What we used to believe because </w:t>
      </w:r>
      <w:r w:rsidRPr="00FF2D30">
        <w:rPr>
          <w:rStyle w:val="StyleUnderline"/>
        </w:rPr>
        <w:t xml:space="preserve">we thought the author was objective we now believe because we </w:t>
      </w:r>
      <w:r w:rsidRPr="00A02FB1">
        <w:rPr>
          <w:rStyle w:val="StyleUnderline"/>
          <w:highlight w:val="green"/>
        </w:rPr>
        <w:t>can see through the author’s writings</w:t>
      </w:r>
      <w:r w:rsidRPr="00FF2D30">
        <w:rPr>
          <w:rStyle w:val="StyleUnderline"/>
        </w:rPr>
        <w:t xml:space="preserve"> to the sources and values </w:t>
      </w:r>
      <w:r w:rsidRPr="00A02FB1">
        <w:rPr>
          <w:rStyle w:val="StyleUnderline"/>
          <w:highlight w:val="green"/>
        </w:rPr>
        <w:t>that brought her to that position.</w:t>
      </w:r>
      <w:r w:rsidRPr="00FF2D30">
        <w:rPr>
          <w:rStyle w:val="StyleUnderline"/>
        </w:rPr>
        <w:t xml:space="preserve"> Transparency gives the reader information by which she can </w:t>
      </w:r>
      <w:r w:rsidRPr="00A02FB1">
        <w:rPr>
          <w:rStyle w:val="StyleUnderline"/>
          <w:highlight w:val="green"/>
        </w:rPr>
        <w:t>undo some of the unintended effects of</w:t>
      </w:r>
      <w:r w:rsidRPr="00FF2D30">
        <w:rPr>
          <w:rStyle w:val="StyleUnderline"/>
        </w:rPr>
        <w:t xml:space="preserve"> the ever-present </w:t>
      </w:r>
      <w:r w:rsidRPr="00A02FB1">
        <w:rPr>
          <w:rStyle w:val="StyleUnderline"/>
          <w:highlight w:val="green"/>
        </w:rPr>
        <w:t>bias</w:t>
      </w:r>
      <w:r w:rsidRPr="00FF2D30">
        <w:rPr>
          <w:rStyle w:val="StyleUnderline"/>
        </w:rPr>
        <w:t>es. Transparency brings us to reliability the way objectivity used to.</w:t>
      </w:r>
      <w:r>
        <w:rPr>
          <w:rStyle w:val="StyleUnderline"/>
        </w:rPr>
        <w:t xml:space="preserve"> </w:t>
      </w:r>
      <w:r w:rsidRPr="00E4016D">
        <w:rPr>
          <w:sz w:val="16"/>
        </w:rPr>
        <w:t xml:space="preserve">In addition to disclosure, transparency can also </w:t>
      </w:r>
      <w:r w:rsidRPr="00FF2D30">
        <w:rPr>
          <w:rStyle w:val="StyleUnderline"/>
        </w:rPr>
        <w:t xml:space="preserve">refer to a broader kind of storytelling around journalism’s motives, </w:t>
      </w:r>
      <w:proofErr w:type="gramStart"/>
      <w:r w:rsidRPr="00FF2D30">
        <w:rPr>
          <w:rStyle w:val="StyleUnderline"/>
        </w:rPr>
        <w:t>values</w:t>
      </w:r>
      <w:proofErr w:type="gramEnd"/>
      <w:r w:rsidRPr="00FF2D30">
        <w:rPr>
          <w:rStyle w:val="StyleUnderline"/>
        </w:rPr>
        <w:t xml:space="preserve"> and processes.</w:t>
      </w:r>
      <w:r w:rsidRPr="00E4016D">
        <w:rPr>
          <w:sz w:val="16"/>
        </w:rPr>
        <w:t xml:space="preserve"> We know that news </w:t>
      </w:r>
      <w:r w:rsidRPr="00A02FB1">
        <w:rPr>
          <w:rStyle w:val="StyleUnderline"/>
          <w:highlight w:val="green"/>
        </w:rPr>
        <w:t>consumers do not have</w:t>
      </w:r>
      <w:r w:rsidRPr="00FF2D30">
        <w:rPr>
          <w:rStyle w:val="StyleUnderline"/>
        </w:rPr>
        <w:t xml:space="preserve"> deep </w:t>
      </w:r>
      <w:r w:rsidRPr="00A02FB1">
        <w:rPr>
          <w:rStyle w:val="StyleUnderline"/>
          <w:highlight w:val="green"/>
        </w:rPr>
        <w:t>knowledge of how journalism operates</w:t>
      </w:r>
      <w:r w:rsidRPr="00FF2D30">
        <w:rPr>
          <w:rStyle w:val="StyleUnderline"/>
        </w:rPr>
        <w:t xml:space="preserve"> (as this </w:t>
      </w:r>
      <w:r w:rsidRPr="00A02FB1">
        <w:rPr>
          <w:rStyle w:val="StyleUnderline"/>
        </w:rPr>
        <w:t>2018 API study</w:t>
      </w:r>
      <w:r w:rsidRPr="00FF2D30">
        <w:rPr>
          <w:rStyle w:val="StyleUnderline"/>
        </w:rPr>
        <w:t xml:space="preserve"> lays out clearly</w:t>
      </w:r>
      <w:r w:rsidRPr="00E4016D">
        <w:rPr>
          <w:sz w:val="16"/>
        </w:rPr>
        <w:t xml:space="preserve">). And when there is a void of understanding, they </w:t>
      </w:r>
      <w:r w:rsidRPr="00FF2D30">
        <w:rPr>
          <w:rStyle w:val="StyleUnderline"/>
        </w:rPr>
        <w:t xml:space="preserve">are not </w:t>
      </w:r>
      <w:r w:rsidRPr="00A02FB1">
        <w:rPr>
          <w:rStyle w:val="StyleUnderline"/>
          <w:highlight w:val="green"/>
        </w:rPr>
        <w:t>often giving us the benefit of the doubt.</w:t>
      </w:r>
      <w:r>
        <w:rPr>
          <w:rStyle w:val="StyleUnderline"/>
        </w:rPr>
        <w:t xml:space="preserve"> </w:t>
      </w:r>
      <w:r w:rsidRPr="00E4016D">
        <w:rPr>
          <w:sz w:val="16"/>
          <w:szCs w:val="16"/>
        </w:rPr>
        <w:t>We have an opportunity to answer questions like:</w:t>
      </w:r>
      <w:r>
        <w:rPr>
          <w:sz w:val="16"/>
          <w:szCs w:val="16"/>
        </w:rPr>
        <w:t xml:space="preserve"> </w:t>
      </w:r>
      <w:r w:rsidRPr="00E4016D">
        <w:rPr>
          <w:sz w:val="16"/>
          <w:szCs w:val="16"/>
        </w:rPr>
        <w:t>What motivates our coverage, and why are we doing this specific story?</w:t>
      </w:r>
      <w:r>
        <w:rPr>
          <w:sz w:val="16"/>
          <w:szCs w:val="16"/>
        </w:rPr>
        <w:t xml:space="preserve"> </w:t>
      </w:r>
      <w:r w:rsidRPr="00E4016D">
        <w:rPr>
          <w:sz w:val="16"/>
          <w:szCs w:val="16"/>
        </w:rPr>
        <w:t>Why did we talk to these people and refer to these documents? What work did the reporter do that isn’t visible in the finished story?</w:t>
      </w:r>
      <w:r>
        <w:rPr>
          <w:sz w:val="16"/>
          <w:szCs w:val="16"/>
        </w:rPr>
        <w:t xml:space="preserve"> </w:t>
      </w:r>
      <w:r w:rsidRPr="00E4016D">
        <w:rPr>
          <w:sz w:val="16"/>
          <w:szCs w:val="16"/>
        </w:rPr>
        <w:t>What ethical decisions did we make along the way, and what policies guided those decisions?</w:t>
      </w:r>
      <w:r>
        <w:rPr>
          <w:sz w:val="16"/>
          <w:szCs w:val="16"/>
        </w:rPr>
        <w:t xml:space="preserve"> </w:t>
      </w:r>
      <w:r w:rsidRPr="00E4016D">
        <w:rPr>
          <w:sz w:val="16"/>
          <w:szCs w:val="16"/>
        </w:rPr>
        <w:t xml:space="preserve">How did we </w:t>
      </w:r>
      <w:proofErr w:type="spellStart"/>
      <w:r w:rsidRPr="00E4016D">
        <w:rPr>
          <w:sz w:val="16"/>
          <w:szCs w:val="16"/>
        </w:rPr>
        <w:t>we</w:t>
      </w:r>
      <w:proofErr w:type="spellEnd"/>
      <w:r w:rsidRPr="00E4016D">
        <w:rPr>
          <w:sz w:val="16"/>
          <w:szCs w:val="16"/>
        </w:rPr>
        <w:t xml:space="preserve"> work to be fair in this story? How were we careful to remain free from influence?</w:t>
      </w:r>
      <w:r>
        <w:rPr>
          <w:sz w:val="16"/>
          <w:szCs w:val="16"/>
        </w:rPr>
        <w:t xml:space="preserve"> </w:t>
      </w:r>
      <w:r w:rsidRPr="00E4016D">
        <w:rPr>
          <w:sz w:val="16"/>
          <w:szCs w:val="16"/>
        </w:rPr>
        <w:t xml:space="preserve">Here’s an example of a Trusting News training at </w:t>
      </w:r>
      <w:proofErr w:type="spellStart"/>
      <w:r w:rsidRPr="00E4016D">
        <w:rPr>
          <w:sz w:val="16"/>
          <w:szCs w:val="16"/>
        </w:rPr>
        <w:t>Yle</w:t>
      </w:r>
      <w:proofErr w:type="spellEnd"/>
      <w:r w:rsidRPr="00E4016D">
        <w:rPr>
          <w:sz w:val="16"/>
          <w:szCs w:val="16"/>
        </w:rPr>
        <w:t xml:space="preserve"> in Helsinki, where I discuss some of </w:t>
      </w:r>
      <w:proofErr w:type="gramStart"/>
      <w:r w:rsidRPr="00E4016D">
        <w:rPr>
          <w:sz w:val="16"/>
          <w:szCs w:val="16"/>
        </w:rPr>
        <w:t>key ways</w:t>
      </w:r>
      <w:proofErr w:type="gramEnd"/>
      <w:r w:rsidRPr="00E4016D">
        <w:rPr>
          <w:sz w:val="16"/>
          <w:szCs w:val="16"/>
        </w:rPr>
        <w:t xml:space="preserve"> we can build trust and transparency between newsrooms and their audiences.</w:t>
      </w:r>
      <w:r>
        <w:rPr>
          <w:sz w:val="16"/>
          <w:szCs w:val="16"/>
        </w:rPr>
        <w:t xml:space="preserve"> </w:t>
      </w:r>
      <w:r w:rsidRPr="00E4016D">
        <w:rPr>
          <w:sz w:val="16"/>
          <w:szCs w:val="16"/>
        </w:rPr>
        <w:t>Making the case for transparency</w:t>
      </w:r>
      <w:r>
        <w:rPr>
          <w:sz w:val="16"/>
          <w:szCs w:val="16"/>
        </w:rPr>
        <w:t xml:space="preserve"> </w:t>
      </w:r>
      <w:r w:rsidRPr="00A02FB1">
        <w:rPr>
          <w:rStyle w:val="StyleUnderline"/>
        </w:rPr>
        <w:t>The Center for Media Engagement</w:t>
      </w:r>
      <w:r w:rsidRPr="00FF2D30">
        <w:rPr>
          <w:rStyle w:val="StyleUnderline"/>
        </w:rPr>
        <w:t xml:space="preserve"> published research in February</w:t>
      </w:r>
      <w:r w:rsidRPr="00E4016D">
        <w:rPr>
          <w:sz w:val="16"/>
        </w:rPr>
        <w:t xml:space="preserve"> that speaks directly to this topic. It was done in collaboration with Trusting News, a project I run that empowers journalists to demonstrate credibility and actively earn trust. We worked with two newsroom partners to add behind-the-scenes information alongside a story. The information was not cumbersome to add, and the research found that it clearly increased trust.</w:t>
      </w:r>
      <w:r>
        <w:rPr>
          <w:sz w:val="16"/>
        </w:rPr>
        <w:t xml:space="preserve"> </w:t>
      </w:r>
      <w:r w:rsidRPr="00E4016D">
        <w:rPr>
          <w:sz w:val="16"/>
        </w:rPr>
        <w:t>Results showed that the presence of the “</w:t>
      </w:r>
      <w:r w:rsidRPr="00FF2D30">
        <w:rPr>
          <w:rStyle w:val="StyleUnderline"/>
        </w:rPr>
        <w:t>explain your process” box boosted people’s perceptions of the news organization on 11 of the 12 items related to trust.</w:t>
      </w:r>
      <w:r w:rsidRPr="00E4016D">
        <w:rPr>
          <w:sz w:val="16"/>
        </w:rPr>
        <w:t xml:space="preserve"> These were: transparent, informative, accurate, fair, tells the whole story, reliable, credible, unbiased, trusted, has integrity, and reputable.</w:t>
      </w:r>
      <w:r>
        <w:rPr>
          <w:sz w:val="16"/>
        </w:rPr>
        <w:t xml:space="preserve"> </w:t>
      </w:r>
      <w:r w:rsidRPr="00E4016D">
        <w:rPr>
          <w:sz w:val="16"/>
        </w:rPr>
        <w:t xml:space="preserve">Transparency in some forms does have its critics. In a recent piece for the </w:t>
      </w:r>
      <w:r w:rsidRPr="00A02FB1">
        <w:rPr>
          <w:b/>
          <w:bCs/>
          <w:u w:val="single"/>
        </w:rPr>
        <w:t>Columbia Journalism Review,</w:t>
      </w:r>
      <w:r w:rsidRPr="00E4016D">
        <w:rPr>
          <w:sz w:val="16"/>
        </w:rPr>
        <w:t xml:space="preserve"> Alex </w:t>
      </w:r>
      <w:proofErr w:type="spellStart"/>
      <w:r w:rsidRPr="00E4016D">
        <w:rPr>
          <w:sz w:val="16"/>
        </w:rPr>
        <w:t>Pareene</w:t>
      </w:r>
      <w:proofErr w:type="spellEnd"/>
      <w:r w:rsidRPr="00E4016D">
        <w:rPr>
          <w:sz w:val="16"/>
        </w:rPr>
        <w:t xml:space="preserve"> explored the idea of behind-the-scenes stories. He wrote that descriptions of how journalism’s sausage gets made can be self-indulgent. They can also be </w:t>
      </w:r>
      <w:proofErr w:type="gramStart"/>
      <w:r w:rsidRPr="00E4016D">
        <w:rPr>
          <w:sz w:val="16"/>
        </w:rPr>
        <w:t>really boring</w:t>
      </w:r>
      <w:proofErr w:type="gramEnd"/>
      <w:r w:rsidRPr="00E4016D">
        <w:rPr>
          <w:sz w:val="16"/>
        </w:rPr>
        <w:t>. (It turns out not everything about journalism is fascinating!) Separate behind-the-scenes stories are also mostly likely to reach the people who are already committed news consumers, thereby preaching to the choir.</w:t>
      </w:r>
    </w:p>
    <w:p w14:paraId="56ECBEEF" w14:textId="77777777" w:rsidR="004B689B" w:rsidRPr="00EE257F" w:rsidRDefault="004B689B" w:rsidP="004B689B">
      <w:pPr>
        <w:pStyle w:val="Heading4"/>
      </w:pPr>
      <w:r>
        <w:t xml:space="preserve">Desire for “Objectivity” results in a false balance in the name of media neutrality that results in </w:t>
      </w:r>
      <w:r>
        <w:rPr>
          <w:u w:val="single"/>
        </w:rPr>
        <w:t>climate denialism</w:t>
      </w:r>
      <w:r>
        <w:t>.</w:t>
      </w:r>
    </w:p>
    <w:p w14:paraId="5365AEDD" w14:textId="77777777" w:rsidR="004B689B" w:rsidRDefault="004B689B" w:rsidP="004B689B">
      <w:r w:rsidRPr="003A4D1B">
        <w:rPr>
          <w:rStyle w:val="Style13ptBold"/>
        </w:rPr>
        <w:t>Mohammed 14</w:t>
      </w:r>
      <w:r>
        <w:t xml:space="preserve">. Omar Mohammed. October 26, 2014. Objectivity, False Equivalencies and Climate Change. </w:t>
      </w:r>
      <w:hyperlink r:id="rId7" w:history="1">
        <w:r w:rsidRPr="00BA678E">
          <w:rPr>
            <w:rStyle w:val="Hyperlink"/>
          </w:rPr>
          <w:t>https://cronkitehhh.jmc.asu.edu/blog/2014/10/objectivity-false-equivalencies-climate-change/?fbclid=IwAR3a6UrzMhqM_Tiu8WiuWF7ReRaeL9MLKyq2wP10PAH1gLeMJvynRIGS6Ac</w:t>
        </w:r>
      </w:hyperlink>
      <w:r>
        <w:t xml:space="preserve"> [Frequent Writer and Editor at Humphrey Fellows at Cronkite School of Journalism and Mass Communication – ASU] </w:t>
      </w:r>
    </w:p>
    <w:p w14:paraId="7EF23E88" w14:textId="77777777" w:rsidR="004B689B" w:rsidRDefault="004B689B" w:rsidP="004B689B">
      <w:pPr>
        <w:rPr>
          <w:rStyle w:val="StyleUnderline"/>
        </w:rPr>
      </w:pPr>
      <w:r w:rsidRPr="003A4D1B">
        <w:rPr>
          <w:sz w:val="16"/>
        </w:rPr>
        <w:t xml:space="preserve">But not quite all of them, though. Some say that their colleagues are exaggerating the problem and have branded them “alarmist.” I am referring to here is climate change, global </w:t>
      </w:r>
      <w:proofErr w:type="gramStart"/>
      <w:r w:rsidRPr="003A4D1B">
        <w:rPr>
          <w:sz w:val="16"/>
        </w:rPr>
        <w:t>warming</w:t>
      </w:r>
      <w:proofErr w:type="gramEnd"/>
      <w:r w:rsidRPr="003A4D1B">
        <w:rPr>
          <w:sz w:val="16"/>
        </w:rPr>
        <w:t xml:space="preserve"> and the central question of what causes them. So as a journalist, confronted with </w:t>
      </w:r>
      <w:proofErr w:type="spellStart"/>
      <w:r w:rsidRPr="003A4D1B">
        <w:rPr>
          <w:sz w:val="16"/>
        </w:rPr>
        <w:t>with</w:t>
      </w:r>
      <w:proofErr w:type="spellEnd"/>
      <w:r w:rsidRPr="003A4D1B">
        <w:rPr>
          <w:sz w:val="16"/>
        </w:rPr>
        <w:t xml:space="preserve"> appears to be two competing arguments, what do you do? </w:t>
      </w:r>
      <w:r w:rsidRPr="003A4D1B">
        <w:rPr>
          <w:rStyle w:val="StyleUnderline"/>
        </w:rPr>
        <w:t>At the core of what it means to be a reporter is to “be fair and balanced in presenting the contours of a debate.”</w:t>
      </w:r>
      <w:r w:rsidRPr="003A4D1B">
        <w:rPr>
          <w:sz w:val="16"/>
        </w:rPr>
        <w:t xml:space="preserve"> Yes, an </w:t>
      </w:r>
      <w:r w:rsidRPr="003A4D1B">
        <w:rPr>
          <w:rStyle w:val="Emphasis"/>
          <w:highlight w:val="green"/>
        </w:rPr>
        <w:t>overwhelming majority</w:t>
      </w:r>
      <w:r w:rsidRPr="003A4D1B">
        <w:rPr>
          <w:rStyle w:val="Emphasis"/>
        </w:rPr>
        <w:t xml:space="preserve"> of climate scientists</w:t>
      </w:r>
      <w:r w:rsidRPr="003A4D1B">
        <w:rPr>
          <w:sz w:val="16"/>
        </w:rPr>
        <w:t xml:space="preserve"> </w:t>
      </w:r>
      <w:r w:rsidRPr="003A4D1B">
        <w:rPr>
          <w:rStyle w:val="StyleUnderline"/>
          <w:highlight w:val="green"/>
        </w:rPr>
        <w:t>believe</w:t>
      </w:r>
      <w:r w:rsidRPr="003A4D1B">
        <w:rPr>
          <w:rStyle w:val="StyleUnderline"/>
        </w:rPr>
        <w:t xml:space="preserve"> that global </w:t>
      </w:r>
      <w:r w:rsidRPr="003A4D1B">
        <w:rPr>
          <w:rStyle w:val="StyleUnderline"/>
          <w:highlight w:val="green"/>
        </w:rPr>
        <w:t>warming is</w:t>
      </w:r>
      <w:r w:rsidRPr="003A4D1B">
        <w:rPr>
          <w:rStyle w:val="StyleUnderline"/>
        </w:rPr>
        <w:t xml:space="preserve"> a </w:t>
      </w:r>
      <w:r w:rsidRPr="003A4D1B">
        <w:rPr>
          <w:rStyle w:val="StyleUnderline"/>
          <w:highlight w:val="green"/>
        </w:rPr>
        <w:t>real</w:t>
      </w:r>
      <w:r w:rsidRPr="003A4D1B">
        <w:rPr>
          <w:rStyle w:val="StyleUnderline"/>
        </w:rPr>
        <w:t xml:space="preserve"> phenomenon</w:t>
      </w:r>
      <w:r w:rsidRPr="003A4D1B">
        <w:rPr>
          <w:sz w:val="16"/>
        </w:rPr>
        <w:t xml:space="preserve"> and that it is caused by humans. In fact, a 2009 survey showed that 90% and 82% respectively believe in those conclusions. </w:t>
      </w:r>
      <w:proofErr w:type="gramStart"/>
      <w:r w:rsidRPr="003A4D1B">
        <w:rPr>
          <w:sz w:val="16"/>
        </w:rPr>
        <w:t>Does</w:t>
      </w:r>
      <w:proofErr w:type="gramEnd"/>
      <w:r w:rsidRPr="003A4D1B">
        <w:rPr>
          <w:sz w:val="16"/>
        </w:rPr>
        <w:t xml:space="preserve"> that therefore mean journalists should accept that a consensus has emerged and take as fact that global warming is indeed real? </w:t>
      </w:r>
      <w:r w:rsidRPr="003A4D1B">
        <w:rPr>
          <w:rStyle w:val="StyleUnderline"/>
        </w:rPr>
        <w:t xml:space="preserve">Aren’t we supposed to be objective in the way we cover stories and make sure that the minority view is also heard? </w:t>
      </w:r>
      <w:proofErr w:type="gramStart"/>
      <w:r w:rsidRPr="003A4D1B">
        <w:rPr>
          <w:rStyle w:val="StyleUnderline"/>
        </w:rPr>
        <w:t>No, actually</w:t>
      </w:r>
      <w:proofErr w:type="gramEnd"/>
      <w:r w:rsidRPr="003A4D1B">
        <w:rPr>
          <w:rStyle w:val="StyleUnderline"/>
        </w:rPr>
        <w:t xml:space="preserve">. </w:t>
      </w:r>
      <w:r w:rsidRPr="003A4D1B">
        <w:rPr>
          <w:rStyle w:val="Emphasis"/>
          <w:highlight w:val="green"/>
        </w:rPr>
        <w:t>A journalist’s commitment should be to</w:t>
      </w:r>
      <w:r w:rsidRPr="003A4D1B">
        <w:rPr>
          <w:rStyle w:val="StyleUnderline"/>
        </w:rPr>
        <w:t xml:space="preserve"> the </w:t>
      </w:r>
      <w:r w:rsidRPr="003A4D1B">
        <w:rPr>
          <w:rStyle w:val="Emphasis"/>
          <w:highlight w:val="green"/>
        </w:rPr>
        <w:t>truth and not adhering to false equivalencies in the name of objectivity</w:t>
      </w:r>
      <w:r w:rsidRPr="003A4D1B">
        <w:rPr>
          <w:sz w:val="16"/>
        </w:rPr>
        <w:t xml:space="preserve">. Of course, the truth can be an elusive </w:t>
      </w:r>
      <w:r w:rsidRPr="003A4D1B">
        <w:rPr>
          <w:rStyle w:val="StyleUnderline"/>
        </w:rPr>
        <w:t xml:space="preserve">idea. However, attempting to </w:t>
      </w:r>
      <w:r w:rsidRPr="003A4D1B">
        <w:rPr>
          <w:rStyle w:val="StyleUnderline"/>
          <w:highlight w:val="green"/>
        </w:rPr>
        <w:t>establish the truth</w:t>
      </w:r>
      <w:r w:rsidRPr="003A4D1B">
        <w:rPr>
          <w:rStyle w:val="StyleUnderline"/>
        </w:rPr>
        <w:t xml:space="preserve"> when covering a story </w:t>
      </w:r>
      <w:r w:rsidRPr="003A4D1B">
        <w:rPr>
          <w:rStyle w:val="StyleUnderline"/>
          <w:highlight w:val="green"/>
        </w:rPr>
        <w:t>should be the governing principle of</w:t>
      </w:r>
      <w:r w:rsidRPr="003A4D1B">
        <w:rPr>
          <w:rStyle w:val="StyleUnderline"/>
        </w:rPr>
        <w:t xml:space="preserve"> any </w:t>
      </w:r>
      <w:r w:rsidRPr="003A4D1B">
        <w:rPr>
          <w:rStyle w:val="StyleUnderline"/>
          <w:highlight w:val="green"/>
        </w:rPr>
        <w:t>journal</w:t>
      </w:r>
      <w:r w:rsidRPr="003A4D1B">
        <w:rPr>
          <w:rStyle w:val="StyleUnderline"/>
        </w:rPr>
        <w:t>ist</w:t>
      </w:r>
      <w:r w:rsidRPr="003A4D1B">
        <w:rPr>
          <w:sz w:val="16"/>
        </w:rPr>
        <w:t xml:space="preserve">. When it comes to climate change, </w:t>
      </w:r>
      <w:r w:rsidRPr="003A4D1B">
        <w:rPr>
          <w:rStyle w:val="StyleUnderline"/>
          <w:highlight w:val="green"/>
        </w:rPr>
        <w:t>media critics</w:t>
      </w:r>
      <w:r w:rsidRPr="003A4D1B">
        <w:rPr>
          <w:rStyle w:val="StyleUnderline"/>
        </w:rPr>
        <w:t xml:space="preserve"> have </w:t>
      </w:r>
      <w:r w:rsidRPr="003A4D1B">
        <w:rPr>
          <w:rStyle w:val="StyleUnderline"/>
          <w:highlight w:val="green"/>
        </w:rPr>
        <w:t>chastised</w:t>
      </w:r>
      <w:r w:rsidRPr="003A4D1B">
        <w:rPr>
          <w:rStyle w:val="StyleUnderline"/>
        </w:rPr>
        <w:t xml:space="preserve"> the mainstream press’ ambivalence on forcefully </w:t>
      </w:r>
      <w:r w:rsidRPr="003A4D1B">
        <w:rPr>
          <w:rStyle w:val="StyleUnderline"/>
          <w:highlight w:val="green"/>
        </w:rPr>
        <w:t>reporting the truth</w:t>
      </w:r>
      <w:r w:rsidRPr="003A4D1B">
        <w:rPr>
          <w:rStyle w:val="StyleUnderline"/>
        </w:rPr>
        <w:t xml:space="preserve"> of the issue.</w:t>
      </w:r>
      <w:r w:rsidRPr="003A4D1B">
        <w:rPr>
          <w:sz w:val="16"/>
        </w:rPr>
        <w:t xml:space="preserve"> Robert S. Eshelman, writing in 2013 for Columbia Journalism Review (CJR), argues that journalists seem hypnotized by the complexity of the issue and as a result hide behind the cloak of reporting both sides of the story. He says: “[I]t’s as if journalists are stuck in time, presenting the science as something still under debate. A notion to be evaluated, tossed around. As scientific certainty grows today’s reporters, editors, and producers should cease with the false conceit about a debate.” Instead of balance, reporters should strive for accuracy, is Eshelman’s point. After all no journalist would give the argument that smoking cigarettes is not as unhealthy as it is claimed equal weight against scientists who have shown the opposite</w:t>
      </w:r>
      <w:r w:rsidRPr="003A4D1B">
        <w:rPr>
          <w:rStyle w:val="StyleUnderline"/>
        </w:rPr>
        <w:t xml:space="preserve">. So, </w:t>
      </w:r>
      <w:r w:rsidRPr="003A4D1B">
        <w:rPr>
          <w:rStyle w:val="StyleUnderline"/>
          <w:highlight w:val="green"/>
        </w:rPr>
        <w:t>why do journalists aspire to practice</w:t>
      </w:r>
      <w:r w:rsidRPr="003A4D1B">
        <w:rPr>
          <w:rStyle w:val="StyleUnderline"/>
        </w:rPr>
        <w:t xml:space="preserve"> this concept of </w:t>
      </w:r>
      <w:r w:rsidRPr="003A4D1B">
        <w:rPr>
          <w:rStyle w:val="StyleUnderline"/>
          <w:highlight w:val="green"/>
        </w:rPr>
        <w:t>balance</w:t>
      </w:r>
      <w:r w:rsidRPr="003A4D1B">
        <w:rPr>
          <w:rStyle w:val="StyleUnderline"/>
        </w:rPr>
        <w:t xml:space="preserve"> </w:t>
      </w:r>
      <w:r w:rsidRPr="003A4D1B">
        <w:rPr>
          <w:rStyle w:val="StyleUnderline"/>
          <w:highlight w:val="green"/>
        </w:rPr>
        <w:t>when it comes to</w:t>
      </w:r>
      <w:r w:rsidRPr="003A4D1B">
        <w:rPr>
          <w:rStyle w:val="StyleUnderline"/>
        </w:rPr>
        <w:t xml:space="preserve"> </w:t>
      </w:r>
      <w:r w:rsidRPr="003A4D1B">
        <w:rPr>
          <w:rStyle w:val="StyleUnderline"/>
          <w:highlight w:val="green"/>
        </w:rPr>
        <w:t>climate</w:t>
      </w:r>
      <w:r w:rsidRPr="003A4D1B">
        <w:rPr>
          <w:rStyle w:val="StyleUnderline"/>
        </w:rPr>
        <w:t xml:space="preserve"> </w:t>
      </w:r>
      <w:r w:rsidRPr="003A4D1B">
        <w:rPr>
          <w:rStyle w:val="StyleUnderline"/>
          <w:highlight w:val="green"/>
        </w:rPr>
        <w:t>change</w:t>
      </w:r>
      <w:r w:rsidRPr="003A4D1B">
        <w:rPr>
          <w:rStyle w:val="StyleUnderline"/>
        </w:rPr>
        <w:t>? Especially after an overwhelming majority of climate scientists have shown that climate change is real and caused by humans?</w:t>
      </w:r>
      <w:r w:rsidRPr="003A4D1B">
        <w:rPr>
          <w:sz w:val="16"/>
        </w:rPr>
        <w:t xml:space="preserve"> Images taken in 1992 and 2005 show the loss of snow occurring on Mount Kilimanjaro in Tanzania, the highest </w:t>
      </w:r>
      <w:proofErr w:type="gramStart"/>
      <w:r w:rsidRPr="003A4D1B">
        <w:rPr>
          <w:sz w:val="16"/>
        </w:rPr>
        <w:t>free standing</w:t>
      </w:r>
      <w:proofErr w:type="gramEnd"/>
      <w:r w:rsidRPr="003A4D1B">
        <w:rPr>
          <w:sz w:val="16"/>
        </w:rPr>
        <w:t xml:space="preserve"> mountain in the world. Scientists say this is due to human behavior. Image via Environment and Media Part of the reason that journalists struggle with climate change may have something to do with the painful transition that the industry has endured over the last decade. With legacy revenue models decimated by the arrival of the internet, news </w:t>
      </w:r>
      <w:proofErr w:type="spellStart"/>
      <w:r w:rsidRPr="003A4D1B">
        <w:rPr>
          <w:sz w:val="16"/>
        </w:rPr>
        <w:t>organisations</w:t>
      </w:r>
      <w:proofErr w:type="spellEnd"/>
      <w:r w:rsidRPr="003A4D1B">
        <w:rPr>
          <w:sz w:val="16"/>
        </w:rPr>
        <w:t xml:space="preserve"> have been forced to reorient their priorities. Here is Eshelman again: “</w:t>
      </w:r>
      <w:r w:rsidRPr="003A4D1B">
        <w:rPr>
          <w:rStyle w:val="StyleUnderline"/>
        </w:rPr>
        <w:t xml:space="preserve">When the media industry was flush with revenue, newsrooms were well stocked with experienced, issue-specific reporters and editors. But </w:t>
      </w:r>
      <w:r w:rsidRPr="003A4D1B">
        <w:rPr>
          <w:rStyle w:val="StyleUnderline"/>
          <w:highlight w:val="green"/>
        </w:rPr>
        <w:t>since</w:t>
      </w:r>
      <w:r w:rsidRPr="003A4D1B">
        <w:rPr>
          <w:rStyle w:val="StyleUnderline"/>
        </w:rPr>
        <w:t xml:space="preserve"> the early </w:t>
      </w:r>
      <w:r w:rsidRPr="003A4D1B">
        <w:rPr>
          <w:rStyle w:val="StyleUnderline"/>
          <w:highlight w:val="green"/>
        </w:rPr>
        <w:t>2000s</w:t>
      </w:r>
      <w:r w:rsidRPr="003A4D1B">
        <w:rPr>
          <w:rStyle w:val="StyleUnderline"/>
        </w:rPr>
        <w:t xml:space="preserve">, </w:t>
      </w:r>
      <w:r w:rsidRPr="003A4D1B">
        <w:rPr>
          <w:rStyle w:val="StyleUnderline"/>
          <w:highlight w:val="green"/>
        </w:rPr>
        <w:t>shrinking staffs</w:t>
      </w:r>
      <w:r w:rsidRPr="003A4D1B">
        <w:rPr>
          <w:rStyle w:val="StyleUnderline"/>
        </w:rPr>
        <w:t xml:space="preserve">, the </w:t>
      </w:r>
      <w:r w:rsidRPr="003A4D1B">
        <w:rPr>
          <w:rStyle w:val="StyleUnderline"/>
          <w:highlight w:val="green"/>
        </w:rPr>
        <w:t>elimination</w:t>
      </w:r>
      <w:r w:rsidRPr="003A4D1B">
        <w:rPr>
          <w:rStyle w:val="StyleUnderline"/>
        </w:rPr>
        <w:t xml:space="preserve"> </w:t>
      </w:r>
      <w:r w:rsidRPr="003A4D1B">
        <w:rPr>
          <w:rStyle w:val="StyleUnderline"/>
          <w:highlight w:val="green"/>
        </w:rPr>
        <w:t>of environmental desks</w:t>
      </w:r>
      <w:r w:rsidRPr="003A4D1B">
        <w:rPr>
          <w:rStyle w:val="StyleUnderline"/>
        </w:rPr>
        <w:t xml:space="preserve">, and </w:t>
      </w:r>
      <w:r w:rsidRPr="003A4D1B">
        <w:rPr>
          <w:rStyle w:val="StyleUnderline"/>
          <w:highlight w:val="green"/>
        </w:rPr>
        <w:t>narrower news holes</w:t>
      </w:r>
      <w:r w:rsidRPr="003A4D1B">
        <w:rPr>
          <w:rStyle w:val="StyleUnderline"/>
        </w:rPr>
        <w:t xml:space="preserve"> has </w:t>
      </w:r>
      <w:r w:rsidRPr="003A4D1B">
        <w:rPr>
          <w:rStyle w:val="StyleUnderline"/>
          <w:highlight w:val="green"/>
        </w:rPr>
        <w:t>made</w:t>
      </w:r>
      <w:r w:rsidRPr="003A4D1B">
        <w:rPr>
          <w:rStyle w:val="StyleUnderline"/>
        </w:rPr>
        <w:t xml:space="preserve"> </w:t>
      </w:r>
      <w:r w:rsidRPr="003A4D1B">
        <w:rPr>
          <w:rStyle w:val="StyleUnderline"/>
          <w:highlight w:val="green"/>
        </w:rPr>
        <w:t>reporting</w:t>
      </w:r>
      <w:r w:rsidRPr="003A4D1B">
        <w:rPr>
          <w:rStyle w:val="StyleUnderline"/>
        </w:rPr>
        <w:t xml:space="preserve"> on climate change even </w:t>
      </w:r>
      <w:r w:rsidRPr="003A4D1B">
        <w:rPr>
          <w:rStyle w:val="StyleUnderline"/>
          <w:highlight w:val="green"/>
        </w:rPr>
        <w:t>more</w:t>
      </w:r>
      <w:r w:rsidRPr="003A4D1B">
        <w:rPr>
          <w:rStyle w:val="StyleUnderline"/>
        </w:rPr>
        <w:t xml:space="preserve"> </w:t>
      </w:r>
      <w:r w:rsidRPr="003A4D1B">
        <w:rPr>
          <w:rStyle w:val="StyleUnderline"/>
          <w:highlight w:val="green"/>
        </w:rPr>
        <w:t>difficult</w:t>
      </w:r>
      <w:r w:rsidRPr="003A4D1B">
        <w:rPr>
          <w:rStyle w:val="StyleUnderline"/>
        </w:rPr>
        <w:t xml:space="preserve">.” Established outlets such as The New York Times, The Guardian and Reuters have seen their </w:t>
      </w:r>
      <w:r w:rsidRPr="003A4D1B">
        <w:rPr>
          <w:rStyle w:val="StyleUnderline"/>
          <w:highlight w:val="green"/>
        </w:rPr>
        <w:t>coverage</w:t>
      </w:r>
      <w:r w:rsidRPr="003A4D1B">
        <w:rPr>
          <w:rStyle w:val="StyleUnderline"/>
        </w:rPr>
        <w:t xml:space="preserve"> of climate change </w:t>
      </w:r>
      <w:r w:rsidRPr="003A4D1B">
        <w:rPr>
          <w:rStyle w:val="StyleUnderline"/>
          <w:highlight w:val="green"/>
        </w:rPr>
        <w:t>deteriorate considerably</w:t>
      </w:r>
      <w:r w:rsidRPr="003A4D1B">
        <w:rPr>
          <w:sz w:val="16"/>
        </w:rPr>
        <w:t>. Alexis Sobel Fitts, also writing in CJR, points to a study that shows that in 2011, “</w:t>
      </w:r>
      <w:r w:rsidRPr="003A4D1B">
        <w:rPr>
          <w:rStyle w:val="Emphasis"/>
        </w:rPr>
        <w:t xml:space="preserve">The New York Times cut its global warming article count by 15 percent, and the Guardian slashed coverage by 21 percent that same year…Reuters, too, dropped its climate coverage by 27 percent.” </w:t>
      </w:r>
      <w:r w:rsidRPr="003A4D1B">
        <w:rPr>
          <w:sz w:val="16"/>
        </w:rPr>
        <w:t xml:space="preserve">While there may be some evidence that coverage has rebounded in 2013, social scientists suggest the shift is merely cosmetic. From Ms. Fitts: Max Boykoff, who since 2000 has tracked climate coverage in the top five newspapers in the United States—The Wall Street Journal, The New York Times, USA Today, the Los Angeles Times, and The Washington Post—found a drop in coverage in 2013. And Robert </w:t>
      </w:r>
      <w:proofErr w:type="spellStart"/>
      <w:r w:rsidRPr="003A4D1B">
        <w:rPr>
          <w:sz w:val="16"/>
        </w:rPr>
        <w:t>Brulle</w:t>
      </w:r>
      <w:proofErr w:type="spellEnd"/>
      <w:r w:rsidRPr="003A4D1B">
        <w:rPr>
          <w:sz w:val="16"/>
        </w:rPr>
        <w:t xml:space="preserve">, a social scientist at Drexel University who monitors climate coverage on television news, said his preliminary data (measuring through the end of November 2013) found 30 stories, just a single story more than in 2012, which </w:t>
      </w:r>
      <w:proofErr w:type="spellStart"/>
      <w:r w:rsidRPr="003A4D1B">
        <w:rPr>
          <w:sz w:val="16"/>
        </w:rPr>
        <w:t>Brulle</w:t>
      </w:r>
      <w:proofErr w:type="spellEnd"/>
      <w:r w:rsidRPr="003A4D1B">
        <w:rPr>
          <w:sz w:val="16"/>
        </w:rPr>
        <w:t xml:space="preserve"> said was “statistically just a write off</w:t>
      </w:r>
      <w:r w:rsidRPr="003A4D1B">
        <w:rPr>
          <w:rStyle w:val="StyleUnderline"/>
        </w:rPr>
        <w:t>. So what effect has this “</w:t>
      </w:r>
      <w:r w:rsidRPr="003A4D1B">
        <w:rPr>
          <w:rStyle w:val="StyleUnderline"/>
          <w:highlight w:val="green"/>
        </w:rPr>
        <w:t>ambivalent reporting” of climate change</w:t>
      </w:r>
      <w:r w:rsidRPr="003A4D1B">
        <w:rPr>
          <w:rStyle w:val="StyleUnderline"/>
        </w:rPr>
        <w:t xml:space="preserve"> and global warming had on public opinion? Well, not particularly positive. To wit: “According to a recent Gallup poll, </w:t>
      </w:r>
      <w:r w:rsidRPr="003A4D1B">
        <w:rPr>
          <w:rStyle w:val="StyleUnderline"/>
          <w:highlight w:val="green"/>
        </w:rPr>
        <w:t>only 24 percen</w:t>
      </w:r>
      <w:r w:rsidRPr="003A4D1B">
        <w:rPr>
          <w:rStyle w:val="StyleUnderline"/>
        </w:rPr>
        <w:t xml:space="preserve">t </w:t>
      </w:r>
      <w:r w:rsidRPr="003A4D1B">
        <w:rPr>
          <w:rStyle w:val="StyleUnderline"/>
          <w:highlight w:val="green"/>
        </w:rPr>
        <w:t>of Americans</w:t>
      </w:r>
      <w:r w:rsidRPr="003A4D1B">
        <w:rPr>
          <w:rStyle w:val="StyleUnderline"/>
        </w:rPr>
        <w:t xml:space="preserve"> surveyed </w:t>
      </w:r>
      <w:r w:rsidRPr="003A4D1B">
        <w:rPr>
          <w:rStyle w:val="StyleUnderline"/>
          <w:highlight w:val="green"/>
        </w:rPr>
        <w:t>saw</w:t>
      </w:r>
      <w:r w:rsidRPr="003A4D1B">
        <w:rPr>
          <w:rStyle w:val="StyleUnderline"/>
        </w:rPr>
        <w:t xml:space="preserve"> </w:t>
      </w:r>
      <w:r w:rsidRPr="003A4D1B">
        <w:rPr>
          <w:rStyle w:val="StyleUnderline"/>
          <w:highlight w:val="green"/>
        </w:rPr>
        <w:t>climate change as an issue worth</w:t>
      </w:r>
      <w:r w:rsidRPr="003A4D1B">
        <w:rPr>
          <w:rStyle w:val="StyleUnderline"/>
        </w:rPr>
        <w:t xml:space="preserve"> “a great deal” of </w:t>
      </w:r>
      <w:r w:rsidRPr="003A4D1B">
        <w:rPr>
          <w:rStyle w:val="StyleUnderline"/>
          <w:highlight w:val="green"/>
        </w:rPr>
        <w:t>concern</w:t>
      </w:r>
      <w:r w:rsidRPr="003A4D1B">
        <w:rPr>
          <w:rStyle w:val="StyleUnderline"/>
        </w:rPr>
        <w:t>. The issue was rated second-to-last in terms of importance, just before “race relations” on the survey</w:t>
      </w:r>
      <w:r w:rsidRPr="003A4D1B">
        <w:rPr>
          <w:sz w:val="16"/>
        </w:rPr>
        <w:t xml:space="preserve">. (Fifty-one percent responded that climate change was worthy of little to no worry.) And according to the most recent US National Climate Assessment, conducted in April, 64 percent of Americans surveyed believe global warming is happening, a rate that’s remained relatively steady since 2008.” [Image </w:t>
      </w:r>
      <w:proofErr w:type="spellStart"/>
      <w:r w:rsidRPr="003A4D1B">
        <w:rPr>
          <w:sz w:val="16"/>
        </w:rPr>
        <w:t>Ommitted</w:t>
      </w:r>
      <w:proofErr w:type="spellEnd"/>
      <w:r w:rsidRPr="003A4D1B">
        <w:rPr>
          <w:sz w:val="16"/>
        </w:rPr>
        <w:t xml:space="preserve">] A Pew Research survey of 39 nations conducted in 2013 found that only 40% of Americans see climate change as a major threat to the U.S., compared to a median of 54% in the global survey. A Pew Research survey of 39 nations conducted in 2013 found that only 40% of Americans see climate change as a major threat to the U.S., compared to a median of 54% in the global survey. </w:t>
      </w:r>
      <w:r w:rsidRPr="003A4D1B">
        <w:rPr>
          <w:rStyle w:val="StyleUnderline"/>
        </w:rPr>
        <w:t xml:space="preserve">This begs the question: Have we then, as journalists, fulfilled our public service role when it comes to this issue? </w:t>
      </w:r>
      <w:r w:rsidRPr="003A4D1B">
        <w:rPr>
          <w:rStyle w:val="Emphasis"/>
          <w:highlight w:val="green"/>
        </w:rPr>
        <w:t>Are we communicating the urgency of what’s at stake</w:t>
      </w:r>
      <w:r w:rsidRPr="003A4D1B">
        <w:rPr>
          <w:rStyle w:val="StyleUnderline"/>
        </w:rPr>
        <w:t xml:space="preserve">? One reporter, who was asked about the issue, had this to say: “My job is to tell readers what is happening in science, to provide facts, data, and </w:t>
      </w:r>
      <w:proofErr w:type="spellStart"/>
      <w:proofErr w:type="gramStart"/>
      <w:r w:rsidRPr="003A4D1B">
        <w:rPr>
          <w:rStyle w:val="StyleUnderline"/>
        </w:rPr>
        <w:t>context..</w:t>
      </w:r>
      <w:proofErr w:type="gramEnd"/>
      <w:r w:rsidRPr="003A4D1B">
        <w:rPr>
          <w:rStyle w:val="StyleUnderline"/>
        </w:rPr>
        <w:t>I</w:t>
      </w:r>
      <w:proofErr w:type="spellEnd"/>
      <w:r w:rsidRPr="003A4D1B">
        <w:rPr>
          <w:rStyle w:val="StyleUnderline"/>
        </w:rPr>
        <w:t xml:space="preserve"> do not see my job as trying to influence readers’ views, just inform.” Only time will tell if this will be enough.</w:t>
      </w:r>
    </w:p>
    <w:p w14:paraId="6510F751" w14:textId="77777777" w:rsidR="004B689B" w:rsidRPr="00E4016D" w:rsidRDefault="004B689B" w:rsidP="00705C09">
      <w:pPr>
        <w:rPr>
          <w:sz w:val="16"/>
        </w:rPr>
      </w:pPr>
    </w:p>
    <w:p w14:paraId="623C6E43" w14:textId="2994407F" w:rsidR="004B689B" w:rsidRDefault="004B689B" w:rsidP="004B689B">
      <w:pPr>
        <w:pStyle w:val="Heading2"/>
      </w:pPr>
      <w:r>
        <w:t>4</w:t>
      </w:r>
    </w:p>
    <w:p w14:paraId="377B0C53" w14:textId="1E07AAE3" w:rsidR="004B689B" w:rsidRDefault="004B689B" w:rsidP="004B689B">
      <w:pPr>
        <w:pStyle w:val="Heading3"/>
      </w:pPr>
      <w:r>
        <w:t>CP</w:t>
      </w:r>
    </w:p>
    <w:p w14:paraId="7DC8797C" w14:textId="77777777" w:rsidR="004B689B" w:rsidRDefault="004B689B" w:rsidP="004B689B">
      <w:pPr>
        <w:pStyle w:val="Heading4"/>
      </w:pPr>
      <w:r>
        <w:t>CP Text – In a Democracy, a Free Press ought to prioritize Objectivity over Advocacy, except for instances of Solution Journalism.</w:t>
      </w:r>
    </w:p>
    <w:p w14:paraId="0EE98D06" w14:textId="77777777" w:rsidR="004B689B" w:rsidRDefault="004B689B" w:rsidP="004B689B">
      <w:pPr>
        <w:pStyle w:val="Heading4"/>
      </w:pPr>
      <w:r>
        <w:t xml:space="preserve">Advocating for a </w:t>
      </w:r>
      <w:r>
        <w:rPr>
          <w:u w:val="single"/>
        </w:rPr>
        <w:t>particular Solution</w:t>
      </w:r>
      <w:r>
        <w:t xml:space="preserve"> suspends </w:t>
      </w:r>
      <w:r w:rsidRPr="00C60385">
        <w:rPr>
          <w:u w:val="single"/>
        </w:rPr>
        <w:t>Objectivity</w:t>
      </w:r>
      <w:r>
        <w:t xml:space="preserve"> in favor of </w:t>
      </w:r>
      <w:r w:rsidRPr="00C60385">
        <w:rPr>
          <w:u w:val="single"/>
        </w:rPr>
        <w:t>Partial Campaigning</w:t>
      </w:r>
      <w:r>
        <w:t>.</w:t>
      </w:r>
    </w:p>
    <w:p w14:paraId="30D3E623" w14:textId="77777777" w:rsidR="004B689B" w:rsidRPr="00D90881" w:rsidRDefault="004B689B" w:rsidP="004B689B">
      <w:r w:rsidRPr="00D90881">
        <w:rPr>
          <w:rStyle w:val="Style13ptBold"/>
        </w:rPr>
        <w:t>Salvesen</w:t>
      </w:r>
      <w:r>
        <w:rPr>
          <w:rStyle w:val="Style13ptBold"/>
        </w:rPr>
        <w:t xml:space="preserve"> 18</w:t>
      </w:r>
      <w:r w:rsidRPr="00D90881">
        <w:t xml:space="preserve">, </w:t>
      </w:r>
      <w:proofErr w:type="spellStart"/>
      <w:r w:rsidRPr="00D90881">
        <w:t>Ingerid</w:t>
      </w:r>
      <w:proofErr w:type="spellEnd"/>
      <w:r w:rsidRPr="00D90881">
        <w:t xml:space="preserve">. "Should </w:t>
      </w:r>
      <w:proofErr w:type="gramStart"/>
      <w:r w:rsidRPr="00D90881">
        <w:t>journalists</w:t>
      </w:r>
      <w:proofErr w:type="gramEnd"/>
      <w:r w:rsidRPr="00D90881">
        <w:t xml:space="preserve"> campaign on climate change." (2018).</w:t>
      </w:r>
      <w:r>
        <w:t xml:space="preserve"> (</w:t>
      </w:r>
      <w:proofErr w:type="spellStart"/>
      <w:r w:rsidRPr="00D90881">
        <w:t>Ingerid</w:t>
      </w:r>
      <w:proofErr w:type="spellEnd"/>
      <w:r w:rsidRPr="00D90881">
        <w:t xml:space="preserve"> Salvesen has written and produced stories for several of Norway´s biggest newspapers and media companies. Before she chose </w:t>
      </w:r>
      <w:proofErr w:type="gramStart"/>
      <w:r w:rsidRPr="00D90881">
        <w:t>freelancing</w:t>
      </w:r>
      <w:proofErr w:type="gramEnd"/>
      <w:r w:rsidRPr="00D90881">
        <w:t xml:space="preserve"> she worked, amongst others, as a foreign affairs reporter for the leading Norwegian news agency, NTB, and as a long form writer for the Magazine of Norway´s largest business daily, </w:t>
      </w:r>
      <w:proofErr w:type="spellStart"/>
      <w:r w:rsidRPr="00D90881">
        <w:t>Dagens</w:t>
      </w:r>
      <w:proofErr w:type="spellEnd"/>
      <w:r w:rsidRPr="00D90881">
        <w:t xml:space="preserve"> </w:t>
      </w:r>
      <w:proofErr w:type="spellStart"/>
      <w:r w:rsidRPr="00D90881">
        <w:t>Næringsliv</w:t>
      </w:r>
      <w:proofErr w:type="spellEnd"/>
      <w:r w:rsidRPr="00D90881">
        <w:t xml:space="preserve">. As a journalist, she is interested in questions of environment, </w:t>
      </w:r>
      <w:proofErr w:type="gramStart"/>
      <w:r w:rsidRPr="00D90881">
        <w:t>migration</w:t>
      </w:r>
      <w:proofErr w:type="gramEnd"/>
      <w:r w:rsidRPr="00D90881">
        <w:t xml:space="preserve"> and inequality, and has increasingly been covering climate change science and politics. Together with two journalist colleagues, she started an independent foreign affairs podcast in 2016 called "Du </w:t>
      </w:r>
      <w:proofErr w:type="spellStart"/>
      <w:r w:rsidRPr="00D90881">
        <w:t>verden</w:t>
      </w:r>
      <w:proofErr w:type="spellEnd"/>
      <w:r w:rsidRPr="00D90881">
        <w:t>!".</w:t>
      </w:r>
      <w:r>
        <w:t xml:space="preserve">)//Elmer </w:t>
      </w:r>
    </w:p>
    <w:p w14:paraId="4C30A714" w14:textId="77777777" w:rsidR="004B689B" w:rsidRPr="008032FA" w:rsidRDefault="004B689B" w:rsidP="004B689B">
      <w:pPr>
        <w:rPr>
          <w:sz w:val="16"/>
        </w:rPr>
      </w:pPr>
      <w:r w:rsidRPr="008032FA">
        <w:rPr>
          <w:sz w:val="16"/>
        </w:rPr>
        <w:t xml:space="preserve">Still, </w:t>
      </w:r>
      <w:r w:rsidRPr="004C54DC">
        <w:rPr>
          <w:rStyle w:val="Emphasis"/>
        </w:rPr>
        <w:t>it was not</w:t>
      </w:r>
      <w:r w:rsidRPr="004C54DC">
        <w:rPr>
          <w:sz w:val="16"/>
        </w:rPr>
        <w:t xml:space="preserve"> just </w:t>
      </w:r>
      <w:r w:rsidRPr="004C54DC">
        <w:rPr>
          <w:rStyle w:val="Emphasis"/>
        </w:rPr>
        <w:t>climate science generally</w:t>
      </w:r>
      <w:r w:rsidRPr="004C54DC">
        <w:rPr>
          <w:sz w:val="16"/>
        </w:rPr>
        <w:t xml:space="preserve"> </w:t>
      </w:r>
      <w:r w:rsidRPr="004C54DC">
        <w:rPr>
          <w:rStyle w:val="Emphasis"/>
          <w:bdr w:val="single" w:sz="18" w:space="0" w:color="auto"/>
        </w:rPr>
        <w:t xml:space="preserve">the </w:t>
      </w:r>
      <w:r w:rsidRPr="00D90881">
        <w:rPr>
          <w:rStyle w:val="Emphasis"/>
          <w:highlight w:val="green"/>
          <w:bdr w:val="single" w:sz="18" w:space="0" w:color="auto"/>
        </w:rPr>
        <w:t>Guardian embraced</w:t>
      </w:r>
      <w:r w:rsidRPr="008032FA">
        <w:rPr>
          <w:sz w:val="16"/>
          <w:highlight w:val="green"/>
        </w:rPr>
        <w:t xml:space="preserve"> </w:t>
      </w:r>
      <w:r w:rsidRPr="008032FA">
        <w:rPr>
          <w:sz w:val="16"/>
        </w:rPr>
        <w:t xml:space="preserve">in its campaign, </w:t>
      </w:r>
      <w:r w:rsidRPr="004C54DC">
        <w:rPr>
          <w:rStyle w:val="Emphasis"/>
        </w:rPr>
        <w:t>but</w:t>
      </w:r>
      <w:r w:rsidRPr="004C54DC">
        <w:rPr>
          <w:sz w:val="16"/>
        </w:rPr>
        <w:t xml:space="preserve"> </w:t>
      </w:r>
      <w:r w:rsidRPr="00D90881">
        <w:rPr>
          <w:rStyle w:val="Emphasis"/>
          <w:highlight w:val="green"/>
          <w:bdr w:val="single" w:sz="18" w:space="0" w:color="auto"/>
        </w:rPr>
        <w:t>a specific policy proposal</w:t>
      </w:r>
      <w:r w:rsidRPr="008032FA">
        <w:rPr>
          <w:sz w:val="16"/>
          <w:highlight w:val="green"/>
        </w:rPr>
        <w:t xml:space="preserve"> </w:t>
      </w:r>
      <w:r w:rsidRPr="008032FA">
        <w:rPr>
          <w:sz w:val="16"/>
        </w:rPr>
        <w:t xml:space="preserve">– and this was met with criticism at the time. Yet Alan </w:t>
      </w:r>
      <w:proofErr w:type="spellStart"/>
      <w:r w:rsidRPr="008032FA">
        <w:rPr>
          <w:sz w:val="16"/>
        </w:rPr>
        <w:t>Rusbridger</w:t>
      </w:r>
      <w:proofErr w:type="spellEnd"/>
      <w:r w:rsidRPr="008032FA">
        <w:rPr>
          <w:sz w:val="16"/>
        </w:rPr>
        <w:t xml:space="preserve"> argue that </w:t>
      </w:r>
      <w:r w:rsidRPr="004C54DC">
        <w:rPr>
          <w:rStyle w:val="Emphasis"/>
        </w:rPr>
        <w:t xml:space="preserve">it is </w:t>
      </w:r>
      <w:r w:rsidRPr="00D90881">
        <w:rPr>
          <w:rStyle w:val="Emphasis"/>
          <w:highlight w:val="green"/>
        </w:rPr>
        <w:t xml:space="preserve">acceptable for editorial objectivity to be </w:t>
      </w:r>
      <w:r w:rsidRPr="004C54DC">
        <w:rPr>
          <w:rStyle w:val="Emphasis"/>
          <w:highlight w:val="green"/>
        </w:rPr>
        <w:t>suspended on matters which</w:t>
      </w:r>
      <w:r w:rsidRPr="00D90881">
        <w:rPr>
          <w:rStyle w:val="Emphasis"/>
          <w:highlight w:val="green"/>
        </w:rPr>
        <w:t xml:space="preserve"> has</w:t>
      </w:r>
      <w:r w:rsidRPr="008032FA">
        <w:rPr>
          <w:sz w:val="16"/>
          <w:highlight w:val="green"/>
        </w:rPr>
        <w:t xml:space="preserve"> </w:t>
      </w:r>
      <w:r w:rsidRPr="00D90881">
        <w:rPr>
          <w:rStyle w:val="StyleUnderline"/>
        </w:rPr>
        <w:t>such</w:t>
      </w:r>
      <w:r w:rsidRPr="008032FA">
        <w:rPr>
          <w:sz w:val="16"/>
        </w:rPr>
        <w:t xml:space="preserve"> </w:t>
      </w:r>
      <w:r w:rsidRPr="00D90881">
        <w:rPr>
          <w:rStyle w:val="Emphasis"/>
          <w:highlight w:val="green"/>
          <w:bdr w:val="single" w:sz="18" w:space="0" w:color="auto"/>
        </w:rPr>
        <w:t>profound moral and social consequences</w:t>
      </w:r>
      <w:r w:rsidRPr="008032FA">
        <w:rPr>
          <w:sz w:val="16"/>
          <w:highlight w:val="green"/>
        </w:rPr>
        <w:t xml:space="preserve"> </w:t>
      </w:r>
      <w:r w:rsidRPr="00D90881">
        <w:rPr>
          <w:rStyle w:val="StyleUnderline"/>
        </w:rPr>
        <w:t>as climate change arguably does have, and</w:t>
      </w:r>
      <w:r w:rsidRPr="008032FA">
        <w:rPr>
          <w:sz w:val="16"/>
        </w:rPr>
        <w:t xml:space="preserve"> he likened it with apartheid and tobacco: “</w:t>
      </w:r>
      <w:r w:rsidRPr="00D90881">
        <w:rPr>
          <w:rStyle w:val="StyleUnderline"/>
        </w:rPr>
        <w:t xml:space="preserve">You can view this in two ways. One is that this is a moral issue, like tobacco and apartheid - you should not have your money with these companies, as they are irresponsible. Or you can argue that it is financially recklessness - these are stranded assets and if you are investing in a long-term </w:t>
      </w:r>
      <w:proofErr w:type="gramStart"/>
      <w:r w:rsidRPr="00D90881">
        <w:rPr>
          <w:rStyle w:val="StyleUnderline"/>
        </w:rPr>
        <w:t>perspective</w:t>
      </w:r>
      <w:proofErr w:type="gramEnd"/>
      <w:r w:rsidRPr="00D90881">
        <w:rPr>
          <w:rStyle w:val="StyleUnderline"/>
        </w:rPr>
        <w:t xml:space="preserve"> you are being irresponsible</w:t>
      </w:r>
      <w:r w:rsidRPr="008032FA">
        <w:rPr>
          <w:sz w:val="16"/>
        </w:rPr>
        <w:t xml:space="preserve">. </w:t>
      </w:r>
      <w:r w:rsidRPr="00D90881">
        <w:rPr>
          <w:rStyle w:val="Emphasis"/>
          <w:highlight w:val="green"/>
        </w:rPr>
        <w:t>We are not going to be neutral</w:t>
      </w:r>
      <w:r w:rsidRPr="008032FA">
        <w:rPr>
          <w:sz w:val="16"/>
          <w:highlight w:val="green"/>
        </w:rPr>
        <w:t xml:space="preserve"> </w:t>
      </w:r>
      <w:r w:rsidRPr="008032FA">
        <w:rPr>
          <w:sz w:val="16"/>
        </w:rPr>
        <w:t xml:space="preserve">about that, </w:t>
      </w:r>
      <w:r w:rsidRPr="00D90881">
        <w:rPr>
          <w:rStyle w:val="Emphasis"/>
          <w:highlight w:val="green"/>
        </w:rPr>
        <w:t>or impartial</w:t>
      </w:r>
      <w:r w:rsidRPr="008032FA">
        <w:rPr>
          <w:sz w:val="16"/>
          <w:highlight w:val="green"/>
        </w:rPr>
        <w:t xml:space="preserve"> </w:t>
      </w:r>
      <w:r w:rsidRPr="008032FA">
        <w:rPr>
          <w:sz w:val="16"/>
        </w:rPr>
        <w:t xml:space="preserve">about that – </w:t>
      </w:r>
      <w:r w:rsidRPr="00D90881">
        <w:rPr>
          <w:rStyle w:val="Emphasis"/>
          <w:highlight w:val="green"/>
          <w:bdr w:val="single" w:sz="18" w:space="0" w:color="auto"/>
        </w:rPr>
        <w:t>this is a campaign</w:t>
      </w:r>
      <w:r w:rsidRPr="008032FA">
        <w:rPr>
          <w:sz w:val="16"/>
          <w:highlight w:val="green"/>
        </w:rPr>
        <w:t xml:space="preserve"> </w:t>
      </w:r>
      <w:r w:rsidRPr="008032FA">
        <w:rPr>
          <w:sz w:val="16"/>
        </w:rPr>
        <w:t xml:space="preserve">and here is what you can do” </w:t>
      </w:r>
      <w:r w:rsidRPr="00D90881">
        <w:rPr>
          <w:rStyle w:val="StyleUnderline"/>
        </w:rPr>
        <w:t xml:space="preserve">His latter point was one of the key arguments for running the KIITG-campaign: the perceived benefits of </w:t>
      </w:r>
      <w:r w:rsidRPr="008032FA">
        <w:rPr>
          <w:rStyle w:val="Emphasis"/>
          <w:highlight w:val="green"/>
        </w:rPr>
        <w:t>offering people an actionable alternative</w:t>
      </w:r>
      <w:r w:rsidRPr="00D90881">
        <w:rPr>
          <w:rStyle w:val="StyleUnderline"/>
        </w:rPr>
        <w:t xml:space="preserve">. The journalists in </w:t>
      </w:r>
      <w:proofErr w:type="spellStart"/>
      <w:r w:rsidRPr="00D90881">
        <w:rPr>
          <w:rStyle w:val="StyleUnderline"/>
        </w:rPr>
        <w:t>favour</w:t>
      </w:r>
      <w:proofErr w:type="spellEnd"/>
      <w:r w:rsidRPr="00D90881">
        <w:rPr>
          <w:rStyle w:val="StyleUnderline"/>
        </w:rPr>
        <w:t xml:space="preserve"> argued it would make the project </w:t>
      </w:r>
      <w:r w:rsidRPr="008032FA">
        <w:rPr>
          <w:rStyle w:val="Emphasis"/>
          <w:highlight w:val="green"/>
        </w:rPr>
        <w:t>stand out from normal journalism</w:t>
      </w:r>
      <w:r w:rsidRPr="008032FA">
        <w:rPr>
          <w:rStyle w:val="StyleUnderline"/>
          <w:highlight w:val="green"/>
        </w:rPr>
        <w:t xml:space="preserve"> </w:t>
      </w:r>
      <w:r w:rsidRPr="00D90881">
        <w:rPr>
          <w:rStyle w:val="StyleUnderline"/>
        </w:rPr>
        <w:t xml:space="preserve">on climate change where you are mainly just offered (more of the same) information, </w:t>
      </w:r>
      <w:proofErr w:type="gramStart"/>
      <w:r w:rsidRPr="00D90881">
        <w:rPr>
          <w:rStyle w:val="StyleUnderline"/>
        </w:rPr>
        <w:t>and also</w:t>
      </w:r>
      <w:proofErr w:type="gramEnd"/>
      <w:r w:rsidRPr="00D90881">
        <w:rPr>
          <w:rStyle w:val="StyleUnderline"/>
        </w:rPr>
        <w:t xml:space="preserve"> it was argued it could break the feeling of hopelessness that they thought the public (and even many of the journalists themselves) were feeling when reading about climate change</w:t>
      </w:r>
      <w:r w:rsidRPr="008032FA">
        <w:rPr>
          <w:sz w:val="16"/>
        </w:rPr>
        <w:t xml:space="preserve">. “The </w:t>
      </w:r>
      <w:r w:rsidRPr="008032FA">
        <w:rPr>
          <w:rStyle w:val="Emphasis"/>
          <w:highlight w:val="green"/>
        </w:rPr>
        <w:t>advantages of</w:t>
      </w:r>
      <w:r w:rsidRPr="008032FA">
        <w:rPr>
          <w:sz w:val="16"/>
          <w:highlight w:val="green"/>
        </w:rPr>
        <w:t xml:space="preserve"> </w:t>
      </w:r>
      <w:r w:rsidRPr="008032FA">
        <w:rPr>
          <w:sz w:val="16"/>
        </w:rPr>
        <w:t xml:space="preserve">a news </w:t>
      </w:r>
      <w:proofErr w:type="spellStart"/>
      <w:r w:rsidRPr="008032FA">
        <w:rPr>
          <w:sz w:val="16"/>
        </w:rPr>
        <w:t>organisation</w:t>
      </w:r>
      <w:proofErr w:type="spellEnd"/>
      <w:r w:rsidRPr="008032FA">
        <w:rPr>
          <w:sz w:val="16"/>
        </w:rPr>
        <w:t xml:space="preserve"> </w:t>
      </w:r>
      <w:r w:rsidRPr="008032FA">
        <w:rPr>
          <w:rStyle w:val="Emphasis"/>
          <w:highlight w:val="green"/>
        </w:rPr>
        <w:t>stepping into an advocacy role is</w:t>
      </w:r>
      <w:r w:rsidRPr="008032FA">
        <w:rPr>
          <w:sz w:val="16"/>
          <w:highlight w:val="green"/>
        </w:rPr>
        <w:t xml:space="preserve"> </w:t>
      </w:r>
      <w:r w:rsidRPr="008032FA">
        <w:rPr>
          <w:sz w:val="16"/>
        </w:rPr>
        <w:t xml:space="preserve">that </w:t>
      </w:r>
      <w:r w:rsidRPr="008032FA">
        <w:rPr>
          <w:rStyle w:val="Emphasis"/>
          <w:highlight w:val="green"/>
        </w:rPr>
        <w:t>you provide</w:t>
      </w:r>
      <w:r w:rsidRPr="008032FA">
        <w:rPr>
          <w:sz w:val="16"/>
          <w:highlight w:val="green"/>
        </w:rPr>
        <w:t xml:space="preserve"> </w:t>
      </w:r>
      <w:r w:rsidRPr="008032FA">
        <w:rPr>
          <w:rStyle w:val="Emphasis"/>
          <w:highlight w:val="green"/>
        </w:rPr>
        <w:t>a mechanism for taking action</w:t>
      </w:r>
      <w:r w:rsidRPr="008032FA">
        <w:rPr>
          <w:sz w:val="16"/>
        </w:rPr>
        <w:t xml:space="preserve">”, says Aron </w:t>
      </w:r>
      <w:proofErr w:type="spellStart"/>
      <w:r w:rsidRPr="008032FA">
        <w:rPr>
          <w:sz w:val="16"/>
        </w:rPr>
        <w:t>Pilhofer</w:t>
      </w:r>
      <w:proofErr w:type="spellEnd"/>
      <w:r w:rsidRPr="008032FA">
        <w:rPr>
          <w:sz w:val="16"/>
        </w:rPr>
        <w:t>. “A campaign gives people agency and ownership and something that they can touch”, argued James Randerson.</w:t>
      </w:r>
    </w:p>
    <w:p w14:paraId="0186865B" w14:textId="77777777" w:rsidR="004B689B" w:rsidRDefault="004B689B" w:rsidP="004B689B">
      <w:pPr>
        <w:pStyle w:val="Heading4"/>
      </w:pPr>
      <w:r>
        <w:t xml:space="preserve">Solution Journalism solves </w:t>
      </w:r>
      <w:r>
        <w:rPr>
          <w:u w:val="single"/>
        </w:rPr>
        <w:t>Climate Change</w:t>
      </w:r>
      <w:r>
        <w:t xml:space="preserve"> and </w:t>
      </w:r>
      <w:r>
        <w:rPr>
          <w:u w:val="single"/>
        </w:rPr>
        <w:t>Deforestation</w:t>
      </w:r>
      <w:r>
        <w:t>.</w:t>
      </w:r>
    </w:p>
    <w:p w14:paraId="20DD0D9A" w14:textId="77777777" w:rsidR="004B689B" w:rsidRPr="001D2473" w:rsidRDefault="004B689B" w:rsidP="004B689B">
      <w:r w:rsidRPr="001D2473">
        <w:rPr>
          <w:rStyle w:val="Style13ptBold"/>
        </w:rPr>
        <w:t xml:space="preserve">Lake </w:t>
      </w:r>
      <w:r>
        <w:rPr>
          <w:rStyle w:val="Style13ptBold"/>
        </w:rPr>
        <w:t>17</w:t>
      </w:r>
      <w:r>
        <w:t xml:space="preserve"> </w:t>
      </w:r>
      <w:r w:rsidRPr="001D2473">
        <w:t>Rebecca Lake.</w:t>
      </w:r>
      <w:r>
        <w:t xml:space="preserve"> </w:t>
      </w:r>
      <w:r w:rsidRPr="001D2473">
        <w:t xml:space="preserve">CONSTRUCTIVE NEWS: CAN SOLUTIONS JOURNALISM SAVE OUR </w:t>
      </w:r>
      <w:proofErr w:type="gramStart"/>
      <w:r w:rsidRPr="001D2473">
        <w:t>FORESTS?.</w:t>
      </w:r>
      <w:proofErr w:type="gramEnd"/>
      <w:r w:rsidRPr="001D2473">
        <w:t xml:space="preserve"> </w:t>
      </w:r>
      <w:hyperlink r:id="rId8" w:history="1">
        <w:r w:rsidRPr="001D2473">
          <w:rPr>
            <w:rStyle w:val="Hyperlink"/>
          </w:rPr>
          <w:t>https://www.un-page.org/constructive-news-can-solutions-journalism-save-our-forests?fbclid=IwAR1v5jjkjQ_CxDeUJZaMzQdDG_1mdbYfmpzqYsSFvWRYN2aszSAFAffFpq4</w:t>
        </w:r>
      </w:hyperlink>
      <w:r w:rsidRPr="001D2473">
        <w:t xml:space="preserve"> [UNDP Communications Consultant] </w:t>
      </w:r>
    </w:p>
    <w:p w14:paraId="5B5F9DCB" w14:textId="77777777" w:rsidR="004B689B" w:rsidRPr="005C49E8" w:rsidRDefault="004B689B" w:rsidP="004B689B">
      <w:pPr>
        <w:rPr>
          <w:rStyle w:val="StyleUnderline"/>
        </w:rPr>
      </w:pPr>
      <w:r w:rsidRPr="005C49E8">
        <w:rPr>
          <w:rStyle w:val="StyleUnderline"/>
        </w:rPr>
        <w:t xml:space="preserve">Everyday day we are bombarded with devasting news about our natural world. From the </w:t>
      </w:r>
      <w:r w:rsidRPr="00560BA3">
        <w:rPr>
          <w:rStyle w:val="Emphasis"/>
        </w:rPr>
        <w:t>latest</w:t>
      </w:r>
      <w:r w:rsidRPr="00560BA3">
        <w:rPr>
          <w:rStyle w:val="StyleUnderline"/>
        </w:rPr>
        <w:t xml:space="preserve"> IPBES </w:t>
      </w:r>
      <w:r w:rsidRPr="00560BA3">
        <w:rPr>
          <w:rStyle w:val="Emphasis"/>
        </w:rPr>
        <w:t>report</w:t>
      </w:r>
      <w:r w:rsidRPr="00560BA3">
        <w:rPr>
          <w:rStyle w:val="StyleUnderline"/>
        </w:rPr>
        <w:t xml:space="preserve"> which </w:t>
      </w:r>
      <w:r w:rsidRPr="00560BA3">
        <w:rPr>
          <w:rStyle w:val="Emphasis"/>
        </w:rPr>
        <w:t>warned of</w:t>
      </w:r>
      <w:r w:rsidRPr="00560BA3">
        <w:rPr>
          <w:rStyle w:val="StyleUnderline"/>
        </w:rPr>
        <w:t xml:space="preserve"> ‘</w:t>
      </w:r>
      <w:r w:rsidRPr="00560BA3">
        <w:rPr>
          <w:rStyle w:val="Emphasis"/>
        </w:rPr>
        <w:t xml:space="preserve">unprecedented’ species </w:t>
      </w:r>
      <w:r w:rsidRPr="00560BA3">
        <w:rPr>
          <w:rStyle w:val="Emphasis"/>
          <w:highlight w:val="green"/>
        </w:rPr>
        <w:t>extinction</w:t>
      </w:r>
      <w:r w:rsidRPr="00560BA3">
        <w:rPr>
          <w:rStyle w:val="StyleUnderline"/>
          <w:highlight w:val="green"/>
        </w:rPr>
        <w:t xml:space="preserve"> to </w:t>
      </w:r>
      <w:r w:rsidRPr="00560BA3">
        <w:rPr>
          <w:rStyle w:val="StyleUnderline"/>
        </w:rPr>
        <w:t xml:space="preserve">mass </w:t>
      </w:r>
      <w:r w:rsidRPr="005C49E8">
        <w:rPr>
          <w:rStyle w:val="StyleUnderline"/>
          <w:highlight w:val="green"/>
        </w:rPr>
        <w:t xml:space="preserve">deforestation </w:t>
      </w:r>
      <w:r w:rsidRPr="001D2473">
        <w:rPr>
          <w:rStyle w:val="Emphasis"/>
          <w:highlight w:val="green"/>
        </w:rPr>
        <w:t>and</w:t>
      </w:r>
      <w:r w:rsidRPr="001D2473">
        <w:rPr>
          <w:rStyle w:val="StyleUnderline"/>
          <w:highlight w:val="green"/>
        </w:rPr>
        <w:t xml:space="preserve"> </w:t>
      </w:r>
      <w:r w:rsidRPr="005C49E8">
        <w:rPr>
          <w:rStyle w:val="StyleUnderline"/>
        </w:rPr>
        <w:t xml:space="preserve">the </w:t>
      </w:r>
      <w:r w:rsidRPr="00560BA3">
        <w:rPr>
          <w:rStyle w:val="Emphasis"/>
        </w:rPr>
        <w:t xml:space="preserve">rise of </w:t>
      </w:r>
      <w:r w:rsidRPr="001D2473">
        <w:rPr>
          <w:rStyle w:val="Emphasis"/>
          <w:highlight w:val="green"/>
        </w:rPr>
        <w:t>global temperatures</w:t>
      </w:r>
      <w:r w:rsidRPr="005C49E8">
        <w:rPr>
          <w:rStyle w:val="StyleUnderline"/>
        </w:rPr>
        <w:t>, the daily cycle of bad news is relentless</w:t>
      </w:r>
      <w:r w:rsidRPr="005C49E8">
        <w:rPr>
          <w:sz w:val="16"/>
        </w:rPr>
        <w:t xml:space="preserve">. And the </w:t>
      </w:r>
      <w:r w:rsidRPr="00560BA3">
        <w:rPr>
          <w:rStyle w:val="StyleUnderline"/>
        </w:rPr>
        <w:t>research says</w:t>
      </w:r>
      <w:r w:rsidRPr="005C49E8">
        <w:rPr>
          <w:rStyle w:val="StyleUnderline"/>
        </w:rPr>
        <w:t xml:space="preserve"> </w:t>
      </w:r>
      <w:r w:rsidRPr="005C49E8">
        <w:rPr>
          <w:rStyle w:val="StyleUnderline"/>
          <w:highlight w:val="green"/>
        </w:rPr>
        <w:t>audiences</w:t>
      </w:r>
      <w:r w:rsidRPr="005C49E8">
        <w:rPr>
          <w:rStyle w:val="StyleUnderline"/>
        </w:rPr>
        <w:t xml:space="preserve"> are switching off in droves because of thi</w:t>
      </w:r>
      <w:r w:rsidRPr="005C49E8">
        <w:rPr>
          <w:sz w:val="16"/>
        </w:rPr>
        <w:t xml:space="preserve">s. According to a recent study conducted by the Reuters Institute, nearly 50 per cent of survey </w:t>
      </w:r>
      <w:r w:rsidRPr="005C49E8">
        <w:rPr>
          <w:rStyle w:val="StyleUnderline"/>
        </w:rPr>
        <w:t xml:space="preserve">respondents said they currently </w:t>
      </w:r>
      <w:r w:rsidRPr="005C49E8">
        <w:rPr>
          <w:rStyle w:val="StyleUnderline"/>
          <w:highlight w:val="green"/>
        </w:rPr>
        <w:t>avoid</w:t>
      </w:r>
      <w:r w:rsidRPr="005C49E8">
        <w:rPr>
          <w:rStyle w:val="StyleUnderline"/>
        </w:rPr>
        <w:t xml:space="preserve"> the news </w:t>
      </w:r>
      <w:r w:rsidRPr="005C49E8">
        <w:rPr>
          <w:rStyle w:val="StyleUnderline"/>
          <w:highlight w:val="green"/>
        </w:rPr>
        <w:t>media</w:t>
      </w:r>
      <w:r w:rsidRPr="005C49E8">
        <w:rPr>
          <w:rStyle w:val="StyleUnderline"/>
        </w:rPr>
        <w:t xml:space="preserve"> because it </w:t>
      </w:r>
      <w:r w:rsidRPr="00560BA3">
        <w:rPr>
          <w:rStyle w:val="StyleUnderline"/>
        </w:rPr>
        <w:t xml:space="preserve">had a </w:t>
      </w:r>
      <w:r w:rsidRPr="005C49E8">
        <w:rPr>
          <w:rStyle w:val="StyleUnderline"/>
          <w:highlight w:val="green"/>
        </w:rPr>
        <w:t xml:space="preserve">negative effect on </w:t>
      </w:r>
      <w:r w:rsidRPr="00560BA3">
        <w:rPr>
          <w:rStyle w:val="StyleUnderline"/>
        </w:rPr>
        <w:t xml:space="preserve">their </w:t>
      </w:r>
      <w:r w:rsidRPr="005C49E8">
        <w:rPr>
          <w:rStyle w:val="StyleUnderline"/>
          <w:highlight w:val="green"/>
        </w:rPr>
        <w:t>moods</w:t>
      </w:r>
      <w:r w:rsidRPr="005C49E8">
        <w:rPr>
          <w:sz w:val="16"/>
        </w:rPr>
        <w:t xml:space="preserve">. Almost a third said they avoided news because it </w:t>
      </w:r>
      <w:r w:rsidRPr="00560BA3">
        <w:rPr>
          <w:rStyle w:val="Emphasis"/>
        </w:rPr>
        <w:t>made them feel helpless</w:t>
      </w:r>
      <w:r w:rsidRPr="005C49E8">
        <w:rPr>
          <w:sz w:val="16"/>
        </w:rPr>
        <w:t xml:space="preserve">. </w:t>
      </w:r>
      <w:r w:rsidRPr="005C49E8">
        <w:rPr>
          <w:rStyle w:val="StyleUnderline"/>
        </w:rPr>
        <w:t xml:space="preserve">Can a </w:t>
      </w:r>
      <w:r w:rsidRPr="005C49E8">
        <w:rPr>
          <w:rStyle w:val="StyleUnderline"/>
          <w:highlight w:val="green"/>
        </w:rPr>
        <w:t xml:space="preserve">different approach </w:t>
      </w:r>
      <w:r w:rsidRPr="00560BA3">
        <w:rPr>
          <w:rStyle w:val="StyleUnderline"/>
        </w:rPr>
        <w:t xml:space="preserve">to journalism, </w:t>
      </w:r>
      <w:r w:rsidRPr="00560BA3">
        <w:rPr>
          <w:rStyle w:val="Emphasis"/>
        </w:rPr>
        <w:t xml:space="preserve">one which </w:t>
      </w:r>
      <w:r w:rsidRPr="005C49E8">
        <w:rPr>
          <w:rStyle w:val="Emphasis"/>
          <w:highlight w:val="green"/>
        </w:rPr>
        <w:t>presents potential solutions</w:t>
      </w:r>
      <w:r w:rsidRPr="005C49E8">
        <w:rPr>
          <w:rStyle w:val="StyleUnderline"/>
        </w:rPr>
        <w:t xml:space="preserve"> alongside the problems, bring readers back and ultimately </w:t>
      </w:r>
      <w:r w:rsidRPr="005C49E8">
        <w:rPr>
          <w:rStyle w:val="StyleUnderline"/>
          <w:highlight w:val="green"/>
        </w:rPr>
        <w:t>inspire change</w:t>
      </w:r>
      <w:r w:rsidRPr="005C49E8">
        <w:rPr>
          <w:sz w:val="16"/>
        </w:rPr>
        <w:t xml:space="preserve">? Giselle Green, Editor of Constructive Voices, says news that only conveys doom and gloom isn’t </w:t>
      </w:r>
      <w:proofErr w:type="gramStart"/>
      <w:r w:rsidRPr="005C49E8">
        <w:rPr>
          <w:sz w:val="16"/>
        </w:rPr>
        <w:t>actually telling</w:t>
      </w:r>
      <w:proofErr w:type="gramEnd"/>
      <w:r w:rsidRPr="005C49E8">
        <w:rPr>
          <w:sz w:val="16"/>
        </w:rPr>
        <w:t xml:space="preserve"> us the entire story. She is among a growing cohort of journalism practitioners calling for more solutions to be featured alongside traditional news stories. “</w:t>
      </w:r>
      <w:r w:rsidRPr="001D2473">
        <w:rPr>
          <w:rStyle w:val="StyleUnderline"/>
        </w:rPr>
        <w:t>Basically constructive journalism, sometimes</w:t>
      </w:r>
      <w:r w:rsidRPr="005C49E8">
        <w:rPr>
          <w:rStyle w:val="StyleUnderline"/>
        </w:rPr>
        <w:t xml:space="preserve"> referred to as </w:t>
      </w:r>
      <w:r w:rsidRPr="00560BA3">
        <w:rPr>
          <w:rStyle w:val="Emphasis"/>
          <w:highlight w:val="green"/>
        </w:rPr>
        <w:t>solutions reporting</w:t>
      </w:r>
      <w:r w:rsidRPr="00560BA3">
        <w:rPr>
          <w:rStyle w:val="StyleUnderline"/>
        </w:rPr>
        <w:t xml:space="preserve">, </w:t>
      </w:r>
      <w:r w:rsidRPr="00560BA3">
        <w:rPr>
          <w:rStyle w:val="Emphasis"/>
        </w:rPr>
        <w:t>is</w:t>
      </w:r>
      <w:r w:rsidRPr="00560BA3">
        <w:rPr>
          <w:rStyle w:val="StyleUnderline"/>
        </w:rPr>
        <w:t xml:space="preserve"> </w:t>
      </w:r>
      <w:r w:rsidRPr="005C49E8">
        <w:rPr>
          <w:rStyle w:val="StyleUnderline"/>
        </w:rPr>
        <w:t xml:space="preserve">all </w:t>
      </w:r>
      <w:r w:rsidRPr="00560BA3">
        <w:rPr>
          <w:rStyle w:val="Emphasis"/>
        </w:rPr>
        <w:t>about</w:t>
      </w:r>
      <w:r w:rsidRPr="00560BA3">
        <w:rPr>
          <w:rStyle w:val="StyleUnderline"/>
        </w:rPr>
        <w:t xml:space="preserve"> </w:t>
      </w:r>
      <w:r w:rsidRPr="00560BA3">
        <w:rPr>
          <w:rStyle w:val="Emphasis"/>
        </w:rPr>
        <w:t>how journalism can react to problems</w:t>
      </w:r>
      <w:r w:rsidRPr="005C49E8">
        <w:rPr>
          <w:sz w:val="16"/>
        </w:rPr>
        <w:t xml:space="preserve">,” explains the former BBC journalist. “It’s rigorous reporting, it’s not just fluffy stories that make you smile. </w:t>
      </w:r>
      <w:r w:rsidRPr="005C49E8">
        <w:rPr>
          <w:rStyle w:val="StyleUnderline"/>
        </w:rPr>
        <w:t xml:space="preserve">It should </w:t>
      </w:r>
      <w:r w:rsidRPr="001D2473">
        <w:rPr>
          <w:rStyle w:val="Emphasis"/>
          <w:highlight w:val="green"/>
        </w:rPr>
        <w:t>spark a constructive response</w:t>
      </w:r>
      <w:r w:rsidRPr="005C49E8">
        <w:rPr>
          <w:rStyle w:val="StyleUnderline"/>
        </w:rPr>
        <w:t xml:space="preserve"> among audiences.”</w:t>
      </w:r>
      <w:r w:rsidRPr="005C49E8">
        <w:rPr>
          <w:sz w:val="16"/>
        </w:rPr>
        <w:t xml:space="preserve"> Some of the world’s biggest media organizations are already experimenting with a solutions approach. This includes the Guardian’s Upside series, which </w:t>
      </w:r>
      <w:r w:rsidRPr="00560BA3">
        <w:rPr>
          <w:rStyle w:val="Emphasis"/>
        </w:rPr>
        <w:t xml:space="preserve">aims to </w:t>
      </w:r>
      <w:r w:rsidRPr="005C49E8">
        <w:rPr>
          <w:rStyle w:val="Emphasis"/>
          <w:highlight w:val="green"/>
        </w:rPr>
        <w:t>seek</w:t>
      </w:r>
      <w:r w:rsidRPr="005C49E8">
        <w:rPr>
          <w:rStyle w:val="Emphasis"/>
        </w:rPr>
        <w:t xml:space="preserve"> out </w:t>
      </w:r>
      <w:r w:rsidRPr="00560BA3">
        <w:rPr>
          <w:rStyle w:val="Emphasis"/>
        </w:rPr>
        <w:t xml:space="preserve">answers, </w:t>
      </w:r>
      <w:r w:rsidRPr="00560BA3">
        <w:rPr>
          <w:rStyle w:val="Emphasis"/>
          <w:highlight w:val="green"/>
        </w:rPr>
        <w:t xml:space="preserve">solutions, </w:t>
      </w:r>
      <w:proofErr w:type="gramStart"/>
      <w:r w:rsidRPr="00560BA3">
        <w:rPr>
          <w:rStyle w:val="Emphasis"/>
          <w:highlight w:val="green"/>
        </w:rPr>
        <w:t>movements</w:t>
      </w:r>
      <w:proofErr w:type="gramEnd"/>
      <w:r w:rsidRPr="00560BA3">
        <w:rPr>
          <w:rStyle w:val="Emphasis"/>
          <w:highlight w:val="green"/>
        </w:rPr>
        <w:t xml:space="preserve"> and initiatives</w:t>
      </w:r>
      <w:r w:rsidRPr="005C49E8">
        <w:rPr>
          <w:sz w:val="16"/>
        </w:rPr>
        <w:t xml:space="preserve"> to some of the biggest problems besetting the world. In this series, articles </w:t>
      </w:r>
      <w:proofErr w:type="gramStart"/>
      <w:r w:rsidRPr="005C49E8">
        <w:rPr>
          <w:sz w:val="16"/>
        </w:rPr>
        <w:t>ranges</w:t>
      </w:r>
      <w:proofErr w:type="gramEnd"/>
      <w:r w:rsidRPr="005C49E8">
        <w:rPr>
          <w:sz w:val="16"/>
        </w:rPr>
        <w:t xml:space="preserve"> from ‘A new leaf: the hardy trees reforesting the Amazon’ to global examples of where carbon taxes are actually popular. </w:t>
      </w:r>
      <w:r w:rsidRPr="001D2473">
        <w:rPr>
          <w:rStyle w:val="StyleUnderline"/>
        </w:rPr>
        <w:t>Documentary films about climate change such as the recently released 2040 — by acclaimed Australian filmmaker Damon Gameau — are also looking to inspire audiences by showing viewers what’s possible with solutions that already exist</w:t>
      </w:r>
      <w:r w:rsidRPr="005C49E8">
        <w:rPr>
          <w:sz w:val="16"/>
        </w:rPr>
        <w:t xml:space="preserve">. </w:t>
      </w:r>
      <w:r w:rsidRPr="005C49E8">
        <w:rPr>
          <w:rStyle w:val="StyleUnderline"/>
        </w:rPr>
        <w:t xml:space="preserve">From </w:t>
      </w:r>
      <w:r w:rsidRPr="00560BA3">
        <w:rPr>
          <w:rStyle w:val="StyleUnderline"/>
        </w:rPr>
        <w:t>regenerative farming</w:t>
      </w:r>
      <w:r w:rsidRPr="005C49E8">
        <w:rPr>
          <w:rStyle w:val="StyleUnderline"/>
        </w:rPr>
        <w:t xml:space="preserve"> to independent community </w:t>
      </w:r>
      <w:r w:rsidRPr="005C49E8">
        <w:rPr>
          <w:rStyle w:val="StyleUnderline"/>
          <w:highlight w:val="green"/>
        </w:rPr>
        <w:t>solar power grids</w:t>
      </w:r>
      <w:r w:rsidRPr="005C49E8">
        <w:rPr>
          <w:rStyle w:val="StyleUnderline"/>
        </w:rPr>
        <w:t xml:space="preserve">, 2040 presents just a small handful of </w:t>
      </w:r>
      <w:r w:rsidRPr="001D2473">
        <w:rPr>
          <w:rStyle w:val="Emphasis"/>
          <w:highlight w:val="green"/>
        </w:rPr>
        <w:t>climate solutions</w:t>
      </w:r>
      <w:r w:rsidRPr="001D2473">
        <w:rPr>
          <w:rStyle w:val="StyleUnderline"/>
          <w:highlight w:val="green"/>
        </w:rPr>
        <w:t xml:space="preserve"> </w:t>
      </w:r>
      <w:r w:rsidRPr="005C49E8">
        <w:rPr>
          <w:rStyle w:val="StyleUnderline"/>
        </w:rPr>
        <w:t xml:space="preserve">that have the potential to inspire and </w:t>
      </w:r>
      <w:r w:rsidRPr="001D2473">
        <w:rPr>
          <w:rStyle w:val="Emphasis"/>
          <w:highlight w:val="green"/>
          <w:bdr w:val="single" w:sz="18" w:space="0" w:color="auto"/>
        </w:rPr>
        <w:t>empower audiences worldwide</w:t>
      </w:r>
      <w:r w:rsidRPr="005C49E8">
        <w:rPr>
          <w:sz w:val="16"/>
          <w:highlight w:val="green"/>
        </w:rPr>
        <w:t>.</w:t>
      </w:r>
      <w:r w:rsidRPr="005C49E8">
        <w:rPr>
          <w:sz w:val="16"/>
        </w:rPr>
        <w:t xml:space="preserve"> Nevertheless, many journalists and media outlets remain </w:t>
      </w:r>
      <w:proofErr w:type="spellStart"/>
      <w:r w:rsidRPr="005C49E8">
        <w:rPr>
          <w:sz w:val="16"/>
        </w:rPr>
        <w:t>sceptical</w:t>
      </w:r>
      <w:proofErr w:type="spellEnd"/>
      <w:r w:rsidRPr="005C49E8">
        <w:rPr>
          <w:sz w:val="16"/>
        </w:rPr>
        <w:t xml:space="preserve">. </w:t>
      </w:r>
      <w:r w:rsidRPr="00560BA3">
        <w:rPr>
          <w:rStyle w:val="Emphasis"/>
        </w:rPr>
        <w:t>Some claim</w:t>
      </w:r>
      <w:r w:rsidRPr="00560BA3">
        <w:rPr>
          <w:rStyle w:val="StyleUnderline"/>
        </w:rPr>
        <w:t xml:space="preserve"> </w:t>
      </w:r>
      <w:r w:rsidRPr="001D2473">
        <w:rPr>
          <w:rStyle w:val="StyleUnderline"/>
        </w:rPr>
        <w:t xml:space="preserve">that the </w:t>
      </w:r>
      <w:r w:rsidRPr="00560BA3">
        <w:rPr>
          <w:rStyle w:val="Emphasis"/>
        </w:rPr>
        <w:t>approach can devolve into biased or “feel-good” advocacy</w:t>
      </w:r>
      <w:r w:rsidRPr="001D2473">
        <w:rPr>
          <w:rStyle w:val="StyleUnderline"/>
        </w:rPr>
        <w:t>, rather than a critical examination of important social issues that hold the powerful to account</w:t>
      </w:r>
      <w:r w:rsidRPr="005C49E8">
        <w:rPr>
          <w:sz w:val="16"/>
        </w:rPr>
        <w:t xml:space="preserve">. </w:t>
      </w:r>
      <w:r w:rsidRPr="00560BA3">
        <w:rPr>
          <w:rStyle w:val="Emphasis"/>
        </w:rPr>
        <w:t>However</w:t>
      </w:r>
      <w:r w:rsidRPr="00560BA3">
        <w:rPr>
          <w:rStyle w:val="StyleUnderline"/>
        </w:rPr>
        <w:t xml:space="preserve">, </w:t>
      </w:r>
      <w:r w:rsidRPr="00560BA3">
        <w:rPr>
          <w:rStyle w:val="Emphasis"/>
        </w:rPr>
        <w:t>proponents</w:t>
      </w:r>
      <w:r w:rsidRPr="00560BA3">
        <w:rPr>
          <w:rStyle w:val="StyleUnderline"/>
        </w:rPr>
        <w:t xml:space="preserve"> of solutions journalism </w:t>
      </w:r>
      <w:r w:rsidRPr="00560BA3">
        <w:rPr>
          <w:rStyle w:val="Emphasis"/>
        </w:rPr>
        <w:t>argue</w:t>
      </w:r>
      <w:r w:rsidRPr="00560BA3">
        <w:rPr>
          <w:rStyle w:val="StyleUnderline"/>
        </w:rPr>
        <w:t xml:space="preserve"> that </w:t>
      </w:r>
      <w:r w:rsidRPr="00560BA3">
        <w:rPr>
          <w:rStyle w:val="Emphasis"/>
        </w:rPr>
        <w:t xml:space="preserve">while the </w:t>
      </w:r>
      <w:r w:rsidRPr="00560BA3">
        <w:rPr>
          <w:rStyle w:val="Emphasis"/>
          <w:highlight w:val="green"/>
        </w:rPr>
        <w:t>approach</w:t>
      </w:r>
      <w:r w:rsidRPr="00560BA3">
        <w:rPr>
          <w:rStyle w:val="Emphasis"/>
        </w:rPr>
        <w:t xml:space="preserve"> doesn’t necessarily try to uncover ‘hidden information’</w:t>
      </w:r>
      <w:r w:rsidRPr="00560BA3">
        <w:rPr>
          <w:rStyle w:val="StyleUnderline"/>
        </w:rPr>
        <w:t xml:space="preserve"> </w:t>
      </w:r>
      <w:r w:rsidRPr="005C49E8">
        <w:rPr>
          <w:rStyle w:val="StyleUnderline"/>
        </w:rPr>
        <w:t xml:space="preserve">or scandalous wrongdoings, </w:t>
      </w:r>
      <w:r w:rsidRPr="00560BA3">
        <w:rPr>
          <w:rStyle w:val="Emphasis"/>
          <w:bdr w:val="single" w:sz="18" w:space="0" w:color="auto"/>
        </w:rPr>
        <w:t xml:space="preserve">it </w:t>
      </w:r>
      <w:r w:rsidRPr="001D2473">
        <w:rPr>
          <w:rStyle w:val="Emphasis"/>
          <w:highlight w:val="green"/>
          <w:bdr w:val="single" w:sz="18" w:space="0" w:color="auto"/>
        </w:rPr>
        <w:t>can</w:t>
      </w:r>
      <w:r w:rsidRPr="00560BA3">
        <w:rPr>
          <w:rStyle w:val="Emphasis"/>
          <w:bdr w:val="single" w:sz="18" w:space="0" w:color="auto"/>
        </w:rPr>
        <w:t xml:space="preserve"> still </w:t>
      </w:r>
      <w:r w:rsidRPr="001D2473">
        <w:rPr>
          <w:rStyle w:val="Emphasis"/>
          <w:highlight w:val="green"/>
          <w:bdr w:val="single" w:sz="18" w:space="0" w:color="auto"/>
        </w:rPr>
        <w:t xml:space="preserve">be influential by showcasing what governments </w:t>
      </w:r>
      <w:r w:rsidRPr="00560BA3">
        <w:rPr>
          <w:rStyle w:val="Emphasis"/>
          <w:bdr w:val="single" w:sz="18" w:space="0" w:color="auto"/>
        </w:rPr>
        <w:t xml:space="preserve">and business could and </w:t>
      </w:r>
      <w:r w:rsidRPr="001D2473">
        <w:rPr>
          <w:rStyle w:val="Emphasis"/>
          <w:highlight w:val="green"/>
          <w:bdr w:val="single" w:sz="18" w:space="0" w:color="auto"/>
        </w:rPr>
        <w:t>should be doing.</w:t>
      </w:r>
      <w:r w:rsidRPr="005C49E8">
        <w:rPr>
          <w:rStyle w:val="StyleUnderline"/>
        </w:rPr>
        <w:t xml:space="preserve"> </w:t>
      </w:r>
      <w:r w:rsidRPr="005C49E8">
        <w:rPr>
          <w:sz w:val="16"/>
        </w:rPr>
        <w:t xml:space="preserve">To further explore the potential of solutions journalism in the context of climate change and deforestation, the UNDP’s Green Commodities </w:t>
      </w:r>
      <w:proofErr w:type="spellStart"/>
      <w:r w:rsidRPr="005C49E8">
        <w:rPr>
          <w:sz w:val="16"/>
        </w:rPr>
        <w:t>Programme</w:t>
      </w:r>
      <w:proofErr w:type="spellEnd"/>
      <w:r w:rsidRPr="005C49E8">
        <w:rPr>
          <w:sz w:val="16"/>
        </w:rPr>
        <w:t xml:space="preserve">, with the Good Growth Partnership, facilitated a shared learning experience in the Peruvian Amazon for eight international journalists. </w:t>
      </w:r>
      <w:r w:rsidRPr="005C49E8">
        <w:rPr>
          <w:rStyle w:val="StyleUnderline"/>
        </w:rPr>
        <w:t xml:space="preserve">The initiative began with a two-day workshop in Lima, where selected </w:t>
      </w:r>
      <w:r w:rsidRPr="005C49E8">
        <w:rPr>
          <w:rStyle w:val="StyleUnderline"/>
          <w:highlight w:val="green"/>
        </w:rPr>
        <w:t>journalists</w:t>
      </w:r>
      <w:r w:rsidRPr="005C49E8">
        <w:rPr>
          <w:rStyle w:val="StyleUnderline"/>
        </w:rPr>
        <w:t xml:space="preserve"> had the opportunity to consider the powerful role international media plays in </w:t>
      </w:r>
      <w:r w:rsidRPr="005C49E8">
        <w:rPr>
          <w:rStyle w:val="Emphasis"/>
          <w:highlight w:val="green"/>
        </w:rPr>
        <w:t>reporting deforestation</w:t>
      </w:r>
      <w:r w:rsidRPr="005C49E8">
        <w:rPr>
          <w:rStyle w:val="StyleUnderline"/>
        </w:rPr>
        <w:t xml:space="preserve"> </w:t>
      </w:r>
      <w:r w:rsidRPr="00560BA3">
        <w:rPr>
          <w:rStyle w:val="Emphasis"/>
        </w:rPr>
        <w:t>predominately driven by agricultural commodities</w:t>
      </w:r>
      <w:r w:rsidRPr="005C49E8">
        <w:rPr>
          <w:rStyle w:val="StyleUnderline"/>
        </w:rPr>
        <w:t>.</w:t>
      </w:r>
      <w:r w:rsidRPr="005C49E8">
        <w:rPr>
          <w:sz w:val="16"/>
        </w:rPr>
        <w:t xml:space="preserve"> Despite extensive efforts over the past decade to slow tropical deforestation, the latest findings from WRI’s Global Forest Watch report paint a grim picture. Around 12 million hectares of forest in the world's tropical regions were lost in 2018, equivalent to 30 football fields per minute. </w:t>
      </w:r>
      <w:r w:rsidRPr="005C49E8">
        <w:rPr>
          <w:rStyle w:val="StyleUnderline"/>
        </w:rPr>
        <w:t xml:space="preserve">Yet, while the </w:t>
      </w:r>
      <w:r w:rsidRPr="005C49E8">
        <w:rPr>
          <w:rStyle w:val="StyleUnderline"/>
          <w:highlight w:val="green"/>
        </w:rPr>
        <w:t>urgency</w:t>
      </w:r>
      <w:r w:rsidRPr="005C49E8">
        <w:rPr>
          <w:rStyle w:val="StyleUnderline"/>
        </w:rPr>
        <w:t xml:space="preserve"> to halt deforestation is </w:t>
      </w:r>
      <w:r w:rsidRPr="005C49E8">
        <w:rPr>
          <w:rStyle w:val="StyleUnderline"/>
          <w:highlight w:val="green"/>
        </w:rPr>
        <w:t>increasing</w:t>
      </w:r>
      <w:r w:rsidRPr="005C49E8">
        <w:rPr>
          <w:rStyle w:val="StyleUnderline"/>
        </w:rPr>
        <w:t xml:space="preserve">ly dominating headlines, the why and the how of doing so – the </w:t>
      </w:r>
      <w:r w:rsidRPr="005C49E8">
        <w:rPr>
          <w:rStyle w:val="StyleUnderline"/>
          <w:highlight w:val="green"/>
        </w:rPr>
        <w:t>solution focus</w:t>
      </w:r>
      <w:r w:rsidRPr="005C49E8">
        <w:rPr>
          <w:rStyle w:val="StyleUnderline"/>
        </w:rPr>
        <w:t xml:space="preserve"> — </w:t>
      </w:r>
      <w:r w:rsidRPr="005C49E8">
        <w:rPr>
          <w:rStyle w:val="StyleUnderline"/>
          <w:highlight w:val="green"/>
        </w:rPr>
        <w:t>is not</w:t>
      </w:r>
      <w:r w:rsidRPr="005C49E8">
        <w:rPr>
          <w:rStyle w:val="StyleUnderline"/>
        </w:rPr>
        <w:t xml:space="preserve"> as well </w:t>
      </w:r>
      <w:r w:rsidRPr="005C49E8">
        <w:rPr>
          <w:rStyle w:val="StyleUnderline"/>
          <w:highlight w:val="green"/>
        </w:rPr>
        <w:t>known</w:t>
      </w:r>
      <w:r w:rsidRPr="005C49E8">
        <w:rPr>
          <w:rStyle w:val="StyleUnderline"/>
        </w:rPr>
        <w:t>.</w:t>
      </w:r>
      <w:r w:rsidRPr="005C49E8">
        <w:rPr>
          <w:sz w:val="16"/>
        </w:rPr>
        <w:t xml:space="preserve"> Throughout the workshop – which was co-hosted by the Thomson Reuters Foundation and supported by the Global Environment Facility (GEF) and Partnership for Action on Green Economy (PAGE) — the </w:t>
      </w:r>
      <w:r w:rsidRPr="005C49E8">
        <w:rPr>
          <w:rStyle w:val="StyleUnderline"/>
          <w:highlight w:val="green"/>
        </w:rPr>
        <w:t>journalists</w:t>
      </w:r>
      <w:r w:rsidRPr="005C49E8">
        <w:rPr>
          <w:rStyle w:val="StyleUnderline"/>
        </w:rPr>
        <w:t xml:space="preserve"> were encouraged to </w:t>
      </w:r>
      <w:r w:rsidRPr="005C49E8">
        <w:rPr>
          <w:rStyle w:val="StyleUnderline"/>
          <w:highlight w:val="green"/>
        </w:rPr>
        <w:t>consider the solutions for key sustainability</w:t>
      </w:r>
      <w:r w:rsidRPr="005C49E8">
        <w:rPr>
          <w:rStyle w:val="StyleUnderline"/>
        </w:rPr>
        <w:t xml:space="preserve"> and development issues in major agricultural commodity supply chains</w:t>
      </w:r>
      <w:r w:rsidRPr="005C49E8">
        <w:rPr>
          <w:sz w:val="16"/>
        </w:rPr>
        <w:t xml:space="preserve">. Led by Sara El-Khalili of the Thomson Reuters Foundation, workshop guest speakers included Giselle Green of Constructive Voices, Paul Dickinson, Founder and Executive Chair of CDP (formerly the Carbon Disclosure Project). Deep insights into sustainability issues in Peru were provided by James Leslie, UNDP-Peru’s Technical Advisor on Ecosystems and Climate Change. After attending the opening high-level session of the Good Growth Conference in Lima — where the journalists had the opportunity to interview the Ministers of Environment and Agriculture from Peru and Ecuador — the reporters journeyed into the Amazon to put what they had learned about solutions journalism into practice. For Alejandra </w:t>
      </w:r>
      <w:proofErr w:type="spellStart"/>
      <w:r w:rsidRPr="005C49E8">
        <w:rPr>
          <w:sz w:val="16"/>
        </w:rPr>
        <w:t>Agudo</w:t>
      </w:r>
      <w:proofErr w:type="spellEnd"/>
      <w:r w:rsidRPr="005C49E8">
        <w:rPr>
          <w:sz w:val="16"/>
        </w:rPr>
        <w:t xml:space="preserve"> </w:t>
      </w:r>
      <w:proofErr w:type="spellStart"/>
      <w:r w:rsidRPr="005C49E8">
        <w:rPr>
          <w:sz w:val="16"/>
        </w:rPr>
        <w:t>Lazareno</w:t>
      </w:r>
      <w:proofErr w:type="spellEnd"/>
      <w:r w:rsidRPr="005C49E8">
        <w:rPr>
          <w:sz w:val="16"/>
        </w:rPr>
        <w:t xml:space="preserve">, a reporter for Spain’s El </w:t>
      </w:r>
      <w:proofErr w:type="spellStart"/>
      <w:r w:rsidRPr="005C49E8">
        <w:rPr>
          <w:sz w:val="16"/>
        </w:rPr>
        <w:t>Pais</w:t>
      </w:r>
      <w:proofErr w:type="spellEnd"/>
      <w:r w:rsidRPr="005C49E8">
        <w:rPr>
          <w:sz w:val="16"/>
        </w:rPr>
        <w:t xml:space="preserve"> daily newspaper, ‘solutions journalism’ isn’t entirely a new concept. “In </w:t>
      </w:r>
      <w:proofErr w:type="spellStart"/>
      <w:r w:rsidRPr="005C49E8">
        <w:rPr>
          <w:sz w:val="16"/>
        </w:rPr>
        <w:t>Planeta</w:t>
      </w:r>
      <w:proofErr w:type="spellEnd"/>
      <w:r w:rsidRPr="005C49E8">
        <w:rPr>
          <w:sz w:val="16"/>
        </w:rPr>
        <w:t xml:space="preserve"> </w:t>
      </w:r>
      <w:proofErr w:type="spellStart"/>
      <w:r w:rsidRPr="005C49E8">
        <w:rPr>
          <w:sz w:val="16"/>
        </w:rPr>
        <w:t>Futuro</w:t>
      </w:r>
      <w:proofErr w:type="spellEnd"/>
      <w:r w:rsidRPr="005C49E8">
        <w:rPr>
          <w:sz w:val="16"/>
        </w:rPr>
        <w:t xml:space="preserve"> we regularly write pieces with positive points of view. But it’s not something I usually consider in the case deforestation and commodities,” she explained. “</w:t>
      </w:r>
      <w:r w:rsidRPr="005C49E8">
        <w:rPr>
          <w:rStyle w:val="StyleUnderline"/>
        </w:rPr>
        <w:t xml:space="preserve">In general, this experience has been a great opportunity to gain new knowledge from other news outlets and learn more about the ways in which humanity is trying to do the right thing for the planet,” said Alejandra whose </w:t>
      </w:r>
      <w:r w:rsidRPr="005C49E8">
        <w:rPr>
          <w:rStyle w:val="StyleUnderline"/>
          <w:highlight w:val="green"/>
        </w:rPr>
        <w:t>story</w:t>
      </w:r>
      <w:r w:rsidRPr="005C49E8">
        <w:rPr>
          <w:rStyle w:val="StyleUnderline"/>
        </w:rPr>
        <w:t xml:space="preserve"> was </w:t>
      </w:r>
      <w:r w:rsidRPr="005C49E8">
        <w:rPr>
          <w:rStyle w:val="StyleUnderline"/>
          <w:highlight w:val="green"/>
        </w:rPr>
        <w:t>inspired by the successful</w:t>
      </w:r>
      <w:r w:rsidRPr="005C49E8">
        <w:rPr>
          <w:rStyle w:val="StyleUnderline"/>
        </w:rPr>
        <w:t xml:space="preserve"> sustainable </w:t>
      </w:r>
      <w:r w:rsidRPr="005C49E8">
        <w:rPr>
          <w:rStyle w:val="StyleUnderline"/>
          <w:highlight w:val="green"/>
        </w:rPr>
        <w:t>development strategies</w:t>
      </w:r>
      <w:r w:rsidRPr="005C49E8">
        <w:rPr>
          <w:rStyle w:val="StyleUnderline"/>
        </w:rPr>
        <w:t xml:space="preserve"> being implemented in Peru’s San Martin region</w:t>
      </w:r>
      <w:r w:rsidRPr="005C49E8">
        <w:rPr>
          <w:sz w:val="16"/>
        </w:rPr>
        <w:t xml:space="preserve">. This immersive approach to learning conducted in the heart of one of the world’s most important ecosystems is a defining feature of the Good Growth Conference. Being in the Amazon helped conference delegates, and journalists, gain a deeper connection to their work as well as the resilience and motivation needed to sustain collective efforts for change. For </w:t>
      </w:r>
      <w:proofErr w:type="spellStart"/>
      <w:r w:rsidRPr="005C49E8">
        <w:rPr>
          <w:sz w:val="16"/>
        </w:rPr>
        <w:t>Bhimanto</w:t>
      </w:r>
      <w:proofErr w:type="spellEnd"/>
      <w:r w:rsidRPr="005C49E8">
        <w:rPr>
          <w:sz w:val="16"/>
        </w:rPr>
        <w:t xml:space="preserve"> </w:t>
      </w:r>
      <w:proofErr w:type="spellStart"/>
      <w:r w:rsidRPr="005C49E8">
        <w:rPr>
          <w:sz w:val="16"/>
        </w:rPr>
        <w:t>Suwastoyo</w:t>
      </w:r>
      <w:proofErr w:type="spellEnd"/>
      <w:r w:rsidRPr="005C49E8">
        <w:rPr>
          <w:sz w:val="16"/>
        </w:rPr>
        <w:t xml:space="preserve"> of the Palm Scribe, the Good Growth Journalism </w:t>
      </w:r>
      <w:proofErr w:type="spellStart"/>
      <w:r w:rsidRPr="005C49E8">
        <w:rPr>
          <w:sz w:val="16"/>
        </w:rPr>
        <w:t>Initiativeprovided</w:t>
      </w:r>
      <w:proofErr w:type="spellEnd"/>
      <w:r w:rsidRPr="005C49E8">
        <w:rPr>
          <w:sz w:val="16"/>
        </w:rPr>
        <w:t xml:space="preserve"> a valuable opportunity to understand the deforestation challenge from different angles and perspectives. During his time in Peru, the Indonesian journalist reported on how the small Amazonian community of </w:t>
      </w:r>
      <w:proofErr w:type="spellStart"/>
      <w:r w:rsidRPr="005C49E8">
        <w:rPr>
          <w:sz w:val="16"/>
        </w:rPr>
        <w:t>Chazuta</w:t>
      </w:r>
      <w:proofErr w:type="spellEnd"/>
      <w:r w:rsidRPr="005C49E8">
        <w:rPr>
          <w:sz w:val="16"/>
        </w:rPr>
        <w:t xml:space="preserve"> transitioned from illicit coca production (for cocaine) to sustainable cocoa. “My takeaway from the training, and the Good Growth Conference, is that nothing beats on-site learning visits to motivate solution-based journalism and that the best solutions to problems, in any field, usually involve as many stakeholders as possible working together to arrive at the solution.” “I will now approach a story by first looking at it through the lenses of a number of different perspectives,” explained </w:t>
      </w:r>
      <w:proofErr w:type="spellStart"/>
      <w:r w:rsidRPr="005C49E8">
        <w:rPr>
          <w:sz w:val="16"/>
        </w:rPr>
        <w:t>Bhimanto</w:t>
      </w:r>
      <w:proofErr w:type="spellEnd"/>
      <w:r w:rsidRPr="005C49E8">
        <w:rPr>
          <w:sz w:val="16"/>
        </w:rPr>
        <w:t xml:space="preserve"> whose publication, The Palm Scribe, aims to help the palm oil sector foster a healthier and more constructive public discourse. </w:t>
      </w:r>
      <w:proofErr w:type="spellStart"/>
      <w:r w:rsidRPr="005C49E8">
        <w:rPr>
          <w:sz w:val="16"/>
        </w:rPr>
        <w:t>Eromo</w:t>
      </w:r>
      <w:proofErr w:type="spellEnd"/>
      <w:r w:rsidRPr="005C49E8">
        <w:rPr>
          <w:sz w:val="16"/>
        </w:rPr>
        <w:t xml:space="preserve"> </w:t>
      </w:r>
      <w:proofErr w:type="spellStart"/>
      <w:r w:rsidRPr="005C49E8">
        <w:rPr>
          <w:sz w:val="16"/>
        </w:rPr>
        <w:t>Egbejule</w:t>
      </w:r>
      <w:proofErr w:type="spellEnd"/>
      <w:r w:rsidRPr="005C49E8">
        <w:rPr>
          <w:sz w:val="16"/>
        </w:rPr>
        <w:t xml:space="preserve">, West Africa Editor of The Africa Report, used his time in the Amazon to examine new approaches to sustainable agriculture in Latin America which could be applied across the Atlantic. “One of the biggest takeaways I gained from participating in the Good Growth Journalism Initiative was being exposed to what’s already being achieved in Peru and </w:t>
      </w:r>
      <w:proofErr w:type="spellStart"/>
      <w:r w:rsidRPr="005C49E8">
        <w:rPr>
          <w:sz w:val="16"/>
        </w:rPr>
        <w:t>neighbouring</w:t>
      </w:r>
      <w:proofErr w:type="spellEnd"/>
      <w:r w:rsidRPr="005C49E8">
        <w:rPr>
          <w:sz w:val="16"/>
        </w:rPr>
        <w:t xml:space="preserve"> countries.” “I heard Costa Rica’s remarkable story. The country managed to reverse what was one of the highest deforestation rates in the world, with radical reforms backed by political willpower. It’s a </w:t>
      </w:r>
      <w:proofErr w:type="gramStart"/>
      <w:r w:rsidRPr="005C49E8">
        <w:rPr>
          <w:sz w:val="16"/>
        </w:rPr>
        <w:t>lesson countries</w:t>
      </w:r>
      <w:proofErr w:type="gramEnd"/>
      <w:r w:rsidRPr="005C49E8">
        <w:rPr>
          <w:sz w:val="16"/>
        </w:rPr>
        <w:t xml:space="preserve"> in Africa ought to learn.” </w:t>
      </w:r>
      <w:proofErr w:type="spellStart"/>
      <w:r w:rsidRPr="005C49E8">
        <w:rPr>
          <w:sz w:val="16"/>
        </w:rPr>
        <w:t>Eromo</w:t>
      </w:r>
      <w:proofErr w:type="spellEnd"/>
      <w:r w:rsidRPr="005C49E8">
        <w:rPr>
          <w:sz w:val="16"/>
        </w:rPr>
        <w:t xml:space="preserve"> detailed his findings in an article he published in the Africa Report: Lessons on political willpower from Costa Rica and Peru. Meanwhile Fabiano </w:t>
      </w:r>
      <w:proofErr w:type="spellStart"/>
      <w:r w:rsidRPr="005C49E8">
        <w:rPr>
          <w:sz w:val="16"/>
        </w:rPr>
        <w:t>Maisonnave</w:t>
      </w:r>
      <w:proofErr w:type="spellEnd"/>
      <w:r w:rsidRPr="005C49E8">
        <w:rPr>
          <w:sz w:val="16"/>
        </w:rPr>
        <w:t xml:space="preserve">, Amazon correspondent for Folha de São Paulo, used his time at the Good Growth Conference to investigate the environmental impacts of the invasive tilapia fish species, which was introduced in Peru three decades ago. “I noticed that every restaurant in the small Amazonian community of Sauce was only serving one variety of fish [tilapia],” he explained. On the other side of the forest system, in the Brazilian state of Tocantins, officials are currently experimenting with how best to cultivate the foreign fish species which was previously banned and has already decimated native fish stocks in Peru and Bolivia. During the conference, Fabiano was able to observe an exchange of ideas between Peru’s San Martin Production Director, Raúl Belaunde, and Marcelo Soares, head of Tocantins State's environmental licensing agency in Brazil. Belaunde — who participated in and co-hosted the week-long event with the Governor — explained that the tilapia in his province is “impossible to control” and regretted his country’s decision to introduce it. “I don’t think the Tocantins representative was deterred, but at least the Peruvian government officials were able to share and recommend best practices which may help to mitigate some risks to Brazil’s Amazonian ecosystem,” explained Fabiano. Fabiano’s report quotes </w:t>
      </w:r>
      <w:proofErr w:type="gramStart"/>
      <w:r w:rsidRPr="005C49E8">
        <w:rPr>
          <w:sz w:val="16"/>
        </w:rPr>
        <w:t>a number of</w:t>
      </w:r>
      <w:proofErr w:type="gramEnd"/>
      <w:r w:rsidRPr="005C49E8">
        <w:rPr>
          <w:sz w:val="16"/>
        </w:rPr>
        <w:t xml:space="preserve"> Brazilian conservationists and regional experts who are urgently seeking more information about the risks of tilapia cultivation as they try to avoid the same fate as </w:t>
      </w:r>
      <w:proofErr w:type="spellStart"/>
      <w:r w:rsidRPr="005C49E8">
        <w:rPr>
          <w:sz w:val="16"/>
        </w:rPr>
        <w:t>neighbouring</w:t>
      </w:r>
      <w:proofErr w:type="spellEnd"/>
      <w:r w:rsidRPr="005C49E8">
        <w:rPr>
          <w:sz w:val="16"/>
        </w:rPr>
        <w:t xml:space="preserve"> Amazonian countries. For Switzerland-based journalist, Paula </w:t>
      </w:r>
      <w:proofErr w:type="spellStart"/>
      <w:r w:rsidRPr="005C49E8">
        <w:rPr>
          <w:sz w:val="16"/>
        </w:rPr>
        <w:t>Dupraz-Dobias</w:t>
      </w:r>
      <w:proofErr w:type="spellEnd"/>
      <w:r w:rsidRPr="005C49E8">
        <w:rPr>
          <w:sz w:val="16"/>
        </w:rPr>
        <w:t xml:space="preserve">, the chance to speak with the indigenous leaders of San Martin’s Quechua community meant she was able to gain first-hand accounts and local wisdom directly from those who know the forests best. “Listening to - and reporting on - indigenous peoples may allow us to learn from their wisdom, particularly in how we can live from resources at our doorstep and better appreciate the fragility of our global environment.” she said when asked about the opportunity to visit the indigenous community of Alto </w:t>
      </w:r>
      <w:proofErr w:type="spellStart"/>
      <w:r w:rsidRPr="005C49E8">
        <w:rPr>
          <w:sz w:val="16"/>
        </w:rPr>
        <w:t>Pucalpillo</w:t>
      </w:r>
      <w:proofErr w:type="spellEnd"/>
      <w:r w:rsidRPr="005C49E8">
        <w:rPr>
          <w:sz w:val="16"/>
        </w:rPr>
        <w:t xml:space="preserve">. “Unfortunately, very often the voices of indigenous communities are dismissed in global discussions on climate change and sustainable development goals. </w:t>
      </w:r>
      <w:r w:rsidRPr="005C49E8">
        <w:rPr>
          <w:rStyle w:val="StyleUnderline"/>
        </w:rPr>
        <w:t xml:space="preserve">Hopefully our </w:t>
      </w:r>
      <w:r w:rsidRPr="005C49E8">
        <w:rPr>
          <w:rStyle w:val="StyleUnderline"/>
          <w:highlight w:val="green"/>
        </w:rPr>
        <w:t>access as journalists to these communities</w:t>
      </w:r>
      <w:r w:rsidRPr="005C49E8">
        <w:rPr>
          <w:rStyle w:val="StyleUnderline"/>
        </w:rPr>
        <w:t xml:space="preserve"> can </w:t>
      </w:r>
      <w:r w:rsidRPr="005C49E8">
        <w:rPr>
          <w:rStyle w:val="StyleUnderline"/>
          <w:highlight w:val="green"/>
        </w:rPr>
        <w:t>help project</w:t>
      </w:r>
      <w:r w:rsidRPr="005C49E8">
        <w:rPr>
          <w:rStyle w:val="StyleUnderline"/>
        </w:rPr>
        <w:t xml:space="preserve"> their voices - and wisdom -</w:t>
      </w:r>
      <w:r w:rsidRPr="005C49E8">
        <w:rPr>
          <w:rStyle w:val="StyleUnderline"/>
          <w:highlight w:val="green"/>
        </w:rPr>
        <w:t>to a wider audience.”</w:t>
      </w:r>
    </w:p>
    <w:p w14:paraId="7E3559B5" w14:textId="77777777" w:rsidR="004B689B" w:rsidRDefault="004B689B" w:rsidP="004B689B">
      <w:pPr>
        <w:pStyle w:val="Heading4"/>
        <w:rPr>
          <w:rFonts w:cs="Times New Roman"/>
        </w:rPr>
      </w:pPr>
      <w:r>
        <w:rPr>
          <w:rFonts w:cs="Times New Roman"/>
        </w:rPr>
        <w:t>Warming causes Extinction</w:t>
      </w:r>
    </w:p>
    <w:p w14:paraId="5FBF7EEC" w14:textId="77777777" w:rsidR="004B689B" w:rsidRPr="00601C82" w:rsidRDefault="004B689B" w:rsidP="004B689B">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074FB7A" w14:textId="77777777" w:rsidR="004B689B" w:rsidRDefault="004B689B" w:rsidP="004B689B">
      <w:pPr>
        <w:rPr>
          <w:u w:val="single"/>
        </w:rPr>
      </w:pPr>
      <w:r w:rsidRPr="00AC271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AC2713">
        <w:rPr>
          <w:u w:val="single"/>
        </w:rPr>
        <w:t>However, the three remaining boundaries (</w:t>
      </w:r>
      <w:r w:rsidRPr="00AC2713">
        <w:rPr>
          <w:b/>
          <w:highlight w:val="green"/>
          <w:u w:val="single"/>
        </w:rPr>
        <w:t>climate</w:t>
      </w:r>
      <w:r w:rsidRPr="00AC2713">
        <w:rPr>
          <w:b/>
          <w:u w:val="single"/>
        </w:rPr>
        <w:t xml:space="preserve"> </w:t>
      </w:r>
      <w:r w:rsidRPr="00AC2713">
        <w:rPr>
          <w:b/>
          <w:highlight w:val="green"/>
          <w:u w:val="single"/>
        </w:rPr>
        <w:t>change</w:t>
      </w:r>
      <w:r w:rsidRPr="00AC2713">
        <w:rPr>
          <w:u w:val="single"/>
        </w:rPr>
        <w:t xml:space="preserve">, global </w:t>
      </w:r>
      <w:r w:rsidRPr="00AC2713">
        <w:rPr>
          <w:b/>
          <w:highlight w:val="green"/>
          <w:u w:val="single"/>
        </w:rPr>
        <w:t>freshwater</w:t>
      </w:r>
      <w:r w:rsidRPr="00AC2713">
        <w:rPr>
          <w:highlight w:val="green"/>
          <w:u w:val="single"/>
        </w:rPr>
        <w:t xml:space="preserve"> </w:t>
      </w:r>
      <w:r w:rsidRPr="00AC2713">
        <w:rPr>
          <w:u w:val="single"/>
        </w:rPr>
        <w:t xml:space="preserve">cycle, </w:t>
      </w:r>
      <w:r w:rsidRPr="00AC2713">
        <w:rPr>
          <w:b/>
          <w:highlight w:val="green"/>
          <w:u w:val="single"/>
        </w:rPr>
        <w:t>and</w:t>
      </w:r>
      <w:r w:rsidRPr="00AC2713">
        <w:rPr>
          <w:u w:val="single"/>
        </w:rPr>
        <w:t xml:space="preserve"> ocean </w:t>
      </w:r>
      <w:r w:rsidRPr="00AC2713">
        <w:rPr>
          <w:b/>
          <w:highlight w:val="green"/>
          <w:u w:val="single"/>
        </w:rPr>
        <w:t>acidification</w:t>
      </w:r>
      <w:r w:rsidRPr="00AC2713">
        <w:rPr>
          <w:u w:val="single"/>
        </w:rPr>
        <w:t xml:space="preserve">) do </w:t>
      </w:r>
      <w:r w:rsidRPr="00AC2713">
        <w:rPr>
          <w:b/>
          <w:highlight w:val="green"/>
          <w:u w:val="single"/>
          <w:bdr w:val="single" w:sz="4" w:space="0" w:color="auto"/>
        </w:rPr>
        <w:t>pose existential risks</w:t>
      </w:r>
      <w:r w:rsidRPr="00AC2713">
        <w:rPr>
          <w:u w:val="single"/>
        </w:rPr>
        <w:t xml:space="preserve">. </w:t>
      </w:r>
      <w:r w:rsidRPr="00AC2713">
        <w:rPr>
          <w:highlight w:val="green"/>
          <w:u w:val="single"/>
        </w:rPr>
        <w:t>This is</w:t>
      </w:r>
      <w:r w:rsidRPr="00AC2713">
        <w:rPr>
          <w:u w:val="single"/>
        </w:rPr>
        <w:t xml:space="preserve"> </w:t>
      </w:r>
      <w:r w:rsidRPr="00AC2713">
        <w:rPr>
          <w:b/>
          <w:highlight w:val="green"/>
          <w:u w:val="single"/>
        </w:rPr>
        <w:t>because of</w:t>
      </w:r>
      <w:r w:rsidRPr="00AC2713">
        <w:rPr>
          <w:u w:val="single"/>
        </w:rPr>
        <w:t xml:space="preserve"> intrinsic </w:t>
      </w:r>
      <w:r w:rsidRPr="00AC2713">
        <w:rPr>
          <w:b/>
          <w:highlight w:val="green"/>
          <w:u w:val="single"/>
        </w:rPr>
        <w:t>positive feedback loops</w:t>
      </w:r>
      <w:r w:rsidRPr="00AC271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AC2713">
        <w:rPr>
          <w:b/>
          <w:highlight w:val="green"/>
          <w:u w:val="single"/>
        </w:rPr>
        <w:t>directly connected to</w:t>
      </w:r>
      <w:r w:rsidRPr="00AC2713">
        <w:rPr>
          <w:b/>
          <w:u w:val="single"/>
        </w:rPr>
        <w:t xml:space="preserve"> </w:t>
      </w:r>
      <w:r w:rsidRPr="00AC2713">
        <w:rPr>
          <w:u w:val="single"/>
        </w:rPr>
        <w:t xml:space="preserve">the provision of </w:t>
      </w:r>
      <w:r w:rsidRPr="00AC2713">
        <w:rPr>
          <w:b/>
          <w:highlight w:val="green"/>
          <w:u w:val="single"/>
        </w:rPr>
        <w:t>food and water</w:t>
      </w:r>
      <w:r w:rsidRPr="00AC2713">
        <w:rPr>
          <w:u w:val="single"/>
        </w:rPr>
        <w:t xml:space="preserve">, and </w:t>
      </w:r>
      <w:r w:rsidRPr="00AC2713">
        <w:rPr>
          <w:b/>
          <w:highlight w:val="green"/>
          <w:u w:val="single"/>
        </w:rPr>
        <w:t>shortages</w:t>
      </w:r>
      <w:r w:rsidRPr="00AC2713">
        <w:rPr>
          <w:u w:val="single"/>
        </w:rPr>
        <w:t xml:space="preserve"> of food and water can </w:t>
      </w:r>
      <w:r w:rsidRPr="00AC2713">
        <w:rPr>
          <w:b/>
          <w:highlight w:val="green"/>
          <w:u w:val="single"/>
        </w:rPr>
        <w:t>create conflict</w:t>
      </w:r>
      <w:r w:rsidRPr="00AC2713">
        <w:rPr>
          <w:u w:val="single"/>
        </w:rPr>
        <w:t xml:space="preserve"> and social unrest. </w:t>
      </w:r>
      <w:r w:rsidRPr="00AC271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AC2713">
        <w:rPr>
          <w:u w:val="single"/>
        </w:rPr>
        <w:t>Climate change intersects with freshwater resources because it is expected to exacerbate drought and water scarcity, as well as flooding</w:t>
      </w:r>
      <w:r w:rsidRPr="00AC271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AC2713">
        <w:rPr>
          <w:sz w:val="16"/>
        </w:rPr>
        <w:t>as a result of</w:t>
      </w:r>
      <w:proofErr w:type="gramEnd"/>
      <w:r w:rsidRPr="00AC2713">
        <w:rPr>
          <w:sz w:val="16"/>
        </w:rPr>
        <w:t xml:space="preserve"> enhanced evaporation and reduced groundwater recharge. </w:t>
      </w:r>
      <w:r w:rsidRPr="00AC2713">
        <w:rPr>
          <w:b/>
          <w:highlight w:val="green"/>
          <w:u w:val="single"/>
        </w:rPr>
        <w:t>Ample clean water</w:t>
      </w:r>
      <w:r w:rsidRPr="00AC2713">
        <w:rPr>
          <w:u w:val="single"/>
        </w:rPr>
        <w:t xml:space="preserve"> is not a luxury—it </w:t>
      </w:r>
      <w:r w:rsidRPr="00AC2713">
        <w:rPr>
          <w:b/>
          <w:highlight w:val="green"/>
          <w:u w:val="single"/>
        </w:rPr>
        <w:t>is essential for human survival</w:t>
      </w:r>
      <w:r w:rsidRPr="00AC2713">
        <w:rPr>
          <w:u w:val="single"/>
        </w:rPr>
        <w:t>. Consequently, cities, regions and nations that lack clean freshwater are vulnerable to social disruption and disease</w:t>
      </w:r>
      <w:r w:rsidRPr="00AC271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AC2713">
        <w:rPr>
          <w:sz w:val="16"/>
        </w:rPr>
        <w:t>rarity, but</w:t>
      </w:r>
      <w:proofErr w:type="gramEnd"/>
      <w:r w:rsidRPr="00AC2713">
        <w:rPr>
          <w:sz w:val="16"/>
        </w:rPr>
        <w:t xml:space="preserve"> are exactly the manifestations of climate change that we must get better at anticipating (</w:t>
      </w:r>
      <w:proofErr w:type="spellStart"/>
      <w:r w:rsidRPr="00AC2713">
        <w:rPr>
          <w:sz w:val="16"/>
        </w:rPr>
        <w:t>Diffenbaugh</w:t>
      </w:r>
      <w:proofErr w:type="spellEnd"/>
      <w:r w:rsidRPr="00AC271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AC2713">
        <w:rPr>
          <w:u w:val="single"/>
        </w:rPr>
        <w:t xml:space="preserve">The combination of positive feedback loops and societal inertia is fertile ground for global environmental catastrophes </w:t>
      </w:r>
      <w:r w:rsidRPr="00AC2713">
        <w:rPr>
          <w:b/>
          <w:highlight w:val="green"/>
          <w:u w:val="single"/>
        </w:rPr>
        <w:t>Humans</w:t>
      </w:r>
      <w:r w:rsidRPr="00AC2713">
        <w:rPr>
          <w:u w:val="single"/>
        </w:rPr>
        <w:t xml:space="preserve"> are remarkably </w:t>
      </w:r>
      <w:proofErr w:type="gramStart"/>
      <w:r w:rsidRPr="00AC2713">
        <w:rPr>
          <w:u w:val="single"/>
        </w:rPr>
        <w:t>ingenious, and</w:t>
      </w:r>
      <w:proofErr w:type="gramEnd"/>
      <w:r w:rsidRPr="00AC2713">
        <w:rPr>
          <w:u w:val="single"/>
        </w:rPr>
        <w:t xml:space="preserve"> </w:t>
      </w:r>
      <w:r w:rsidRPr="00AC2713">
        <w:rPr>
          <w:b/>
          <w:highlight w:val="green"/>
          <w:u w:val="single"/>
        </w:rPr>
        <w:t>have adapted</w:t>
      </w:r>
      <w:r w:rsidRPr="00AC2713">
        <w:rPr>
          <w:u w:val="single"/>
        </w:rPr>
        <w:t xml:space="preserve"> to crises </w:t>
      </w:r>
      <w:r w:rsidRPr="00AC2713">
        <w:rPr>
          <w:b/>
          <w:highlight w:val="green"/>
          <w:u w:val="single"/>
        </w:rPr>
        <w:t>throughout</w:t>
      </w:r>
      <w:r w:rsidRPr="00AC2713">
        <w:rPr>
          <w:highlight w:val="green"/>
          <w:u w:val="single"/>
        </w:rPr>
        <w:t xml:space="preserve"> </w:t>
      </w:r>
      <w:r w:rsidRPr="00AC2713">
        <w:rPr>
          <w:u w:val="single"/>
        </w:rPr>
        <w:t xml:space="preserve">their </w:t>
      </w:r>
      <w:r w:rsidRPr="00AC2713">
        <w:rPr>
          <w:b/>
          <w:highlight w:val="green"/>
          <w:u w:val="single"/>
        </w:rPr>
        <w:t>history</w:t>
      </w:r>
      <w:r w:rsidRPr="00AC2713">
        <w:rPr>
          <w:u w:val="single"/>
        </w:rPr>
        <w:t xml:space="preserve">. Our doom has been repeatedly predicted, only to be averted by innovation (Ridley, 2011). </w:t>
      </w:r>
      <w:r w:rsidRPr="00AC2713">
        <w:rPr>
          <w:b/>
          <w:highlight w:val="green"/>
          <w:u w:val="single"/>
        </w:rPr>
        <w:t>However</w:t>
      </w:r>
      <w:r w:rsidRPr="00AC2713">
        <w:rPr>
          <w:u w:val="single"/>
        </w:rPr>
        <w:t xml:space="preserve">, the many </w:t>
      </w:r>
      <w:r w:rsidRPr="00AC2713">
        <w:rPr>
          <w:b/>
          <w:highlight w:val="green"/>
          <w:u w:val="single"/>
        </w:rPr>
        <w:t>stories</w:t>
      </w:r>
      <w:r w:rsidRPr="00AC2713">
        <w:rPr>
          <w:highlight w:val="green"/>
          <w:u w:val="single"/>
        </w:rPr>
        <w:t xml:space="preserve"> </w:t>
      </w:r>
      <w:r w:rsidRPr="00AC2713">
        <w:rPr>
          <w:b/>
          <w:highlight w:val="green"/>
          <w:u w:val="single"/>
        </w:rPr>
        <w:t>of</w:t>
      </w:r>
      <w:r w:rsidRPr="00AC2713">
        <w:rPr>
          <w:u w:val="single"/>
        </w:rPr>
        <w:t xml:space="preserve"> human ingenuity </w:t>
      </w:r>
      <w:r w:rsidRPr="00AC2713">
        <w:rPr>
          <w:b/>
          <w:highlight w:val="green"/>
          <w:u w:val="single"/>
        </w:rPr>
        <w:t>successfully</w:t>
      </w:r>
      <w:r w:rsidRPr="00AC2713">
        <w:rPr>
          <w:highlight w:val="green"/>
          <w:u w:val="single"/>
        </w:rPr>
        <w:t xml:space="preserve"> </w:t>
      </w:r>
      <w:r w:rsidRPr="00AC2713">
        <w:rPr>
          <w:b/>
          <w:highlight w:val="green"/>
          <w:u w:val="single"/>
        </w:rPr>
        <w:t>addressing</w:t>
      </w:r>
      <w:r w:rsidRPr="00AC2713">
        <w:rPr>
          <w:highlight w:val="green"/>
          <w:u w:val="single"/>
        </w:rPr>
        <w:t xml:space="preserve"> </w:t>
      </w:r>
      <w:r w:rsidRPr="00AC2713">
        <w:rPr>
          <w:b/>
          <w:highlight w:val="green"/>
          <w:u w:val="single"/>
        </w:rPr>
        <w:t>existential risks</w:t>
      </w:r>
      <w:r w:rsidRPr="00AC2713">
        <w:rPr>
          <w:u w:val="single"/>
        </w:rPr>
        <w:t xml:space="preserve"> such as global famine or extreme air pollution </w:t>
      </w:r>
      <w:r w:rsidRPr="00AC2713">
        <w:rPr>
          <w:b/>
          <w:highlight w:val="green"/>
          <w:u w:val="single"/>
        </w:rPr>
        <w:t>represent</w:t>
      </w:r>
      <w:r w:rsidRPr="00AC2713">
        <w:rPr>
          <w:u w:val="single"/>
        </w:rPr>
        <w:t xml:space="preserve"> environmental </w:t>
      </w:r>
      <w:r w:rsidRPr="00AC2713">
        <w:rPr>
          <w:highlight w:val="green"/>
          <w:u w:val="single"/>
        </w:rPr>
        <w:t>c</w:t>
      </w:r>
      <w:r w:rsidRPr="00AC2713">
        <w:rPr>
          <w:b/>
          <w:highlight w:val="green"/>
          <w:u w:val="single"/>
        </w:rPr>
        <w:t>hallenges that are</w:t>
      </w:r>
      <w:r w:rsidRPr="00AC2713">
        <w:rPr>
          <w:highlight w:val="green"/>
          <w:u w:val="single"/>
        </w:rPr>
        <w:t xml:space="preserve"> </w:t>
      </w:r>
      <w:r w:rsidRPr="00AC2713">
        <w:rPr>
          <w:u w:val="single"/>
        </w:rPr>
        <w:t xml:space="preserve">largely </w:t>
      </w:r>
      <w:r w:rsidRPr="00AC2713">
        <w:rPr>
          <w:b/>
          <w:highlight w:val="green"/>
          <w:u w:val="single"/>
        </w:rPr>
        <w:t>linear</w:t>
      </w:r>
      <w:r w:rsidRPr="00AC2713">
        <w:rPr>
          <w:highlight w:val="green"/>
          <w:u w:val="single"/>
        </w:rPr>
        <w:t xml:space="preserve">, </w:t>
      </w:r>
      <w:r w:rsidRPr="00AC2713">
        <w:rPr>
          <w:u w:val="single"/>
        </w:rPr>
        <w:t xml:space="preserve">have immediate consequences, </w:t>
      </w:r>
      <w:r w:rsidRPr="00AC2713">
        <w:rPr>
          <w:b/>
          <w:highlight w:val="green"/>
          <w:u w:val="single"/>
        </w:rPr>
        <w:t>and operate without positive feedbacks</w:t>
      </w:r>
      <w:r w:rsidRPr="00AC271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AC271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AC2713">
        <w:rPr>
          <w:sz w:val="16"/>
        </w:rPr>
        <w:t>a negative feedback of society</w:t>
      </w:r>
      <w:proofErr w:type="gramEnd"/>
      <w:r w:rsidRPr="00AC2713">
        <w:rPr>
          <w:sz w:val="16"/>
        </w:rPr>
        <w:t xml:space="preserve"> seeking to reduce the harm. In contrast, today’s great environmental crisis of climate change may cause some harm but there are generally </w:t>
      </w:r>
      <w:proofErr w:type="gramStart"/>
      <w:r w:rsidRPr="00AC2713">
        <w:rPr>
          <w:sz w:val="16"/>
        </w:rPr>
        <w:t>long time</w:t>
      </w:r>
      <w:proofErr w:type="gramEnd"/>
      <w:r w:rsidRPr="00AC2713">
        <w:rPr>
          <w:sz w:val="16"/>
        </w:rPr>
        <w:t xml:space="preserve"> delays between rising CO2 concentrations and damage to humans. The consequence of these delays </w:t>
      </w:r>
      <w:proofErr w:type="gramStart"/>
      <w:r w:rsidRPr="00AC2713">
        <w:rPr>
          <w:sz w:val="16"/>
        </w:rPr>
        <w:t>are</w:t>
      </w:r>
      <w:proofErr w:type="gramEnd"/>
      <w:r w:rsidRPr="00AC2713">
        <w:rPr>
          <w:sz w:val="16"/>
        </w:rPr>
        <w:t xml:space="preserve"> an absence of urgency; thus although 70% of Americans believe global warming is happening, only 40% think it will harm them (http://climatecommunication.yale.edu/visualizations-data/ycom-us-2016</w:t>
      </w:r>
      <w:r w:rsidRPr="00AC2713">
        <w:rPr>
          <w:u w:val="single"/>
        </w:rPr>
        <w:t xml:space="preserve">/). Secondly, unlike past environmental challenges, </w:t>
      </w:r>
      <w:r w:rsidRPr="00AC2713">
        <w:rPr>
          <w:b/>
          <w:bCs/>
          <w:u w:val="single"/>
        </w:rPr>
        <w:t>the Earth’s climate system is rife with positive feedback loops</w:t>
      </w:r>
      <w:r w:rsidRPr="00AC2713">
        <w:rPr>
          <w:u w:val="single"/>
        </w:rPr>
        <w:t xml:space="preserve">. </w:t>
      </w:r>
      <w:proofErr w:type="gramStart"/>
      <w:r w:rsidRPr="00AC2713">
        <w:rPr>
          <w:u w:val="single"/>
        </w:rPr>
        <w:t>In particular, as</w:t>
      </w:r>
      <w:proofErr w:type="gramEnd"/>
      <w:r w:rsidRPr="00AC2713">
        <w:rPr>
          <w:u w:val="single"/>
        </w:rPr>
        <w:t xml:space="preserve"> CO2 increases and the climate warms, that </w:t>
      </w:r>
      <w:r w:rsidRPr="00AC2713">
        <w:rPr>
          <w:b/>
          <w:bCs/>
          <w:u w:val="single"/>
        </w:rPr>
        <w:t>very warming can cause more CO2 release</w:t>
      </w:r>
      <w:r w:rsidRPr="00AC2713">
        <w:rPr>
          <w:u w:val="single"/>
        </w:rPr>
        <w:t xml:space="preserve"> which further increases global warming, and then more CO2, and so on.</w:t>
      </w:r>
      <w:r w:rsidRPr="00AC2713">
        <w:rPr>
          <w:sz w:val="16"/>
        </w:rPr>
        <w:t xml:space="preserve"> Table 2 summarizes the best documented positive feedback loops for the Earth’s climate system. These feedbacks can be neatly categorized into carbon cycle, biogeochemical, </w:t>
      </w:r>
      <w:proofErr w:type="spellStart"/>
      <w:r w:rsidRPr="00AC2713">
        <w:rPr>
          <w:sz w:val="16"/>
        </w:rPr>
        <w:t>biogeophysical</w:t>
      </w:r>
      <w:proofErr w:type="spellEnd"/>
      <w:r w:rsidRPr="00AC271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AC2713">
        <w:rPr>
          <w:sz w:val="16"/>
        </w:rPr>
        <w:t>Totterdell</w:t>
      </w:r>
      <w:proofErr w:type="spellEnd"/>
      <w:r w:rsidRPr="00AC2713">
        <w:rPr>
          <w:sz w:val="16"/>
        </w:rPr>
        <w:t xml:space="preserve">, 2000; </w:t>
      </w:r>
      <w:proofErr w:type="spellStart"/>
      <w:r w:rsidRPr="00AC2713">
        <w:rPr>
          <w:sz w:val="16"/>
        </w:rPr>
        <w:t>Hajima</w:t>
      </w:r>
      <w:proofErr w:type="spellEnd"/>
      <w:r w:rsidRPr="00AC2713">
        <w:rPr>
          <w:sz w:val="16"/>
        </w:rPr>
        <w:t xml:space="preserve">, </w:t>
      </w:r>
      <w:proofErr w:type="spellStart"/>
      <w:r w:rsidRPr="00AC2713">
        <w:rPr>
          <w:sz w:val="16"/>
        </w:rPr>
        <w:t>Tachiiri</w:t>
      </w:r>
      <w:proofErr w:type="spellEnd"/>
      <w:r w:rsidRPr="00AC2713">
        <w:rPr>
          <w:sz w:val="16"/>
        </w:rPr>
        <w:t xml:space="preserve">, Ito, &amp; </w:t>
      </w:r>
      <w:proofErr w:type="spellStart"/>
      <w:r w:rsidRPr="00AC2713">
        <w:rPr>
          <w:sz w:val="16"/>
        </w:rPr>
        <w:t>Kawamiya</w:t>
      </w:r>
      <w:proofErr w:type="spellEnd"/>
      <w:r w:rsidRPr="00AC2713">
        <w:rPr>
          <w:sz w:val="16"/>
        </w:rPr>
        <w:t xml:space="preserve">, 2014; </w:t>
      </w:r>
      <w:proofErr w:type="spellStart"/>
      <w:r w:rsidRPr="00AC2713">
        <w:rPr>
          <w:sz w:val="16"/>
        </w:rPr>
        <w:t>Knutti</w:t>
      </w:r>
      <w:proofErr w:type="spellEnd"/>
      <w:r w:rsidRPr="00AC2713">
        <w:rPr>
          <w:sz w:val="16"/>
        </w:rPr>
        <w:t xml:space="preserve"> &amp; </w:t>
      </w:r>
      <w:proofErr w:type="spellStart"/>
      <w:r w:rsidRPr="00AC2713">
        <w:rPr>
          <w:sz w:val="16"/>
        </w:rPr>
        <w:t>Rugenstein</w:t>
      </w:r>
      <w:proofErr w:type="spellEnd"/>
      <w:r w:rsidRPr="00AC271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AC2713">
        <w:rPr>
          <w:sz w:val="16"/>
        </w:rPr>
        <w:t>Friedlingstein</w:t>
      </w:r>
      <w:proofErr w:type="spellEnd"/>
      <w:r w:rsidRPr="00AC271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AC2713">
        <w:rPr>
          <w:sz w:val="16"/>
        </w:rPr>
        <w:t>biogeophysical</w:t>
      </w:r>
      <w:proofErr w:type="spellEnd"/>
      <w:r w:rsidRPr="00AC271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AC2713">
        <w:rPr>
          <w:sz w:val="16"/>
        </w:rPr>
        <w:t>Chamey</w:t>
      </w:r>
      <w:proofErr w:type="spellEnd"/>
      <w:r w:rsidRPr="00AC2713">
        <w:rPr>
          <w:sz w:val="16"/>
        </w:rPr>
        <w:t>, Stone, &amp; Quirk, 1975). To top it off, overgrazing depletes the soil, leading to augmented vegetation loss (</w:t>
      </w:r>
      <w:proofErr w:type="spellStart"/>
      <w:r w:rsidRPr="00AC2713">
        <w:rPr>
          <w:sz w:val="16"/>
        </w:rPr>
        <w:t>Anderies</w:t>
      </w:r>
      <w:proofErr w:type="spellEnd"/>
      <w:r w:rsidRPr="00AC2713">
        <w:rPr>
          <w:sz w:val="16"/>
        </w:rPr>
        <w:t xml:space="preserve">, Janssen, &amp; Walker, 2002). Climate change often also increases the risk of forest fires, </w:t>
      </w:r>
      <w:proofErr w:type="gramStart"/>
      <w:r w:rsidRPr="00AC2713">
        <w:rPr>
          <w:sz w:val="16"/>
        </w:rPr>
        <w:t>as a result of</w:t>
      </w:r>
      <w:proofErr w:type="gramEnd"/>
      <w:r w:rsidRPr="00AC2713">
        <w:rPr>
          <w:sz w:val="16"/>
        </w:rPr>
        <w:t xml:space="preserve"> higher temperatures and persistent drought conditions. The expectation is that </w:t>
      </w:r>
      <w:r w:rsidRPr="00AC2713">
        <w:rPr>
          <w:b/>
          <w:highlight w:val="green"/>
          <w:u w:val="single"/>
        </w:rPr>
        <w:t>forest fires will become more</w:t>
      </w:r>
      <w:r w:rsidRPr="00AC2713">
        <w:rPr>
          <w:b/>
          <w:u w:val="single"/>
        </w:rPr>
        <w:t xml:space="preserve"> </w:t>
      </w:r>
      <w:r w:rsidRPr="00AC2713">
        <w:rPr>
          <w:b/>
          <w:highlight w:val="green"/>
          <w:u w:val="single"/>
        </w:rPr>
        <w:t>frequent</w:t>
      </w:r>
      <w:r w:rsidRPr="00AC2713">
        <w:rPr>
          <w:sz w:val="16"/>
        </w:rPr>
        <w:t xml:space="preserve"> and severe with climate warming and drought (</w:t>
      </w:r>
      <w:proofErr w:type="spellStart"/>
      <w:r w:rsidRPr="00AC2713">
        <w:rPr>
          <w:sz w:val="16"/>
        </w:rPr>
        <w:t>Scholze</w:t>
      </w:r>
      <w:proofErr w:type="spellEnd"/>
      <w:r w:rsidRPr="00AC271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AC2713">
        <w:rPr>
          <w:sz w:val="16"/>
        </w:rPr>
        <w:t>Jin</w:t>
      </w:r>
      <w:proofErr w:type="spellEnd"/>
      <w:r w:rsidRPr="00AC2713">
        <w:rPr>
          <w:sz w:val="16"/>
        </w:rPr>
        <w:t xml:space="preserve"> et al., 2015), was realized in December 2017, with the largest fire in the history of California (the “Thomas fire” that burned 282,000 acres, https://www.vox.com/2017/12/27/16822180/thomas-fire-california-largest-wildfire). </w:t>
      </w:r>
      <w:r w:rsidRPr="00AC2713">
        <w:rPr>
          <w:u w:val="single"/>
        </w:rPr>
        <w:t xml:space="preserve">This </w:t>
      </w:r>
      <w:r w:rsidRPr="00AC2713">
        <w:rPr>
          <w:b/>
          <w:highlight w:val="green"/>
          <w:u w:val="single"/>
        </w:rPr>
        <w:t>catastrophic fire</w:t>
      </w:r>
      <w:r w:rsidRPr="00AC2713">
        <w:rPr>
          <w:u w:val="single"/>
        </w:rPr>
        <w:t xml:space="preserve"> embodies the sorts of positive feedbacks and interacting factors that </w:t>
      </w:r>
      <w:r w:rsidRPr="00AC2713">
        <w:rPr>
          <w:b/>
          <w:highlight w:val="green"/>
          <w:u w:val="single"/>
        </w:rPr>
        <w:t>could catch humanity off-guard and produce a</w:t>
      </w:r>
      <w:r w:rsidRPr="00AC2713">
        <w:rPr>
          <w:highlight w:val="green"/>
          <w:u w:val="single"/>
        </w:rPr>
        <w:t xml:space="preserve"> </w:t>
      </w:r>
      <w:r w:rsidRPr="00AC2713">
        <w:rPr>
          <w:u w:val="single"/>
        </w:rPr>
        <w:t xml:space="preserve">true </w:t>
      </w:r>
      <w:r w:rsidRPr="00AC2713">
        <w:rPr>
          <w:b/>
          <w:highlight w:val="green"/>
          <w:u w:val="single"/>
        </w:rPr>
        <w:t>apocalyptic event.</w:t>
      </w:r>
      <w:r w:rsidRPr="00AC2713">
        <w:rPr>
          <w:highlight w:val="green"/>
          <w:u w:val="single"/>
        </w:rPr>
        <w:t xml:space="preserve"> </w:t>
      </w:r>
      <w:r w:rsidRPr="00AC2713">
        <w:rPr>
          <w:u w:val="single"/>
        </w:rPr>
        <w:t>Record-breaking rains produced an extraordinary flush of new vegetation, that then dried out as record heat waves and dry conditions took hold, coupled with stronger than normal winds, and ignition.</w:t>
      </w:r>
      <w:r w:rsidRPr="00AC271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AC2713">
        <w:rPr>
          <w:sz w:val="16"/>
        </w:rPr>
        <w:t>as a consequence of</w:t>
      </w:r>
      <w:proofErr w:type="gramEnd"/>
      <w:r w:rsidRPr="00AC271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AC2713">
        <w:rPr>
          <w:sz w:val="16"/>
        </w:rPr>
        <w:t>Wetherald</w:t>
      </w:r>
      <w:proofErr w:type="spellEnd"/>
      <w:r w:rsidRPr="00AC271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AC2713">
        <w:rPr>
          <w:sz w:val="16"/>
        </w:rPr>
        <w:t>Lashof</w:t>
      </w:r>
      <w:proofErr w:type="spellEnd"/>
      <w:r w:rsidRPr="00AC2713">
        <w:rPr>
          <w:sz w:val="16"/>
        </w:rPr>
        <w:t xml:space="preserve">, DeAngelo, </w:t>
      </w:r>
      <w:proofErr w:type="spellStart"/>
      <w:r w:rsidRPr="00AC2713">
        <w:rPr>
          <w:sz w:val="16"/>
        </w:rPr>
        <w:t>Saleska</w:t>
      </w:r>
      <w:proofErr w:type="spellEnd"/>
      <w:r w:rsidRPr="00AC271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AC2713">
        <w:rPr>
          <w:sz w:val="16"/>
        </w:rPr>
        <w:t>Burgman</w:t>
      </w:r>
      <w:proofErr w:type="spellEnd"/>
      <w:r w:rsidRPr="00AC2713">
        <w:rPr>
          <w:sz w:val="16"/>
        </w:rPr>
        <w:t xml:space="preserve">, &amp; Norris, 2009). </w:t>
      </w:r>
      <w:r w:rsidRPr="00AC2713">
        <w:rPr>
          <w:u w:val="single"/>
        </w:rPr>
        <w:t xml:space="preserve">The key lesson from the long list of potentially positive feedbacks and their interactions is that </w:t>
      </w:r>
      <w:r w:rsidRPr="00AC2713">
        <w:rPr>
          <w:b/>
          <w:highlight w:val="green"/>
          <w:u w:val="single"/>
        </w:rPr>
        <w:t>runaway climate change,</w:t>
      </w:r>
      <w:r w:rsidRPr="00AC2713">
        <w:rPr>
          <w:u w:val="single"/>
        </w:rPr>
        <w:t xml:space="preserve"> and runaway perturbations </w:t>
      </w:r>
      <w:proofErr w:type="gramStart"/>
      <w:r w:rsidRPr="00AC2713">
        <w:rPr>
          <w:u w:val="single"/>
        </w:rPr>
        <w:t>have to</w:t>
      </w:r>
      <w:proofErr w:type="gramEnd"/>
      <w:r w:rsidRPr="00AC2713">
        <w:rPr>
          <w:u w:val="single"/>
        </w:rPr>
        <w:t xml:space="preserve"> be taken as a serious possibility</w:t>
      </w:r>
      <w:r w:rsidRPr="00AC2713">
        <w:rPr>
          <w:sz w:val="16"/>
        </w:rPr>
        <w:t>. Table 2 is just a snapshot of the type of feedbacks that have been identified (see Supplementary material for a more thorough explanation of positive feedback loops).</w:t>
      </w:r>
      <w:r w:rsidRPr="00AC2713">
        <w:rPr>
          <w:u w:val="single"/>
        </w:rPr>
        <w:t xml:space="preserve"> However, this list is not </w:t>
      </w:r>
      <w:proofErr w:type="gramStart"/>
      <w:r w:rsidRPr="00AC2713">
        <w:rPr>
          <w:u w:val="single"/>
        </w:rPr>
        <w:t>exhaustive</w:t>
      </w:r>
      <w:proofErr w:type="gramEnd"/>
      <w:r w:rsidRPr="00AC2713">
        <w:rPr>
          <w:u w:val="single"/>
        </w:rPr>
        <w:t xml:space="preserve"> and the possibility of undiscovered positive feedbacks </w:t>
      </w:r>
      <w:r w:rsidRPr="00AC2713">
        <w:rPr>
          <w:b/>
          <w:highlight w:val="green"/>
          <w:u w:val="single"/>
        </w:rPr>
        <w:t>portends</w:t>
      </w:r>
      <w:r w:rsidRPr="00AC2713">
        <w:rPr>
          <w:u w:val="single"/>
        </w:rPr>
        <w:t xml:space="preserve"> even greater </w:t>
      </w:r>
      <w:r w:rsidRPr="00AC2713">
        <w:rPr>
          <w:b/>
          <w:highlight w:val="green"/>
          <w:u w:val="single"/>
        </w:rPr>
        <w:t>existential risks</w:t>
      </w:r>
      <w:r w:rsidRPr="00AC271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7338029" w14:textId="77777777" w:rsidR="004B689B" w:rsidRPr="004B689B" w:rsidRDefault="004B689B" w:rsidP="004B689B"/>
    <w:p w14:paraId="48BEF484" w14:textId="74E00D2E" w:rsidR="00152579" w:rsidRDefault="00152579" w:rsidP="00152579">
      <w:pPr>
        <w:pStyle w:val="Heading2"/>
      </w:pPr>
      <w:r>
        <w:t>5</w:t>
      </w:r>
    </w:p>
    <w:p w14:paraId="52668629" w14:textId="3872C9A1" w:rsidR="00152579" w:rsidRDefault="00152579" w:rsidP="00152579">
      <w:pPr>
        <w:pStyle w:val="Heading3"/>
      </w:pPr>
      <w:r>
        <w:t>Theory</w:t>
      </w:r>
    </w:p>
    <w:p w14:paraId="23F0D3E4" w14:textId="77777777" w:rsidR="00152579" w:rsidRDefault="00152579" w:rsidP="00152579">
      <w:pPr>
        <w:pStyle w:val="Heading4"/>
      </w:pPr>
      <w:r>
        <w:t>No 1AR Theory—-</w:t>
      </w:r>
    </w:p>
    <w:p w14:paraId="68FDA705" w14:textId="77777777" w:rsidR="00152579" w:rsidRDefault="00152579" w:rsidP="00152579">
      <w:pPr>
        <w:pStyle w:val="Heading4"/>
      </w:pPr>
      <w:r>
        <w:t xml:space="preserve">1~ The 2NR must overcover theory since they get </w:t>
      </w:r>
      <w:proofErr w:type="gramStart"/>
      <w:r>
        <w:t>3 minute</w:t>
      </w:r>
      <w:proofErr w:type="gramEnd"/>
      <w:r>
        <w:t xml:space="preserve"> 2ar collapse on one of the layers and persuasiveness advantage of a 3 minute 2ar</w:t>
      </w:r>
    </w:p>
    <w:p w14:paraId="65FD58CF" w14:textId="77777777" w:rsidR="00152579" w:rsidRDefault="00152579" w:rsidP="00152579">
      <w:pPr>
        <w:pStyle w:val="Heading4"/>
      </w:pPr>
      <w:r>
        <w:t>2~ Responses to my counter interp will be new which means 1ar theory necessitates intervention—-outweighs because it makes the decision arbitrary</w:t>
      </w:r>
    </w:p>
    <w:p w14:paraId="4344EFEA" w14:textId="77777777" w:rsidR="00152579" w:rsidRDefault="00152579" w:rsidP="00152579">
      <w:pPr>
        <w:pStyle w:val="Heading4"/>
      </w:pPr>
      <w:r>
        <w:t>3~ I only have one chance to respond after it is introduced while they have two chances</w:t>
      </w:r>
    </w:p>
    <w:p w14:paraId="46B4C15E" w14:textId="77777777" w:rsidR="00152579" w:rsidRDefault="00152579" w:rsidP="00152579">
      <w:pPr>
        <w:pStyle w:val="Heading4"/>
      </w:pPr>
      <w:r>
        <w:t xml:space="preserve">4~ Reject infinite abuse claims—a~ spikes solve—there are only so many theoretical issues anyway, b~ infinite abuse doesn't exist since there are a finite number of rounds, c~ if I </w:t>
      </w:r>
      <w:proofErr w:type="gramStart"/>
      <w:r>
        <w:t>win</w:t>
      </w:r>
      <w:proofErr w:type="gramEnd"/>
      <w:r>
        <w:t xml:space="preserve"> I can't engage in 1AR theory then you could never check infinite abuse since we can't use your shells to determine what's abusive d. Functional limits solves – I only have 7 minutes so I can’t be infinitely abusive</w:t>
      </w:r>
    </w:p>
    <w:p w14:paraId="26ADF297" w14:textId="77777777" w:rsidR="00152579" w:rsidRPr="00152579" w:rsidRDefault="00152579" w:rsidP="00152579"/>
    <w:p w14:paraId="342A6452" w14:textId="33B84D26" w:rsidR="00705C09" w:rsidRDefault="008A0FD4" w:rsidP="008A0FD4">
      <w:pPr>
        <w:pStyle w:val="Heading2"/>
      </w:pPr>
      <w:r>
        <w:t>Case</w:t>
      </w:r>
    </w:p>
    <w:p w14:paraId="40747AFA" w14:textId="0BA01ABA" w:rsidR="008A0FD4" w:rsidRDefault="008A0FD4" w:rsidP="008A0FD4">
      <w:pPr>
        <w:pStyle w:val="Heading3"/>
      </w:pPr>
      <w:r>
        <w:t>1NC – AT: Pandemics</w:t>
      </w:r>
    </w:p>
    <w:p w14:paraId="55EB1705" w14:textId="77777777" w:rsidR="008A0FD4" w:rsidRDefault="008A0FD4" w:rsidP="008A0FD4">
      <w:pPr>
        <w:pStyle w:val="Heading4"/>
      </w:pPr>
      <w:r>
        <w:t>Disease doesn’t cause extinction</w:t>
      </w:r>
    </w:p>
    <w:p w14:paraId="36DEF089" w14:textId="77777777" w:rsidR="008A0FD4" w:rsidRPr="002A2828" w:rsidRDefault="008A0FD4" w:rsidP="008A0FD4">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21BE89D1" w14:textId="77777777" w:rsidR="008A0FD4" w:rsidRDefault="008A0FD4" w:rsidP="008A0FD4">
      <w:pPr>
        <w:rPr>
          <w:sz w:val="16"/>
        </w:rPr>
      </w:pPr>
      <w:r w:rsidRPr="002A2828">
        <w:rPr>
          <w:sz w:val="16"/>
        </w:rPr>
        <w:t xml:space="preserve">But when people ask me if I’m worried about infectious diseases, they’re often not asking about the threat to human lives; they’re asking about the threat to human life. </w:t>
      </w:r>
      <w:r w:rsidRPr="006423D2">
        <w:rPr>
          <w:highlight w:val="green"/>
          <w:u w:val="single"/>
        </w:rPr>
        <w:t>With each outbreak</w:t>
      </w:r>
      <w:r w:rsidRPr="002A2828">
        <w:rPr>
          <w:sz w:val="16"/>
        </w:rPr>
        <w:t xml:space="preserve"> of a headline-grabbing emerging infectious disease </w:t>
      </w:r>
      <w:r w:rsidRPr="006423D2">
        <w:rPr>
          <w:highlight w:val="green"/>
          <w:u w:val="single"/>
        </w:rPr>
        <w:t>comes</w:t>
      </w:r>
      <w:r w:rsidRPr="002A2828">
        <w:rPr>
          <w:sz w:val="16"/>
        </w:rPr>
        <w:t xml:space="preserve"> a </w:t>
      </w:r>
      <w:r w:rsidRPr="006423D2">
        <w:rPr>
          <w:highlight w:val="green"/>
          <w:u w:val="single"/>
        </w:rPr>
        <w:t>fear of</w:t>
      </w:r>
      <w:r w:rsidRPr="006423D2">
        <w:rPr>
          <w:sz w:val="16"/>
          <w:highlight w:val="green"/>
        </w:rPr>
        <w:t xml:space="preserve"> </w:t>
      </w:r>
      <w:r w:rsidRPr="006423D2">
        <w:rPr>
          <w:rStyle w:val="Emphasis"/>
          <w:highlight w:val="green"/>
        </w:rPr>
        <w:t>extinction</w:t>
      </w:r>
      <w:r w:rsidRPr="002A2828">
        <w:rPr>
          <w:sz w:val="16"/>
        </w:rPr>
        <w:t xml:space="preserve"> itself. The fear envisions a large proportion of humans succumbing to infection, leaving no survivors or so few that the species can’t be sustained.</w:t>
      </w:r>
      <w:r>
        <w:rPr>
          <w:sz w:val="16"/>
        </w:rPr>
        <w:t xml:space="preserve"> </w:t>
      </w:r>
      <w:r w:rsidRPr="006423D2">
        <w:rPr>
          <w:highlight w:val="green"/>
          <w:u w:val="single"/>
        </w:rPr>
        <w:t xml:space="preserve">I’m </w:t>
      </w:r>
      <w:r w:rsidRPr="006423D2">
        <w:rPr>
          <w:rStyle w:val="Emphasis"/>
          <w:highlight w:val="gree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r>
        <w:rPr>
          <w:sz w:val="16"/>
        </w:rPr>
        <w:t xml:space="preserve"> </w:t>
      </w: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r>
        <w:rPr>
          <w:sz w:val="16"/>
        </w:rPr>
        <w:t xml:space="preserve"> </w:t>
      </w: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6423D2">
        <w:rPr>
          <w:highlight w:val="green"/>
          <w:u w:val="single"/>
        </w:rPr>
        <w:t xml:space="preserve">through </w:t>
      </w:r>
      <w:r w:rsidRPr="006423D2">
        <w:rPr>
          <w:rStyle w:val="Emphasis"/>
          <w:highlight w:val="green"/>
        </w:rPr>
        <w:t>sanitation</w:t>
      </w:r>
      <w:r w:rsidRPr="002A2828">
        <w:rPr>
          <w:u w:val="single"/>
        </w:rPr>
        <w:t xml:space="preserve">, </w:t>
      </w:r>
      <w:r w:rsidRPr="006423D2">
        <w:rPr>
          <w:rStyle w:val="Emphasis"/>
          <w:highlight w:val="green"/>
        </w:rPr>
        <w:t>vaccination</w:t>
      </w:r>
      <w:r w:rsidRPr="006423D2">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6423D2">
        <w:rPr>
          <w:highlight w:val="green"/>
          <w:u w:val="single"/>
        </w:rPr>
        <w:t>therapies</w:t>
      </w:r>
      <w:r w:rsidRPr="002A2828">
        <w:rPr>
          <w:sz w:val="16"/>
        </w:rPr>
        <w:t xml:space="preserve">. Only in the modern era, in which many infectious </w:t>
      </w:r>
      <w:r w:rsidRPr="006423D2">
        <w:rPr>
          <w:highlight w:val="green"/>
          <w:u w:val="single"/>
        </w:rPr>
        <w:t xml:space="preserve">diseases have been </w:t>
      </w:r>
      <w:r w:rsidRPr="006423D2">
        <w:rPr>
          <w:rStyle w:val="Emphasis"/>
          <w:highlight w:val="gree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r>
        <w:rPr>
          <w:sz w:val="16"/>
        </w:rPr>
        <w:t xml:space="preserve"> </w:t>
      </w:r>
      <w:r w:rsidRPr="002A2828">
        <w:rPr>
          <w:sz w:val="16"/>
        </w:rPr>
        <w:t>So what would it take for a disease to wipe out humanity now?</w:t>
      </w:r>
      <w:r>
        <w:rPr>
          <w:sz w:val="16"/>
        </w:rPr>
        <w:t xml:space="preserve"> </w:t>
      </w: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r>
        <w:rPr>
          <w:sz w:val="16"/>
        </w:rPr>
        <w:t xml:space="preserve"> </w:t>
      </w: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6423D2">
        <w:rPr>
          <w:rStyle w:val="Emphasis"/>
          <w:highlight w:val="green"/>
        </w:rPr>
        <w:t>unfamiliar</w:t>
      </w:r>
      <w:r w:rsidRPr="002A2828">
        <w:rPr>
          <w:sz w:val="16"/>
        </w:rPr>
        <w:t xml:space="preserve"> that no existing therapy or vaccine could be applied to it. Second, it would need to have a high </w:t>
      </w:r>
      <w:r w:rsidRPr="006423D2">
        <w:rPr>
          <w:highlight w:val="green"/>
          <w:u w:val="single"/>
        </w:rPr>
        <w:t>and</w:t>
      </w:r>
      <w:r w:rsidRPr="002A2828">
        <w:rPr>
          <w:u w:val="single"/>
        </w:rPr>
        <w:t xml:space="preserve"> surreptitious </w:t>
      </w:r>
      <w:r w:rsidRPr="006423D2">
        <w:rPr>
          <w:rStyle w:val="Emphasis"/>
          <w:highlight w:val="gree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r>
        <w:rPr>
          <w:sz w:val="16"/>
        </w:rPr>
        <w:t xml:space="preserve"> </w:t>
      </w:r>
      <w:r w:rsidRPr="002A2828">
        <w:rPr>
          <w:sz w:val="16"/>
        </w:rPr>
        <w:t xml:space="preserve">The three infectious </w:t>
      </w:r>
      <w:r w:rsidRPr="006423D2">
        <w:rPr>
          <w:highlight w:val="green"/>
          <w:u w:val="single"/>
        </w:rPr>
        <w:t>diseases most likely to be</w:t>
      </w:r>
      <w:r w:rsidRPr="002A2828">
        <w:rPr>
          <w:sz w:val="16"/>
        </w:rPr>
        <w:t xml:space="preserve"> considered </w:t>
      </w:r>
      <w:r w:rsidRPr="006423D2">
        <w:rPr>
          <w:highlight w:val="green"/>
          <w:u w:val="single"/>
        </w:rPr>
        <w:t>extinction-level</w:t>
      </w:r>
      <w:r w:rsidRPr="002A2828">
        <w:rPr>
          <w:sz w:val="16"/>
        </w:rPr>
        <w:t xml:space="preserve"> threats in the world today—influenza, HIV, and Ebola—</w:t>
      </w:r>
      <w:r w:rsidRPr="006423D2">
        <w:rPr>
          <w:rStyle w:val="Emphasis"/>
          <w:highlight w:val="green"/>
        </w:rPr>
        <w:t>don’t meet</w:t>
      </w:r>
      <w:r w:rsidRPr="006423D2">
        <w:rPr>
          <w:sz w:val="16"/>
          <w:highlight w:val="green"/>
        </w:rPr>
        <w:t xml:space="preserve"> </w:t>
      </w:r>
      <w:r w:rsidRPr="006423D2">
        <w:rPr>
          <w:highlight w:val="green"/>
          <w:u w:val="single"/>
        </w:rPr>
        <w:t>these</w:t>
      </w:r>
      <w:r w:rsidRPr="002A2828">
        <w:rPr>
          <w:u w:val="single"/>
        </w:rPr>
        <w:t xml:space="preserve"> two </w:t>
      </w:r>
      <w:r w:rsidRPr="006423D2">
        <w:rPr>
          <w:rStyle w:val="Emphasis"/>
          <w:highlight w:val="gree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r>
        <w:rPr>
          <w:sz w:val="16"/>
        </w:rPr>
        <w:t xml:space="preserve"> </w:t>
      </w: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6423D2">
        <w:rPr>
          <w:rStyle w:val="Emphasis"/>
          <w:highlight w:val="green"/>
        </w:rPr>
        <w:t>human-to-human</w:t>
      </w:r>
      <w:r w:rsidRPr="006423D2">
        <w:rPr>
          <w:highlight w:val="green"/>
          <w:u w:val="single"/>
        </w:rPr>
        <w:t xml:space="preserve"> contact</w:t>
      </w:r>
      <w:r w:rsidRPr="002A2828">
        <w:rPr>
          <w:sz w:val="16"/>
        </w:rPr>
        <w:t xml:space="preserve">, which </w:t>
      </w:r>
      <w:r w:rsidRPr="006423D2">
        <w:rPr>
          <w:rStyle w:val="Emphasis"/>
          <w:highlight w:val="green"/>
        </w:rPr>
        <w:t>limits contagion</w:t>
      </w:r>
      <w:r w:rsidRPr="002A2828">
        <w:rPr>
          <w:sz w:val="16"/>
        </w:rPr>
        <w:t xml:space="preserve">. Highly potent </w:t>
      </w:r>
      <w:r w:rsidRPr="006423D2">
        <w:rPr>
          <w:rStyle w:val="Emphasis"/>
          <w:highlight w:val="green"/>
        </w:rPr>
        <w:t>antiviral therapy</w:t>
      </w:r>
      <w:r w:rsidRPr="006423D2">
        <w:rPr>
          <w:sz w:val="16"/>
          <w:highlight w:val="green"/>
        </w:rPr>
        <w:t xml:space="preserve"> </w:t>
      </w:r>
      <w:r w:rsidRPr="006423D2">
        <w:rPr>
          <w:highlight w:val="green"/>
          <w:u w:val="single"/>
        </w:rPr>
        <w:t>allows most</w:t>
      </w:r>
      <w:r w:rsidRPr="002A2828">
        <w:rPr>
          <w:u w:val="single"/>
        </w:rPr>
        <w:t xml:space="preserve"> people </w:t>
      </w:r>
      <w:r w:rsidRPr="006423D2">
        <w:rPr>
          <w:highlight w:val="green"/>
          <w:u w:val="single"/>
        </w:rPr>
        <w:t>to live</w:t>
      </w:r>
      <w:r w:rsidRPr="002A2828">
        <w:rPr>
          <w:sz w:val="16"/>
        </w:rPr>
        <w:t xml:space="preserve"> normally with the disease, and a substantial group of the population has genetic mutations that render them impervious to infection in the first place. Lastly, </w:t>
      </w:r>
      <w:r w:rsidRPr="006423D2">
        <w:rPr>
          <w:rStyle w:val="Emphasis"/>
          <w:highlight w:val="green"/>
        </w:rPr>
        <w:t>simple prevention strategies</w:t>
      </w:r>
      <w:r w:rsidRPr="002A2828">
        <w:rPr>
          <w:sz w:val="16"/>
        </w:rPr>
        <w:t xml:space="preserve"> such as needle exchange for injection drug users and barrier contraceptives—when available—can </w:t>
      </w:r>
      <w:r w:rsidRPr="006423D2">
        <w:rPr>
          <w:highlight w:val="green"/>
          <w:u w:val="single"/>
        </w:rPr>
        <w:t>curtail</w:t>
      </w:r>
      <w:r w:rsidRPr="002A2828">
        <w:rPr>
          <w:u w:val="single"/>
        </w:rPr>
        <w:t xml:space="preserve"> transmission </w:t>
      </w:r>
      <w:r w:rsidRPr="006423D2">
        <w:rPr>
          <w:highlight w:val="green"/>
          <w:u w:val="single"/>
        </w:rPr>
        <w:t>risk</w:t>
      </w:r>
      <w:r w:rsidRPr="006423D2">
        <w:rPr>
          <w:sz w:val="16"/>
          <w:highlight w:val="green"/>
        </w:rPr>
        <w:t>.</w:t>
      </w:r>
      <w:r>
        <w:rPr>
          <w:sz w:val="16"/>
        </w:rPr>
        <w:t xml:space="preserve"> </w:t>
      </w: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6423D2">
        <w:rPr>
          <w:rStyle w:val="Emphasis"/>
          <w:highlight w:val="green"/>
        </w:rPr>
        <w:t>easily recognizable symptoms</w:t>
      </w:r>
      <w:r w:rsidRPr="002A2828">
        <w:rPr>
          <w:sz w:val="16"/>
        </w:rPr>
        <w:t>, plus the taming of its once unfathomable 90 percent mortality rate by simple supportive care.</w:t>
      </w:r>
      <w:r>
        <w:rPr>
          <w:sz w:val="16"/>
        </w:rPr>
        <w:t xml:space="preserve"> </w:t>
      </w: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6423D2">
        <w:rPr>
          <w:highlight w:val="green"/>
          <w:u w:val="single"/>
        </w:rPr>
        <w:t>our immune system</w:t>
      </w:r>
      <w:r w:rsidRPr="002A2828">
        <w:rPr>
          <w:u w:val="single"/>
        </w:rPr>
        <w:t xml:space="preserve">, </w:t>
      </w:r>
      <w:r w:rsidRPr="006423D2">
        <w:rPr>
          <w:highlight w:val="green"/>
          <w:u w:val="single"/>
        </w:rPr>
        <w:t>one of the most complex</w:t>
      </w:r>
      <w:r w:rsidRPr="002A2828">
        <w:rPr>
          <w:u w:val="single"/>
        </w:rPr>
        <w:t xml:space="preserve"> on the planet, </w:t>
      </w:r>
      <w:r w:rsidRPr="006423D2">
        <w:rPr>
          <w:highlight w:val="green"/>
          <w:u w:val="single"/>
        </w:rPr>
        <w:t>even without</w:t>
      </w:r>
      <w:r w:rsidRPr="002A2828">
        <w:rPr>
          <w:u w:val="single"/>
        </w:rPr>
        <w:t xml:space="preserve"> the benefit of </w:t>
      </w:r>
      <w:r w:rsidRPr="006423D2">
        <w:rPr>
          <w:highlight w:val="gree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6423D2">
        <w:rPr>
          <w:highlight w:val="green"/>
          <w:u w:val="single"/>
        </w:rPr>
        <w:t xml:space="preserve">Coupled to </w:t>
      </w:r>
      <w:r w:rsidRPr="006423D2">
        <w:rPr>
          <w:rStyle w:val="Emphasis"/>
          <w:highlight w:val="green"/>
        </w:rPr>
        <w:t>genetic variations</w:t>
      </w:r>
      <w:r w:rsidRPr="006423D2">
        <w:rPr>
          <w:highlight w:val="gree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6423D2">
        <w:rPr>
          <w:highlight w:val="green"/>
          <w:u w:val="single"/>
        </w:rPr>
        <w:t>ensures</w:t>
      </w:r>
      <w:r w:rsidRPr="002A2828">
        <w:rPr>
          <w:sz w:val="16"/>
        </w:rPr>
        <w:t xml:space="preserve"> that almost </w:t>
      </w:r>
      <w:r w:rsidRPr="006423D2">
        <w:rPr>
          <w:rStyle w:val="Emphasis"/>
          <w:highlight w:val="green"/>
        </w:rPr>
        <w:t>any</w:t>
      </w:r>
      <w:r w:rsidRPr="002A2828">
        <w:rPr>
          <w:sz w:val="16"/>
        </w:rPr>
        <w:t xml:space="preserve"> infectious </w:t>
      </w:r>
      <w:r w:rsidRPr="006423D2">
        <w:rPr>
          <w:rStyle w:val="Emphasis"/>
          <w:highlight w:val="green"/>
        </w:rPr>
        <w:t>disease</w:t>
      </w:r>
      <w:r w:rsidRPr="002A2828">
        <w:rPr>
          <w:sz w:val="16"/>
        </w:rPr>
        <w:t xml:space="preserve"> onslaught </w:t>
      </w:r>
      <w:r w:rsidRPr="006423D2">
        <w:rPr>
          <w:highlight w:val="green"/>
          <w:u w:val="single"/>
        </w:rPr>
        <w:t>will leave a large proportion</w:t>
      </w:r>
      <w:r w:rsidRPr="002A2828">
        <w:rPr>
          <w:u w:val="single"/>
        </w:rPr>
        <w:t xml:space="preserve"> </w:t>
      </w:r>
      <w:r w:rsidRPr="002A2828">
        <w:rPr>
          <w:sz w:val="16"/>
        </w:rPr>
        <w:t xml:space="preserve">of the population </w:t>
      </w:r>
      <w:r w:rsidRPr="006423D2">
        <w:rPr>
          <w:rStyle w:val="Emphasis"/>
          <w:highlight w:val="green"/>
        </w:rPr>
        <w:t>alive</w:t>
      </w:r>
      <w:r w:rsidRPr="002A2828">
        <w:rPr>
          <w:rStyle w:val="Emphasis"/>
        </w:rPr>
        <w:t xml:space="preserve"> to rebuild</w:t>
      </w:r>
      <w:r w:rsidRPr="002A2828">
        <w:rPr>
          <w:sz w:val="16"/>
        </w:rPr>
        <w:t>, in contrast to the fictional Hollywood versions.</w:t>
      </w:r>
    </w:p>
    <w:p w14:paraId="25B9ECCC" w14:textId="77777777" w:rsidR="008A0FD4" w:rsidRPr="002C507D" w:rsidRDefault="008A0FD4" w:rsidP="008A0FD4">
      <w:pPr>
        <w:pStyle w:val="Heading4"/>
        <w:rPr>
          <w:rFonts w:cs="Calibri"/>
        </w:rPr>
      </w:pPr>
      <w:r w:rsidRPr="002C507D">
        <w:rPr>
          <w:rFonts w:cs="Calibri"/>
        </w:rPr>
        <w:t>Pandemics solve nuclear war that spills up to extinction---it’s likely now.</w:t>
      </w:r>
    </w:p>
    <w:p w14:paraId="68BE07BA" w14:textId="77777777" w:rsidR="008A0FD4" w:rsidRPr="002C507D" w:rsidRDefault="008A0FD4" w:rsidP="008A0FD4">
      <w:r w:rsidRPr="002C507D">
        <w:t xml:space="preserve">Barry. R. </w:t>
      </w:r>
      <w:r w:rsidRPr="002C507D">
        <w:rPr>
          <w:rStyle w:val="Style13ptBold"/>
        </w:rPr>
        <w:t>Posen 20</w:t>
      </w:r>
      <w:r w:rsidRPr="002C507D">
        <w:t xml:space="preserve">. Ford International Professor of Political Science at MIT and Director Emeritus of the MIT Security Studies Program. 4/23/2020. “Do Pandemics Promote Peace?” </w:t>
      </w:r>
      <w:hyperlink r:id="rId9" w:history="1">
        <w:r w:rsidRPr="002C507D">
          <w:rPr>
            <w:rStyle w:val="Hyperlink"/>
          </w:rPr>
          <w:t>https://www.foreignaffairs.com/articles/china/2020-04-23/do-pandemics-promote-peace</w:t>
        </w:r>
      </w:hyperlink>
      <w:r w:rsidRPr="002C507D">
        <w:t>. DOA: 9/2/2020. SIR.</w:t>
      </w:r>
    </w:p>
    <w:p w14:paraId="5D3B5E8F" w14:textId="77777777" w:rsidR="008A0FD4" w:rsidRDefault="008A0FD4" w:rsidP="008A0FD4">
      <w:pPr>
        <w:rPr>
          <w:rStyle w:val="Emphasis"/>
        </w:rPr>
      </w:pPr>
      <w:r w:rsidRPr="002C507D">
        <w:rPr>
          <w:sz w:val="16"/>
        </w:rPr>
        <w:t xml:space="preserve">What these analysts miss is that </w:t>
      </w:r>
      <w:r w:rsidRPr="00E77DDC">
        <w:rPr>
          <w:rStyle w:val="Emphasis"/>
          <w:highlight w:val="green"/>
        </w:rPr>
        <w:t>COVID</w:t>
      </w:r>
      <w:r w:rsidRPr="002C507D">
        <w:rPr>
          <w:rStyle w:val="Emphasis"/>
        </w:rPr>
        <w:t>-19</w:t>
      </w:r>
      <w:r w:rsidRPr="002C507D">
        <w:rPr>
          <w:sz w:val="16"/>
        </w:rPr>
        <w:t>, the disease caused by the coronavirus,</w:t>
      </w:r>
      <w:r w:rsidRPr="002C507D">
        <w:rPr>
          <w:u w:val="single"/>
        </w:rPr>
        <w:t xml:space="preserve"> </w:t>
      </w:r>
      <w:r w:rsidRPr="00E77DDC">
        <w:rPr>
          <w:highlight w:val="green"/>
          <w:u w:val="single"/>
        </w:rPr>
        <w:t xml:space="preserve">is </w:t>
      </w:r>
      <w:r w:rsidRPr="00E77DDC">
        <w:rPr>
          <w:rStyle w:val="Emphasis"/>
          <w:highlight w:val="green"/>
        </w:rPr>
        <w:t>weakening</w:t>
      </w:r>
      <w:r w:rsidRPr="002C507D">
        <w:rPr>
          <w:u w:val="single"/>
        </w:rPr>
        <w:t xml:space="preserve"> </w:t>
      </w:r>
      <w:proofErr w:type="gramStart"/>
      <w:r w:rsidRPr="002C507D">
        <w:rPr>
          <w:u w:val="single"/>
        </w:rPr>
        <w:t>all of</w:t>
      </w:r>
      <w:proofErr w:type="gramEnd"/>
      <w:r w:rsidRPr="002C507D">
        <w:rPr>
          <w:u w:val="single"/>
        </w:rPr>
        <w:t xml:space="preserve"> the </w:t>
      </w:r>
      <w:r w:rsidRPr="002C507D">
        <w:rPr>
          <w:rStyle w:val="Emphasis"/>
        </w:rPr>
        <w:t>great</w:t>
      </w:r>
      <w:r w:rsidRPr="002C507D">
        <w:rPr>
          <w:u w:val="single"/>
        </w:rPr>
        <w:t xml:space="preserve"> and </w:t>
      </w:r>
      <w:r w:rsidRPr="002C507D">
        <w:rPr>
          <w:rStyle w:val="Emphasis"/>
        </w:rPr>
        <w:t xml:space="preserve">middle </w:t>
      </w:r>
      <w:r w:rsidRPr="00E77DDC">
        <w:rPr>
          <w:rStyle w:val="Emphasis"/>
          <w:highlight w:val="green"/>
        </w:rPr>
        <w:t>powers</w:t>
      </w:r>
      <w:r w:rsidRPr="002C507D">
        <w:rPr>
          <w:u w:val="single"/>
        </w:rPr>
        <w:t xml:space="preserve"> more or less </w:t>
      </w:r>
      <w:r w:rsidRPr="00E77DDC">
        <w:rPr>
          <w:rStyle w:val="Emphasis"/>
          <w:highlight w:val="green"/>
        </w:rPr>
        <w:t>equally</w:t>
      </w:r>
      <w:r w:rsidRPr="002C507D">
        <w:rPr>
          <w:u w:val="single"/>
        </w:rPr>
        <w:t xml:space="preserve">. None is likely to gain a </w:t>
      </w:r>
      <w:r w:rsidRPr="002C507D">
        <w:rPr>
          <w:rStyle w:val="Emphasis"/>
        </w:rPr>
        <w:t>meaningful advantage</w:t>
      </w:r>
      <w:r w:rsidRPr="002C507D">
        <w:rPr>
          <w:u w:val="single"/>
        </w:rPr>
        <w:t xml:space="preserve"> over the others. All will have ample reason to be </w:t>
      </w:r>
      <w:r w:rsidRPr="002C507D">
        <w:rPr>
          <w:rStyle w:val="Emphasis"/>
        </w:rPr>
        <w:t>pessimistic</w:t>
      </w:r>
      <w:r w:rsidRPr="002C507D">
        <w:rPr>
          <w:u w:val="single"/>
        </w:rPr>
        <w:t xml:space="preserve"> about</w:t>
      </w:r>
      <w:r w:rsidRPr="002C507D">
        <w:rPr>
          <w:sz w:val="16"/>
        </w:rPr>
        <w:t xml:space="preserve"> their </w:t>
      </w:r>
      <w:r w:rsidRPr="002C507D">
        <w:rPr>
          <w:rStyle w:val="Emphasis"/>
        </w:rPr>
        <w:t>military capabilities</w:t>
      </w:r>
      <w:r w:rsidRPr="002C507D">
        <w:rPr>
          <w:u w:val="single"/>
        </w:rPr>
        <w:t xml:space="preserve"> and</w:t>
      </w:r>
      <w:r w:rsidRPr="002C507D">
        <w:rPr>
          <w:sz w:val="16"/>
        </w:rPr>
        <w:t xml:space="preserve"> their</w:t>
      </w:r>
      <w:r w:rsidRPr="002C507D">
        <w:rPr>
          <w:u w:val="single"/>
        </w:rPr>
        <w:t xml:space="preserve"> </w:t>
      </w:r>
      <w:r w:rsidRPr="002C507D">
        <w:rPr>
          <w:rStyle w:val="Emphasis"/>
        </w:rPr>
        <w:t>overall readiness for war</w:t>
      </w:r>
      <w:r w:rsidRPr="002C507D">
        <w:rPr>
          <w:sz w:val="16"/>
        </w:rPr>
        <w:t xml:space="preserve">. For the duration of the pandemic, at least, and </w:t>
      </w:r>
      <w:r w:rsidRPr="002C507D">
        <w:rPr>
          <w:u w:val="single"/>
        </w:rPr>
        <w:t xml:space="preserve">probably </w:t>
      </w:r>
      <w:r w:rsidRPr="002C507D">
        <w:rPr>
          <w:rStyle w:val="Emphasis"/>
        </w:rPr>
        <w:t>for years afterward</w:t>
      </w:r>
      <w:r w:rsidRPr="002C507D">
        <w:rPr>
          <w:u w:val="single"/>
        </w:rPr>
        <w:t xml:space="preserve">, the </w:t>
      </w:r>
      <w:r w:rsidRPr="00E77DDC">
        <w:rPr>
          <w:rStyle w:val="Emphasis"/>
          <w:highlight w:val="green"/>
        </w:rPr>
        <w:t>odds of</w:t>
      </w:r>
      <w:r w:rsidRPr="002C507D">
        <w:rPr>
          <w:rStyle w:val="Emphasis"/>
        </w:rPr>
        <w:t xml:space="preserve"> a </w:t>
      </w:r>
      <w:r w:rsidRPr="00E77DDC">
        <w:rPr>
          <w:rStyle w:val="Emphasis"/>
          <w:highlight w:val="green"/>
        </w:rPr>
        <w:t>war</w:t>
      </w:r>
      <w:r w:rsidRPr="002C507D">
        <w:rPr>
          <w:u w:val="single"/>
        </w:rPr>
        <w:t xml:space="preserve"> between </w:t>
      </w:r>
      <w:r w:rsidRPr="002C507D">
        <w:rPr>
          <w:rStyle w:val="Emphasis"/>
        </w:rPr>
        <w:t xml:space="preserve">major powers will </w:t>
      </w:r>
      <w:r w:rsidRPr="00E77DDC">
        <w:rPr>
          <w:rStyle w:val="Emphasis"/>
          <w:highlight w:val="green"/>
        </w:rPr>
        <w:t>go down</w:t>
      </w:r>
      <w:r w:rsidRPr="002C507D">
        <w:rPr>
          <w:u w:val="single"/>
        </w:rPr>
        <w:t xml:space="preserve">, not up. </w:t>
      </w:r>
      <w:r w:rsidRPr="00E77DDC">
        <w:rPr>
          <w:rStyle w:val="Emphasis"/>
          <w:highlight w:val="green"/>
        </w:rPr>
        <w:t>PAX EPIDEMICA</w:t>
      </w:r>
      <w:r w:rsidRPr="002C507D">
        <w:rPr>
          <w:rStyle w:val="Emphasis"/>
        </w:rPr>
        <w:t xml:space="preserve">? </w:t>
      </w:r>
      <w:r w:rsidRPr="00E77DDC">
        <w:rPr>
          <w:highlight w:val="green"/>
          <w:u w:val="single"/>
        </w:rPr>
        <w:t>A</w:t>
      </w:r>
      <w:r w:rsidRPr="002C507D">
        <w:rPr>
          <w:u w:val="single"/>
        </w:rPr>
        <w:t xml:space="preserve"> </w:t>
      </w:r>
      <w:r w:rsidRPr="002C507D">
        <w:rPr>
          <w:rStyle w:val="Emphasis"/>
        </w:rPr>
        <w:t xml:space="preserve">cursory </w:t>
      </w:r>
      <w:r w:rsidRPr="00E77DDC">
        <w:rPr>
          <w:rStyle w:val="Emphasis"/>
          <w:highlight w:val="green"/>
        </w:rPr>
        <w:t>survey</w:t>
      </w:r>
      <w:r w:rsidRPr="00E77DDC">
        <w:rPr>
          <w:highlight w:val="green"/>
          <w:u w:val="single"/>
        </w:rPr>
        <w:t xml:space="preserve"> of </w:t>
      </w:r>
      <w:r w:rsidRPr="002C507D">
        <w:rPr>
          <w:u w:val="single"/>
        </w:rPr>
        <w:t xml:space="preserve">the </w:t>
      </w:r>
      <w:r w:rsidRPr="002C507D">
        <w:rPr>
          <w:rStyle w:val="Emphasis"/>
        </w:rPr>
        <w:t xml:space="preserve">scholarly </w:t>
      </w:r>
      <w:r w:rsidRPr="00E77DDC">
        <w:rPr>
          <w:rStyle w:val="Emphasis"/>
          <w:highlight w:val="green"/>
        </w:rPr>
        <w:t>lit</w:t>
      </w:r>
      <w:r w:rsidRPr="002C507D">
        <w:rPr>
          <w:u w:val="single"/>
        </w:rPr>
        <w:t xml:space="preserve">erature </w:t>
      </w:r>
      <w:r w:rsidRPr="00E77DDC">
        <w:rPr>
          <w:highlight w:val="green"/>
          <w:u w:val="single"/>
        </w:rPr>
        <w:t xml:space="preserve">on </w:t>
      </w:r>
      <w:r w:rsidRPr="00E77DDC">
        <w:rPr>
          <w:rStyle w:val="Emphasis"/>
          <w:highlight w:val="green"/>
        </w:rPr>
        <w:t>war and disease</w:t>
      </w:r>
      <w:r w:rsidRPr="002C507D">
        <w:rPr>
          <w:u w:val="single"/>
        </w:rPr>
        <w:t xml:space="preserve"> appears to</w:t>
      </w:r>
      <w:r w:rsidRPr="00DD29D2">
        <w:rPr>
          <w:u w:val="single"/>
        </w:rPr>
        <w:t xml:space="preserve"> </w:t>
      </w:r>
      <w:r w:rsidRPr="00E77DDC">
        <w:rPr>
          <w:highlight w:val="green"/>
          <w:u w:val="single"/>
        </w:rPr>
        <w:t>confirm</w:t>
      </w:r>
      <w:r w:rsidRPr="00DD29D2">
        <w:rPr>
          <w:sz w:val="16"/>
        </w:rPr>
        <w:t xml:space="preserve"> Blainey’s observation </w:t>
      </w:r>
      <w:r w:rsidRPr="00DD29D2">
        <w:rPr>
          <w:u w:val="single"/>
        </w:rPr>
        <w:t xml:space="preserve">that </w:t>
      </w:r>
      <w:r w:rsidRPr="00E77DDC">
        <w:rPr>
          <w:rStyle w:val="Emphasis"/>
          <w:highlight w:val="green"/>
        </w:rPr>
        <w:t>pessimism is conducive to peace</w:t>
      </w:r>
      <w:r w:rsidRPr="00DD29D2">
        <w:rPr>
          <w:u w:val="single"/>
        </w:rPr>
        <w:t>. Scholars have documented again and again how war creates permissive conditions for disease—in armies as well as civilians in the fought-over territories</w:t>
      </w:r>
      <w:r w:rsidRPr="00DD29D2">
        <w:rPr>
          <w:sz w:val="16"/>
        </w:rPr>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DD29D2">
        <w:rPr>
          <w:u w:val="single"/>
        </w:rPr>
        <w:t xml:space="preserve">That </w:t>
      </w:r>
      <w:r w:rsidRPr="00E77DDC">
        <w:rPr>
          <w:rStyle w:val="Emphasis"/>
          <w:highlight w:val="green"/>
        </w:rPr>
        <w:t>sickness slows the march to war</w:t>
      </w:r>
      <w:r w:rsidRPr="00DD29D2">
        <w:rPr>
          <w:u w:val="single"/>
        </w:rPr>
        <w:t xml:space="preserve"> is partly </w:t>
      </w:r>
      <w:proofErr w:type="gramStart"/>
      <w:r w:rsidRPr="00DD29D2">
        <w:rPr>
          <w:u w:val="single"/>
        </w:rPr>
        <w:t>due to the fact that</w:t>
      </w:r>
      <w:proofErr w:type="gramEnd"/>
      <w:r w:rsidRPr="00DD29D2">
        <w:rPr>
          <w:u w:val="single"/>
        </w:rPr>
        <w:t xml:space="preserve"> war </w:t>
      </w:r>
      <w:r w:rsidRPr="00DD29D2">
        <w:rPr>
          <w:rStyle w:val="Emphasis"/>
        </w:rPr>
        <w:t>depends on people</w:t>
      </w:r>
      <w:r w:rsidRPr="00DD29D2">
        <w:rPr>
          <w:u w:val="single"/>
        </w:rPr>
        <w:t xml:space="preserve">. </w:t>
      </w:r>
      <w:r w:rsidRPr="00E77DDC">
        <w:rPr>
          <w:highlight w:val="green"/>
          <w:u w:val="single"/>
        </w:rPr>
        <w:t>When people fall ill, they can’t be</w:t>
      </w:r>
      <w:r w:rsidRPr="00DD29D2">
        <w:rPr>
          <w:u w:val="single"/>
        </w:rPr>
        <w:t xml:space="preserve"> </w:t>
      </w:r>
      <w:r w:rsidRPr="00DD29D2">
        <w:rPr>
          <w:rStyle w:val="Emphasis"/>
        </w:rPr>
        <w:t>counted on</w:t>
      </w:r>
      <w:r w:rsidRPr="00DD29D2">
        <w:rPr>
          <w:sz w:val="16"/>
        </w:rPr>
        <w:t xml:space="preserve"> to perform well </w:t>
      </w:r>
      <w:r w:rsidRPr="00E77DDC">
        <w:rPr>
          <w:highlight w:val="green"/>
          <w:u w:val="single"/>
        </w:rPr>
        <w:t>in combat</w:t>
      </w:r>
      <w:r w:rsidRPr="00DD29D2">
        <w:rPr>
          <w:sz w:val="16"/>
        </w:rPr>
        <w:t>. Military medici</w:t>
      </w:r>
      <w:r w:rsidRPr="003F2828">
        <w:rPr>
          <w:sz w:val="16"/>
        </w:rPr>
        <w:t xml:space="preserve">ne made enormous strides in the years leading up to World War I, prior to which armies suffered higher numbers of casualties from disease than from combat. But </w:t>
      </w:r>
      <w:r w:rsidRPr="003F2828">
        <w:rPr>
          <w:u w:val="single"/>
        </w:rPr>
        <w:t xml:space="preserve">pandemics still </w:t>
      </w:r>
      <w:r w:rsidRPr="003F2828">
        <w:rPr>
          <w:rStyle w:val="Emphasis"/>
        </w:rPr>
        <w:t>threaten military units</w:t>
      </w:r>
      <w:r w:rsidRPr="003F2828">
        <w:rPr>
          <w:sz w:val="16"/>
        </w:rPr>
        <w:t>, as those</w:t>
      </w:r>
      <w:r w:rsidRPr="00DD29D2">
        <w:rPr>
          <w:sz w:val="16"/>
        </w:rPr>
        <w:t xml:space="preserve"> onboard U.S. and French aircraft carriers,</w:t>
      </w:r>
      <w:r w:rsidRPr="00DD29D2">
        <w:rPr>
          <w:u w:val="single"/>
        </w:rPr>
        <w:t xml:space="preserve"> </w:t>
      </w:r>
      <w:r w:rsidRPr="00DD29D2">
        <w:rPr>
          <w:rStyle w:val="Emphasis"/>
        </w:rPr>
        <w:t>hundreds</w:t>
      </w:r>
      <w:r w:rsidRPr="00DD29D2">
        <w:rPr>
          <w:u w:val="single"/>
        </w:rPr>
        <w:t xml:space="preserve"> of whom </w:t>
      </w:r>
      <w:r w:rsidRPr="00DD29D2">
        <w:rPr>
          <w:rStyle w:val="Emphasis"/>
        </w:rPr>
        <w:t>tested positive for COVID-19</w:t>
      </w:r>
      <w:r w:rsidRPr="00DD29D2">
        <w:rPr>
          <w:u w:val="single"/>
        </w:rPr>
        <w:t xml:space="preserve">, know well. Sailors and </w:t>
      </w:r>
      <w:r w:rsidRPr="00E77DDC">
        <w:rPr>
          <w:highlight w:val="green"/>
          <w:u w:val="single"/>
        </w:rPr>
        <w:t>soldiers</w:t>
      </w:r>
      <w:r w:rsidRPr="00DD29D2">
        <w:rPr>
          <w:u w:val="single"/>
        </w:rPr>
        <w:t xml:space="preserve"> in the field are among the </w:t>
      </w:r>
      <w:r w:rsidRPr="00DD29D2">
        <w:rPr>
          <w:rStyle w:val="Emphasis"/>
        </w:rPr>
        <w:t>most vulnerable</w:t>
      </w:r>
      <w:r w:rsidRPr="00DD29D2">
        <w:rPr>
          <w:sz w:val="16"/>
        </w:rPr>
        <w:t xml:space="preserve"> because they are packed together. But even </w:t>
      </w:r>
      <w:r w:rsidRPr="00DD29D2">
        <w:rPr>
          <w:rStyle w:val="Emphasis"/>
        </w:rPr>
        <w:t xml:space="preserve">airmen are </w:t>
      </w:r>
      <w:r w:rsidRPr="00E77DDC">
        <w:rPr>
          <w:rStyle w:val="Emphasis"/>
          <w:highlight w:val="green"/>
        </w:rPr>
        <w:t>at risk</w:t>
      </w:r>
      <w:r w:rsidRPr="00DD29D2">
        <w:rPr>
          <w:u w:val="single"/>
        </w:rPr>
        <w:t xml:space="preserve">, since they must take refuge from air attacks in bunkers, where </w:t>
      </w:r>
      <w:r w:rsidRPr="00DD29D2">
        <w:rPr>
          <w:rStyle w:val="Emphasis"/>
        </w:rPr>
        <w:t>the virus</w:t>
      </w:r>
      <w:r w:rsidRPr="00DD29D2">
        <w:rPr>
          <w:u w:val="single"/>
        </w:rPr>
        <w:t xml:space="preserve"> could </w:t>
      </w:r>
      <w:r w:rsidRPr="00DD29D2">
        <w:rPr>
          <w:rStyle w:val="Emphasis"/>
        </w:rPr>
        <w:t>also spread rapidly</w:t>
      </w:r>
      <w:r w:rsidRPr="00DD29D2">
        <w:rPr>
          <w:u w:val="single"/>
        </w:rPr>
        <w:t xml:space="preserve">. </w:t>
      </w:r>
      <w:r w:rsidRPr="00E77DDC">
        <w:rPr>
          <w:highlight w:val="green"/>
          <w:u w:val="single"/>
        </w:rPr>
        <w:t>Ground campaigns</w:t>
      </w:r>
      <w:r w:rsidRPr="00DD29D2">
        <w:rPr>
          <w:u w:val="single"/>
        </w:rPr>
        <w:t xml:space="preserve"> in urban areas </w:t>
      </w:r>
      <w:r w:rsidRPr="00E77DDC">
        <w:rPr>
          <w:highlight w:val="green"/>
          <w:u w:val="single"/>
        </w:rPr>
        <w:t xml:space="preserve">pose </w:t>
      </w:r>
      <w:r w:rsidRPr="00DD29D2">
        <w:rPr>
          <w:u w:val="single"/>
        </w:rPr>
        <w:t xml:space="preserve">still </w:t>
      </w:r>
      <w:r w:rsidRPr="00DD29D2">
        <w:rPr>
          <w:rStyle w:val="Emphasis"/>
        </w:rPr>
        <w:t xml:space="preserve">greater </w:t>
      </w:r>
      <w:r w:rsidRPr="00E77DDC">
        <w:rPr>
          <w:rStyle w:val="Emphasis"/>
          <w:highlight w:val="green"/>
        </w:rPr>
        <w:t>dangers</w:t>
      </w:r>
      <w:r w:rsidRPr="00E77DDC">
        <w:rPr>
          <w:highlight w:val="green"/>
          <w:u w:val="single"/>
        </w:rPr>
        <w:t xml:space="preserve"> in </w:t>
      </w:r>
      <w:r w:rsidRPr="00E77DDC">
        <w:rPr>
          <w:rStyle w:val="Emphasis"/>
          <w:highlight w:val="green"/>
        </w:rPr>
        <w:t>pandemic</w:t>
      </w:r>
      <w:r w:rsidRPr="00DD29D2">
        <w:rPr>
          <w:rStyle w:val="Emphasis"/>
        </w:rPr>
        <w:t xml:space="preserve"> times</w:t>
      </w:r>
      <w:r w:rsidRPr="00DD29D2">
        <w:rPr>
          <w:sz w:val="16"/>
        </w:rPr>
        <w:t xml:space="preserve">. </w:t>
      </w:r>
      <w:r w:rsidRPr="00F12107">
        <w:rPr>
          <w:sz w:val="16"/>
        </w:rPr>
        <w:t>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F12107">
        <w:rPr>
          <w:u w:val="single"/>
        </w:rPr>
        <w:t xml:space="preserve"> an </w:t>
      </w:r>
      <w:r w:rsidRPr="00F12107">
        <w:rPr>
          <w:rStyle w:val="Emphasis"/>
        </w:rPr>
        <w:t>abundance of caution</w:t>
      </w:r>
      <w:r w:rsidRPr="00F12107">
        <w:rPr>
          <w:rStyle w:val="StyleUnderline"/>
        </w:rPr>
        <w:t xml:space="preserve"> i</w:t>
      </w:r>
      <w:r w:rsidRPr="00F12107">
        <w:rPr>
          <w:u w:val="single"/>
        </w:rPr>
        <w:t xml:space="preserve">s </w:t>
      </w:r>
      <w:r w:rsidRPr="00F12107">
        <w:rPr>
          <w:rStyle w:val="Emphasis"/>
        </w:rPr>
        <w:t>likely to persist</w:t>
      </w:r>
      <w:r w:rsidRPr="00F12107">
        <w:rPr>
          <w:u w:val="single"/>
        </w:rPr>
        <w:t xml:space="preserve"> for some time after it comes into use. Major outbreaks damage </w:t>
      </w:r>
      <w:r w:rsidRPr="00F12107">
        <w:rPr>
          <w:rStyle w:val="Emphasis"/>
        </w:rPr>
        <w:t>national economies</w:t>
      </w:r>
      <w:r w:rsidRPr="00F12107">
        <w:rPr>
          <w:u w:val="single"/>
        </w:rPr>
        <w:t xml:space="preserve">, which are the </w:t>
      </w:r>
      <w:r w:rsidRPr="00F12107">
        <w:rPr>
          <w:rStyle w:val="Emphasis"/>
        </w:rPr>
        <w:t>source of military power.</w:t>
      </w:r>
      <w:r w:rsidRPr="00F12107">
        <w:rPr>
          <w:u w:val="single"/>
        </w:rPr>
        <w:t xml:space="preserve"> The most important</w:t>
      </w:r>
      <w:r w:rsidRPr="00DD29D2">
        <w:rPr>
          <w:u w:val="single"/>
        </w:rPr>
        <w:t xml:space="preserve"> reason </w:t>
      </w:r>
      <w:r w:rsidRPr="00E77DDC">
        <w:rPr>
          <w:rStyle w:val="Emphasis"/>
          <w:highlight w:val="green"/>
        </w:rPr>
        <w:t>disease inhibits war</w:t>
      </w:r>
      <w:r w:rsidRPr="00DD29D2">
        <w:rPr>
          <w:u w:val="single"/>
        </w:rPr>
        <w:t xml:space="preserve"> is economic. Major o</w:t>
      </w:r>
      <w:r w:rsidRPr="00F12107">
        <w:rPr>
          <w:u w:val="single"/>
        </w:rPr>
        <w:t>utbreaks damage national economies, which are the source of military power. COVID-19 is a pandemic—</w:t>
      </w:r>
      <w:proofErr w:type="gramStart"/>
      <w:r w:rsidRPr="00F12107">
        <w:rPr>
          <w:u w:val="single"/>
        </w:rPr>
        <w:t>by definition a</w:t>
      </w:r>
      <w:proofErr w:type="gramEnd"/>
      <w:r w:rsidRPr="00F12107">
        <w:rPr>
          <w:u w:val="single"/>
        </w:rPr>
        <w:t xml:space="preserve"> worldwide phenomenon. All great and middle powers appear to be adversely affected, and all have reason to be pessimistic about their </w:t>
      </w:r>
      <w:r w:rsidRPr="00F12107">
        <w:rPr>
          <w:rStyle w:val="Emphasis"/>
        </w:rPr>
        <w:t>military prospects</w:t>
      </w:r>
      <w:r w:rsidRPr="00F12107">
        <w:rPr>
          <w:u w:val="single"/>
        </w:rPr>
        <w:t xml:space="preserve">. Their economies are shrinking fast, and </w:t>
      </w:r>
      <w:r w:rsidRPr="00F12107">
        <w:rPr>
          <w:rStyle w:val="Emphasis"/>
        </w:rPr>
        <w:t>there is great uncertainty</w:t>
      </w:r>
      <w:r w:rsidRPr="00F12107">
        <w:rPr>
          <w:u w:val="single"/>
        </w:rPr>
        <w:t xml:space="preserve"> about when and how quickly they will start growing again. Even China, which has slowed the spread of the disease and begun to reopen its economy, will be hurting for </w:t>
      </w:r>
      <w:proofErr w:type="gramStart"/>
      <w:r w:rsidRPr="00F12107">
        <w:rPr>
          <w:u w:val="single"/>
        </w:rPr>
        <w:t>years  to</w:t>
      </w:r>
      <w:proofErr w:type="gramEnd"/>
      <w:r w:rsidRPr="00F12107">
        <w:rPr>
          <w:u w:val="single"/>
        </w:rPr>
        <w:t xml:space="preserve"> come</w:t>
      </w:r>
      <w:r w:rsidRPr="00F12107">
        <w:rPr>
          <w:sz w:val="16"/>
        </w:rPr>
        <w:t>. It took an enormous hit to GDP in the first quarter of 2020</w:t>
      </w:r>
      <w:r w:rsidRPr="003F2828">
        <w:rPr>
          <w:sz w:val="16"/>
        </w:rPr>
        <w:t xml:space="preserve">,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hyperlink r:id="rId10" w:history="1">
        <w:r w:rsidRPr="003F2828">
          <w:rPr>
            <w:rStyle w:val="Hyperlink"/>
            <w:sz w:val="16"/>
          </w:rPr>
          <w:t>forecasts</w:t>
        </w:r>
      </w:hyperlink>
      <w:r w:rsidRPr="003F2828">
        <w:rPr>
          <w:sz w:val="16"/>
        </w:rPr>
        <w:t xml:space="preserve"> slower growth in China this year than at any time since the 1970s. </w:t>
      </w:r>
      <w:r w:rsidRPr="003F2828">
        <w:rPr>
          <w:u w:val="single"/>
        </w:rPr>
        <w:t xml:space="preserve">Even </w:t>
      </w:r>
      <w:r w:rsidRPr="003F2828">
        <w:rPr>
          <w:rStyle w:val="Emphasis"/>
        </w:rPr>
        <w:t>after a vaccine</w:t>
      </w:r>
      <w:r w:rsidRPr="003F2828">
        <w:rPr>
          <w:u w:val="single"/>
        </w:rPr>
        <w:t xml:space="preserve"> is developed and made widely available, </w:t>
      </w:r>
      <w:r w:rsidRPr="003F2828">
        <w:rPr>
          <w:rStyle w:val="Emphasis"/>
        </w:rPr>
        <w:t>economic troubles may linger</w:t>
      </w:r>
      <w:r w:rsidRPr="003F2828">
        <w:rPr>
          <w:u w:val="single"/>
        </w:rPr>
        <w:t xml:space="preserve"> for years. States will emerge from this crisis with </w:t>
      </w:r>
      <w:r w:rsidRPr="003F2828">
        <w:rPr>
          <w:rStyle w:val="Emphasis"/>
        </w:rPr>
        <w:t>enormous debts</w:t>
      </w:r>
      <w:r w:rsidRPr="003F2828">
        <w:rPr>
          <w:sz w:val="16"/>
        </w:rPr>
        <w:t xml:space="preserve">. They will spend years paying for the bailout and stimulus packages they used to protect citizens and businesses from the economic consequences of social distancing. </w:t>
      </w:r>
      <w:r w:rsidRPr="003F2828">
        <w:rPr>
          <w:u w:val="single"/>
        </w:rPr>
        <w:t xml:space="preserve">Drained treasuries will give them one more reason to be </w:t>
      </w:r>
      <w:r w:rsidRPr="003F2828">
        <w:rPr>
          <w:rStyle w:val="Emphasis"/>
        </w:rPr>
        <w:t>pessimistic</w:t>
      </w:r>
      <w:r w:rsidRPr="003F2828">
        <w:rPr>
          <w:u w:val="single"/>
        </w:rPr>
        <w:t xml:space="preserve"> about their military might. </w:t>
      </w:r>
      <w:r w:rsidRPr="003F2828">
        <w:rPr>
          <w:rStyle w:val="Emphasis"/>
        </w:rPr>
        <w:t xml:space="preserve">LESS TRADE, LESS FRICTION </w:t>
      </w:r>
      <w:r w:rsidRPr="003F2828">
        <w:rPr>
          <w:sz w:val="16"/>
        </w:rPr>
        <w:t>How long is the pacifying effect of pessimism likely to last? If a vaccine is developed quickly, enabling a relatively swift economic recovery, the mood may prove short-lived. But it is equally likely that the coronavirus crisis will last long enough to change the world in important</w:t>
      </w:r>
      <w:r w:rsidRPr="00DD29D2">
        <w:rPr>
          <w:sz w:val="16"/>
        </w:rPr>
        <w:t xml:space="preserve">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E77DDC">
        <w:rPr>
          <w:highlight w:val="green"/>
          <w:u w:val="single"/>
        </w:rPr>
        <w:t>Citizens</w:t>
      </w:r>
      <w:r w:rsidRPr="00DD29D2">
        <w:rPr>
          <w:sz w:val="16"/>
        </w:rPr>
        <w:t xml:space="preserve"> will see themselves as dependent on the state, and they </w:t>
      </w:r>
      <w:r w:rsidRPr="00DD29D2">
        <w:rPr>
          <w:u w:val="single"/>
        </w:rPr>
        <w:t xml:space="preserve">will be </w:t>
      </w:r>
      <w:r w:rsidRPr="00E77DDC">
        <w:rPr>
          <w:rStyle w:val="Emphasis"/>
          <w:highlight w:val="green"/>
        </w:rPr>
        <w:t xml:space="preserve">less </w:t>
      </w:r>
      <w:r w:rsidRPr="00DD29D2">
        <w:rPr>
          <w:rStyle w:val="Emphasis"/>
        </w:rPr>
        <w:t>inclined</w:t>
      </w:r>
      <w:r w:rsidRPr="00DD29D2">
        <w:rPr>
          <w:u w:val="single"/>
        </w:rPr>
        <w:t xml:space="preserve"> to </w:t>
      </w:r>
      <w:r w:rsidRPr="00E77DDC">
        <w:rPr>
          <w:rStyle w:val="Emphasis"/>
          <w:highlight w:val="green"/>
        </w:rPr>
        <w:t>support adventures</w:t>
      </w:r>
      <w:r w:rsidRPr="00DD29D2">
        <w:rPr>
          <w:rStyle w:val="Emphasis"/>
        </w:rPr>
        <w:t xml:space="preserve"> abroad</w:t>
      </w:r>
      <w:r w:rsidRPr="00DD29D2">
        <w:rPr>
          <w:u w:val="single"/>
        </w:rPr>
        <w:t xml:space="preserve">. </w:t>
      </w:r>
      <w:r w:rsidRPr="00DD29D2">
        <w:rPr>
          <w:sz w:val="16"/>
        </w:rPr>
        <w:t xml:space="preserve">At the same time, governments and businesses will likely try to reduce their reliance on imports of critical materials, having watched global supply chains break down during the pandemic. </w:t>
      </w:r>
      <w:r w:rsidRPr="00DD29D2">
        <w:rPr>
          <w:u w:val="single"/>
        </w:rPr>
        <w:t xml:space="preserve">The result will probably be </w:t>
      </w:r>
      <w:r w:rsidRPr="00DD29D2">
        <w:rPr>
          <w:rStyle w:val="Emphasis"/>
        </w:rPr>
        <w:t>diminished trade</w:t>
      </w:r>
      <w:r w:rsidRPr="00DD29D2">
        <w:rPr>
          <w:sz w:val="16"/>
        </w:rPr>
        <w:t xml:space="preserve">, something liberal internationalists see as a bad thing. But for the last five years or so, </w:t>
      </w:r>
      <w:r w:rsidRPr="00E77DDC">
        <w:rPr>
          <w:highlight w:val="green"/>
          <w:u w:val="single"/>
        </w:rPr>
        <w:t xml:space="preserve">trade </w:t>
      </w:r>
      <w:r w:rsidRPr="00DD29D2">
        <w:rPr>
          <w:u w:val="single"/>
        </w:rPr>
        <w:t xml:space="preserve">has not helped </w:t>
      </w:r>
      <w:r w:rsidRPr="00DD29D2">
        <w:rPr>
          <w:rStyle w:val="Emphasis"/>
        </w:rPr>
        <w:t>improve relations</w:t>
      </w:r>
      <w:r w:rsidRPr="00DD29D2">
        <w:rPr>
          <w:u w:val="single"/>
        </w:rPr>
        <w:t xml:space="preserve"> between states but </w:t>
      </w:r>
      <w:r w:rsidRPr="00DD29D2">
        <w:rPr>
          <w:rStyle w:val="Emphasis"/>
        </w:rPr>
        <w:t xml:space="preserve">rather </w:t>
      </w:r>
      <w:r w:rsidRPr="00E77DDC">
        <w:rPr>
          <w:rStyle w:val="Emphasis"/>
          <w:highlight w:val="green"/>
        </w:rPr>
        <w:t>fueled resentment</w:t>
      </w:r>
      <w:r w:rsidRPr="00E77DDC">
        <w:rPr>
          <w:highlight w:val="green"/>
          <w:u w:val="single"/>
        </w:rPr>
        <w:t>. Less trade</w:t>
      </w:r>
      <w:r w:rsidRPr="00DD29D2">
        <w:rPr>
          <w:u w:val="single"/>
        </w:rPr>
        <w:t xml:space="preserve"> could mean </w:t>
      </w:r>
      <w:r w:rsidRPr="00E77DDC">
        <w:rPr>
          <w:rStyle w:val="Emphasis"/>
          <w:highlight w:val="green"/>
        </w:rPr>
        <w:t>less friction</w:t>
      </w:r>
      <w:r w:rsidRPr="00E77DDC">
        <w:rPr>
          <w:highlight w:val="green"/>
          <w:u w:val="single"/>
        </w:rPr>
        <w:t xml:space="preserve"> between </w:t>
      </w:r>
      <w:r w:rsidRPr="00DD29D2">
        <w:rPr>
          <w:u w:val="single"/>
        </w:rPr>
        <w:t xml:space="preserve">major </w:t>
      </w:r>
      <w:r w:rsidRPr="00E77DDC">
        <w:rPr>
          <w:highlight w:val="green"/>
          <w:u w:val="single"/>
        </w:rPr>
        <w:t>powers</w:t>
      </w:r>
      <w:r w:rsidRPr="00DD29D2">
        <w:rPr>
          <w:u w:val="single"/>
        </w:rPr>
        <w:t xml:space="preserve">, thereby reducing the </w:t>
      </w:r>
      <w:r w:rsidRPr="00DD29D2">
        <w:rPr>
          <w:rStyle w:val="Emphasis"/>
        </w:rPr>
        <w:t>intensity of their rivalries</w:t>
      </w:r>
      <w:r w:rsidRPr="00DD29D2">
        <w:rPr>
          <w:u w:val="single"/>
        </w:rPr>
        <w:t xml:space="preserve">. </w:t>
      </w:r>
      <w:r w:rsidRPr="00DD29D2">
        <w:rPr>
          <w:sz w:val="16"/>
        </w:rPr>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E77DDC">
        <w:rPr>
          <w:highlight w:val="green"/>
          <w:u w:val="single"/>
        </w:rPr>
        <w:t xml:space="preserve">the risk of </w:t>
      </w:r>
      <w:r w:rsidRPr="00DD29D2">
        <w:rPr>
          <w:u w:val="single"/>
        </w:rPr>
        <w:t xml:space="preserve">escalation to a </w:t>
      </w:r>
      <w:r w:rsidRPr="00E77DDC">
        <w:rPr>
          <w:rStyle w:val="Emphasis"/>
          <w:highlight w:val="green"/>
        </w:rPr>
        <w:t>nuclear confrontation</w:t>
      </w:r>
      <w:r w:rsidRPr="00E77DDC">
        <w:rPr>
          <w:highlight w:val="green"/>
          <w:u w:val="single"/>
        </w:rPr>
        <w:t xml:space="preserve"> is</w:t>
      </w:r>
      <w:r w:rsidRPr="00DD29D2">
        <w:rPr>
          <w:u w:val="single"/>
        </w:rPr>
        <w:t xml:space="preserve"> simply too </w:t>
      </w:r>
      <w:r w:rsidRPr="00E77DDC">
        <w:rPr>
          <w:highlight w:val="green"/>
          <w:u w:val="single"/>
        </w:rPr>
        <w:t>great. COVID</w:t>
      </w:r>
      <w:r w:rsidRPr="00DD29D2">
        <w:rPr>
          <w:u w:val="single"/>
        </w:rPr>
        <w:t>-19 does</w:t>
      </w:r>
      <w:r w:rsidRPr="00DD29D2">
        <w:rPr>
          <w:sz w:val="16"/>
        </w:rPr>
        <w:t xml:space="preserve"> nothing to mitigate such risks for world leaders—and </w:t>
      </w:r>
      <w:r w:rsidRPr="00DD29D2">
        <w:rPr>
          <w:u w:val="single"/>
        </w:rPr>
        <w:t xml:space="preserve">a great deal to </w:t>
      </w:r>
      <w:r w:rsidRPr="00E77DDC">
        <w:rPr>
          <w:highlight w:val="green"/>
          <w:u w:val="single"/>
        </w:rPr>
        <w:t>feed</w:t>
      </w:r>
      <w:r w:rsidRPr="00DD29D2">
        <w:rPr>
          <w:u w:val="single"/>
        </w:rPr>
        <w:t xml:space="preserve"> their reasonable </w:t>
      </w:r>
      <w:r w:rsidRPr="00E77DDC">
        <w:rPr>
          <w:rStyle w:val="Emphasis"/>
          <w:highlight w:val="green"/>
        </w:rPr>
        <w:t>pessimism</w:t>
      </w:r>
      <w:r w:rsidRPr="00E77DDC">
        <w:rPr>
          <w:highlight w:val="green"/>
          <w:u w:val="single"/>
        </w:rPr>
        <w:t xml:space="preserve"> about</w:t>
      </w:r>
      <w:r w:rsidRPr="00DD29D2">
        <w:rPr>
          <w:u w:val="single"/>
        </w:rPr>
        <w:t xml:space="preserve"> the </w:t>
      </w:r>
      <w:r w:rsidRPr="00DD29D2">
        <w:rPr>
          <w:rStyle w:val="Emphasis"/>
        </w:rPr>
        <w:t xml:space="preserve">likely </w:t>
      </w:r>
      <w:r w:rsidRPr="00E77DDC">
        <w:rPr>
          <w:rStyle w:val="Emphasis"/>
          <w:highlight w:val="green"/>
        </w:rPr>
        <w:t>outcome</w:t>
      </w:r>
      <w:r w:rsidRPr="00E77DDC">
        <w:rPr>
          <w:highlight w:val="green"/>
          <w:u w:val="single"/>
        </w:rPr>
        <w:t xml:space="preserve"> of</w:t>
      </w:r>
      <w:r w:rsidRPr="00DD29D2">
        <w:rPr>
          <w:u w:val="single"/>
        </w:rPr>
        <w:t xml:space="preserve"> even a </w:t>
      </w:r>
      <w:r w:rsidRPr="00DD29D2">
        <w:rPr>
          <w:rStyle w:val="Emphasis"/>
        </w:rPr>
        <w:t xml:space="preserve">conventional </w:t>
      </w:r>
      <w:r w:rsidRPr="00E77DDC">
        <w:rPr>
          <w:rStyle w:val="Emphasis"/>
          <w:highlight w:val="green"/>
        </w:rPr>
        <w:t>war.</w:t>
      </w:r>
    </w:p>
    <w:p w14:paraId="49A774AE" w14:textId="77777777" w:rsidR="008A0FD4" w:rsidRDefault="008A0FD4" w:rsidP="008A0FD4">
      <w:pPr>
        <w:pStyle w:val="Heading4"/>
      </w:pPr>
      <w:r>
        <w:t xml:space="preserve">Covid proves diseases decrease conflict </w:t>
      </w:r>
    </w:p>
    <w:p w14:paraId="38342428" w14:textId="77777777" w:rsidR="008A0FD4" w:rsidRPr="0033139F" w:rsidRDefault="008A0FD4" w:rsidP="008A0FD4">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1"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435BF06B" w14:textId="77777777" w:rsidR="008A0FD4" w:rsidRPr="008938FA" w:rsidRDefault="008A0FD4" w:rsidP="008A0FD4">
      <w:pPr>
        <w:rPr>
          <w:sz w:val="16"/>
        </w:rPr>
      </w:pPr>
      <w:r w:rsidRPr="008938FA">
        <w:rPr>
          <w:sz w:val="16"/>
        </w:rPr>
        <w:t xml:space="preserve">How we did our research We </w:t>
      </w:r>
      <w:r w:rsidRPr="008938FA">
        <w:rPr>
          <w:b/>
          <w:u w:val="single"/>
        </w:rPr>
        <w:t>used</w:t>
      </w:r>
      <w:r w:rsidRPr="008938FA">
        <w:rPr>
          <w:sz w:val="16"/>
        </w:rPr>
        <w:t xml:space="preserve"> the Armed Conflict Location and Event Data (</w:t>
      </w:r>
      <w:r w:rsidRPr="008938FA">
        <w:rPr>
          <w:b/>
          <w:highlight w:val="green"/>
          <w:u w:val="single"/>
        </w:rPr>
        <w:t>ACLED</w:t>
      </w:r>
      <w:r w:rsidRPr="008938FA">
        <w:rPr>
          <w:sz w:val="16"/>
        </w:rPr>
        <w:t xml:space="preserve">), a </w:t>
      </w:r>
      <w:r w:rsidRPr="008938FA">
        <w:rPr>
          <w:b/>
          <w:u w:val="single"/>
        </w:rPr>
        <w:t>database</w:t>
      </w:r>
      <w:r w:rsidRPr="008938FA">
        <w:rPr>
          <w:sz w:val="16"/>
        </w:rPr>
        <w:t xml:space="preserve"> </w:t>
      </w:r>
      <w:r w:rsidRPr="008938FA">
        <w:rPr>
          <w:b/>
          <w:u w:val="single"/>
        </w:rPr>
        <w:t>that counts</w:t>
      </w:r>
      <w:r w:rsidRPr="008938FA">
        <w:rPr>
          <w:sz w:val="16"/>
        </w:rPr>
        <w:t xml:space="preserve"> the </w:t>
      </w:r>
      <w:r w:rsidRPr="008938FA">
        <w:rPr>
          <w:b/>
          <w:u w:val="single"/>
          <w:bdr w:val="single" w:sz="18" w:space="0" w:color="auto"/>
        </w:rPr>
        <w:t>number of conflict events daily around the world</w:t>
      </w:r>
      <w:r w:rsidRPr="008938FA">
        <w:rPr>
          <w:sz w:val="16"/>
        </w:rPr>
        <w:t xml:space="preserve">. For 2019 and 2020, ACLED includes more than 100 countries in Africa, Asia, Latin </w:t>
      </w:r>
      <w:proofErr w:type="gramStart"/>
      <w:r w:rsidRPr="008938FA">
        <w:rPr>
          <w:sz w:val="16"/>
        </w:rPr>
        <w:t>America</w:t>
      </w:r>
      <w:proofErr w:type="gramEnd"/>
      <w:r w:rsidRPr="008938FA">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8938FA">
        <w:rPr>
          <w:b/>
          <w:u w:val="single"/>
        </w:rPr>
        <w:t xml:space="preserve">relationship between pandemics and conflict is </w:t>
      </w:r>
      <w:r w:rsidRPr="008938FA">
        <w:rPr>
          <w:b/>
          <w:u w:val="single"/>
          <w:bdr w:val="single" w:sz="18" w:space="0" w:color="auto"/>
        </w:rPr>
        <w:t>theoretically unclear</w:t>
      </w:r>
      <w:r w:rsidRPr="008938FA">
        <w:rPr>
          <w:b/>
          <w:u w:val="single"/>
        </w:rPr>
        <w:t>.</w:t>
      </w:r>
      <w:r w:rsidRPr="008938FA">
        <w:rPr>
          <w:sz w:val="16"/>
        </w:rPr>
        <w:t xml:space="preserve"> In some countries, job losses from the covid-19 pandemic mean people have fewer income-generating options — that can make participation in violence seem a more viable alternative. </w:t>
      </w:r>
      <w:r w:rsidRPr="008938FA">
        <w:rPr>
          <w:u w:val="single"/>
        </w:rPr>
        <w:t xml:space="preserve">But if </w:t>
      </w:r>
      <w:r w:rsidRPr="008938FA">
        <w:rPr>
          <w:b/>
          <w:highlight w:val="green"/>
          <w:u w:val="single"/>
        </w:rPr>
        <w:t>market disruptions</w:t>
      </w:r>
      <w:r w:rsidRPr="008938FA">
        <w:rPr>
          <w:highlight w:val="green"/>
          <w:u w:val="single"/>
        </w:rPr>
        <w:t xml:space="preserve"> </w:t>
      </w:r>
      <w:r w:rsidRPr="008938FA">
        <w:rPr>
          <w:u w:val="single"/>
        </w:rPr>
        <w:t xml:space="preserve">and reduced global demand are </w:t>
      </w:r>
      <w:r w:rsidRPr="008938FA">
        <w:rPr>
          <w:b/>
          <w:highlight w:val="green"/>
          <w:u w:val="single"/>
        </w:rPr>
        <w:t>driving down</w:t>
      </w:r>
      <w:r w:rsidRPr="008938FA">
        <w:rPr>
          <w:highlight w:val="green"/>
          <w:u w:val="single"/>
        </w:rPr>
        <w:t xml:space="preserve"> </w:t>
      </w:r>
      <w:r w:rsidRPr="008938FA">
        <w:rPr>
          <w:u w:val="single"/>
        </w:rPr>
        <w:t xml:space="preserve">the </w:t>
      </w:r>
      <w:r w:rsidRPr="008938FA">
        <w:rPr>
          <w:b/>
          <w:highlight w:val="green"/>
          <w:u w:val="single"/>
        </w:rPr>
        <w:t>value of natural resources</w:t>
      </w:r>
      <w:r w:rsidRPr="008938FA">
        <w:rPr>
          <w:highlight w:val="green"/>
          <w:u w:val="single"/>
        </w:rPr>
        <w:t xml:space="preserve"> </w:t>
      </w:r>
      <w:r w:rsidRPr="008938FA">
        <w:rPr>
          <w:u w:val="single"/>
        </w:rPr>
        <w:t xml:space="preserve">such as oil wells, then </w:t>
      </w:r>
      <w:r w:rsidRPr="008938FA">
        <w:rPr>
          <w:b/>
          <w:highlight w:val="green"/>
          <w:u w:val="single"/>
        </w:rPr>
        <w:t>we</w:t>
      </w:r>
      <w:r w:rsidRPr="008938FA">
        <w:rPr>
          <w:highlight w:val="green"/>
          <w:u w:val="single"/>
        </w:rPr>
        <w:t xml:space="preserve"> </w:t>
      </w:r>
      <w:r w:rsidRPr="008938FA">
        <w:rPr>
          <w:u w:val="single"/>
        </w:rPr>
        <w:t xml:space="preserve">may </w:t>
      </w:r>
      <w:r w:rsidRPr="008938FA">
        <w:rPr>
          <w:b/>
          <w:highlight w:val="green"/>
          <w:u w:val="single"/>
        </w:rPr>
        <w:t>see less conflict</w:t>
      </w:r>
      <w:r w:rsidRPr="008938FA">
        <w:rPr>
          <w:highlight w:val="green"/>
          <w:u w:val="single"/>
        </w:rPr>
        <w:t xml:space="preserve"> </w:t>
      </w:r>
      <w:r w:rsidRPr="008938FA">
        <w:rPr>
          <w:u w:val="single"/>
        </w:rPr>
        <w:t xml:space="preserve">over control of such resources. We then </w:t>
      </w:r>
      <w:r w:rsidRPr="008938FA">
        <w:rPr>
          <w:b/>
          <w:highlight w:val="green"/>
          <w:u w:val="single"/>
        </w:rPr>
        <w:t>conducted</w:t>
      </w:r>
      <w:r w:rsidRPr="008938FA">
        <w:rPr>
          <w:highlight w:val="green"/>
          <w:u w:val="single"/>
        </w:rPr>
        <w:t xml:space="preserve"> </w:t>
      </w:r>
      <w:r w:rsidRPr="008938FA">
        <w:rPr>
          <w:u w:val="single"/>
        </w:rPr>
        <w:t xml:space="preserve">case </w:t>
      </w:r>
      <w:r w:rsidRPr="008938FA">
        <w:rPr>
          <w:b/>
          <w:highlight w:val="green"/>
          <w:u w:val="single"/>
        </w:rPr>
        <w:t>studies</w:t>
      </w:r>
      <w:r w:rsidRPr="008938FA">
        <w:rPr>
          <w:highlight w:val="green"/>
          <w:u w:val="single"/>
        </w:rPr>
        <w:t xml:space="preserve"> </w:t>
      </w:r>
      <w:r w:rsidRPr="008938FA">
        <w:rPr>
          <w:u w:val="single"/>
        </w:rPr>
        <w:t xml:space="preserve">based </w:t>
      </w:r>
      <w:r w:rsidRPr="008938FA">
        <w:rPr>
          <w:b/>
          <w:highlight w:val="green"/>
          <w:u w:val="single"/>
        </w:rPr>
        <w:t>on</w:t>
      </w:r>
      <w:r w:rsidRPr="008938FA">
        <w:rPr>
          <w:highlight w:val="green"/>
          <w:u w:val="single"/>
        </w:rPr>
        <w:t xml:space="preserve"> </w:t>
      </w:r>
      <w:r w:rsidRPr="008938FA">
        <w:rPr>
          <w:u w:val="single"/>
        </w:rPr>
        <w:t xml:space="preserve">our knowledge of countries with high rates of violent conflict before </w:t>
      </w:r>
      <w:r w:rsidRPr="008938FA">
        <w:rPr>
          <w:b/>
          <w:highlight w:val="green"/>
          <w:u w:val="single"/>
        </w:rPr>
        <w:t>covid</w:t>
      </w:r>
      <w:r w:rsidRPr="008938FA">
        <w:rPr>
          <w:u w:val="single"/>
        </w:rPr>
        <w:t>-19.</w:t>
      </w:r>
      <w:r w:rsidRPr="008938FA">
        <w:rPr>
          <w:sz w:val="16"/>
        </w:rPr>
        <w:t xml:space="preserve"> These include countries with active civil wars (such as Syria) as well as countries with violent militia groups (such as the Philippines). Conflict during the coronavirus pandemic varies greatly </w:t>
      </w:r>
      <w:r w:rsidRPr="008938FA">
        <w:rPr>
          <w:b/>
          <w:u w:val="single"/>
        </w:rPr>
        <w:t>Worldwide</w:t>
      </w:r>
      <w:r w:rsidRPr="008938FA">
        <w:rPr>
          <w:u w:val="single"/>
        </w:rPr>
        <w:t xml:space="preserve">, </w:t>
      </w:r>
      <w:r w:rsidRPr="008938FA">
        <w:rPr>
          <w:b/>
          <w:u w:val="single"/>
        </w:rPr>
        <w:t xml:space="preserve">we </w:t>
      </w:r>
      <w:r w:rsidRPr="008938FA">
        <w:rPr>
          <w:b/>
          <w:highlight w:val="green"/>
          <w:u w:val="single"/>
        </w:rPr>
        <w:t>didn’t observe an increase in violent conflict</w:t>
      </w:r>
      <w:r w:rsidRPr="008938FA">
        <w:rPr>
          <w:u w:val="single"/>
        </w:rPr>
        <w:t xml:space="preserve">. </w:t>
      </w:r>
      <w:r w:rsidRPr="008938FA">
        <w:rPr>
          <w:b/>
          <w:u w:val="single"/>
          <w:bdr w:val="single" w:sz="18" w:space="0" w:color="auto"/>
        </w:rPr>
        <w:t>If anything</w:t>
      </w:r>
      <w:r w:rsidRPr="008938FA">
        <w:rPr>
          <w:b/>
          <w:highlight w:val="green"/>
          <w:u w:val="single"/>
          <w:bdr w:val="single" w:sz="18" w:space="0" w:color="auto"/>
        </w:rPr>
        <w:t>, conflict has decreased</w:t>
      </w:r>
      <w:r w:rsidRPr="008938FA">
        <w:rPr>
          <w:u w:val="single"/>
        </w:rPr>
        <w:t xml:space="preserve">, as the figure below shows. </w:t>
      </w:r>
      <w:r w:rsidRPr="008938FA">
        <w:rPr>
          <w:b/>
          <w:highlight w:val="green"/>
          <w:u w:val="single"/>
        </w:rPr>
        <w:t>Violent conflict</w:t>
      </w:r>
      <w:r w:rsidRPr="008938FA">
        <w:rPr>
          <w:highlight w:val="green"/>
          <w:u w:val="single"/>
        </w:rPr>
        <w:t xml:space="preserve"> </w:t>
      </w:r>
      <w:r w:rsidRPr="008938FA">
        <w:rPr>
          <w:u w:val="single"/>
        </w:rPr>
        <w:t xml:space="preserve">between March and August 2020 </w:t>
      </w:r>
      <w:r w:rsidRPr="008938FA">
        <w:rPr>
          <w:b/>
          <w:u w:val="single"/>
          <w:bdr w:val="single" w:sz="18" w:space="0" w:color="auto"/>
        </w:rPr>
        <w:t xml:space="preserve">was </w:t>
      </w:r>
      <w:r w:rsidRPr="008938FA">
        <w:rPr>
          <w:b/>
          <w:highlight w:val="green"/>
          <w:u w:val="single"/>
          <w:bdr w:val="single" w:sz="18" w:space="0" w:color="auto"/>
        </w:rPr>
        <w:t>23 percent lower</w:t>
      </w:r>
      <w:r w:rsidRPr="008938FA">
        <w:rPr>
          <w:highlight w:val="green"/>
          <w:u w:val="single"/>
        </w:rPr>
        <w:t xml:space="preserve"> </w:t>
      </w:r>
      <w:r w:rsidRPr="008938FA">
        <w:rPr>
          <w:u w:val="single"/>
        </w:rPr>
        <w:t xml:space="preserve">than violent conflict during the same period in 2019. Comparing these time periods, battles are down 20 percent and remote </w:t>
      </w:r>
      <w:proofErr w:type="gramStart"/>
      <w:r w:rsidRPr="008938FA">
        <w:rPr>
          <w:u w:val="single"/>
        </w:rPr>
        <w:t>violence</w:t>
      </w:r>
      <w:proofErr w:type="gramEnd"/>
      <w:r w:rsidRPr="008938FA">
        <w:rPr>
          <w:u w:val="single"/>
        </w:rPr>
        <w:t xml:space="preserve"> and bombings are down 40 percent</w:t>
      </w:r>
      <w:r w:rsidRPr="008938FA">
        <w:rPr>
          <w:sz w:val="16"/>
        </w:rPr>
        <w:t>. But violence against civilians — the deliberate attack of unarmed noncombatants by armed groups — continued at similar rates globally.</w:t>
      </w:r>
    </w:p>
    <w:p w14:paraId="39230333" w14:textId="77777777" w:rsidR="008A0FD4" w:rsidRDefault="008A0FD4" w:rsidP="008A0FD4">
      <w:r>
        <w:rPr>
          <w:noProof/>
        </w:rPr>
        <w:drawing>
          <wp:inline distT="0" distB="0" distL="0" distR="0" wp14:anchorId="53AC201A" wp14:editId="0D58740B">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482FA9FA" w14:textId="77777777" w:rsidR="008A0FD4" w:rsidRPr="008938FA" w:rsidRDefault="008A0FD4" w:rsidP="008A0FD4">
      <w:pPr>
        <w:rPr>
          <w:b/>
          <w:iCs/>
          <w:u w:val="single"/>
        </w:rPr>
      </w:pPr>
    </w:p>
    <w:p w14:paraId="6798B5BB" w14:textId="77777777" w:rsidR="008A0FD4" w:rsidRPr="003F1A80" w:rsidRDefault="008A0FD4" w:rsidP="008A0FD4">
      <w:pPr>
        <w:pStyle w:val="Heading4"/>
      </w:pPr>
      <w:r w:rsidRPr="003F1A80">
        <w:t>Future pandemics solve climate change – COVID was responsible for the largest drop in emissions ever</w:t>
      </w:r>
    </w:p>
    <w:p w14:paraId="6880C5EF" w14:textId="77777777" w:rsidR="008A0FD4" w:rsidRPr="006330B4" w:rsidRDefault="008A0FD4" w:rsidP="008A0FD4">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2F365D75" w14:textId="77777777" w:rsidR="008A0FD4" w:rsidRPr="009B2279" w:rsidRDefault="008A0FD4" w:rsidP="008A0FD4">
      <w:pPr>
        <w:rPr>
          <w:rStyle w:val="StyleUnderline"/>
          <w:color w:val="FF0000"/>
        </w:rPr>
      </w:pPr>
      <w:r w:rsidRPr="003F1A80">
        <w:rPr>
          <w:rStyle w:val="StyleUnderline"/>
        </w:rPr>
        <w:t xml:space="preserve">The disruption caused by </w:t>
      </w:r>
      <w:r w:rsidRPr="006330B4">
        <w:rPr>
          <w:rStyle w:val="StyleUnderline"/>
        </w:rPr>
        <w:t>the</w:t>
      </w:r>
      <w:r w:rsidRPr="003F2AE8">
        <w:rPr>
          <w:rStyle w:val="StyleUnderline"/>
        </w:rPr>
        <w:t xml:space="preserve"> </w:t>
      </w:r>
      <w:r w:rsidRPr="006423D2">
        <w:rPr>
          <w:rStyle w:val="StyleUnderline"/>
          <w:highlight w:val="green"/>
        </w:rPr>
        <w:t>corona</w:t>
      </w:r>
      <w:r w:rsidRPr="003F2AE8">
        <w:rPr>
          <w:rStyle w:val="StyleUnderline"/>
        </w:rPr>
        <w:t xml:space="preserve">virus </w:t>
      </w:r>
      <w:r w:rsidRPr="006423D2">
        <w:rPr>
          <w:rStyle w:val="StyleUnderline"/>
          <w:highlight w:val="green"/>
        </w:rPr>
        <w:t>has</w:t>
      </w:r>
      <w:r w:rsidRPr="003F2AE8">
        <w:rPr>
          <w:rStyle w:val="StyleUnderline"/>
        </w:rPr>
        <w:t xml:space="preserve"> been so profound that it’s </w:t>
      </w:r>
      <w:r w:rsidRPr="006423D2">
        <w:rPr>
          <w:rStyle w:val="Emphasis"/>
          <w:highlight w:val="green"/>
        </w:rPr>
        <w:t>altered the trajectory of global warming.</w:t>
      </w:r>
      <w:r>
        <w:rPr>
          <w:rStyle w:val="Emphasis"/>
        </w:rPr>
        <w:t xml:space="preserve"> </w:t>
      </w:r>
      <w:r w:rsidRPr="006330B4">
        <w:rPr>
          <w:rStyle w:val="StyleUnderline"/>
        </w:rPr>
        <w:t>N</w:t>
      </w:r>
      <w:r w:rsidRPr="003F2AE8">
        <w:rPr>
          <w:rStyle w:val="StyleUnderline"/>
        </w:rPr>
        <w:t xml:space="preserve">ot since World War II — and perhaps </w:t>
      </w:r>
      <w:proofErr w:type="gramStart"/>
      <w:r w:rsidRPr="006423D2">
        <w:rPr>
          <w:rStyle w:val="Emphasis"/>
          <w:highlight w:val="green"/>
        </w:rPr>
        <w:t>never before</w:t>
      </w:r>
      <w:proofErr w:type="gramEnd"/>
      <w:r w:rsidRPr="006330B4">
        <w:rPr>
          <w:rStyle w:val="Emphasis"/>
        </w:rPr>
        <w:t xml:space="preserve"> — </w:t>
      </w:r>
      <w:r w:rsidRPr="006423D2">
        <w:rPr>
          <w:rStyle w:val="Emphasis"/>
          <w:highlight w:val="green"/>
        </w:rPr>
        <w:t>have</w:t>
      </w:r>
      <w:r w:rsidRPr="006330B4">
        <w:rPr>
          <w:rStyle w:val="Emphasis"/>
        </w:rPr>
        <w:t xml:space="preserve"> the </w:t>
      </w:r>
      <w:r w:rsidRPr="006423D2">
        <w:rPr>
          <w:rStyle w:val="Emphasis"/>
          <w:highlight w:val="green"/>
        </w:rPr>
        <w:t>emissions</w:t>
      </w:r>
      <w:r w:rsidRPr="006330B4">
        <w:rPr>
          <w:rStyle w:val="Emphasis"/>
        </w:rPr>
        <w:t xml:space="preserve"> of heat-trapping gases </w:t>
      </w:r>
      <w:r w:rsidRPr="006423D2">
        <w:rPr>
          <w:rStyle w:val="Emphasis"/>
          <w:highlight w:val="green"/>
        </w:rPr>
        <w:t xml:space="preserve">dropped as much </w:t>
      </w:r>
      <w:r w:rsidRPr="006330B4">
        <w:rPr>
          <w:rStyle w:val="Emphasis"/>
        </w:rPr>
        <w:t xml:space="preserve">around the planet </w:t>
      </w:r>
      <w:r w:rsidRPr="006423D2">
        <w:rPr>
          <w:rStyle w:val="Emphasis"/>
          <w:highlight w:val="green"/>
        </w:rPr>
        <w:t xml:space="preserve">as they have during </w:t>
      </w:r>
      <w:r w:rsidRPr="006330B4">
        <w:rPr>
          <w:rStyle w:val="Emphasis"/>
        </w:rPr>
        <w:t xml:space="preserve">the </w:t>
      </w:r>
      <w:r w:rsidRPr="006423D2">
        <w:rPr>
          <w:rStyle w:val="Emphasis"/>
          <w:highlight w:val="green"/>
        </w:rPr>
        <w:t>COVID</w:t>
      </w:r>
      <w:r w:rsidRPr="006330B4">
        <w:rPr>
          <w:rStyle w:val="StyleUnderline"/>
        </w:rPr>
        <w:t>-19 outbreak.</w:t>
      </w:r>
      <w:r>
        <w:rPr>
          <w:rStyle w:val="StyleUnderline"/>
        </w:rPr>
        <w:t xml:space="preserve"> </w:t>
      </w:r>
      <w:r w:rsidRPr="003F2AE8">
        <w:rPr>
          <w:rStyle w:val="StyleUnderline"/>
        </w:rPr>
        <w:t>The latest and most detailed study yet on the pandemic’s impact on climate pollution</w:t>
      </w:r>
      <w:r w:rsidRPr="006423D2">
        <w:rPr>
          <w:sz w:val="16"/>
        </w:rPr>
        <w:t xml:space="preserve">, published Tuesday and authored by the research group Global Carbon Project chaired by Stanford University’s Rob Jackson, </w:t>
      </w:r>
      <w:r w:rsidRPr="003F2AE8">
        <w:rPr>
          <w:rStyle w:val="StyleUnderline"/>
        </w:rPr>
        <w:t xml:space="preserve">finds that </w:t>
      </w:r>
      <w:r w:rsidRPr="006423D2">
        <w:rPr>
          <w:rStyle w:val="StyleUnderline"/>
          <w:highlight w:val="green"/>
        </w:rPr>
        <w:t>the Earth will see up to a 7% decrease in carbon dioxide this year. The dip is five times the decline in</w:t>
      </w:r>
      <w:r w:rsidRPr="003F2AE8">
        <w:rPr>
          <w:rStyle w:val="StyleUnderline"/>
        </w:rPr>
        <w:t xml:space="preserve"> </w:t>
      </w:r>
      <w:r w:rsidRPr="006423D2">
        <w:rPr>
          <w:rStyle w:val="StyleUnderline"/>
          <w:highlight w:val="green"/>
        </w:rPr>
        <w:t>emissions in 2009</w:t>
      </w:r>
      <w:r w:rsidRPr="009B2279">
        <w:rPr>
          <w:rStyle w:val="StyleUnderline"/>
          <w:color w:val="FF0000"/>
        </w:rPr>
        <w:t xml:space="preserve">, when the recession choked the world’s economy, and double what it was in 1992, after the fall of the Soviet Union. The paper’s findings mirror other reports that have similarly found sharp drops in greenhouse gases recently. The emerging research also </w:t>
      </w:r>
      <w:proofErr w:type="gramStart"/>
      <w:r w:rsidRPr="009B2279">
        <w:rPr>
          <w:rStyle w:val="StyleUnderline"/>
          <w:color w:val="FF0000"/>
        </w:rPr>
        <w:t>is in agreement</w:t>
      </w:r>
      <w:proofErr w:type="gramEnd"/>
      <w:r w:rsidRPr="009B2279">
        <w:rPr>
          <w:rStyle w:val="StyleUnderline"/>
          <w:color w:val="FF0000"/>
        </w:rPr>
        <w:t xml:space="preserve"> that </w:t>
      </w:r>
      <w:r w:rsidRPr="009B2279">
        <w:rPr>
          <w:rStyle w:val="StyleUnderline"/>
          <w:color w:val="FF0000"/>
          <w:highlight w:val="green"/>
        </w:rPr>
        <w:t>the lull will likely be short-lived and, at best, buy time before the most devastating effects</w:t>
      </w:r>
      <w:r w:rsidRPr="009B2279">
        <w:rPr>
          <w:rStyle w:val="StyleUnderline"/>
          <w:color w:val="FF0000"/>
        </w:rPr>
        <w:t xml:space="preserve"> of climate change </w:t>
      </w:r>
      <w:r w:rsidRPr="009B2279">
        <w:rPr>
          <w:rStyle w:val="StyleUnderline"/>
          <w:color w:val="FF0000"/>
          <w:highlight w:val="green"/>
        </w:rPr>
        <w:t>take hold</w:t>
      </w:r>
      <w:r w:rsidRPr="009B2279">
        <w:rPr>
          <w:color w:val="FF0000"/>
          <w:sz w:val="16"/>
        </w:rPr>
        <w:t xml:space="preserve">. The lockdown that has halted factories, energy plants and automobiles during the pandemic is already lifting, and without deliberate action, carbon-intense activities are bound to resume. “That’s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 </w:t>
      </w:r>
      <w:r w:rsidRPr="009B2279">
        <w:rPr>
          <w:rStyle w:val="StyleUnderline"/>
          <w:color w:val="FF0000"/>
        </w:rPr>
        <w:t>The answer to the question, say Jackson and others, may not be so straightforward. Greenhouse gases could rebound in some areas, and there could be lasting decreases in others.</w:t>
      </w:r>
      <w:r w:rsidRPr="009B2279">
        <w:rPr>
          <w:color w:val="FF0000"/>
          <w:sz w:val="16"/>
        </w:rPr>
        <w:t xml:space="preserve"> 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9B2279">
        <w:rPr>
          <w:color w:val="FF0000"/>
          <w:sz w:val="16"/>
        </w:rPr>
        <w:t>all of</w:t>
      </w:r>
      <w:proofErr w:type="gramEnd"/>
      <w:r w:rsidRPr="009B2279">
        <w:rPr>
          <w:color w:val="FF0000"/>
          <w:sz w:val="16"/>
        </w:rPr>
        <w:t xml:space="preserve"> the world’s carbon dioxide. </w:t>
      </w:r>
      <w:r w:rsidRPr="009B2279">
        <w:rPr>
          <w:rStyle w:val="StyleUnderline"/>
          <w:color w:val="FF0000"/>
        </w:rPr>
        <w:t xml:space="preserve">The researchers found that </w:t>
      </w:r>
      <w:r w:rsidRPr="009B2279">
        <w:rPr>
          <w:rStyle w:val="StyleUnderline"/>
          <w:color w:val="FF0000"/>
          <w:highlight w:val="green"/>
        </w:rPr>
        <w:t>China</w:t>
      </w:r>
      <w:r w:rsidRPr="009B2279">
        <w:rPr>
          <w:rStyle w:val="StyleUnderline"/>
          <w:color w:val="FF0000"/>
        </w:rPr>
        <w:t xml:space="preserve">, the largest polluter, </w:t>
      </w:r>
      <w:r w:rsidRPr="009B2279">
        <w:rPr>
          <w:rStyle w:val="StyleUnderline"/>
          <w:color w:val="FF0000"/>
          <w:highlight w:val="green"/>
        </w:rPr>
        <w:t>reduced</w:t>
      </w:r>
      <w:r w:rsidRPr="009B2279">
        <w:rPr>
          <w:rStyle w:val="StyleUnderline"/>
          <w:color w:val="FF0000"/>
        </w:rPr>
        <w:t xml:space="preserve"> </w:t>
      </w:r>
      <w:r w:rsidRPr="009B2279">
        <w:rPr>
          <w:rStyle w:val="StyleUnderline"/>
          <w:color w:val="FF0000"/>
          <w:highlight w:val="green"/>
        </w:rPr>
        <w:t>emissions by</w:t>
      </w:r>
      <w:r w:rsidRPr="009B2279">
        <w:rPr>
          <w:rStyle w:val="StyleUnderline"/>
          <w:color w:val="FF0000"/>
        </w:rPr>
        <w:t xml:space="preserve"> nearly </w:t>
      </w:r>
      <w:r w:rsidRPr="009B2279">
        <w:rPr>
          <w:rStyle w:val="StyleUnderline"/>
          <w:color w:val="FF0000"/>
          <w:highlight w:val="green"/>
        </w:rPr>
        <w:t>24%</w:t>
      </w:r>
      <w:r w:rsidRPr="009B2279">
        <w:rPr>
          <w:rStyle w:val="StyleUnderline"/>
          <w:color w:val="FF0000"/>
        </w:rPr>
        <w:t xml:space="preserve"> on some days in mid-February. </w:t>
      </w:r>
      <w:r w:rsidRPr="009B2279">
        <w:rPr>
          <w:rStyle w:val="StyleUnderline"/>
          <w:color w:val="FF0000"/>
          <w:highlight w:val="green"/>
        </w:rPr>
        <w:t>The U</w:t>
      </w:r>
      <w:r w:rsidRPr="009B2279">
        <w:rPr>
          <w:rStyle w:val="StyleUnderline"/>
          <w:color w:val="FF0000"/>
        </w:rPr>
        <w:t xml:space="preserve">nited </w:t>
      </w:r>
      <w:r w:rsidRPr="009B2279">
        <w:rPr>
          <w:rStyle w:val="StyleUnderline"/>
          <w:color w:val="FF0000"/>
          <w:highlight w:val="green"/>
        </w:rPr>
        <w:t>S</w:t>
      </w:r>
      <w:r w:rsidRPr="009B2279">
        <w:rPr>
          <w:rStyle w:val="StyleUnderline"/>
          <w:color w:val="FF0000"/>
        </w:rPr>
        <w:t xml:space="preserve">tates, the second-largest polluter, cut emissions by nearly </w:t>
      </w:r>
      <w:r w:rsidRPr="009B2279">
        <w:rPr>
          <w:rStyle w:val="StyleUnderline"/>
          <w:color w:val="FF0000"/>
          <w:highlight w:val="green"/>
        </w:rPr>
        <w:t>32%</w:t>
      </w:r>
      <w:r w:rsidRPr="009B2279">
        <w:rPr>
          <w:rStyle w:val="StyleUnderline"/>
          <w:color w:val="FF0000"/>
        </w:rPr>
        <w:t xml:space="preserve"> for almost two weeks in mid-April. </w:t>
      </w:r>
      <w:r w:rsidRPr="009B2279">
        <w:rPr>
          <w:rStyle w:val="StyleUnderline"/>
          <w:color w:val="FF0000"/>
          <w:highlight w:val="green"/>
        </w:rPr>
        <w:t>The E</w:t>
      </w:r>
      <w:r w:rsidRPr="009B2279">
        <w:rPr>
          <w:rStyle w:val="StyleUnderline"/>
          <w:color w:val="FF0000"/>
        </w:rPr>
        <w:t xml:space="preserve">uropean </w:t>
      </w:r>
      <w:r w:rsidRPr="009B2279">
        <w:rPr>
          <w:rStyle w:val="StyleUnderline"/>
          <w:color w:val="FF0000"/>
          <w:highlight w:val="green"/>
        </w:rPr>
        <w:t>U</w:t>
      </w:r>
      <w:r w:rsidRPr="009B2279">
        <w:rPr>
          <w:rStyle w:val="StyleUnderline"/>
          <w:color w:val="FF0000"/>
        </w:rPr>
        <w:t xml:space="preserve">nion, including Great Britain, trimmed emissions by about </w:t>
      </w:r>
      <w:r w:rsidRPr="009B2279">
        <w:rPr>
          <w:rStyle w:val="StyleUnderline"/>
          <w:color w:val="FF0000"/>
          <w:highlight w:val="green"/>
        </w:rPr>
        <w:t>27%</w:t>
      </w:r>
      <w:r w:rsidRPr="009B2279">
        <w:rPr>
          <w:rStyle w:val="StyleUnderline"/>
          <w:color w:val="FF0000"/>
        </w:rPr>
        <w:t xml:space="preserve"> during the first week of April. </w:t>
      </w:r>
      <w:r w:rsidRPr="009B2279">
        <w:rPr>
          <w:color w:val="FF0000"/>
          <w:sz w:val="16"/>
        </w:rPr>
        <w:t xml:space="preserve">The dates of peak reductions varied in different parts of the globe because each locked down at a different time. The biggest cumulative drop in carbon dioxide was on April 7 and measured about 17%, according to the study. </w:t>
      </w:r>
      <w:r w:rsidRPr="009B2279">
        <w:rPr>
          <w:rStyle w:val="StyleUnderline"/>
          <w:color w:val="FF0000"/>
        </w:rPr>
        <w:t>While a variety of activity explains the declines, fewer people driving was the largest contributor worldwide. Less industrial pollution was also a big contributor. Based on the observed drops in emissions, the researchers estimate that going forward, carbon dioxide will fall between 4% and 7% for the year worldwide, depending on how quickly countries end their lockdowns. Jackson said the amount of the decline can be viewed as both considerable, given that it’s the largest ever seen, and humbling because it’s the minimum needed annually to put the planet on track to meet the Paris climate agreement — enough of a drop to prevent the global temperature from rising 2 degrees Celsius above preindustrial levels.</w:t>
      </w:r>
      <w:r w:rsidRPr="009B2279">
        <w:rPr>
          <w:color w:val="FF0000"/>
          <w:sz w:val="16"/>
        </w:rPr>
        <w:t xml:space="preserve"> </w:t>
      </w:r>
      <w:r w:rsidRPr="009B2279">
        <w:rPr>
          <w:rStyle w:val="Emphasis"/>
          <w:color w:val="FF0000"/>
        </w:rPr>
        <w:t>“We would need to do this every year,”</w:t>
      </w:r>
      <w:r w:rsidRPr="009B2279">
        <w:rPr>
          <w:rStyle w:val="StyleUnderline"/>
          <w:color w:val="FF0000"/>
        </w:rPr>
        <w:t xml:space="preserve"> he said. </w:t>
      </w:r>
      <w:r w:rsidRPr="009B2279">
        <w:rPr>
          <w:color w:val="FF0000"/>
          <w:sz w:val="16"/>
        </w:rPr>
        <w:t xml:space="preserve">The International Energy Agency recently projected an 8% dip in greenhouse gases for the year while the International Monetary Fund came up with an estimate closer to 6%. Both organizations said carbon pollution would likely rise again in 2021. After the decline in emissions in 2009 of about 1.4%, the following year saw an increase of 5.1%. 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 “Cities from Seattle to Milan are keeping roads closed to cars and letting them stay open to bikes and pedestrians even after the shelter-in-place,” Jackson said. </w:t>
      </w:r>
      <w:r w:rsidRPr="009B2279">
        <w:rPr>
          <w:rStyle w:val="StyleUnderline"/>
          <w:color w:val="FF0000"/>
        </w:rPr>
        <w:t>“And maybe COVID-19 and stimulus funding will jump-start electric cars.”</w:t>
      </w:r>
    </w:p>
    <w:p w14:paraId="182E0ABE" w14:textId="77777777" w:rsidR="008A0FD4" w:rsidRPr="009B2279" w:rsidRDefault="008A0FD4" w:rsidP="008A0FD4">
      <w:pPr>
        <w:rPr>
          <w:color w:val="FF0000"/>
        </w:rPr>
      </w:pPr>
    </w:p>
    <w:sectPr w:rsidR="008A0FD4" w:rsidRPr="009B2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412006913472"/>
    <w:docVar w:name="VerbatimVersion" w:val="5.1"/>
  </w:docVars>
  <w:rsids>
    <w:rsidRoot w:val="00953807"/>
    <w:rsid w:val="000139A3"/>
    <w:rsid w:val="00100833"/>
    <w:rsid w:val="00104529"/>
    <w:rsid w:val="00105942"/>
    <w:rsid w:val="00107396"/>
    <w:rsid w:val="00144A4C"/>
    <w:rsid w:val="0015257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B689B"/>
    <w:rsid w:val="004C60E8"/>
    <w:rsid w:val="004E3579"/>
    <w:rsid w:val="004E728B"/>
    <w:rsid w:val="004F39E0"/>
    <w:rsid w:val="00537BD5"/>
    <w:rsid w:val="0057268A"/>
    <w:rsid w:val="005924C4"/>
    <w:rsid w:val="005D2912"/>
    <w:rsid w:val="006065BD"/>
    <w:rsid w:val="006146AC"/>
    <w:rsid w:val="00636588"/>
    <w:rsid w:val="00645FA9"/>
    <w:rsid w:val="00647866"/>
    <w:rsid w:val="00665003"/>
    <w:rsid w:val="006A2AD0"/>
    <w:rsid w:val="006C09E9"/>
    <w:rsid w:val="006C2375"/>
    <w:rsid w:val="006D4ECC"/>
    <w:rsid w:val="00705C09"/>
    <w:rsid w:val="00722258"/>
    <w:rsid w:val="007243E5"/>
    <w:rsid w:val="00766EA0"/>
    <w:rsid w:val="007A2226"/>
    <w:rsid w:val="007F5B66"/>
    <w:rsid w:val="00823A1C"/>
    <w:rsid w:val="00845B9D"/>
    <w:rsid w:val="00860984"/>
    <w:rsid w:val="008A0FD4"/>
    <w:rsid w:val="008B3ECB"/>
    <w:rsid w:val="008B4E85"/>
    <w:rsid w:val="008C1B2E"/>
    <w:rsid w:val="0091627E"/>
    <w:rsid w:val="00953807"/>
    <w:rsid w:val="0097032B"/>
    <w:rsid w:val="009B227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9D46F"/>
  <w15:chartTrackingRefBased/>
  <w15:docId w15:val="{2CA87F94-5D75-4022-A861-B55B49C3E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3807"/>
    <w:rPr>
      <w:rFonts w:ascii="Calibri" w:hAnsi="Calibri" w:cs="Calibri"/>
    </w:rPr>
  </w:style>
  <w:style w:type="paragraph" w:styleId="Heading1">
    <w:name w:val="heading 1"/>
    <w:aliases w:val="Pocket"/>
    <w:basedOn w:val="Normal"/>
    <w:next w:val="Normal"/>
    <w:link w:val="Heading1Char"/>
    <w:qFormat/>
    <w:rsid w:val="009538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38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38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9538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38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807"/>
  </w:style>
  <w:style w:type="character" w:customStyle="1" w:styleId="Heading1Char">
    <w:name w:val="Heading 1 Char"/>
    <w:aliases w:val="Pocket Char"/>
    <w:basedOn w:val="DefaultParagraphFont"/>
    <w:link w:val="Heading1"/>
    <w:rsid w:val="009538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38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380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5380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95380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3807"/>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953807"/>
    <w:rPr>
      <w:b w:val="0"/>
      <w:sz w:val="22"/>
      <w:u w:val="single"/>
    </w:rPr>
  </w:style>
  <w:style w:type="character" w:styleId="Hyperlink">
    <w:name w:val="Hyperlink"/>
    <w:aliases w:val="No Spacing Char,Note Level 2 Char,Small Text Char,Card Format Char,Tag and Cite Char,nonunderlined Char,Very Small Text Char,No Spacing111112 Char,No Spacing41 Char,Dont use Char,Note Level 21 Char,ClearFormatting Char,Clear Char,DDI Tag Char"/>
    <w:basedOn w:val="DefaultParagraphFont"/>
    <w:link w:val="NoSpacing"/>
    <w:uiPriority w:val="99"/>
    <w:unhideWhenUsed/>
    <w:rsid w:val="00953807"/>
    <w:rPr>
      <w:color w:val="auto"/>
      <w:u w:val="none"/>
    </w:rPr>
  </w:style>
  <w:style w:type="character" w:styleId="FollowedHyperlink">
    <w:name w:val="FollowedHyperlink"/>
    <w:basedOn w:val="DefaultParagraphFont"/>
    <w:uiPriority w:val="99"/>
    <w:semiHidden/>
    <w:unhideWhenUsed/>
    <w:rsid w:val="00953807"/>
    <w:rPr>
      <w:color w:val="auto"/>
      <w:u w:val="none"/>
    </w:rPr>
  </w:style>
  <w:style w:type="paragraph" w:customStyle="1" w:styleId="textbold">
    <w:name w:val="text bold"/>
    <w:basedOn w:val="Normal"/>
    <w:link w:val="Emphasis"/>
    <w:uiPriority w:val="7"/>
    <w:qFormat/>
    <w:rsid w:val="006C09E9"/>
    <w:pPr>
      <w:widowControl w:val="0"/>
      <w:ind w:left="720"/>
      <w:jc w:val="both"/>
    </w:pPr>
    <w:rPr>
      <w:b/>
      <w:iCs/>
      <w:u w:val="single"/>
    </w:rPr>
  </w:style>
  <w:style w:type="paragraph" w:customStyle="1" w:styleId="UnderlinePara">
    <w:name w:val="Underline Para"/>
    <w:basedOn w:val="Normal"/>
    <w:link w:val="StyleUnderline"/>
    <w:uiPriority w:val="6"/>
    <w:qFormat/>
    <w:rsid w:val="006C09E9"/>
    <w:pPr>
      <w:widowControl w:val="0"/>
      <w:suppressAutoHyphens/>
      <w:spacing w:after="200"/>
      <w:contextualSpacing/>
    </w:pPr>
    <w:rPr>
      <w:rFonts w:asciiTheme="minorHAnsi" w:hAnsiTheme="minorHAnsi" w:cstheme="minorBidi"/>
      <w:u w:val="single"/>
    </w:rPr>
  </w:style>
  <w:style w:type="paragraph" w:styleId="NoSpacing">
    <w:name w:val="No Spacing"/>
    <w:aliases w:val="Note Level 2,Small Text,Card Format,Tag and Cite,nonunderlined,Very Small Text,No Spacing111112,No Spacing41,Note Level 21,ClearFormatting,Clear,DDI Tag,Tag Title,No Spacing51,Tag and Ci,No Spacing11211"/>
    <w:basedOn w:val="Heading1"/>
    <w:link w:val="Hyperlink"/>
    <w:autoRedefine/>
    <w:uiPriority w:val="99"/>
    <w:qFormat/>
    <w:rsid w:val="006C09E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705C09"/>
    <w:rPr>
      <w:u w:val="single"/>
    </w:rPr>
  </w:style>
  <w:style w:type="paragraph" w:styleId="Title">
    <w:name w:val="Title"/>
    <w:aliases w:val="title,UNDERLINE,Cites and Cards,Bold Underlined,Block Heading,Read This,Non Read Text,Debate Normal"/>
    <w:basedOn w:val="Normal"/>
    <w:link w:val="TitleChar"/>
    <w:uiPriority w:val="1"/>
    <w:qFormat/>
    <w:rsid w:val="00705C09"/>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705C0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8A0FD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page.org/constructive-news-can-solutions-journalism-save-our-forests?fbclid=IwAR1v5jjkjQ_CxDeUJZaMzQdDG_1mdbYfmpzqYsSFvWRYN2aszSAFAffFpq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ronkitehhh.jmc.asu.edu/blog/2014/10/objectivity-false-equivalencies-climate-change/?fbclid=IwAR3a6UrzMhqM_Tiu8WiuWF7ReRaeL9MLKyq2wP10PAH1gLeMJvynRIGS6Ac" TargetMode="Externa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the-engaged-journalism-lab/transparency-in-journalism-isnt-a-new-idea-but-it-s-more-important-than-ever-cfed217f0a46" TargetMode="External"/><Relationship Id="rId11" Type="http://schemas.openxmlformats.org/officeDocument/2006/relationships/hyperlink" Target="https://archive.is/h591O" TargetMode="External"/><Relationship Id="rId5" Type="http://schemas.openxmlformats.org/officeDocument/2006/relationships/webSettings" Target="webSettings.xml"/><Relationship Id="rId10" Type="http://schemas.openxmlformats.org/officeDocument/2006/relationships/hyperlink" Target="https://www.youtube.com/watch?v=Oz56lV17s9o" TargetMode="External"/><Relationship Id="rId4" Type="http://schemas.openxmlformats.org/officeDocument/2006/relationships/settings" Target="settings.xml"/><Relationship Id="rId9" Type="http://schemas.openxmlformats.org/officeDocument/2006/relationships/hyperlink" Target="https://www.foreignaffairs.com/articles/china/2020-04-23/do-pandemics-promote-pe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11263</Words>
  <Characters>64202</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2022-03-10T20:58:00Z</dcterms:created>
  <dcterms:modified xsi:type="dcterms:W3CDTF">2022-03-10T22:33:00Z</dcterms:modified>
</cp:coreProperties>
</file>