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4548D" w14:textId="68B4E413" w:rsidR="00D02AB4" w:rsidRDefault="00D02AB4" w:rsidP="00D02AB4">
      <w:pPr>
        <w:pStyle w:val="Heading1"/>
      </w:pPr>
      <w:r>
        <w:t xml:space="preserve">1NC </w:t>
      </w:r>
      <w:r w:rsidR="00424819">
        <w:t>TFA State Dubs</w:t>
      </w:r>
    </w:p>
    <w:p w14:paraId="3E0CE5FA" w14:textId="5C235DDA" w:rsidR="00A95652" w:rsidRDefault="00955DA5" w:rsidP="00716E03">
      <w:pPr>
        <w:pStyle w:val="Heading2"/>
      </w:pPr>
      <w:r>
        <w:t>1</w:t>
      </w:r>
    </w:p>
    <w:p w14:paraId="0ACED409" w14:textId="3389638D" w:rsidR="00955DA5" w:rsidRDefault="00955DA5" w:rsidP="00955DA5">
      <w:pPr>
        <w:pStyle w:val="Heading3"/>
      </w:pPr>
      <w:r>
        <w:t>K</w:t>
      </w:r>
    </w:p>
    <w:p w14:paraId="14D6D861" w14:textId="77777777" w:rsidR="00D02AB4" w:rsidRPr="003669D1" w:rsidRDefault="00D02AB4" w:rsidP="00D02AB4">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w:t>
      </w:r>
    </w:p>
    <w:p w14:paraId="23756720" w14:textId="264264D7" w:rsidR="00D02AB4" w:rsidRPr="00D02AB4" w:rsidRDefault="00D02AB4" w:rsidP="00D02AB4">
      <w:pPr>
        <w:rPr>
          <w:b/>
          <w:bCs/>
          <w:sz w:val="26"/>
        </w:rPr>
      </w:pPr>
      <w:r>
        <w:rPr>
          <w:rStyle w:val="Style13ptBold"/>
        </w:rPr>
        <w:t xml:space="preserve">Escalante ’19 </w:t>
      </w:r>
      <w:r w:rsidRPr="003026E1">
        <w:rPr>
          <w:sz w:val="16"/>
          <w:szCs w:val="16"/>
        </w:rPr>
        <w:t xml:space="preserve">[Alyson, revolutionary Marxist (duh), </w:t>
      </w:r>
      <w:r w:rsidRPr="00524D54">
        <w:rPr>
          <w:sz w:val="16"/>
          <w:szCs w:val="16"/>
        </w:rPr>
        <w:t xml:space="preserve">philosophy at U of Oregon. 09/08/2019. “Truth and Practice: The Marxist Theory of Knowledge”. https://web.archive.org/web/20190910040756/https://failingthatinvent.home.blog/2019/09/08/truth-and-practic-the-marxist-theory-of-knowledge/] </w:t>
      </w:r>
      <w:r>
        <w:rPr>
          <w:sz w:val="16"/>
          <w:szCs w:val="16"/>
        </w:rPr>
        <w:t>p</w:t>
      </w:r>
      <w:r w:rsidRPr="00524D54">
        <w:rPr>
          <w:sz w:val="16"/>
          <w:szCs w:val="16"/>
        </w:rPr>
        <w:t>at</w:t>
      </w:r>
    </w:p>
    <w:p w14:paraId="7C2D2964" w14:textId="68431323" w:rsidR="00D02AB4" w:rsidRDefault="00D02AB4" w:rsidP="00D02AB4">
      <w:pPr>
        <w:rPr>
          <w:sz w:val="12"/>
        </w:rPr>
      </w:pPr>
      <w:r w:rsidRPr="001102BD">
        <w:rPr>
          <w:rStyle w:val="Emphasis"/>
        </w:rPr>
        <w:t>The world we live in today is in a dire state</w:t>
      </w:r>
      <w:r w:rsidRPr="001102BD">
        <w:rPr>
          <w:sz w:val="12"/>
        </w:rPr>
        <w:t>. Climate destruction</w:t>
      </w:r>
      <w:r w:rsidRPr="003669D1">
        <w:rPr>
          <w:sz w:val="12"/>
        </w:rPr>
        <w:t xml:space="preserve"> continues at a fast pace, and every with every passing day, capitalism proves itself to be incapable of addressing this. </w:t>
      </w:r>
      <w:r w:rsidRPr="00EB3C23">
        <w:rPr>
          <w:rStyle w:val="StyleUnderline"/>
          <w:highlight w:val="green"/>
        </w:rPr>
        <w:t xml:space="preserve">Capitalist </w:t>
      </w:r>
      <w:r w:rsidRPr="000D2EE7">
        <w:rPr>
          <w:rStyle w:val="StyleUnderline"/>
        </w:rPr>
        <w:t>production</w:t>
      </w:r>
      <w:r w:rsidRPr="003669D1">
        <w:rPr>
          <w:rStyle w:val="StyleUnderline"/>
        </w:rPr>
        <w:t xml:space="preserve"> and its endless drive for resources to match artificial market demands </w:t>
      </w:r>
      <w:r w:rsidRPr="00325CD0">
        <w:rPr>
          <w:rStyle w:val="StyleUnderline"/>
        </w:rPr>
        <w:t xml:space="preserve">has </w:t>
      </w:r>
      <w:r w:rsidRPr="00EB3C23">
        <w:rPr>
          <w:rStyle w:val="StyleUnderline"/>
          <w:highlight w:val="green"/>
        </w:rPr>
        <w:t>created a climate crisis that leaves us on the brink of</w:t>
      </w:r>
      <w:r w:rsidRPr="003669D1">
        <w:rPr>
          <w:rStyle w:val="StyleUnderline"/>
        </w:rPr>
        <w:t xml:space="preserve"> potential </w:t>
      </w:r>
      <w:r w:rsidRPr="00EB3C23">
        <w:rPr>
          <w:rStyle w:val="StyleUnderline"/>
          <w:highlight w:val="green"/>
        </w:rPr>
        <w:t>extinction</w:t>
      </w:r>
      <w:r w:rsidRPr="003669D1">
        <w:rPr>
          <w:sz w:val="12"/>
        </w:rPr>
        <w:t>.</w:t>
      </w:r>
      <w:r>
        <w:rPr>
          <w:sz w:val="12"/>
        </w:rPr>
        <w:t xml:space="preserve"> </w:t>
      </w:r>
      <w:r w:rsidRPr="00EB3C23">
        <w:rPr>
          <w:rStyle w:val="StyleUnderline"/>
          <w:highlight w:val="green"/>
        </w:rPr>
        <w:t>Governments</w:t>
      </w:r>
      <w:r w:rsidRPr="003669D1">
        <w:rPr>
          <w:rStyle w:val="StyleUnderline"/>
        </w:rPr>
        <w:t xml:space="preserve"> around the world are </w:t>
      </w:r>
      <w:r w:rsidRPr="00EB3C23">
        <w:rPr>
          <w:rStyle w:val="StyleUnderline"/>
          <w:highlight w:val="green"/>
        </w:rPr>
        <w:t>turning to</w:t>
      </w:r>
      <w:r w:rsidRPr="003669D1">
        <w:rPr>
          <w:rStyle w:val="StyleUnderline"/>
        </w:rPr>
        <w:t xml:space="preserve"> far right and </w:t>
      </w:r>
      <w:r w:rsidRPr="00EB3C23">
        <w:rPr>
          <w:rStyle w:val="StyleUnderline"/>
          <w:highlight w:val="green"/>
        </w:rPr>
        <w:t>fascist leaders to assuage</w:t>
      </w:r>
      <w:r w:rsidRPr="003669D1">
        <w:rPr>
          <w:rStyle w:val="StyleUnderline"/>
        </w:rPr>
        <w:t xml:space="preserve"> their </w:t>
      </w:r>
      <w:r w:rsidRPr="00EB3C23">
        <w:rPr>
          <w:rStyle w:val="StyleUnderline"/>
          <w:highlight w:val="green"/>
        </w:rPr>
        <w:t>fears</w:t>
      </w:r>
      <w:r w:rsidRPr="003669D1">
        <w:rPr>
          <w:rStyle w:val="StyleUnderline"/>
        </w:rPr>
        <w:t xml:space="preserve"> of an uncertain future</w:t>
      </w:r>
      <w:r w:rsidRPr="003669D1">
        <w:rPr>
          <w:sz w:val="12"/>
        </w:rPr>
        <w:t xml:space="preserve">, </w:t>
      </w:r>
      <w:r w:rsidRPr="00EB3C23">
        <w:rPr>
          <w:rStyle w:val="StyleUnderline"/>
          <w:highlight w:val="green"/>
        </w:rPr>
        <w:t xml:space="preserve">and </w:t>
      </w:r>
      <w:r w:rsidRPr="001102BD">
        <w:rPr>
          <w:rStyle w:val="StyleUnderline"/>
        </w:rPr>
        <w:t xml:space="preserve">the most </w:t>
      </w:r>
      <w:r w:rsidRPr="00EB3C23">
        <w:rPr>
          <w:rStyle w:val="StyleUnderline"/>
          <w:highlight w:val="green"/>
        </w:rPr>
        <w:t>marginalized</w:t>
      </w:r>
      <w:r w:rsidRPr="003669D1">
        <w:rPr>
          <w:rStyle w:val="StyleUnderline"/>
        </w:rPr>
        <w:t xml:space="preserve"> and oppressed </w:t>
      </w:r>
      <w:r w:rsidRPr="00EB3C23">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r>
        <w:rPr>
          <w:sz w:val="12"/>
        </w:rPr>
        <w:t xml:space="preserve"> </w:t>
      </w:r>
      <w:r w:rsidRPr="003669D1">
        <w:rPr>
          <w:sz w:val="12"/>
        </w:rPr>
        <w:t>The decaying US empire continues to lash out in violence across the globe in a desperate attempt to re</w:t>
      </w:r>
      <w:r w:rsidRPr="001102BD">
        <w:rPr>
          <w:sz w:val="12"/>
        </w:rPr>
        <w:t>-assert its power and hegemony</w:t>
      </w:r>
      <w:r w:rsidRPr="003669D1">
        <w:rPr>
          <w:sz w:val="12"/>
        </w:rPr>
        <w:t xml:space="preserve">. </w:t>
      </w:r>
      <w:r w:rsidRPr="001102BD">
        <w:rPr>
          <w:rStyle w:val="StyleUnderline"/>
        </w:rPr>
        <w:t xml:space="preserve">Whole </w:t>
      </w:r>
      <w:r w:rsidRPr="00EB3C23">
        <w:rPr>
          <w:rStyle w:val="StyleUnderline"/>
          <w:highlight w:val="green"/>
        </w:rPr>
        <w:t>countries are destroyed in</w:t>
      </w:r>
      <w:r w:rsidRPr="003669D1">
        <w:rPr>
          <w:rStyle w:val="StyleUnderline"/>
        </w:rPr>
        <w:t xml:space="preserve"> its desperate </w:t>
      </w:r>
      <w:r w:rsidRPr="00EB3C23">
        <w:rPr>
          <w:rStyle w:val="StyleUnderline"/>
          <w:highlight w:val="green"/>
        </w:rPr>
        <w:t>bids for</w:t>
      </w:r>
      <w:r w:rsidRPr="003669D1">
        <w:rPr>
          <w:rStyle w:val="StyleUnderline"/>
        </w:rPr>
        <w:t xml:space="preserve"> more </w:t>
      </w:r>
      <w:r w:rsidRPr="00EB3C23">
        <w:rPr>
          <w:rStyle w:val="StyleUnderline"/>
          <w:highlight w:val="green"/>
        </w:rPr>
        <w:t>fossil fuels</w:t>
      </w:r>
      <w:r w:rsidRPr="003669D1">
        <w:rPr>
          <w:sz w:val="12"/>
        </w:rPr>
        <w:t xml:space="preserve">. </w:t>
      </w:r>
      <w:r w:rsidRPr="003669D1">
        <w:rPr>
          <w:sz w:val="8"/>
          <w:szCs w:val="8"/>
        </w:rPr>
        <w:t>The world burns from America’s white phosphorus weaponry.</w:t>
      </w:r>
      <w:r>
        <w:rPr>
          <w:sz w:val="8"/>
          <w:szCs w:val="8"/>
        </w:rPr>
        <w:t xml:space="preserve"> </w:t>
      </w:r>
      <w:r w:rsidRPr="00EB3C23">
        <w:rPr>
          <w:rStyle w:val="Emphasis"/>
          <w:highlight w:val="green"/>
        </w:rPr>
        <w:t>The need for</w:t>
      </w:r>
      <w:r w:rsidRPr="003669D1">
        <w:rPr>
          <w:rStyle w:val="Emphasis"/>
        </w:rPr>
        <w:t xml:space="preserve"> a </w:t>
      </w:r>
      <w:r w:rsidRPr="00EB3C23">
        <w:rPr>
          <w:rStyle w:val="Emphasis"/>
          <w:highlight w:val="green"/>
        </w:rPr>
        <w:t>revolution</w:t>
      </w:r>
      <w:r w:rsidRPr="001102BD">
        <w:rPr>
          <w:rStyle w:val="Emphasis"/>
        </w:rPr>
        <w:t>ary movement cap</w:t>
      </w:r>
      <w:r w:rsidRPr="003669D1">
        <w:rPr>
          <w:rStyle w:val="Emphasis"/>
        </w:rPr>
        <w:t xml:space="preserve">able of replacing capitalism with something better </w:t>
      </w:r>
      <w:r w:rsidRPr="00EB3C23">
        <w:rPr>
          <w:rStyle w:val="Emphasis"/>
          <w:highlight w:val="green"/>
        </w:rPr>
        <w:t xml:space="preserve">has </w:t>
      </w:r>
      <w:r w:rsidRPr="001102BD">
        <w:rPr>
          <w:rStyle w:val="Emphasis"/>
        </w:rPr>
        <w:t xml:space="preserve">never </w:t>
      </w:r>
      <w:r w:rsidRPr="00EB3C23">
        <w:rPr>
          <w:rStyle w:val="Emphasis"/>
          <w:highlight w:val="green"/>
        </w:rPr>
        <w:t xml:space="preserve">been </w:t>
      </w:r>
      <w:r w:rsidRPr="001102BD">
        <w:rPr>
          <w:rStyle w:val="Emphasis"/>
        </w:rPr>
        <w:t xml:space="preserve">so </w:t>
      </w:r>
      <w:r w:rsidRPr="00EB3C23">
        <w:rPr>
          <w:rStyle w:val="Emphasis"/>
          <w:highlight w:val="green"/>
        </w:rPr>
        <w:t>clear</w:t>
      </w:r>
      <w:r w:rsidRPr="003669D1">
        <w:rPr>
          <w:sz w:val="12"/>
        </w:rPr>
        <w:t xml:space="preserve">. The choice between socialism or barbarism has never been so stark. </w:t>
      </w:r>
      <w:r w:rsidRPr="003669D1">
        <w:rPr>
          <w:rStyle w:val="StyleUnderline"/>
        </w:rPr>
        <w:t xml:space="preserve">More and </w:t>
      </w:r>
      <w:r w:rsidRPr="001102BD">
        <w:rPr>
          <w:rStyle w:val="StyleUnderline"/>
        </w:rPr>
        <w:t>more people are starting to realize that reform cannot save us</w:t>
      </w:r>
      <w:r w:rsidRPr="001102BD">
        <w:rPr>
          <w:sz w:val="12"/>
        </w:rPr>
        <w:t xml:space="preserve">, </w:t>
      </w:r>
      <w:r w:rsidRPr="001102BD">
        <w:rPr>
          <w:rStyle w:val="StyleUnderline"/>
        </w:rPr>
        <w:t>that capitalism and imperialism themselves are the problem</w:t>
      </w:r>
      <w:r w:rsidRPr="001102BD">
        <w:rPr>
          <w:sz w:val="12"/>
        </w:rPr>
        <w:t xml:space="preserve">, </w:t>
      </w:r>
      <w:r w:rsidRPr="001102BD">
        <w:rPr>
          <w:rStyle w:val="StyleUnderline"/>
        </w:rPr>
        <w:t>and that we must unite and band together to fight for a better world</w:t>
      </w:r>
      <w:r w:rsidRPr="001102BD">
        <w:rPr>
          <w:sz w:val="12"/>
        </w:rPr>
        <w:t>.</w:t>
      </w:r>
      <w:r>
        <w:rPr>
          <w:sz w:val="12"/>
        </w:rPr>
        <w:t xml:space="preserve"> </w:t>
      </w:r>
      <w:r w:rsidRPr="00CA6D44">
        <w:rPr>
          <w:sz w:val="12"/>
        </w:rPr>
        <w:t xml:space="preserve">The question </w:t>
      </w:r>
      <w:r w:rsidRPr="001102BD">
        <w:rPr>
          <w:sz w:val="12"/>
        </w:rPr>
        <w:t xml:space="preserve">then is: </w:t>
      </w:r>
      <w:r w:rsidRPr="001102BD">
        <w:rPr>
          <w:rStyle w:val="StyleUnderline"/>
        </w:rPr>
        <w:t>how will we know what strategies</w:t>
      </w:r>
      <w:r w:rsidRPr="001102BD">
        <w:rPr>
          <w:sz w:val="12"/>
        </w:rPr>
        <w:t xml:space="preserve">, </w:t>
      </w:r>
      <w:r w:rsidRPr="001102BD">
        <w:rPr>
          <w:rStyle w:val="StyleUnderline"/>
        </w:rPr>
        <w:t>what tactics</w:t>
      </w:r>
      <w:r w:rsidRPr="001102BD">
        <w:rPr>
          <w:sz w:val="12"/>
        </w:rPr>
        <w:t xml:space="preserve">, </w:t>
      </w:r>
      <w:r w:rsidRPr="001102BD">
        <w:rPr>
          <w:rStyle w:val="StyleUnderline"/>
        </w:rPr>
        <w:t>and what ideas to unite around?</w:t>
      </w:r>
      <w:r w:rsidRPr="001102BD">
        <w:rPr>
          <w:sz w:val="12"/>
        </w:rPr>
        <w:t xml:space="preserve"> If the skeptics and</w:t>
      </w:r>
      <w:r w:rsidRPr="00CA6D44">
        <w:rPr>
          <w:sz w:val="12"/>
        </w:rPr>
        <w:t xml:space="preserve">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r>
        <w:rPr>
          <w:sz w:val="12"/>
        </w:rPr>
        <w:t xml:space="preserve"> </w:t>
      </w:r>
      <w:r w:rsidRPr="00CA6D44">
        <w:rPr>
          <w:rStyle w:val="StyleUnderline"/>
        </w:rPr>
        <w:t xml:space="preserve">The </w:t>
      </w:r>
      <w:r w:rsidRPr="00EB3C23">
        <w:rPr>
          <w:rStyle w:val="StyleUnderline"/>
          <w:highlight w:val="green"/>
        </w:rPr>
        <w:t>masses do not want</w:t>
      </w:r>
      <w:r w:rsidRPr="00CA6D44">
        <w:rPr>
          <w:rStyle w:val="StyleUnderline"/>
        </w:rPr>
        <w:t xml:space="preserve"> to embrace </w:t>
      </w:r>
      <w:r w:rsidRPr="00424819">
        <w:rPr>
          <w:rStyle w:val="Emphasis"/>
          <w:highlight w:val="green"/>
        </w:rPr>
        <w:t xml:space="preserve">defeat, they </w:t>
      </w:r>
      <w:r w:rsidRPr="00EB3C23">
        <w:rPr>
          <w:rStyle w:val="Emphasis"/>
          <w:highlight w:val="green"/>
        </w:rPr>
        <w:t>want</w:t>
      </w:r>
      <w:r w:rsidRPr="00CA6D44">
        <w:rPr>
          <w:rStyle w:val="Emphasis"/>
        </w:rPr>
        <w:t xml:space="preserve"> to know how </w:t>
      </w:r>
      <w:r w:rsidRPr="00EB3C23">
        <w:rPr>
          <w:rStyle w:val="Emphasis"/>
          <w:highlight w:val="green"/>
        </w:rPr>
        <w:t>to fight back</w:t>
      </w:r>
      <w:r w:rsidRPr="00CA6D44">
        <w:rPr>
          <w:sz w:val="12"/>
        </w:rPr>
        <w:t>. Marxism can provide the tools necessary to engage in that fight.</w:t>
      </w:r>
      <w:r>
        <w:rPr>
          <w:sz w:val="12"/>
        </w:rPr>
        <w:t xml:space="preserve"> </w:t>
      </w: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r>
        <w:rPr>
          <w:sz w:val="8"/>
          <w:szCs w:val="8"/>
        </w:rPr>
        <w:t xml:space="preserve"> </w:t>
      </w:r>
      <w:r w:rsidRPr="00CA6D44">
        <w:rPr>
          <w:sz w:val="12"/>
        </w:rPr>
        <w:t xml:space="preserve">There will be no victory for the workers of the world without the ability to wield a revolutionary science. </w:t>
      </w:r>
      <w:r w:rsidRPr="00EB3C23">
        <w:rPr>
          <w:rStyle w:val="StyleUnderline"/>
          <w:highlight w:val="green"/>
        </w:rPr>
        <w:t xml:space="preserve">What is at stake </w:t>
      </w:r>
      <w:r w:rsidRPr="001102BD">
        <w:rPr>
          <w:rStyle w:val="StyleUnderline"/>
        </w:rPr>
        <w:t xml:space="preserve">in questions of Marxist epistemology </w:t>
      </w:r>
      <w:r w:rsidRPr="00EB3C23">
        <w:rPr>
          <w:rStyle w:val="StyleUnderline"/>
          <w:highlight w:val="green"/>
        </w:rPr>
        <w:t>is the</w:t>
      </w:r>
      <w:r w:rsidRPr="00CA6D44">
        <w:rPr>
          <w:rStyle w:val="StyleUnderline"/>
        </w:rPr>
        <w:t xml:space="preserve"> very </w:t>
      </w:r>
      <w:r w:rsidRPr="00EB3C23">
        <w:rPr>
          <w:rStyle w:val="StyleUnderline"/>
          <w:highlight w:val="green"/>
        </w:rPr>
        <w:t>possibility of</w:t>
      </w:r>
      <w:r w:rsidRPr="00CA6D44">
        <w:rPr>
          <w:rStyle w:val="StyleUnderline"/>
        </w:rPr>
        <w:t xml:space="preserve"> creating a philosophical and scientific basis for </w:t>
      </w:r>
      <w:r w:rsidRPr="00EB3C23">
        <w:rPr>
          <w:rStyle w:val="StyleUnderline"/>
          <w:highlight w:val="green"/>
        </w:rPr>
        <w:t>revolution</w:t>
      </w:r>
      <w:r w:rsidRPr="00CA6D44">
        <w:rPr>
          <w:sz w:val="12"/>
        </w:rPr>
        <w:t xml:space="preserve">. </w:t>
      </w:r>
      <w:r w:rsidRPr="00EB3C23">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73B32F94" w14:textId="77777777" w:rsidR="00D02AB4" w:rsidRPr="005974B6" w:rsidRDefault="00D02AB4" w:rsidP="00D02AB4">
      <w:pPr>
        <w:pStyle w:val="Heading4"/>
        <w:rPr>
          <w:b w:val="0"/>
          <w:bCs/>
          <w:u w:val="single"/>
        </w:rPr>
      </w:pPr>
      <w:r>
        <w:t xml:space="preserve">Global capitalism demands </w:t>
      </w:r>
      <w:r>
        <w:rPr>
          <w:u w:val="single"/>
        </w:rPr>
        <w:t>universal tactics</w:t>
      </w:r>
      <w:r w:rsidRPr="005974B6">
        <w:t xml:space="preserve"> to organize and</w:t>
      </w:r>
      <w:r>
        <w:t xml:space="preserve"> unify the left – focus on the particularities </w:t>
      </w:r>
      <w:r w:rsidRPr="00A74561">
        <w:rPr>
          <w:u w:val="single"/>
        </w:rPr>
        <w:t>sell out</w:t>
      </w:r>
      <w:r>
        <w:t xml:space="preserve"> to neoliberal folk politics.</w:t>
      </w:r>
    </w:p>
    <w:p w14:paraId="60EAC8C5" w14:textId="07486B11" w:rsidR="00D02AB4" w:rsidRPr="00424819" w:rsidRDefault="00D02AB4" w:rsidP="00D02AB4">
      <w:pPr>
        <w:rPr>
          <w:b/>
          <w:bCs/>
          <w:sz w:val="26"/>
        </w:rPr>
      </w:pPr>
      <w:r w:rsidRPr="004F129F">
        <w:rPr>
          <w:rStyle w:val="Style13ptBold"/>
        </w:rPr>
        <w:t xml:space="preserve">Williams and Srnicek </w:t>
      </w:r>
      <w:r w:rsidR="00424819">
        <w:rPr>
          <w:rStyle w:val="Style13ptBold"/>
        </w:rPr>
        <w:t>’</w:t>
      </w:r>
      <w:r w:rsidRPr="004F129F">
        <w:rPr>
          <w:rStyle w:val="Style13ptBold"/>
        </w:rPr>
        <w:t>15</w:t>
      </w:r>
      <w:r w:rsidR="00424819">
        <w:rPr>
          <w:rStyle w:val="Style13ptBold"/>
        </w:rPr>
        <w:t xml:space="preserve"> </w:t>
      </w:r>
      <w:r w:rsidRPr="00357AB8">
        <w:rPr>
          <w:sz w:val="16"/>
          <w:szCs w:val="16"/>
        </w:rPr>
        <w:t xml:space="preserve">[Alex Williams and Nick Srnicek, </w:t>
      </w:r>
      <w:r>
        <w:rPr>
          <w:sz w:val="16"/>
          <w:szCs w:val="16"/>
        </w:rPr>
        <w:t xml:space="preserve">fastest Leftists in the West. </w:t>
      </w:r>
      <w:r w:rsidRPr="00357AB8">
        <w:rPr>
          <w:sz w:val="16"/>
          <w:szCs w:val="16"/>
        </w:rPr>
        <w:t xml:space="preserve">City University London. 2015. “Inventing the Future: </w:t>
      </w:r>
      <w:proofErr w:type="spellStart"/>
      <w:r w:rsidRPr="00357AB8">
        <w:rPr>
          <w:sz w:val="16"/>
          <w:szCs w:val="16"/>
        </w:rPr>
        <w:t>Postcapitalism</w:t>
      </w:r>
      <w:proofErr w:type="spellEnd"/>
      <w:r w:rsidRPr="00357AB8">
        <w:rPr>
          <w:sz w:val="16"/>
          <w:szCs w:val="16"/>
        </w:rPr>
        <w:t xml:space="preserve"> and a World Without Work”.] </w:t>
      </w:r>
      <w:r>
        <w:rPr>
          <w:sz w:val="16"/>
          <w:szCs w:val="16"/>
        </w:rPr>
        <w:t>p</w:t>
      </w:r>
      <w:r w:rsidRPr="00357AB8">
        <w:rPr>
          <w:sz w:val="16"/>
          <w:szCs w:val="16"/>
        </w:rPr>
        <w:t>at</w:t>
      </w:r>
      <w:r>
        <w:rPr>
          <w:sz w:val="16"/>
          <w:szCs w:val="16"/>
        </w:rPr>
        <w:t xml:space="preserve"> – </w:t>
      </w:r>
      <w:r w:rsidRPr="007C0EC7">
        <w:rPr>
          <w:strike/>
          <w:sz w:val="16"/>
          <w:szCs w:val="16"/>
        </w:rPr>
        <w:t>language</w:t>
      </w:r>
      <w:r>
        <w:rPr>
          <w:sz w:val="16"/>
          <w:szCs w:val="16"/>
        </w:rPr>
        <w:t xml:space="preserve"> [modified]</w:t>
      </w:r>
    </w:p>
    <w:p w14:paraId="786CF761" w14:textId="1E9FA7D7" w:rsidR="00D02AB4" w:rsidRDefault="00D02AB4" w:rsidP="00D02AB4">
      <w:pPr>
        <w:rPr>
          <w:sz w:val="12"/>
        </w:rPr>
      </w:pPr>
      <w:r w:rsidRPr="00A17CAC">
        <w:rPr>
          <w:sz w:val="12"/>
        </w:rPr>
        <w:t xml:space="preserve">To invoke modernity is ultimately to raise the question of the future. </w:t>
      </w:r>
      <w:r w:rsidRPr="00EB3C23">
        <w:rPr>
          <w:rStyle w:val="Emphasis"/>
          <w:highlight w:val="green"/>
        </w:rPr>
        <w:t>What should the future look like?</w:t>
      </w:r>
      <w:r w:rsidRPr="00A17CAC">
        <w:rPr>
          <w:sz w:val="12"/>
        </w:rPr>
        <w:t xml:space="preserve"> What courses should we set? What does it mean to be contemporary? And whose </w:t>
      </w:r>
      <w:proofErr w:type="gramStart"/>
      <w:r w:rsidRPr="00A17CAC">
        <w:rPr>
          <w:sz w:val="12"/>
        </w:rPr>
        <w:t>future</w:t>
      </w:r>
      <w:proofErr w:type="gramEnd"/>
      <w:r w:rsidRPr="00A17CAC">
        <w:rPr>
          <w:sz w:val="12"/>
        </w:rPr>
        <w:t xml:space="preserve"> is it? Since the emergence of the term, modernity has been concerned with unravelling a circular or retrospective notion of time and introducing a rupture between the present and the past. With this break, the future is projected as being potentially different from and better than the past. Modernity is tantamount to ‘the discovery of the future’ and has therefore found itself intimately linked with notions such as ‘progress, advance, development, emancipation, liberation, growth, accumulation, Enlightenment, </w:t>
      </w:r>
      <w:proofErr w:type="spellStart"/>
      <w:r w:rsidRPr="00A17CAC">
        <w:rPr>
          <w:sz w:val="12"/>
        </w:rPr>
        <w:t>embetterment</w:t>
      </w:r>
      <w:proofErr w:type="spellEnd"/>
      <w:r w:rsidRPr="00A17CAC">
        <w:rPr>
          <w:sz w:val="12"/>
        </w:rPr>
        <w:t xml:space="preserve">, [and the] avant-garde’. Suggesting that history can progress through deliberate human action, it is the nature of this progress that competing definitions of modernity have </w:t>
      </w:r>
      <w:r w:rsidRPr="00FC7F49">
        <w:rPr>
          <w:sz w:val="12"/>
        </w:rPr>
        <w:t xml:space="preserve">struggled over. Historically, </w:t>
      </w:r>
      <w:r w:rsidRPr="00FC7F49">
        <w:rPr>
          <w:rStyle w:val="StyleUnderline"/>
        </w:rPr>
        <w:t>the left has found its natural home in being oriented towards the future</w:t>
      </w:r>
      <w:r w:rsidRPr="00FC7F49">
        <w:rPr>
          <w:sz w:val="12"/>
        </w:rPr>
        <w:t xml:space="preserve">. </w:t>
      </w:r>
      <w:proofErr w:type="gramStart"/>
      <w:r w:rsidRPr="00FC7F49">
        <w:rPr>
          <w:sz w:val="12"/>
        </w:rPr>
        <w:t>From early communist visions of technological progress,</w:t>
      </w:r>
      <w:proofErr w:type="gramEnd"/>
      <w:r w:rsidRPr="00FC7F49">
        <w:rPr>
          <w:sz w:val="12"/>
        </w:rPr>
        <w:t xml:space="preserve"> to Soviet space utopias, to the social democratic rhetoric of the ‘white</w:t>
      </w:r>
      <w:r w:rsidRPr="00A17CAC">
        <w:rPr>
          <w:sz w:val="12"/>
        </w:rPr>
        <w:t xml:space="preserve"> heat of technology’, what set the left apart from the right was its unambiguous embrace of the future. </w:t>
      </w:r>
      <w:r w:rsidRPr="004D3685">
        <w:rPr>
          <w:rStyle w:val="StyleUnderline"/>
        </w:rPr>
        <w:t xml:space="preserve">The future </w:t>
      </w:r>
      <w:r w:rsidRPr="00A17CAC">
        <w:rPr>
          <w:rStyle w:val="StyleUnderline"/>
        </w:rPr>
        <w:t xml:space="preserve">was to be </w:t>
      </w:r>
      <w:r w:rsidRPr="00EB3C23">
        <w:rPr>
          <w:rStyle w:val="StyleUnderline"/>
          <w:highlight w:val="green"/>
        </w:rPr>
        <w:t>an improvement</w:t>
      </w:r>
      <w:r w:rsidRPr="004D3685">
        <w:rPr>
          <w:rStyle w:val="StyleUnderline"/>
        </w:rPr>
        <w:t xml:space="preserve"> over the present </w:t>
      </w:r>
      <w:r w:rsidRPr="00EB3C23">
        <w:rPr>
          <w:rStyle w:val="StyleUnderline"/>
          <w:highlight w:val="green"/>
        </w:rPr>
        <w:t>in material</w:t>
      </w:r>
      <w:r w:rsidRPr="00A17CAC">
        <w:rPr>
          <w:sz w:val="12"/>
        </w:rPr>
        <w:t xml:space="preserve">, </w:t>
      </w:r>
      <w:r w:rsidRPr="004D3685">
        <w:rPr>
          <w:rStyle w:val="StyleUnderline"/>
        </w:rPr>
        <w:t xml:space="preserve">social and political </w:t>
      </w:r>
      <w:r w:rsidRPr="00EB3C23">
        <w:rPr>
          <w:rStyle w:val="StyleUnderline"/>
          <w:highlight w:val="green"/>
        </w:rPr>
        <w:t>terms</w:t>
      </w:r>
      <w:r w:rsidRPr="00A17CAC">
        <w:rPr>
          <w:sz w:val="12"/>
        </w:rPr>
        <w:t xml:space="preserve">. By </w:t>
      </w:r>
      <w:r w:rsidRPr="00FC7F49">
        <w:rPr>
          <w:sz w:val="12"/>
        </w:rPr>
        <w:t xml:space="preserve">contrast, </w:t>
      </w:r>
      <w:r w:rsidRPr="00FC7F49">
        <w:rPr>
          <w:rStyle w:val="StyleUnderline"/>
        </w:rPr>
        <w:t>the forces of the political right were</w:t>
      </w:r>
      <w:r w:rsidRPr="00FC7F49">
        <w:rPr>
          <w:sz w:val="12"/>
        </w:rPr>
        <w:t xml:space="preserve">, with a few notable exceptions, </w:t>
      </w:r>
      <w:r w:rsidRPr="00FC7F49">
        <w:rPr>
          <w:rStyle w:val="StyleUnderline"/>
        </w:rPr>
        <w:t xml:space="preserve">defined by their </w:t>
      </w:r>
      <w:proofErr w:type="spellStart"/>
      <w:r w:rsidRPr="00FC7F49">
        <w:rPr>
          <w:rStyle w:val="StyleUnderline"/>
        </w:rPr>
        <w:t>defence</w:t>
      </w:r>
      <w:proofErr w:type="spellEnd"/>
      <w:r w:rsidRPr="00FC7F49">
        <w:rPr>
          <w:rStyle w:val="StyleUnderline"/>
        </w:rPr>
        <w:t xml:space="preserve"> of tradition and their essentially reactionary nature</w:t>
      </w:r>
      <w:r w:rsidRPr="00FC7F49">
        <w:rPr>
          <w:sz w:val="12"/>
        </w:rPr>
        <w:t>.</w:t>
      </w:r>
      <w:r w:rsidR="00424819" w:rsidRPr="00FC7F49">
        <w:rPr>
          <w:sz w:val="12"/>
        </w:rPr>
        <w:t xml:space="preserve"> </w:t>
      </w:r>
      <w:r w:rsidRPr="00FC7F49">
        <w:rPr>
          <w:rStyle w:val="StyleUnderline"/>
        </w:rPr>
        <w:t>This situation was reversed during the rise of neoliberalism</w:t>
      </w:r>
      <w:r w:rsidRPr="00FC7F49">
        <w:rPr>
          <w:sz w:val="12"/>
        </w:rPr>
        <w:t xml:space="preserve">, with politicians like Thatcher commanding the rhetoric of </w:t>
      </w:r>
      <w:proofErr w:type="spellStart"/>
      <w:r w:rsidRPr="00FC7F49">
        <w:rPr>
          <w:sz w:val="12"/>
        </w:rPr>
        <w:t>modernisation</w:t>
      </w:r>
      <w:proofErr w:type="spellEnd"/>
      <w:r w:rsidRPr="00FC7F49">
        <w:rPr>
          <w:sz w:val="12"/>
        </w:rPr>
        <w:t xml:space="preserve"> and the future to great effect. </w:t>
      </w:r>
      <w:r w:rsidRPr="00FC7F49">
        <w:rPr>
          <w:rStyle w:val="StyleUnderline"/>
        </w:rPr>
        <w:t xml:space="preserve">Co-opting these terms and </w:t>
      </w:r>
      <w:proofErr w:type="spellStart"/>
      <w:r w:rsidRPr="00FC7F49">
        <w:rPr>
          <w:rStyle w:val="StyleUnderline"/>
        </w:rPr>
        <w:t>mobilising</w:t>
      </w:r>
      <w:proofErr w:type="spellEnd"/>
      <w:r w:rsidRPr="00FC7F49">
        <w:rPr>
          <w:rStyle w:val="StyleUnderline"/>
        </w:rPr>
        <w:t xml:space="preserve"> them into a new</w:t>
      </w:r>
      <w:r w:rsidRPr="00A17CAC">
        <w:rPr>
          <w:rStyle w:val="StyleUnderline"/>
        </w:rPr>
        <w:t xml:space="preserve"> hegemonic common sense</w:t>
      </w:r>
      <w:r w:rsidRPr="00A17CAC">
        <w:rPr>
          <w:sz w:val="12"/>
        </w:rPr>
        <w:t xml:space="preserve">, neoliberalism’s vision of modernity has held sway ever since. Consequently, discussions of the left in terms of the future now seem aberrant, even absurd. With the postmodern moment, the seemingly intrinsic links between the future, modernity and emancipation were prized apart. Philosophers like Simon Critchley can now confidently assert that ‘we </w:t>
      </w:r>
      <w:proofErr w:type="gramStart"/>
      <w:r w:rsidRPr="00A17CAC">
        <w:rPr>
          <w:sz w:val="12"/>
        </w:rPr>
        <w:t>have to</w:t>
      </w:r>
      <w:proofErr w:type="gramEnd"/>
      <w:r w:rsidRPr="00A17CAC">
        <w:rPr>
          <w:sz w:val="12"/>
        </w:rPr>
        <w:t xml:space="preserve"> resist the idea and ideology of the future, which is always the ultimate trump card of capitalist ideas of progress’. </w:t>
      </w:r>
      <w:r w:rsidRPr="00A17CAC">
        <w:rPr>
          <w:rStyle w:val="Emphasis"/>
        </w:rPr>
        <w:t xml:space="preserve">Such </w:t>
      </w:r>
      <w:r w:rsidRPr="00FC7F49">
        <w:rPr>
          <w:rStyle w:val="Emphasis"/>
        </w:rPr>
        <w:t xml:space="preserve">folk-political </w:t>
      </w:r>
      <w:r w:rsidRPr="00EB3C23">
        <w:rPr>
          <w:rStyle w:val="Emphasis"/>
          <w:highlight w:val="green"/>
        </w:rPr>
        <w:t>sentiments</w:t>
      </w:r>
      <w:r w:rsidRPr="007C0EC7">
        <w:rPr>
          <w:rStyle w:val="Emphasis"/>
        </w:rPr>
        <w:t xml:space="preserve"> </w:t>
      </w:r>
      <w:r w:rsidRPr="007C0EC7">
        <w:rPr>
          <w:rStyle w:val="Emphasis"/>
          <w:strike/>
        </w:rPr>
        <w:t>blindly</w:t>
      </w:r>
      <w:r w:rsidRPr="007C0EC7">
        <w:rPr>
          <w:rStyle w:val="Emphasis"/>
        </w:rPr>
        <w:t xml:space="preserve"> </w:t>
      </w:r>
      <w:r w:rsidRPr="007C0EC7">
        <w:rPr>
          <w:rStyle w:val="Emphasis"/>
          <w:highlight w:val="green"/>
        </w:rPr>
        <w:t>[ignorantly] a</w:t>
      </w:r>
      <w:r w:rsidRPr="00EB3C23">
        <w:rPr>
          <w:rStyle w:val="Emphasis"/>
          <w:highlight w:val="green"/>
        </w:rPr>
        <w:t>ccept</w:t>
      </w:r>
      <w:r w:rsidRPr="00A17CAC">
        <w:rPr>
          <w:rStyle w:val="Emphasis"/>
        </w:rPr>
        <w:t xml:space="preserve"> the </w:t>
      </w:r>
      <w:r w:rsidRPr="00EB3C23">
        <w:rPr>
          <w:rStyle w:val="Emphasis"/>
          <w:highlight w:val="green"/>
        </w:rPr>
        <w:t>neoliberal common sense</w:t>
      </w:r>
      <w:r w:rsidRPr="00A17CAC">
        <w:rPr>
          <w:rStyle w:val="Emphasis"/>
        </w:rPr>
        <w:t xml:space="preserve">, preferring to </w:t>
      </w:r>
      <w:r w:rsidRPr="00FC7F49">
        <w:rPr>
          <w:rStyle w:val="Emphasis"/>
        </w:rPr>
        <w:t xml:space="preserve">shy away from grand visions and </w:t>
      </w:r>
      <w:r w:rsidRPr="00EB3C23">
        <w:rPr>
          <w:rStyle w:val="Emphasis"/>
          <w:highlight w:val="green"/>
        </w:rPr>
        <w:t>replace</w:t>
      </w:r>
      <w:r w:rsidRPr="00A17CAC">
        <w:rPr>
          <w:rStyle w:val="Emphasis"/>
        </w:rPr>
        <w:t xml:space="preserve"> them </w:t>
      </w:r>
      <w:r w:rsidRPr="00EB3C23">
        <w:rPr>
          <w:rStyle w:val="Emphasis"/>
          <w:highlight w:val="green"/>
        </w:rPr>
        <w:t>with</w:t>
      </w:r>
      <w:r w:rsidRPr="00A17CAC">
        <w:rPr>
          <w:rStyle w:val="Emphasis"/>
        </w:rPr>
        <w:t xml:space="preserve"> a </w:t>
      </w:r>
      <w:r w:rsidRPr="00EB3C23">
        <w:rPr>
          <w:rStyle w:val="Emphasis"/>
          <w:highlight w:val="green"/>
        </w:rPr>
        <w:t>posturing resistance</w:t>
      </w:r>
      <w:r w:rsidRPr="00A17CAC">
        <w:rPr>
          <w:sz w:val="12"/>
        </w:rPr>
        <w:t xml:space="preserve">. From the radical left’s discomfort with technological modernity to the social democratic left’s inability to envision an alternative world, everywhere today the future has largely been ceded to the right. A skill that the left once excelled at – building enticing visions for a better world – has deteriorated after years of neglect. If the left is to recover a sense of progress, however, it cannot simply adopt the classic images of history headed towards a singular destination. Progress, for these approaches, was not only possible, but in fact woven as a necessity into the very fabric of history. Human societies were thought to travel along a pre-defined pathway towards a single outcome modelled after Europe. The nations of Europe were deemed to have developed capitalist modernity independently, and their historical experiences of development </w:t>
      </w:r>
      <w:proofErr w:type="gramStart"/>
      <w:r w:rsidRPr="00A17CAC">
        <w:rPr>
          <w:sz w:val="12"/>
        </w:rPr>
        <w:t>were considered to be</w:t>
      </w:r>
      <w:proofErr w:type="gramEnd"/>
      <w:r w:rsidRPr="00A17CAC">
        <w:rPr>
          <w:sz w:val="12"/>
        </w:rPr>
        <w:t xml:space="preserve"> both necessary and superior to those of other cultures. Such ideas dominated traditional European philosophy and </w:t>
      </w:r>
      <w:proofErr w:type="gramStart"/>
      <w:r w:rsidRPr="00A17CAC">
        <w:rPr>
          <w:sz w:val="12"/>
        </w:rPr>
        <w:t>continued on</w:t>
      </w:r>
      <w:proofErr w:type="gramEnd"/>
      <w:r w:rsidRPr="00A17CAC">
        <w:rPr>
          <w:sz w:val="12"/>
        </w:rPr>
        <w:t xml:space="preserve"> in the influential </w:t>
      </w:r>
      <w:proofErr w:type="spellStart"/>
      <w:r w:rsidRPr="00A17CAC">
        <w:rPr>
          <w:sz w:val="12"/>
        </w:rPr>
        <w:t>modernisation</w:t>
      </w:r>
      <w:proofErr w:type="spellEnd"/>
      <w:r w:rsidRPr="00A17CAC">
        <w:rPr>
          <w:sz w:val="12"/>
        </w:rPr>
        <w:t xml:space="preserve"> literature of the 1950s and 1960s, with their attempts to </w:t>
      </w:r>
      <w:proofErr w:type="spellStart"/>
      <w:r w:rsidRPr="00A17CAC">
        <w:rPr>
          <w:sz w:val="12"/>
        </w:rPr>
        <w:t>naturalise</w:t>
      </w:r>
      <w:proofErr w:type="spellEnd"/>
      <w:r w:rsidRPr="00A17CAC">
        <w:rPr>
          <w:sz w:val="12"/>
        </w:rPr>
        <w:t xml:space="preserve"> capitalism against a Soviet opponent. Partly endorsed by both early Marxism and later Keynesian and neoliberal capitalisms, </w:t>
      </w:r>
      <w:r w:rsidRPr="00EB3C23">
        <w:rPr>
          <w:rStyle w:val="StyleUnderline"/>
          <w:highlight w:val="green"/>
        </w:rPr>
        <w:t>a</w:t>
      </w:r>
      <w:r w:rsidRPr="00A17CAC">
        <w:rPr>
          <w:rStyle w:val="StyleUnderline"/>
        </w:rPr>
        <w:t xml:space="preserve"> one-size-fits-all </w:t>
      </w:r>
      <w:r w:rsidRPr="00EB3C23">
        <w:rPr>
          <w:rStyle w:val="StyleUnderline"/>
          <w:highlight w:val="green"/>
        </w:rPr>
        <w:t>model of</w:t>
      </w:r>
      <w:r w:rsidRPr="00A17CAC">
        <w:rPr>
          <w:rStyle w:val="StyleUnderline"/>
        </w:rPr>
        <w:t xml:space="preserve"> historical </w:t>
      </w:r>
      <w:r w:rsidRPr="00EB3C23">
        <w:rPr>
          <w:rStyle w:val="StyleUnderline"/>
          <w:highlight w:val="green"/>
        </w:rPr>
        <w:t>progress positioned non-Western societies as</w:t>
      </w:r>
      <w:r w:rsidRPr="00A17CAC">
        <w:rPr>
          <w:rStyle w:val="StyleUnderline"/>
        </w:rPr>
        <w:t xml:space="preserve"> lacking and </w:t>
      </w:r>
      <w:r w:rsidRPr="00EB3C23">
        <w:rPr>
          <w:rStyle w:val="StyleUnderline"/>
          <w:highlight w:val="green"/>
        </w:rPr>
        <w:t>in need of</w:t>
      </w:r>
      <w:r w:rsidRPr="00A17CAC">
        <w:rPr>
          <w:rStyle w:val="StyleUnderline"/>
        </w:rPr>
        <w:t xml:space="preserve"> development</w:t>
      </w:r>
      <w:r w:rsidRPr="00A17CAC">
        <w:rPr>
          <w:sz w:val="12"/>
        </w:rPr>
        <w:t xml:space="preserve"> – </w:t>
      </w:r>
      <w:r w:rsidRPr="00A17CAC">
        <w:rPr>
          <w:rStyle w:val="StyleUnderline"/>
        </w:rPr>
        <w:t xml:space="preserve">a position that served to justify </w:t>
      </w:r>
      <w:r w:rsidRPr="00EB3C23">
        <w:rPr>
          <w:rStyle w:val="StyleUnderline"/>
          <w:highlight w:val="green"/>
        </w:rPr>
        <w:t>colonial</w:t>
      </w:r>
      <w:r w:rsidRPr="00A17CAC">
        <w:rPr>
          <w:rStyle w:val="StyleUnderline"/>
        </w:rPr>
        <w:t xml:space="preserve"> and imperial </w:t>
      </w:r>
      <w:r w:rsidRPr="00EB3C23">
        <w:rPr>
          <w:rStyle w:val="StyleUnderline"/>
          <w:highlight w:val="green"/>
        </w:rPr>
        <w:t>practices</w:t>
      </w:r>
      <w:r w:rsidRPr="00A17CAC">
        <w:rPr>
          <w:sz w:val="12"/>
        </w:rPr>
        <w:t>.</w:t>
      </w:r>
      <w:r w:rsidR="00424819">
        <w:rPr>
          <w:sz w:val="12"/>
        </w:rPr>
        <w:t xml:space="preserve"> </w:t>
      </w:r>
      <w:r w:rsidRPr="00A17CAC">
        <w:rPr>
          <w:sz w:val="12"/>
        </w:rPr>
        <w:t xml:space="preserve">From the standpoint of their philosophical critics, these notions of progress were disparaged precisely for their belief in preconceived destinations – whether in the liberal progression towards capitalist democracy or in the Marxist progression towards communism. </w:t>
      </w:r>
      <w:r w:rsidRPr="00A17CAC">
        <w:rPr>
          <w:rStyle w:val="StyleUnderline"/>
        </w:rPr>
        <w:t xml:space="preserve">The complex and often disastrous record of the twentieth century demonstrated conclusively that </w:t>
      </w:r>
      <w:r w:rsidRPr="00EB3C23">
        <w:rPr>
          <w:rStyle w:val="StyleUnderline"/>
          <w:highlight w:val="green"/>
        </w:rPr>
        <w:t>history could not be relied upon to follow any predetermined course</w:t>
      </w:r>
      <w:r w:rsidRPr="00A17CAC">
        <w:rPr>
          <w:sz w:val="12"/>
        </w:rPr>
        <w:t xml:space="preserve">. Regression was as likely as progress, genocide as possible as </w:t>
      </w:r>
      <w:proofErr w:type="spellStart"/>
      <w:r w:rsidRPr="00A17CAC">
        <w:rPr>
          <w:sz w:val="12"/>
        </w:rPr>
        <w:t>democratisation</w:t>
      </w:r>
      <w:proofErr w:type="spellEnd"/>
      <w:r w:rsidRPr="00A17CAC">
        <w:rPr>
          <w:sz w:val="12"/>
        </w:rPr>
        <w:t xml:space="preserve">. In other words, there was nothing inherent </w:t>
      </w:r>
      <w:proofErr w:type="gramStart"/>
      <w:r w:rsidRPr="00A17CAC">
        <w:rPr>
          <w:sz w:val="12"/>
        </w:rPr>
        <w:t>in the nature of history</w:t>
      </w:r>
      <w:proofErr w:type="gramEnd"/>
      <w:r w:rsidRPr="00A17CAC">
        <w:rPr>
          <w:sz w:val="12"/>
        </w:rPr>
        <w:t xml:space="preserve">, the development of economic systems, or sequences of political struggle that could guarantee any particular outcome. From a broadly left perspective, for example, even those limited but not insignificant political gains that have been achieved – such as welfare provision, women’s </w:t>
      </w:r>
      <w:proofErr w:type="gramStart"/>
      <w:r w:rsidRPr="00A17CAC">
        <w:rPr>
          <w:sz w:val="12"/>
        </w:rPr>
        <w:t>rights</w:t>
      </w:r>
      <w:proofErr w:type="gramEnd"/>
      <w:r w:rsidRPr="00A17CAC">
        <w:rPr>
          <w:sz w:val="12"/>
        </w:rPr>
        <w:t xml:space="preserve"> and worker protections – can be rolled back. Moreover, even in states where nominally communist governments took power, it proved far more difficult than expected to transition from a capitalist system of production to a fully communist one. This series of historical experiences </w:t>
      </w:r>
      <w:proofErr w:type="spellStart"/>
      <w:r w:rsidRPr="00A17CAC">
        <w:rPr>
          <w:sz w:val="12"/>
        </w:rPr>
        <w:t>fuelled</w:t>
      </w:r>
      <w:proofErr w:type="spellEnd"/>
      <w:r w:rsidRPr="00A17CAC">
        <w:rPr>
          <w:sz w:val="12"/>
        </w:rPr>
        <w:t xml:space="preserve"> an internal critique of European modernity by way of psychoanalysis, critical </w:t>
      </w:r>
      <w:proofErr w:type="gramStart"/>
      <w:r w:rsidRPr="00A17CAC">
        <w:rPr>
          <w:sz w:val="12"/>
        </w:rPr>
        <w:t>theory</w:t>
      </w:r>
      <w:proofErr w:type="gramEnd"/>
      <w:r w:rsidRPr="00A17CAC">
        <w:rPr>
          <w:sz w:val="12"/>
        </w:rPr>
        <w:t xml:space="preserve"> and poststructuralism. For the thinkers of postmodernism, modernity came to be associated with a credulous naivety. In Jean-François Lyotard’s epochal definition, postmodernity was identified as the era that has grown to be suspicious of the grand metanarrative. On this account, postmodernity is a cultural condition of disillusionment with the kinds of grandiose narratives represented by capitalist, liberal and communist accounts of progress.</w:t>
      </w:r>
      <w:r w:rsidR="00424819">
        <w:rPr>
          <w:sz w:val="12"/>
        </w:rPr>
        <w:t xml:space="preserve"> </w:t>
      </w:r>
      <w:r w:rsidRPr="00BF27E6">
        <w:rPr>
          <w:sz w:val="8"/>
          <w:szCs w:val="8"/>
        </w:rPr>
        <w:t xml:space="preserve">To be sure, these critiques capture something important about the chronological texture of our time. And yet, the announcement of the end of grand narratives has often been viewed by those outside Europe as being absolutely of a piece with modernity. Further, with the benefit of thirty years’ hindsight, the broader impact of the cultural condition diagnosed by Lyotard has not been the decline of belief in metanarratives per se, but rather a broad disenchantment with those offered by the left. The association between capitalism and </w:t>
      </w:r>
      <w:proofErr w:type="spellStart"/>
      <w:r w:rsidRPr="00BF27E6">
        <w:rPr>
          <w:sz w:val="8"/>
          <w:szCs w:val="8"/>
        </w:rPr>
        <w:t>modernisation</w:t>
      </w:r>
      <w:proofErr w:type="spellEnd"/>
      <w:r w:rsidRPr="00BF27E6">
        <w:rPr>
          <w:sz w:val="8"/>
          <w:szCs w:val="8"/>
        </w:rPr>
        <w:t xml:space="preserve"> remains, while properly progressive notions of the future have wilted under postmodern critique and been quashed beneath the social wreckage of neoliberalism. Most significantly, with the collapse of the Soviet Union and the rise of </w:t>
      </w:r>
      <w:proofErr w:type="spellStart"/>
      <w:r w:rsidRPr="00BF27E6">
        <w:rPr>
          <w:sz w:val="8"/>
          <w:szCs w:val="8"/>
        </w:rPr>
        <w:t>globalisation</w:t>
      </w:r>
      <w:proofErr w:type="spellEnd"/>
      <w:r w:rsidRPr="00BF27E6">
        <w:rPr>
          <w:sz w:val="8"/>
          <w:szCs w:val="8"/>
        </w:rPr>
        <w:t xml:space="preserve">, history does appear to have a grand narrative. Throughout the world, markets, wage </w:t>
      </w:r>
      <w:proofErr w:type="spellStart"/>
      <w:r w:rsidRPr="00BF27E6">
        <w:rPr>
          <w:sz w:val="8"/>
          <w:szCs w:val="8"/>
        </w:rPr>
        <w:t>labour</w:t>
      </w:r>
      <w:proofErr w:type="spellEnd"/>
      <w:r w:rsidRPr="00BF27E6">
        <w:rPr>
          <w:sz w:val="8"/>
          <w:szCs w:val="8"/>
        </w:rPr>
        <w:t xml:space="preserve">, commodities and productivity-enhancing technologies have all expanded under the systemic imperative to accumulate. Capitalism has become the destiny of contemporary societies, happily coexisting with national </w:t>
      </w:r>
      <w:proofErr w:type="gramStart"/>
      <w:r w:rsidRPr="00BF27E6">
        <w:rPr>
          <w:sz w:val="8"/>
          <w:szCs w:val="8"/>
        </w:rPr>
        <w:t>differences</w:t>
      </w:r>
      <w:proofErr w:type="gramEnd"/>
      <w:r w:rsidRPr="00BF27E6">
        <w:rPr>
          <w:sz w:val="8"/>
          <w:szCs w:val="8"/>
        </w:rPr>
        <w:t xml:space="preserve"> and paying little heed to clashes between </w:t>
      </w:r>
      <w:proofErr w:type="spellStart"/>
      <w:r w:rsidRPr="00BF27E6">
        <w:rPr>
          <w:sz w:val="8"/>
          <w:szCs w:val="8"/>
        </w:rPr>
        <w:t>civilisations</w:t>
      </w:r>
      <w:proofErr w:type="spellEnd"/>
      <w:r w:rsidRPr="00BF27E6">
        <w:rPr>
          <w:sz w:val="8"/>
          <w:szCs w:val="8"/>
        </w:rPr>
        <w:t xml:space="preserve">. But we can draw a distinction here between the endpoint (capitalism) and the pathway towards it. Indeed, the mutual entanglement of countries means that the European pathway (heavily reliant on exploiting colonies and slavery) is barred for many of the newly developing countries. While there are broad paradigms of development, each country has had to find its own unique way to respond to the imperatives of global capitalism. The path of capitalist </w:t>
      </w:r>
      <w:proofErr w:type="spellStart"/>
      <w:r w:rsidRPr="00BF27E6">
        <w:rPr>
          <w:sz w:val="8"/>
          <w:szCs w:val="8"/>
        </w:rPr>
        <w:t>modernisation</w:t>
      </w:r>
      <w:proofErr w:type="spellEnd"/>
      <w:r w:rsidRPr="00BF27E6">
        <w:rPr>
          <w:sz w:val="8"/>
          <w:szCs w:val="8"/>
        </w:rPr>
        <w:t xml:space="preserve"> is therefore instantiated in different cultures, following different trajectories and with different rhythms of development. Uneven and combined development is the order of the day. Progress is therefore not bound to a single European </w:t>
      </w:r>
      <w:proofErr w:type="gramStart"/>
      <w:r w:rsidRPr="00BF27E6">
        <w:rPr>
          <w:sz w:val="8"/>
          <w:szCs w:val="8"/>
        </w:rPr>
        <w:t>path, but</w:t>
      </w:r>
      <w:proofErr w:type="gramEnd"/>
      <w:r w:rsidRPr="00BF27E6">
        <w:rPr>
          <w:sz w:val="8"/>
          <w:szCs w:val="8"/>
        </w:rPr>
        <w:t xml:space="preserve"> is instead filtered through a variety of political and cultural constellations, all directed towards instantiating capitalist relations. Today, </w:t>
      </w:r>
      <w:proofErr w:type="spellStart"/>
      <w:r w:rsidRPr="00BF27E6">
        <w:rPr>
          <w:sz w:val="8"/>
          <w:szCs w:val="8"/>
        </w:rPr>
        <w:t>modernisers</w:t>
      </w:r>
      <w:proofErr w:type="spellEnd"/>
      <w:r w:rsidRPr="00BF27E6">
        <w:rPr>
          <w:sz w:val="8"/>
          <w:szCs w:val="8"/>
        </w:rPr>
        <w:t xml:space="preserve"> simply fight over which variant of capitalism to install.</w:t>
      </w:r>
      <w:r w:rsidR="00424819">
        <w:rPr>
          <w:sz w:val="8"/>
          <w:szCs w:val="8"/>
        </w:rPr>
        <w:t xml:space="preserve"> </w:t>
      </w:r>
      <w:r w:rsidRPr="00A17CAC">
        <w:rPr>
          <w:sz w:val="12"/>
        </w:rPr>
        <w:t xml:space="preserve">Recuperating the idea of progress under such circumstances means, first and foremost, contesting the dogma of this inevitable endpoint. </w:t>
      </w:r>
      <w:r w:rsidRPr="00EB3C23">
        <w:rPr>
          <w:rStyle w:val="StyleUnderline"/>
          <w:highlight w:val="green"/>
        </w:rPr>
        <w:t>Capitalist modernity was</w:t>
      </w:r>
      <w:r w:rsidRPr="00A17CAC">
        <w:rPr>
          <w:rStyle w:val="StyleUnderline"/>
        </w:rPr>
        <w:t xml:space="preserve"> never a necessary outcome</w:t>
      </w:r>
      <w:r w:rsidRPr="00A17CAC">
        <w:rPr>
          <w:sz w:val="12"/>
        </w:rPr>
        <w:t xml:space="preserve">, </w:t>
      </w:r>
      <w:r w:rsidRPr="00A17CAC">
        <w:rPr>
          <w:rStyle w:val="StyleUnderline"/>
        </w:rPr>
        <w:t xml:space="preserve">but instead a successful project </w:t>
      </w:r>
      <w:r w:rsidRPr="00EB3C23">
        <w:rPr>
          <w:rStyle w:val="StyleUnderline"/>
          <w:highlight w:val="green"/>
        </w:rPr>
        <w:t>driven by</w:t>
      </w:r>
      <w:r w:rsidRPr="00A17CAC">
        <w:rPr>
          <w:rStyle w:val="StyleUnderline"/>
        </w:rPr>
        <w:t xml:space="preserve"> various classes and a systemic </w:t>
      </w:r>
      <w:r w:rsidRPr="00EB3C23">
        <w:rPr>
          <w:rStyle w:val="StyleUnderline"/>
          <w:highlight w:val="green"/>
        </w:rPr>
        <w:t>imperative towards accumulation</w:t>
      </w:r>
      <w:r w:rsidRPr="00A17CAC">
        <w:rPr>
          <w:rStyle w:val="StyleUnderline"/>
        </w:rPr>
        <w:t xml:space="preserve"> and expansion</w:t>
      </w:r>
      <w:r w:rsidRPr="00A17CAC">
        <w:rPr>
          <w:sz w:val="12"/>
        </w:rPr>
        <w:t xml:space="preserve">. Various </w:t>
      </w:r>
      <w:proofErr w:type="spellStart"/>
      <w:r w:rsidRPr="00A17CAC">
        <w:rPr>
          <w:sz w:val="12"/>
        </w:rPr>
        <w:t>modernities</w:t>
      </w:r>
      <w:proofErr w:type="spellEnd"/>
      <w:r w:rsidRPr="00A17CAC">
        <w:rPr>
          <w:sz w:val="12"/>
        </w:rPr>
        <w:t xml:space="preserve"> are possible, and </w:t>
      </w:r>
      <w:r w:rsidRPr="00EB3C23">
        <w:rPr>
          <w:rStyle w:val="Emphasis"/>
          <w:highlight w:val="green"/>
        </w:rPr>
        <w:t>new visions of the future are essential for the left</w:t>
      </w:r>
      <w:r w:rsidRPr="00A17CAC">
        <w:rPr>
          <w:sz w:val="12"/>
        </w:rPr>
        <w:t xml:space="preserve">. Such images are a necessary supplement to any transformative political project. They give a direction to political struggles and generate a set of criteria </w:t>
      </w:r>
      <w:r w:rsidRPr="00CB5695">
        <w:rPr>
          <w:sz w:val="12"/>
        </w:rPr>
        <w:t xml:space="preserve">to adjudicate which struggles to support, which movements to resist, what to invent, and so on. </w:t>
      </w:r>
      <w:r w:rsidRPr="00CB5695">
        <w:rPr>
          <w:rStyle w:val="StyleUnderline"/>
        </w:rPr>
        <w:t>In the absence of images of progress</w:t>
      </w:r>
      <w:r w:rsidRPr="00CB5695">
        <w:rPr>
          <w:sz w:val="12"/>
        </w:rPr>
        <w:t xml:space="preserve">, </w:t>
      </w:r>
      <w:r w:rsidRPr="00CB5695">
        <w:rPr>
          <w:rStyle w:val="StyleUnderline"/>
        </w:rPr>
        <w:t>there can only be reactivity</w:t>
      </w:r>
      <w:r w:rsidRPr="00CB5695">
        <w:rPr>
          <w:sz w:val="12"/>
        </w:rPr>
        <w:t xml:space="preserve">, defensive battles, </w:t>
      </w:r>
      <w:r w:rsidRPr="00CB5695">
        <w:rPr>
          <w:rStyle w:val="StyleUnderline"/>
        </w:rPr>
        <w:t xml:space="preserve">local </w:t>
      </w:r>
      <w:proofErr w:type="gramStart"/>
      <w:r w:rsidRPr="00CB5695">
        <w:rPr>
          <w:rStyle w:val="StyleUnderline"/>
        </w:rPr>
        <w:t>resistance</w:t>
      </w:r>
      <w:proofErr w:type="gramEnd"/>
      <w:r w:rsidRPr="00CB5695">
        <w:rPr>
          <w:rStyle w:val="StyleUnderline"/>
        </w:rPr>
        <w:t xml:space="preserve"> and a bunker mentality</w:t>
      </w:r>
      <w:r w:rsidRPr="00CB5695">
        <w:rPr>
          <w:sz w:val="12"/>
        </w:rPr>
        <w:t xml:space="preserve"> – what we have </w:t>
      </w:r>
      <w:proofErr w:type="spellStart"/>
      <w:r w:rsidRPr="00CB5695">
        <w:rPr>
          <w:sz w:val="12"/>
        </w:rPr>
        <w:t>characterised</w:t>
      </w:r>
      <w:proofErr w:type="spellEnd"/>
      <w:r w:rsidRPr="00CB5695">
        <w:rPr>
          <w:sz w:val="12"/>
        </w:rPr>
        <w:t xml:space="preserve"> as folk politics. Visions of the future are therefore indispensable for elaborating a movement against capitalism. Contra the earlier thinkers of modernity, there is no necessity to progress, nor a singular pathway from which to adjudicate the</w:t>
      </w:r>
      <w:r w:rsidRPr="00A17CAC">
        <w:rPr>
          <w:sz w:val="12"/>
        </w:rPr>
        <w:t xml:space="preserve"> extent of development. Instead, </w:t>
      </w:r>
      <w:r w:rsidRPr="00EB3C23">
        <w:rPr>
          <w:rStyle w:val="StyleUnderline"/>
          <w:highlight w:val="green"/>
        </w:rPr>
        <w:t>progress must be understood as</w:t>
      </w:r>
      <w:r w:rsidRPr="00A17CAC">
        <w:rPr>
          <w:rStyle w:val="StyleUnderline"/>
        </w:rPr>
        <w:t xml:space="preserve"> </w:t>
      </w:r>
      <w:proofErr w:type="spellStart"/>
      <w:r w:rsidRPr="00A17CAC">
        <w:rPr>
          <w:rStyle w:val="StyleUnderline"/>
        </w:rPr>
        <w:t>hyperstitional</w:t>
      </w:r>
      <w:proofErr w:type="spellEnd"/>
      <w:r w:rsidRPr="00A17CAC">
        <w:rPr>
          <w:sz w:val="12"/>
        </w:rPr>
        <w:t xml:space="preserve">: </w:t>
      </w:r>
      <w:r w:rsidRPr="00A17CAC">
        <w:rPr>
          <w:rStyle w:val="StyleUnderline"/>
        </w:rPr>
        <w:t xml:space="preserve">as a kind of </w:t>
      </w:r>
      <w:r w:rsidRPr="00EB3C23">
        <w:rPr>
          <w:rStyle w:val="StyleUnderline"/>
          <w:highlight w:val="green"/>
        </w:rPr>
        <w:t>fiction</w:t>
      </w:r>
      <w:r w:rsidRPr="00A17CAC">
        <w:rPr>
          <w:sz w:val="12"/>
        </w:rPr>
        <w:t xml:space="preserve">, </w:t>
      </w:r>
      <w:r w:rsidRPr="00A17CAC">
        <w:rPr>
          <w:rStyle w:val="StyleUnderline"/>
        </w:rPr>
        <w:t xml:space="preserve">but one </w:t>
      </w:r>
      <w:r w:rsidRPr="00EB3C23">
        <w:rPr>
          <w:rStyle w:val="StyleUnderline"/>
          <w:highlight w:val="green"/>
        </w:rPr>
        <w:t>that aims to transform</w:t>
      </w:r>
      <w:r w:rsidRPr="00A17CAC">
        <w:rPr>
          <w:rStyle w:val="StyleUnderline"/>
        </w:rPr>
        <w:t xml:space="preserve"> itself </w:t>
      </w:r>
      <w:r w:rsidRPr="00EB3C23">
        <w:rPr>
          <w:rStyle w:val="StyleUnderline"/>
          <w:highlight w:val="green"/>
        </w:rPr>
        <w:t>into</w:t>
      </w:r>
      <w:r w:rsidRPr="00A17CAC">
        <w:rPr>
          <w:rStyle w:val="StyleUnderline"/>
        </w:rPr>
        <w:t xml:space="preserve"> a </w:t>
      </w:r>
      <w:r w:rsidRPr="00EB3C23">
        <w:rPr>
          <w:rStyle w:val="StyleUnderline"/>
          <w:highlight w:val="green"/>
        </w:rPr>
        <w:t>truth</w:t>
      </w:r>
      <w:r w:rsidRPr="00A17CAC">
        <w:rPr>
          <w:sz w:val="12"/>
        </w:rPr>
        <w:t xml:space="preserve">. </w:t>
      </w:r>
      <w:proofErr w:type="spellStart"/>
      <w:r w:rsidRPr="00A17CAC">
        <w:rPr>
          <w:sz w:val="12"/>
        </w:rPr>
        <w:t>Hyperstitions</w:t>
      </w:r>
      <w:proofErr w:type="spellEnd"/>
      <w:r w:rsidRPr="00A17CAC">
        <w:rPr>
          <w:sz w:val="12"/>
        </w:rPr>
        <w:t xml:space="preserve"> operate by </w:t>
      </w:r>
      <w:proofErr w:type="spellStart"/>
      <w:r w:rsidRPr="00A17CAC">
        <w:rPr>
          <w:sz w:val="12"/>
        </w:rPr>
        <w:t>catalysing</w:t>
      </w:r>
      <w:proofErr w:type="spellEnd"/>
      <w:r w:rsidRPr="00A17CAC">
        <w:rPr>
          <w:sz w:val="12"/>
        </w:rPr>
        <w:t xml:space="preserve"> dispersed sentiment into a historical force that brings the future into existence. They have the temporal form of ‘will have been’. Such </w:t>
      </w:r>
      <w:proofErr w:type="spellStart"/>
      <w:r w:rsidRPr="00A17CAC">
        <w:rPr>
          <w:sz w:val="12"/>
        </w:rPr>
        <w:t>hyperstitions</w:t>
      </w:r>
      <w:proofErr w:type="spellEnd"/>
      <w:r w:rsidRPr="00A17CAC">
        <w:rPr>
          <w:sz w:val="12"/>
        </w:rPr>
        <w:t xml:space="preserve"> of progress form orienting narratives with which to navigate forward, rather than being an established or necessary property of the world. </w:t>
      </w:r>
      <w:r w:rsidRPr="00EB3C23">
        <w:rPr>
          <w:rStyle w:val="StyleUnderline"/>
          <w:highlight w:val="green"/>
        </w:rPr>
        <w:t>Progress is</w:t>
      </w:r>
      <w:r w:rsidRPr="00A17CAC">
        <w:rPr>
          <w:rStyle w:val="StyleUnderline"/>
        </w:rPr>
        <w:t xml:space="preserve"> a matter of </w:t>
      </w:r>
      <w:r w:rsidRPr="00EB3C23">
        <w:rPr>
          <w:rStyle w:val="StyleUnderline"/>
          <w:highlight w:val="green"/>
        </w:rPr>
        <w:t>political struggle</w:t>
      </w:r>
      <w:r w:rsidRPr="00A17CAC">
        <w:rPr>
          <w:sz w:val="12"/>
        </w:rPr>
        <w:t xml:space="preserve">, </w:t>
      </w:r>
      <w:r w:rsidRPr="00EB3C23">
        <w:rPr>
          <w:rStyle w:val="StyleUnderline"/>
          <w:highlight w:val="green"/>
        </w:rPr>
        <w:t>following no</w:t>
      </w:r>
      <w:r w:rsidRPr="00A17CAC">
        <w:rPr>
          <w:rStyle w:val="StyleUnderline"/>
        </w:rPr>
        <w:t xml:space="preserve"> pre-plotted trajectory or </w:t>
      </w:r>
      <w:r w:rsidRPr="00EB3C23">
        <w:rPr>
          <w:rStyle w:val="StyleUnderline"/>
          <w:highlight w:val="green"/>
        </w:rPr>
        <w:t>natural tendency</w:t>
      </w:r>
      <w:r w:rsidRPr="00A17CAC">
        <w:rPr>
          <w:sz w:val="12"/>
        </w:rPr>
        <w:t xml:space="preserve">, and with no guarantee of success. </w:t>
      </w:r>
      <w:r w:rsidRPr="00A17CAC">
        <w:rPr>
          <w:rStyle w:val="StyleUnderline"/>
        </w:rPr>
        <w:t xml:space="preserve">If the </w:t>
      </w:r>
      <w:r w:rsidRPr="00EB3C23">
        <w:rPr>
          <w:rStyle w:val="StyleUnderline"/>
          <w:highlight w:val="green"/>
        </w:rPr>
        <w:t>supplanting</w:t>
      </w:r>
      <w:r w:rsidRPr="00A17CAC">
        <w:rPr>
          <w:rStyle w:val="StyleUnderline"/>
        </w:rPr>
        <w:t xml:space="preserve"> of </w:t>
      </w:r>
      <w:r w:rsidRPr="00EB3C23">
        <w:rPr>
          <w:rStyle w:val="StyleUnderline"/>
          <w:highlight w:val="green"/>
        </w:rPr>
        <w:t>capitalism is impossible</w:t>
      </w:r>
      <w:r w:rsidRPr="00A17CAC">
        <w:rPr>
          <w:rStyle w:val="StyleUnderline"/>
        </w:rPr>
        <w:t xml:space="preserve"> from the standpoint of </w:t>
      </w:r>
      <w:r w:rsidRPr="00CB5695">
        <w:rPr>
          <w:rStyle w:val="StyleUnderline"/>
        </w:rPr>
        <w:t>one or even many defensive stance</w:t>
      </w:r>
      <w:r w:rsidRPr="00CB5695">
        <w:rPr>
          <w:sz w:val="12"/>
        </w:rPr>
        <w:t xml:space="preserve">s, </w:t>
      </w:r>
      <w:r w:rsidRPr="00CB5695">
        <w:rPr>
          <w:rStyle w:val="StyleUnderline"/>
        </w:rPr>
        <w:t>it is because any form of prospective politics must set out to construct the new</w:t>
      </w:r>
      <w:r w:rsidRPr="00CB5695">
        <w:rPr>
          <w:sz w:val="12"/>
        </w:rPr>
        <w:t>. Pathways of progress must be cut and paved, not merely travelled along</w:t>
      </w:r>
      <w:r w:rsidRPr="00A17CAC">
        <w:rPr>
          <w:sz w:val="12"/>
        </w:rPr>
        <w:t xml:space="preserve"> in some pre-ordained fashion; they are a matter of political achievement rather than divine or earthly providence.</w:t>
      </w:r>
      <w:r w:rsidR="00424819">
        <w:rPr>
          <w:sz w:val="12"/>
        </w:rPr>
        <w:t xml:space="preserve"> </w:t>
      </w:r>
      <w:r w:rsidRPr="00BF27E6">
        <w:rPr>
          <w:sz w:val="8"/>
          <w:szCs w:val="8"/>
        </w:rPr>
        <w:t>SUBVERSIVE UNIVERSALS</w:t>
      </w:r>
      <w:r w:rsidR="00424819">
        <w:rPr>
          <w:sz w:val="8"/>
          <w:szCs w:val="8"/>
        </w:rPr>
        <w:t xml:space="preserve"> </w:t>
      </w:r>
      <w:r w:rsidRPr="00BF27E6">
        <w:rPr>
          <w:sz w:val="12"/>
        </w:rPr>
        <w:t xml:space="preserve">Any elaboration of an alternative image of progress must inevitably face up to the </w:t>
      </w:r>
      <w:r w:rsidRPr="00CB5695">
        <w:rPr>
          <w:sz w:val="12"/>
        </w:rPr>
        <w:t xml:space="preserve">problem of universalism – the idea that certain values, </w:t>
      </w:r>
      <w:proofErr w:type="gramStart"/>
      <w:r w:rsidRPr="00CB5695">
        <w:rPr>
          <w:sz w:val="12"/>
        </w:rPr>
        <w:t>ideas</w:t>
      </w:r>
      <w:proofErr w:type="gramEnd"/>
      <w:r w:rsidRPr="00CB5695">
        <w:rPr>
          <w:sz w:val="12"/>
        </w:rPr>
        <w:t xml:space="preserve"> and goals may hold across all cultures. </w:t>
      </w:r>
      <w:r w:rsidRPr="00CB5695">
        <w:rPr>
          <w:rStyle w:val="StyleUnderline"/>
        </w:rPr>
        <w:t>Capitalism</w:t>
      </w:r>
      <w:r w:rsidRPr="00CB5695">
        <w:rPr>
          <w:sz w:val="12"/>
        </w:rPr>
        <w:t xml:space="preserve">, as we have argued, </w:t>
      </w:r>
      <w:r w:rsidRPr="00CB5695">
        <w:rPr>
          <w:rStyle w:val="StyleUnderline"/>
        </w:rPr>
        <w:t>is an expansionary universal that weaves itself through multiple cultural fabrics</w:t>
      </w:r>
      <w:r w:rsidRPr="00CB5695">
        <w:rPr>
          <w:sz w:val="12"/>
        </w:rPr>
        <w:t xml:space="preserve">, </w:t>
      </w:r>
      <w:r w:rsidRPr="00CB5695">
        <w:rPr>
          <w:rStyle w:val="StyleUnderline"/>
        </w:rPr>
        <w:t>reworking them as it goes</w:t>
      </w:r>
      <w:r w:rsidRPr="0020387F">
        <w:rPr>
          <w:rStyle w:val="StyleUnderline"/>
        </w:rPr>
        <w:t xml:space="preserve"> along</w:t>
      </w:r>
      <w:r w:rsidRPr="00BF27E6">
        <w:rPr>
          <w:sz w:val="12"/>
        </w:rPr>
        <w:t xml:space="preserve">. </w:t>
      </w:r>
      <w:r w:rsidRPr="00EB3C23">
        <w:rPr>
          <w:rStyle w:val="Emphasis"/>
          <w:highlight w:val="green"/>
        </w:rPr>
        <w:t>Anything less than a competing universal will</w:t>
      </w:r>
      <w:r w:rsidRPr="0020387F">
        <w:rPr>
          <w:rStyle w:val="Emphasis"/>
        </w:rPr>
        <w:t xml:space="preserve"> end up </w:t>
      </w:r>
      <w:r w:rsidRPr="00EB3C23">
        <w:rPr>
          <w:rStyle w:val="Emphasis"/>
          <w:highlight w:val="green"/>
        </w:rPr>
        <w:t>be</w:t>
      </w:r>
      <w:r w:rsidRPr="0020387F">
        <w:rPr>
          <w:rStyle w:val="Emphasis"/>
        </w:rPr>
        <w:t xml:space="preserve">ing </w:t>
      </w:r>
      <w:r w:rsidRPr="00EB3C23">
        <w:rPr>
          <w:rStyle w:val="Emphasis"/>
          <w:highlight w:val="green"/>
        </w:rPr>
        <w:t>smothered</w:t>
      </w:r>
      <w:r w:rsidRPr="0020387F">
        <w:rPr>
          <w:rStyle w:val="Emphasis"/>
        </w:rPr>
        <w:t xml:space="preserve"> by an all-embracing series of capitalist relations</w:t>
      </w:r>
      <w:r w:rsidRPr="00BF27E6">
        <w:rPr>
          <w:sz w:val="12"/>
        </w:rPr>
        <w:t xml:space="preserve">. </w:t>
      </w:r>
      <w:r w:rsidRPr="00486094">
        <w:rPr>
          <w:rStyle w:val="StyleUnderline"/>
        </w:rPr>
        <w:t xml:space="preserve">Various </w:t>
      </w:r>
      <w:r w:rsidRPr="00EB3C23">
        <w:rPr>
          <w:rStyle w:val="StyleUnderline"/>
          <w:highlight w:val="green"/>
        </w:rPr>
        <w:t>particularisms</w:t>
      </w:r>
      <w:r w:rsidRPr="00BF27E6">
        <w:rPr>
          <w:sz w:val="12"/>
        </w:rPr>
        <w:t xml:space="preserve"> – </w:t>
      </w:r>
      <w:proofErr w:type="spellStart"/>
      <w:r w:rsidRPr="00BF27E6">
        <w:rPr>
          <w:sz w:val="12"/>
        </w:rPr>
        <w:t>localised</w:t>
      </w:r>
      <w:proofErr w:type="spellEnd"/>
      <w:r w:rsidRPr="00BF27E6">
        <w:rPr>
          <w:sz w:val="12"/>
        </w:rPr>
        <w:t xml:space="preserve">, specific forms of politics and culture – </w:t>
      </w:r>
      <w:r w:rsidRPr="00EB3C23">
        <w:rPr>
          <w:rStyle w:val="StyleUnderline"/>
          <w:highlight w:val="green"/>
        </w:rPr>
        <w:t>cohabitate</w:t>
      </w:r>
      <w:r w:rsidRPr="00486094">
        <w:rPr>
          <w:rStyle w:val="StyleUnderline"/>
        </w:rPr>
        <w:t xml:space="preserve"> with ease in the world of capitalism</w:t>
      </w:r>
      <w:r w:rsidRPr="00BF27E6">
        <w:rPr>
          <w:sz w:val="12"/>
        </w:rPr>
        <w:t xml:space="preserve">. The list of possibilities continues to grow as capitalism differentiates into Chinese capitalism, American capitalism, Brazilian capitalism, Indian capitalism, Nigerian capitalism, and so on. If defending a particularism is insufficient, it is because history shows us that the global space of universalism is a space of conflict, with each contender requiring the relative </w:t>
      </w:r>
      <w:proofErr w:type="spellStart"/>
      <w:r w:rsidRPr="00BF27E6">
        <w:rPr>
          <w:sz w:val="12"/>
        </w:rPr>
        <w:t>provincialisation</w:t>
      </w:r>
      <w:proofErr w:type="spellEnd"/>
      <w:r w:rsidRPr="00BF27E6">
        <w:rPr>
          <w:sz w:val="12"/>
        </w:rPr>
        <w:t xml:space="preserve"> of its competitors. If the left is to compete with global capitalism, it needs to rethink the project of universalism.</w:t>
      </w:r>
      <w:r w:rsidR="00424819">
        <w:rPr>
          <w:sz w:val="12"/>
        </w:rPr>
        <w:t xml:space="preserve"> </w:t>
      </w:r>
      <w:r w:rsidRPr="00BF27E6">
        <w:rPr>
          <w:sz w:val="12"/>
        </w:rPr>
        <w:t xml:space="preserve">But to invoke such an idea is to call forth </w:t>
      </w:r>
      <w:proofErr w:type="gramStart"/>
      <w:r w:rsidRPr="00BF27E6">
        <w:rPr>
          <w:sz w:val="12"/>
        </w:rPr>
        <w:t>a number of</w:t>
      </w:r>
      <w:proofErr w:type="gramEnd"/>
      <w:r w:rsidRPr="00BF27E6">
        <w:rPr>
          <w:sz w:val="12"/>
        </w:rPr>
        <w:t xml:space="preserve"> fundamental critiques directed against universalism in recent decades. While a universal politics must move beyond any local struggles, </w:t>
      </w:r>
      <w:proofErr w:type="spellStart"/>
      <w:r w:rsidRPr="00BF27E6">
        <w:rPr>
          <w:sz w:val="12"/>
        </w:rPr>
        <w:t>generalising</w:t>
      </w:r>
      <w:proofErr w:type="spellEnd"/>
      <w:r w:rsidRPr="00BF27E6">
        <w:rPr>
          <w:sz w:val="12"/>
        </w:rPr>
        <w:t xml:space="preserve"> itself at the global scale and across cultural variations, it is for these very reasons that it has been </w:t>
      </w:r>
      <w:proofErr w:type="spellStart"/>
      <w:r w:rsidRPr="00BF27E6">
        <w:rPr>
          <w:sz w:val="12"/>
        </w:rPr>
        <w:t>criticised</w:t>
      </w:r>
      <w:proofErr w:type="spellEnd"/>
      <w:r w:rsidRPr="00BF27E6">
        <w:rPr>
          <w:sz w:val="12"/>
        </w:rPr>
        <w:t xml:space="preserve">. As a matter of historical record, European modernity was inseparable from its ‘dark side’ – a vast network of exploited colonial dominions, the genocide of indigenous peoples, the slave trade, and the plundering of </w:t>
      </w:r>
      <w:proofErr w:type="spellStart"/>
      <w:r w:rsidRPr="00BF27E6">
        <w:rPr>
          <w:sz w:val="12"/>
        </w:rPr>
        <w:t>colonised</w:t>
      </w:r>
      <w:proofErr w:type="spellEnd"/>
      <w:r w:rsidRPr="00BF27E6">
        <w:rPr>
          <w:sz w:val="12"/>
        </w:rPr>
        <w:t xml:space="preserve"> nations’ resources. In this conquest, Europe presented itself as embodying the universal way of life. All other peoples were simply residual particulars that would inevitably come to be subsumed under the European way – even if this required ruthless physical violence and cognitive assault to guarantee the outcome. </w:t>
      </w:r>
      <w:r w:rsidRPr="00486094">
        <w:rPr>
          <w:rStyle w:val="StyleUnderline"/>
        </w:rPr>
        <w:t xml:space="preserve">Linked to this was a </w:t>
      </w:r>
      <w:r w:rsidRPr="00EB3C23">
        <w:rPr>
          <w:rStyle w:val="StyleUnderline"/>
          <w:highlight w:val="green"/>
        </w:rPr>
        <w:t>belief</w:t>
      </w:r>
      <w:r w:rsidRPr="00486094">
        <w:rPr>
          <w:rStyle w:val="StyleUnderline"/>
        </w:rPr>
        <w:t xml:space="preserve"> that </w:t>
      </w:r>
      <w:r w:rsidRPr="00EB3C23">
        <w:rPr>
          <w:rStyle w:val="StyleUnderline"/>
          <w:highlight w:val="green"/>
        </w:rPr>
        <w:t>the universal was</w:t>
      </w:r>
      <w:r w:rsidRPr="00486094">
        <w:rPr>
          <w:rStyle w:val="StyleUnderline"/>
        </w:rPr>
        <w:t xml:space="preserve"> equivalent to the </w:t>
      </w:r>
      <w:r w:rsidRPr="00EB3C23">
        <w:rPr>
          <w:rStyle w:val="StyleUnderline"/>
          <w:highlight w:val="green"/>
        </w:rPr>
        <w:t>homogeneous</w:t>
      </w:r>
      <w:r w:rsidRPr="00BF27E6">
        <w:rPr>
          <w:sz w:val="12"/>
        </w:rPr>
        <w:t xml:space="preserve">. Differences between cultures would therefore be erased in the process of particulars being subsumed under the universal, creating a culture modelled in the image of European </w:t>
      </w:r>
      <w:proofErr w:type="spellStart"/>
      <w:r w:rsidRPr="00BF27E6">
        <w:rPr>
          <w:sz w:val="12"/>
        </w:rPr>
        <w:t>civilisation</w:t>
      </w:r>
      <w:proofErr w:type="spellEnd"/>
      <w:r w:rsidRPr="00BF27E6">
        <w:rPr>
          <w:sz w:val="12"/>
        </w:rPr>
        <w:t>. This was a universalism indistinguishable from pure chauvinism. Throughout this process, Europe dissimulated its own parochial position by deploying a series of mechanisms to efface the subjects who made these claims – white, heterosexual, property-owning males. Europe and its intellectuals abstracted away from their location and identity, presenting their claims as grounded in a ‘view from nowhere’. This perspective was taken to be untarnished by racial, sexual, national or any other particularities, providing the basis for both the alleged universality of Europe’s claims and the illegitimacy of other perspectives. While Europeans could speak and embody the universal, other cultures could only be represented as particular and parochial. Universalism has therefore been central to the worst aspects of modernity’s history.</w:t>
      </w:r>
      <w:r w:rsidR="00424819">
        <w:rPr>
          <w:sz w:val="12"/>
        </w:rPr>
        <w:t xml:space="preserve"> </w:t>
      </w:r>
      <w:r w:rsidRPr="00BF27E6">
        <w:rPr>
          <w:sz w:val="12"/>
        </w:rPr>
        <w:t xml:space="preserve">Given this heritage, it might seem that the simplest response would be to rescind the universal from our conceptual arsenal. But, for all the difficulties with the idea, it nevertheless remains necessary. The problem is partly that one cannot simply reject the concept of the universal without generating other significant problems. Most notably, giving up on the category leaves us with nothing but a series of diverse particulars. </w:t>
      </w:r>
      <w:r w:rsidRPr="00CB5695">
        <w:rPr>
          <w:rStyle w:val="Emphasis"/>
        </w:rPr>
        <w:t xml:space="preserve">There appears </w:t>
      </w:r>
      <w:r w:rsidRPr="00EB3C23">
        <w:rPr>
          <w:rStyle w:val="Emphasis"/>
          <w:highlight w:val="green"/>
        </w:rPr>
        <w:t>no</w:t>
      </w:r>
      <w:r w:rsidRPr="00486094">
        <w:rPr>
          <w:rStyle w:val="Emphasis"/>
        </w:rPr>
        <w:t xml:space="preserve"> way to build meaningful </w:t>
      </w:r>
      <w:r w:rsidRPr="00EB3C23">
        <w:rPr>
          <w:rStyle w:val="Emphasis"/>
          <w:highlight w:val="green"/>
        </w:rPr>
        <w:t xml:space="preserve">solidarity in the absence of </w:t>
      </w:r>
      <w:r w:rsidRPr="00CB5695">
        <w:rPr>
          <w:rStyle w:val="Emphasis"/>
        </w:rPr>
        <w:t xml:space="preserve">some </w:t>
      </w:r>
      <w:r w:rsidRPr="00EB3C23">
        <w:rPr>
          <w:rStyle w:val="Emphasis"/>
          <w:highlight w:val="green"/>
        </w:rPr>
        <w:t>common factor</w:t>
      </w:r>
      <w:r w:rsidRPr="00BF27E6">
        <w:rPr>
          <w:sz w:val="12"/>
        </w:rPr>
        <w:t xml:space="preserve">. </w:t>
      </w:r>
      <w:r w:rsidRPr="00CB5695">
        <w:rPr>
          <w:rStyle w:val="StyleUnderline"/>
        </w:rPr>
        <w:t>The universal also operates as a transcendent ideal</w:t>
      </w:r>
      <w:r w:rsidRPr="00CB5695">
        <w:rPr>
          <w:sz w:val="12"/>
        </w:rPr>
        <w:t xml:space="preserve"> – never satisfied with any </w:t>
      </w:r>
      <w:proofErr w:type="gramStart"/>
      <w:r w:rsidRPr="00CB5695">
        <w:rPr>
          <w:sz w:val="12"/>
        </w:rPr>
        <w:t>particular embodiment</w:t>
      </w:r>
      <w:proofErr w:type="gramEnd"/>
      <w:r w:rsidRPr="00CB5695">
        <w:rPr>
          <w:sz w:val="12"/>
        </w:rPr>
        <w:t xml:space="preserve">, and always open to striving for better. It contains the conceptual impulse to undo its own limits. Rejecting this category also risks </w:t>
      </w:r>
      <w:proofErr w:type="spellStart"/>
      <w:r w:rsidRPr="00CB5695">
        <w:rPr>
          <w:sz w:val="12"/>
        </w:rPr>
        <w:t>Orientalising</w:t>
      </w:r>
      <w:proofErr w:type="spellEnd"/>
      <w:r w:rsidRPr="00CB5695">
        <w:rPr>
          <w:sz w:val="12"/>
        </w:rPr>
        <w:t xml:space="preserve"> other</w:t>
      </w:r>
      <w:r w:rsidRPr="00BF27E6">
        <w:rPr>
          <w:sz w:val="12"/>
        </w:rPr>
        <w:t xml:space="preserve"> cultures, transforming them into an exotic Other. If there are only particularisms, and provincial Europe is associated with reason, science, </w:t>
      </w:r>
      <w:proofErr w:type="gramStart"/>
      <w:r w:rsidRPr="00BF27E6">
        <w:rPr>
          <w:sz w:val="12"/>
        </w:rPr>
        <w:t>progress</w:t>
      </w:r>
      <w:proofErr w:type="gramEnd"/>
      <w:r w:rsidRPr="00BF27E6">
        <w:rPr>
          <w:sz w:val="12"/>
        </w:rPr>
        <w:t xml:space="preserve"> and freedom, then the unpleasant implication is that non-Western cultures must be devoid of these. The old Orientalist divides are inadvertently sustained in the name of a misguided anti-universalism. On the other hand, </w:t>
      </w:r>
      <w:r w:rsidRPr="00EB3C23">
        <w:rPr>
          <w:rStyle w:val="StyleUnderline"/>
          <w:highlight w:val="green"/>
        </w:rPr>
        <w:t>one risks licensing</w:t>
      </w:r>
      <w:r w:rsidRPr="00486094">
        <w:rPr>
          <w:rStyle w:val="StyleUnderline"/>
        </w:rPr>
        <w:t xml:space="preserve"> all sorts of </w:t>
      </w:r>
      <w:r w:rsidRPr="00EB3C23">
        <w:rPr>
          <w:rStyle w:val="StyleUnderline"/>
          <w:highlight w:val="green"/>
        </w:rPr>
        <w:t>oppressions as</w:t>
      </w:r>
      <w:r w:rsidRPr="00486094">
        <w:rPr>
          <w:rStyle w:val="StyleUnderline"/>
        </w:rPr>
        <w:t xml:space="preserve"> simply </w:t>
      </w:r>
      <w:r w:rsidRPr="00EB3C23">
        <w:rPr>
          <w:rStyle w:val="StyleUnderline"/>
          <w:highlight w:val="green"/>
        </w:rPr>
        <w:t>the inevitable consequence of plural</w:t>
      </w:r>
      <w:r w:rsidRPr="00486094">
        <w:rPr>
          <w:rStyle w:val="StyleUnderline"/>
        </w:rPr>
        <w:t xml:space="preserve"> cultural </w:t>
      </w:r>
      <w:r w:rsidRPr="00EB3C23">
        <w:rPr>
          <w:rStyle w:val="StyleUnderline"/>
          <w:highlight w:val="green"/>
        </w:rPr>
        <w:t>forms</w:t>
      </w:r>
      <w:r w:rsidRPr="00BF27E6">
        <w:rPr>
          <w:sz w:val="12"/>
        </w:rPr>
        <w:t>. All the problems of cultural relativism reappear if there are no criteria to discern which global knowledges, politics and practices support a politics of emancipation. Given all of this, it is unsurprising to see aspects of universalism pop up throughout history and across cultures, to see even its critics begrudgingly accept its necessity, and to see a variety of attempts to revise the category.</w:t>
      </w:r>
      <w:r w:rsidR="00424819">
        <w:rPr>
          <w:sz w:val="12"/>
        </w:rPr>
        <w:t xml:space="preserve"> </w:t>
      </w:r>
      <w:r w:rsidRPr="00BF27E6">
        <w:rPr>
          <w:sz w:val="12"/>
        </w:rPr>
        <w:t xml:space="preserve">We can turn now to one final aspect of universalism, which is its heterogeneous nature. As capitalism makes clear, universalism does not entail homogeneity – it does not necessarily involve converting diverse things into the same kind of thing. In fact, </w:t>
      </w:r>
      <w:r w:rsidRPr="00486094">
        <w:rPr>
          <w:rStyle w:val="StyleUnderline"/>
        </w:rPr>
        <w:t>the power of capitalism is precisely its versatility in the face of changing conditions on the ground and its capacity to accommodate difference</w:t>
      </w:r>
      <w:r w:rsidRPr="00BF27E6">
        <w:rPr>
          <w:sz w:val="12"/>
        </w:rPr>
        <w:t xml:space="preserve">. </w:t>
      </w:r>
      <w:r w:rsidRPr="00EB3C23">
        <w:rPr>
          <w:rStyle w:val="StyleUnderline"/>
          <w:highlight w:val="green"/>
        </w:rPr>
        <w:t>A</w:t>
      </w:r>
      <w:r w:rsidRPr="00486094">
        <w:rPr>
          <w:rStyle w:val="StyleUnderline"/>
        </w:rPr>
        <w:t xml:space="preserve"> similar prospect must also hold for any </w:t>
      </w:r>
      <w:r w:rsidRPr="00EB3C23">
        <w:rPr>
          <w:rStyle w:val="StyleUnderline"/>
          <w:highlight w:val="green"/>
        </w:rPr>
        <w:t>leftist universal</w:t>
      </w:r>
      <w:r w:rsidRPr="00BF27E6">
        <w:rPr>
          <w:sz w:val="12"/>
        </w:rPr>
        <w:t xml:space="preserve"> – </w:t>
      </w:r>
      <w:r w:rsidRPr="00486094">
        <w:rPr>
          <w:rStyle w:val="StyleUnderline"/>
        </w:rPr>
        <w:t xml:space="preserve">it </w:t>
      </w:r>
      <w:r w:rsidRPr="00EB3C23">
        <w:rPr>
          <w:rStyle w:val="StyleUnderline"/>
          <w:highlight w:val="green"/>
        </w:rPr>
        <w:t>must</w:t>
      </w:r>
      <w:r w:rsidRPr="00486094">
        <w:rPr>
          <w:rStyle w:val="StyleUnderline"/>
        </w:rPr>
        <w:t xml:space="preserve"> be one that </w:t>
      </w:r>
      <w:r w:rsidRPr="00EB3C23">
        <w:rPr>
          <w:rStyle w:val="StyleUnderline"/>
          <w:highlight w:val="green"/>
        </w:rPr>
        <w:t>integrate</w:t>
      </w:r>
      <w:r w:rsidRPr="00BF27E6">
        <w:rPr>
          <w:sz w:val="12"/>
        </w:rPr>
        <w:t xml:space="preserve">s </w:t>
      </w:r>
      <w:r w:rsidRPr="00EB3C23">
        <w:rPr>
          <w:rStyle w:val="StyleUnderline"/>
          <w:highlight w:val="green"/>
        </w:rPr>
        <w:t>difference rather than erasing</w:t>
      </w:r>
      <w:r w:rsidRPr="00486094">
        <w:rPr>
          <w:rStyle w:val="StyleUnderline"/>
        </w:rPr>
        <w:t xml:space="preserve"> it</w:t>
      </w:r>
      <w:r w:rsidRPr="00BF27E6">
        <w:rPr>
          <w:sz w:val="12"/>
        </w:rPr>
        <w:t xml:space="preserve">. What then does </w:t>
      </w:r>
      <w:proofErr w:type="gramStart"/>
      <w:r w:rsidRPr="00BF27E6">
        <w:rPr>
          <w:sz w:val="12"/>
        </w:rPr>
        <w:t>all of</w:t>
      </w:r>
      <w:proofErr w:type="gramEnd"/>
      <w:r w:rsidRPr="00BF27E6">
        <w:rPr>
          <w:sz w:val="12"/>
        </w:rPr>
        <w:t xml:space="preserve"> this mean for the project of modernity? It means that any </w:t>
      </w:r>
      <w:proofErr w:type="gramStart"/>
      <w:r w:rsidRPr="00BF27E6">
        <w:rPr>
          <w:sz w:val="12"/>
        </w:rPr>
        <w:t>particular image</w:t>
      </w:r>
      <w:proofErr w:type="gramEnd"/>
      <w:r w:rsidRPr="00BF27E6">
        <w:rPr>
          <w:sz w:val="12"/>
        </w:rPr>
        <w:t xml:space="preserve"> of modernity must be open to co-creation, and further transformation and alteration. And in a globalized world where different peoples necessarily co-exist, it means building systems to live in common despite the plurality of ways of life. Contrary to Eurocentric accounts and classic images of universalism, it must recognize the agency of those outside Europe, and the necessity of their voices inbuilding truly planetary and universal futures. </w:t>
      </w:r>
      <w:r w:rsidRPr="00CB5695">
        <w:rPr>
          <w:rStyle w:val="StyleUnderline"/>
        </w:rPr>
        <w:t>The universal</w:t>
      </w:r>
      <w:r w:rsidRPr="00CB5695">
        <w:rPr>
          <w:sz w:val="12"/>
        </w:rPr>
        <w:t xml:space="preserve">, then, </w:t>
      </w:r>
      <w:r w:rsidRPr="00CB5695">
        <w:rPr>
          <w:rStyle w:val="StyleUnderline"/>
        </w:rPr>
        <w:t>is a</w:t>
      </w:r>
      <w:r w:rsidRPr="00CB5695">
        <w:rPr>
          <w:sz w:val="12"/>
        </w:rPr>
        <w:t xml:space="preserve">n </w:t>
      </w:r>
      <w:r w:rsidRPr="00CB5695">
        <w:rPr>
          <w:rStyle w:val="StyleUnderline"/>
        </w:rPr>
        <w:t>empty placeholder that hegemonic particulars</w:t>
      </w:r>
      <w:r w:rsidRPr="00CB5695">
        <w:rPr>
          <w:sz w:val="12"/>
        </w:rPr>
        <w:t xml:space="preserve"> (specific demands, </w:t>
      </w:r>
      <w:proofErr w:type="gramStart"/>
      <w:r w:rsidRPr="00CB5695">
        <w:rPr>
          <w:sz w:val="12"/>
        </w:rPr>
        <w:t>ideals</w:t>
      </w:r>
      <w:proofErr w:type="gramEnd"/>
      <w:r w:rsidRPr="00CB5695">
        <w:rPr>
          <w:sz w:val="12"/>
        </w:rPr>
        <w:t xml:space="preserve"> and collectives) </w:t>
      </w:r>
      <w:r w:rsidRPr="00CB5695">
        <w:rPr>
          <w:rStyle w:val="StyleUnderline"/>
        </w:rPr>
        <w:t>come to occupy</w:t>
      </w:r>
      <w:r w:rsidRPr="00CB5695">
        <w:rPr>
          <w:sz w:val="12"/>
        </w:rPr>
        <w:t>. It can operate as a subversive and emancipatory vector of change with respect to established</w:t>
      </w:r>
      <w:r w:rsidRPr="00BF27E6">
        <w:rPr>
          <w:sz w:val="12"/>
        </w:rPr>
        <w:t xml:space="preserve"> universalisms, and it is heterogeneous and includes differences, rather than eliminating them.</w:t>
      </w:r>
    </w:p>
    <w:p w14:paraId="27D6457C" w14:textId="77777777" w:rsidR="00FC7F49" w:rsidRPr="00521545" w:rsidRDefault="00FC7F49" w:rsidP="00FC7F49">
      <w:pPr>
        <w:pStyle w:val="Heading4"/>
      </w:pPr>
      <w:r>
        <w:t xml:space="preserve">Refusal of science and objectivity is </w:t>
      </w:r>
      <w:r>
        <w:rPr>
          <w:u w:val="single"/>
        </w:rPr>
        <w:t>capitalist obfuscation</w:t>
      </w:r>
      <w:r>
        <w:t xml:space="preserve"> which precludes the ability to develop </w:t>
      </w:r>
      <w:r>
        <w:rPr>
          <w:u w:val="single"/>
        </w:rPr>
        <w:t>liberatory knowledge</w:t>
      </w:r>
      <w:r>
        <w:t xml:space="preserve"> and shuts down </w:t>
      </w:r>
      <w:r>
        <w:rPr>
          <w:u w:val="single"/>
        </w:rPr>
        <w:t>self-criticism</w:t>
      </w:r>
      <w:r>
        <w:t xml:space="preserve"> – truth is found through commitment to </w:t>
      </w:r>
      <w:r>
        <w:rPr>
          <w:u w:val="single"/>
        </w:rPr>
        <w:t>revolutionary practice</w:t>
      </w:r>
      <w:r>
        <w:t>.</w:t>
      </w:r>
    </w:p>
    <w:p w14:paraId="0F9461C0" w14:textId="7F9907E4" w:rsidR="00FC7F49" w:rsidRPr="00FC7F49" w:rsidRDefault="00FC7F49" w:rsidP="00FC7F49">
      <w:pPr>
        <w:rPr>
          <w:b/>
          <w:bCs/>
          <w:sz w:val="26"/>
        </w:rPr>
      </w:pPr>
      <w:r>
        <w:rPr>
          <w:rStyle w:val="Style13ptBold"/>
        </w:rPr>
        <w:t xml:space="preserve">Escalante ’19 </w:t>
      </w:r>
      <w:r w:rsidRPr="003026E1">
        <w:rPr>
          <w:sz w:val="16"/>
          <w:szCs w:val="16"/>
        </w:rPr>
        <w:t xml:space="preserve">[Alyson, revolutionary Marxist </w:t>
      </w:r>
      <w:r w:rsidRPr="00524D54">
        <w:rPr>
          <w:sz w:val="16"/>
          <w:szCs w:val="16"/>
        </w:rPr>
        <w:t xml:space="preserve">(duh), philosophy at U of Oregon. 09/08/2019. “Truth and Practice: The Marxist Theory of Knowledge”. https://web.archive.org/web/20190910040756/https://failingthatinvent.home.blog/2019/09/08/truth-and-practic-the-marxist-theory-of-knowledge/] </w:t>
      </w:r>
      <w:r>
        <w:rPr>
          <w:sz w:val="16"/>
          <w:szCs w:val="16"/>
        </w:rPr>
        <w:t>p</w:t>
      </w:r>
      <w:r w:rsidRPr="00524D54">
        <w:rPr>
          <w:sz w:val="16"/>
          <w:szCs w:val="16"/>
        </w:rPr>
        <w:t>at</w:t>
      </w:r>
    </w:p>
    <w:p w14:paraId="56B82ADB" w14:textId="609F3367" w:rsidR="00FC7F49" w:rsidRDefault="00FC7F49" w:rsidP="00FC7F49">
      <w:pPr>
        <w:rPr>
          <w:sz w:val="12"/>
        </w:rPr>
      </w:pPr>
      <w:r w:rsidRPr="004C0679">
        <w:rPr>
          <w:sz w:val="12"/>
        </w:rPr>
        <w:t xml:space="preserve">I will not refute these theorists here, because I am attempting to write specifically to other Marxists who desire to better understand </w:t>
      </w:r>
      <w:proofErr w:type="gramStart"/>
      <w:r w:rsidRPr="004C0679">
        <w:rPr>
          <w:sz w:val="12"/>
        </w:rPr>
        <w:t>a the</w:t>
      </w:r>
      <w:proofErr w:type="gramEnd"/>
      <w:r w:rsidRPr="004C0679">
        <w:rPr>
          <w:sz w:val="12"/>
        </w:rPr>
        <w:t xml:space="preserve"> theory of knowledge which underpins scientific socialism. It is worth nothing however, that these theorists rejected the very epistemological core of Marxism and therefore served bourgeois interests. </w:t>
      </w:r>
      <w:r w:rsidRPr="00EB3C23">
        <w:rPr>
          <w:rStyle w:val="StyleUnderline"/>
          <w:highlight w:val="green"/>
        </w:rPr>
        <w:t>If truth cannot</w:t>
      </w:r>
      <w:r w:rsidRPr="004C0679">
        <w:rPr>
          <w:rStyle w:val="StyleUnderline"/>
        </w:rPr>
        <w:t xml:space="preserve"> </w:t>
      </w:r>
      <w:proofErr w:type="gramStart"/>
      <w:r w:rsidRPr="004C0679">
        <w:rPr>
          <w:rStyle w:val="StyleUnderline"/>
        </w:rPr>
        <w:t xml:space="preserve">actually </w:t>
      </w:r>
      <w:r w:rsidRPr="00EB3C23">
        <w:rPr>
          <w:rStyle w:val="StyleUnderline"/>
          <w:highlight w:val="green"/>
        </w:rPr>
        <w:t>be</w:t>
      </w:r>
      <w:proofErr w:type="gramEnd"/>
      <w:r w:rsidRPr="00EB3C23">
        <w:rPr>
          <w:rStyle w:val="StyleUnderline"/>
          <w:highlight w:val="green"/>
        </w:rPr>
        <w:t xml:space="preserve"> attained</w:t>
      </w:r>
      <w:r w:rsidRPr="004C0679">
        <w:rPr>
          <w:sz w:val="12"/>
        </w:rPr>
        <w:t xml:space="preserve">, if knowledge is nothing more than competing discourses, </w:t>
      </w:r>
      <w:r w:rsidRPr="004C0679">
        <w:rPr>
          <w:rStyle w:val="StyleUnderline"/>
        </w:rPr>
        <w:t xml:space="preserve">then </w:t>
      </w:r>
      <w:r w:rsidRPr="00EB3C23">
        <w:rPr>
          <w:rStyle w:val="StyleUnderline"/>
          <w:highlight w:val="green"/>
        </w:rPr>
        <w:t>it is not possible</w:t>
      </w:r>
      <w:r w:rsidRPr="004C0679">
        <w:rPr>
          <w:rStyle w:val="StyleUnderline"/>
        </w:rPr>
        <w:t xml:space="preserve"> for us </w:t>
      </w:r>
      <w:r w:rsidRPr="00EB3C23">
        <w:rPr>
          <w:rStyle w:val="StyleUnderline"/>
          <w:highlight w:val="green"/>
        </w:rPr>
        <w:t>to come up with a universal</w:t>
      </w:r>
      <w:r w:rsidRPr="004C0679">
        <w:rPr>
          <w:rStyle w:val="StyleUnderline"/>
        </w:rPr>
        <w:t xml:space="preserve"> and unified theory of </w:t>
      </w:r>
      <w:r w:rsidRPr="00EB3C23">
        <w:rPr>
          <w:rStyle w:val="StyleUnderline"/>
          <w:highlight w:val="green"/>
        </w:rPr>
        <w:t>knowledge which could guide</w:t>
      </w:r>
      <w:r w:rsidRPr="004C0679">
        <w:rPr>
          <w:rStyle w:val="StyleUnderline"/>
        </w:rPr>
        <w:t xml:space="preserve"> revolutionary </w:t>
      </w:r>
      <w:r w:rsidRPr="00EB3C23">
        <w:rPr>
          <w:rStyle w:val="StyleUnderline"/>
          <w:highlight w:val="green"/>
        </w:rPr>
        <w:t>struggle</w:t>
      </w:r>
      <w:r w:rsidRPr="004C0679">
        <w:rPr>
          <w:sz w:val="12"/>
        </w:rPr>
        <w:t xml:space="preserve">. As such, Marxists must insist on the possibility for true ideas to be ascertained. </w:t>
      </w:r>
      <w:r w:rsidRPr="00EB3C23">
        <w:rPr>
          <w:rStyle w:val="Emphasis"/>
          <w:highlight w:val="green"/>
        </w:rPr>
        <w:t>We must insist</w:t>
      </w:r>
      <w:r w:rsidRPr="004C0679">
        <w:rPr>
          <w:rStyle w:val="Emphasis"/>
        </w:rPr>
        <w:t xml:space="preserve"> that </w:t>
      </w:r>
      <w:r w:rsidRPr="00EB3C23">
        <w:rPr>
          <w:rStyle w:val="Emphasis"/>
          <w:highlight w:val="green"/>
        </w:rPr>
        <w:t>practice</w:t>
      </w:r>
      <w:r w:rsidRPr="004C0679">
        <w:rPr>
          <w:rStyle w:val="Emphasis"/>
        </w:rPr>
        <w:t xml:space="preserve"> in the form of revolutionary struggle </w:t>
      </w:r>
      <w:r w:rsidRPr="00EB3C23">
        <w:rPr>
          <w:rStyle w:val="Emphasis"/>
          <w:highlight w:val="green"/>
        </w:rPr>
        <w:t>can</w:t>
      </w:r>
      <w:r w:rsidRPr="004C0679">
        <w:rPr>
          <w:rStyle w:val="Emphasis"/>
        </w:rPr>
        <w:t xml:space="preserve"> help us </w:t>
      </w:r>
      <w:r w:rsidRPr="00EB3C23">
        <w:rPr>
          <w:rStyle w:val="Emphasis"/>
          <w:highlight w:val="green"/>
        </w:rPr>
        <w:t>develop true ideas</w:t>
      </w:r>
      <w:r w:rsidRPr="004C0679">
        <w:rPr>
          <w:sz w:val="12"/>
        </w:rPr>
        <w:t>, and we must demonstrate that those ideas in turn further our struggle and help us achieve success.</w:t>
      </w:r>
      <w:r>
        <w:rPr>
          <w:sz w:val="12"/>
        </w:rPr>
        <w:t xml:space="preserve"> </w:t>
      </w:r>
      <w:r w:rsidRPr="004C0679">
        <w:rPr>
          <w:sz w:val="12"/>
        </w:rPr>
        <w:t xml:space="preserve">We must be able to look to past struggles and determine which universal truths were derived from those struggles. We can look to the October revolution, for example, and see that </w:t>
      </w:r>
      <w:r w:rsidRPr="00FC7F49">
        <w:rPr>
          <w:rStyle w:val="StyleUnderline"/>
        </w:rPr>
        <w:t>Lenin’s</w:t>
      </w:r>
      <w:r w:rsidRPr="004C0679">
        <w:rPr>
          <w:rStyle w:val="StyleUnderline"/>
        </w:rPr>
        <w:t xml:space="preserve"> theory of a </w:t>
      </w:r>
      <w:r w:rsidRPr="00EB3C23">
        <w:rPr>
          <w:rStyle w:val="StyleUnderline"/>
          <w:highlight w:val="green"/>
        </w:rPr>
        <w:t>revolution</w:t>
      </w:r>
      <w:r w:rsidRPr="00FC7F49">
        <w:rPr>
          <w:rStyle w:val="StyleUnderline"/>
        </w:rPr>
        <w:t>ary vanguard</w:t>
      </w:r>
      <w:r w:rsidRPr="004C0679">
        <w:rPr>
          <w:rStyle w:val="StyleUnderline"/>
        </w:rPr>
        <w:t xml:space="preserve"> party </w:t>
      </w:r>
      <w:r w:rsidRPr="00EB3C23">
        <w:rPr>
          <w:rStyle w:val="StyleUnderline"/>
          <w:highlight w:val="green"/>
        </w:rPr>
        <w:t>showed itself</w:t>
      </w:r>
      <w:r w:rsidRPr="004C0679">
        <w:rPr>
          <w:rStyle w:val="StyleUnderline"/>
        </w:rPr>
        <w:t xml:space="preserve"> to be </w:t>
      </w:r>
      <w:r w:rsidRPr="00EB3C23">
        <w:rPr>
          <w:rStyle w:val="StyleUnderline"/>
          <w:highlight w:val="green"/>
        </w:rPr>
        <w:t>correct in</w:t>
      </w:r>
      <w:r w:rsidRPr="004C0679">
        <w:rPr>
          <w:rStyle w:val="StyleUnderline"/>
        </w:rPr>
        <w:t xml:space="preserve"> the </w:t>
      </w:r>
      <w:r w:rsidRPr="00EB3C23">
        <w:rPr>
          <w:rStyle w:val="StyleUnderline"/>
          <w:highlight w:val="green"/>
        </w:rPr>
        <w:t>Russia</w:t>
      </w:r>
      <w:r w:rsidRPr="004C0679">
        <w:rPr>
          <w:sz w:val="12"/>
        </w:rPr>
        <w:t xml:space="preserve">n </w:t>
      </w:r>
      <w:r w:rsidRPr="00FC7F49">
        <w:rPr>
          <w:rStyle w:val="StyleUnderline"/>
        </w:rPr>
        <w:t>revolutionary struggle</w:t>
      </w:r>
      <w:r w:rsidRPr="00FC7F49">
        <w:rPr>
          <w:sz w:val="12"/>
        </w:rPr>
        <w:t xml:space="preserve">. </w:t>
      </w:r>
      <w:r w:rsidRPr="00FC7F49">
        <w:rPr>
          <w:rStyle w:val="StyleUnderline"/>
        </w:rPr>
        <w:t>We can further see that it continued to be proved correct in the Chinese and Vietnamese revolutions</w:t>
      </w:r>
      <w:r w:rsidRPr="00FC7F49">
        <w:rPr>
          <w:sz w:val="12"/>
        </w:rPr>
        <w:t xml:space="preserve">. Therefore, we can insist that the Leninist theory of the revolutionary vanguard party is true. For Marxists, this isn’t a matter of opinion, </w:t>
      </w:r>
      <w:proofErr w:type="spellStart"/>
      <w:r w:rsidRPr="00FC7F49">
        <w:rPr>
          <w:sz w:val="12"/>
        </w:rPr>
        <w:t>its</w:t>
      </w:r>
      <w:proofErr w:type="spellEnd"/>
      <w:r w:rsidRPr="00FC7F49">
        <w:rPr>
          <w:sz w:val="12"/>
        </w:rPr>
        <w:t xml:space="preserve"> not a historical truth bound to the 20th century, and </w:t>
      </w:r>
      <w:proofErr w:type="spellStart"/>
      <w:r w:rsidRPr="00FC7F49">
        <w:rPr>
          <w:sz w:val="12"/>
        </w:rPr>
        <w:t>its</w:t>
      </w:r>
      <w:proofErr w:type="spellEnd"/>
      <w:r w:rsidRPr="00FC7F49">
        <w:rPr>
          <w:sz w:val="12"/>
        </w:rPr>
        <w:t xml:space="preserve"> not just one discourse of revolution competing with others. Marxism must stand at odds with skeptical and postmodern theories of knowledge </w:t>
      </w:r>
      <w:proofErr w:type="gramStart"/>
      <w:r w:rsidRPr="00FC7F49">
        <w:rPr>
          <w:sz w:val="12"/>
        </w:rPr>
        <w:t>in order for</w:t>
      </w:r>
      <w:proofErr w:type="gramEnd"/>
      <w:r w:rsidRPr="00FC7F49">
        <w:rPr>
          <w:sz w:val="12"/>
        </w:rPr>
        <w:t xml:space="preserve"> it to claim to be a scientific approach to socialism at all. The problem is not simply that skepticism has been used by bourgeois liberals to reject Marxism. Although he is not a Marxist himself, philosopher Bruno Latour has demonstrated that postmodern skepticism of truth and the possibility of developing a scientific approach to politics has become a tool for explicitly reactionary and </w:t>
      </w:r>
      <w:proofErr w:type="gramStart"/>
      <w:r w:rsidRPr="00FC7F49">
        <w:rPr>
          <w:sz w:val="12"/>
        </w:rPr>
        <w:t>right wing</w:t>
      </w:r>
      <w:proofErr w:type="gramEnd"/>
      <w:r w:rsidRPr="00FC7F49">
        <w:rPr>
          <w:sz w:val="12"/>
        </w:rPr>
        <w:t xml:space="preserve"> political actors. In his text, Why Has Critique Run Out of Steam, Latour notes that right wing capitalists have weaponized the language of skepticism and the limits of scientific knowledge to deny</w:t>
      </w:r>
      <w:r w:rsidRPr="004C0679">
        <w:rPr>
          <w:sz w:val="12"/>
        </w:rPr>
        <w:t xml:space="preserve"> the reality of climate </w:t>
      </w:r>
      <w:r w:rsidRPr="00FC7F49">
        <w:rPr>
          <w:sz w:val="12"/>
        </w:rPr>
        <w:t xml:space="preserve">change. </w:t>
      </w:r>
      <w:r w:rsidRPr="00FC7F49">
        <w:rPr>
          <w:rStyle w:val="StyleUnderline"/>
        </w:rPr>
        <w:t>Capitalists have begun to obscure their own destruction of the environment by insisting that scientific knowledge isn’t totally possible</w:t>
      </w:r>
      <w:r w:rsidRPr="00FC7F49">
        <w:rPr>
          <w:sz w:val="12"/>
        </w:rPr>
        <w:t xml:space="preserve">, </w:t>
      </w:r>
      <w:r w:rsidRPr="00FC7F49">
        <w:rPr>
          <w:rStyle w:val="StyleUnderline"/>
        </w:rPr>
        <w:t>and that science is just one more discourse among many</w:t>
      </w:r>
      <w:r w:rsidRPr="00FC7F49">
        <w:rPr>
          <w:sz w:val="12"/>
        </w:rPr>
        <w:t xml:space="preserve">. They insist that we cannot trust the scientific evidence of capitalist driven climate change because science is just one theory of knowledge which can’t be said to be universally true. He notes that the </w:t>
      </w:r>
      <w:r w:rsidRPr="00FC7F49">
        <w:rPr>
          <w:rStyle w:val="StyleUnderline"/>
        </w:rPr>
        <w:t>Foucault’s conflation</w:t>
      </w:r>
      <w:r w:rsidRPr="00793964">
        <w:rPr>
          <w:rStyle w:val="StyleUnderline"/>
        </w:rPr>
        <w:t xml:space="preserve"> of knowledge with power has not challenged imperialist institutions</w:t>
      </w:r>
      <w:r w:rsidRPr="004C0679">
        <w:rPr>
          <w:sz w:val="12"/>
        </w:rPr>
        <w:t xml:space="preserve">, </w:t>
      </w:r>
      <w:r w:rsidRPr="00793964">
        <w:rPr>
          <w:rStyle w:val="StyleUnderline"/>
        </w:rPr>
        <w:t>evidenced by the fact that the</w:t>
      </w:r>
      <w:r w:rsidRPr="00060F3A">
        <w:rPr>
          <w:rStyle w:val="StyleUnderline"/>
        </w:rPr>
        <w:t xml:space="preserve"> US </w:t>
      </w:r>
      <w:r w:rsidRPr="00EB3C23">
        <w:rPr>
          <w:rStyle w:val="StyleUnderline"/>
          <w:highlight w:val="green"/>
        </w:rPr>
        <w:t>DARPA</w:t>
      </w:r>
      <w:r w:rsidRPr="00060F3A">
        <w:rPr>
          <w:rStyle w:val="StyleUnderline"/>
        </w:rPr>
        <w:t xml:space="preserve"> intelligence unit has </w:t>
      </w:r>
      <w:r w:rsidRPr="00EB3C23">
        <w:rPr>
          <w:rStyle w:val="StyleUnderline"/>
          <w:highlight w:val="green"/>
        </w:rPr>
        <w:t>adopted</w:t>
      </w:r>
      <w:r w:rsidRPr="00060F3A">
        <w:rPr>
          <w:rStyle w:val="StyleUnderline"/>
        </w:rPr>
        <w:t xml:space="preserve"> the motto </w:t>
      </w:r>
      <w:r w:rsidRPr="00EB3C23">
        <w:rPr>
          <w:rStyle w:val="Emphasis"/>
          <w:highlight w:val="green"/>
        </w:rPr>
        <w:t>“knowledge is power</w:t>
      </w:r>
      <w:r w:rsidRPr="004C0679">
        <w:rPr>
          <w:sz w:val="12"/>
        </w:rPr>
        <w:t>.” The idea that truth does not exist, or that it is not knowable, has not challenged capitalist and fascist social forces, it has only aided them by attempting to destroy the scientific basis of revolutionary resistance to capitalism.</w:t>
      </w:r>
      <w:r>
        <w:rPr>
          <w:sz w:val="12"/>
        </w:rPr>
        <w:t xml:space="preserve"> </w:t>
      </w:r>
      <w:r w:rsidRPr="004C0679">
        <w:rPr>
          <w:sz w:val="12"/>
        </w:rPr>
        <w:t xml:space="preserve">Unfortunately, many on the left have embraced a sort of postmodern skepticism towards the possibility of truth. In doing so, they have abandoned the central epistemological core of Marxism. It is crucial for Marxists today to insist that truth exists, can be ascertained, and that only practice </w:t>
      </w:r>
      <w:proofErr w:type="gramStart"/>
      <w:r w:rsidRPr="004C0679">
        <w:rPr>
          <w:sz w:val="12"/>
        </w:rPr>
        <w:t>is capable of ascertaining</w:t>
      </w:r>
      <w:proofErr w:type="gramEnd"/>
      <w:r w:rsidRPr="004C0679">
        <w:rPr>
          <w:sz w:val="12"/>
        </w:rPr>
        <w:t xml:space="preserve"> it. If we abandon this view, </w:t>
      </w:r>
      <w:r w:rsidRPr="00EB3C23">
        <w:rPr>
          <w:rStyle w:val="StyleUnderline"/>
          <w:highlight w:val="green"/>
        </w:rPr>
        <w:t>we abandon</w:t>
      </w:r>
      <w:r w:rsidRPr="004C0679">
        <w:rPr>
          <w:rStyle w:val="StyleUnderline"/>
        </w:rPr>
        <w:t xml:space="preserve"> the ability to wield </w:t>
      </w:r>
      <w:r w:rsidRPr="00EB3C23">
        <w:rPr>
          <w:rStyle w:val="StyleUnderline"/>
          <w:highlight w:val="green"/>
        </w:rPr>
        <w:t>knowledge as a weapon</w:t>
      </w:r>
      <w:r w:rsidRPr="004C0679">
        <w:rPr>
          <w:rStyle w:val="StyleUnderline"/>
        </w:rPr>
        <w:t xml:space="preserve"> against the capitalist class</w:t>
      </w:r>
      <w:r w:rsidRPr="004C0679">
        <w:rPr>
          <w:sz w:val="12"/>
        </w:rPr>
        <w:t>. That is something that we cannot allow.</w:t>
      </w:r>
      <w:r>
        <w:rPr>
          <w:sz w:val="12"/>
        </w:rPr>
        <w:t xml:space="preserve"> </w:t>
      </w:r>
      <w:r w:rsidRPr="004C0679">
        <w:rPr>
          <w:sz w:val="8"/>
          <w:szCs w:val="8"/>
        </w:rPr>
        <w:t>Part 3: Epistemic Self Criticism</w:t>
      </w:r>
      <w:r>
        <w:rPr>
          <w:sz w:val="8"/>
          <w:szCs w:val="8"/>
        </w:rPr>
        <w:t xml:space="preserve"> </w:t>
      </w:r>
      <w:r w:rsidRPr="004C0679">
        <w:rPr>
          <w:sz w:val="8"/>
          <w:szCs w:val="8"/>
        </w:rPr>
        <w:t xml:space="preserve">While we cannot embrace postmodern forms of skepticism, it is worth noting that some critics of scientific truth have made better points than others. Decolonial critics have argued that European notions of science have been used to justify settler colonialism and genocide, and anti-colonial critics of Marxism have criticized certain </w:t>
      </w:r>
      <w:proofErr w:type="spellStart"/>
      <w:r w:rsidRPr="004C0679">
        <w:rPr>
          <w:sz w:val="8"/>
          <w:szCs w:val="8"/>
        </w:rPr>
        <w:t>eurocentric</w:t>
      </w:r>
      <w:proofErr w:type="spellEnd"/>
      <w:r w:rsidRPr="004C0679">
        <w:rPr>
          <w:sz w:val="8"/>
          <w:szCs w:val="8"/>
        </w:rPr>
        <w:t xml:space="preserve"> assumptions made by Marx and Engels.</w:t>
      </w:r>
      <w:r>
        <w:rPr>
          <w:sz w:val="8"/>
          <w:szCs w:val="8"/>
        </w:rPr>
        <w:t xml:space="preserve"> </w:t>
      </w:r>
      <w:r w:rsidRPr="004C0679">
        <w:rPr>
          <w:sz w:val="8"/>
          <w:szCs w:val="8"/>
        </w:rPr>
        <w:t xml:space="preserve">It is true that Marx and Engels sometimes failed to interrogate their own </w:t>
      </w:r>
      <w:proofErr w:type="spellStart"/>
      <w:r w:rsidRPr="004C0679">
        <w:rPr>
          <w:sz w:val="8"/>
          <w:szCs w:val="8"/>
        </w:rPr>
        <w:t>eurocentric</w:t>
      </w:r>
      <w:proofErr w:type="spellEnd"/>
      <w:r w:rsidRPr="004C0679">
        <w:rPr>
          <w:sz w:val="8"/>
          <w:szCs w:val="8"/>
        </w:rPr>
        <w:t xml:space="preserve"> assumptions, but this does not mean that we must reject Marxism or the scientific aspect of Marxist epistemology. In his fantastic essay This Ruthless Criticism of All That Exists, J. </w:t>
      </w:r>
      <w:proofErr w:type="spellStart"/>
      <w:r w:rsidRPr="004C0679">
        <w:rPr>
          <w:sz w:val="8"/>
          <w:szCs w:val="8"/>
        </w:rPr>
        <w:t>Moufawad</w:t>
      </w:r>
      <w:proofErr w:type="spellEnd"/>
      <w:r w:rsidRPr="004C0679">
        <w:rPr>
          <w:sz w:val="8"/>
          <w:szCs w:val="8"/>
        </w:rPr>
        <w:t xml:space="preserve"> Paul explains that we can criticize specific mistakes made by Marx and Engels as individuals without rejecting Marxism. He writes:</w:t>
      </w:r>
      <w:r>
        <w:rPr>
          <w:sz w:val="8"/>
          <w:szCs w:val="8"/>
        </w:rPr>
        <w:t xml:space="preserve"> </w:t>
      </w:r>
      <w:r w:rsidRPr="004C0679">
        <w:rPr>
          <w:sz w:val="8"/>
          <w:szCs w:val="8"/>
        </w:rPr>
        <w:t>“Accepting that Marxism is scientific does not, by the very condition of science, mean that we are unable to criticize the erroneous positions of Marx, Engels, and other theorists within this terrain. In fact, according to the very concept, the opposite is the case: a science stands above and beyond its theoretical contributors.”</w:t>
      </w:r>
      <w:r>
        <w:rPr>
          <w:sz w:val="8"/>
          <w:szCs w:val="8"/>
        </w:rPr>
        <w:t xml:space="preserve"> </w:t>
      </w:r>
      <w:r w:rsidRPr="004C0679">
        <w:rPr>
          <w:sz w:val="8"/>
          <w:szCs w:val="8"/>
        </w:rPr>
        <w:t xml:space="preserve">In this quote, JMP explains that the scientific status of Marxism is </w:t>
      </w:r>
      <w:proofErr w:type="gramStart"/>
      <w:r w:rsidRPr="004C0679">
        <w:rPr>
          <w:sz w:val="8"/>
          <w:szCs w:val="8"/>
        </w:rPr>
        <w:t>actually central</w:t>
      </w:r>
      <w:proofErr w:type="gramEnd"/>
      <w:r w:rsidRPr="004C0679">
        <w:rPr>
          <w:sz w:val="8"/>
          <w:szCs w:val="8"/>
        </w:rPr>
        <w:t xml:space="preserve"> to being able to critique the mistakes of Marx and Engels as individuals. Because Marxism is a scientific paradigm, we can understand individual mistakes or deviations of its founders not as corrupting the Marxism, but as a failure to apply Marxism in all their views.</w:t>
      </w:r>
      <w:r>
        <w:rPr>
          <w:sz w:val="8"/>
          <w:szCs w:val="8"/>
        </w:rPr>
        <w:t xml:space="preserve"> </w:t>
      </w:r>
      <w:r w:rsidRPr="004C0679">
        <w:rPr>
          <w:sz w:val="8"/>
          <w:szCs w:val="8"/>
        </w:rPr>
        <w:t xml:space="preserve">While this might sound like a bit of a cop-out to many, JMP explains that we apply this same analytic to other scientific discovers. He explains, “We know, for example, that Darwin was a racist just as we also know that this undeniable fact does not mean that the theory of natural selection is racist, let alone incorrect.” Likewise, all serious scientists take the ideas of Einstein seriously regardless of </w:t>
      </w:r>
      <w:proofErr w:type="spellStart"/>
      <w:r w:rsidRPr="004C0679">
        <w:rPr>
          <w:sz w:val="8"/>
          <w:szCs w:val="8"/>
        </w:rPr>
        <w:t>Einsteins</w:t>
      </w:r>
      <w:proofErr w:type="spellEnd"/>
      <w:r w:rsidRPr="004C0679">
        <w:rPr>
          <w:sz w:val="8"/>
          <w:szCs w:val="8"/>
        </w:rPr>
        <w:t xml:space="preserve"> other individual ideas. When not discussing Marxism, we are all used to separating a scientific discovery or method from the individual who produced it. Marxism ought not to be treated any differently.</w:t>
      </w:r>
      <w:r>
        <w:rPr>
          <w:sz w:val="8"/>
          <w:szCs w:val="8"/>
        </w:rPr>
        <w:t xml:space="preserve"> </w:t>
      </w:r>
      <w:r w:rsidRPr="00EB3C23">
        <w:rPr>
          <w:rStyle w:val="StyleUnderline"/>
          <w:highlight w:val="green"/>
        </w:rPr>
        <w:t>Marxism as</w:t>
      </w:r>
      <w:r w:rsidRPr="004C0679">
        <w:rPr>
          <w:rStyle w:val="StyleUnderline"/>
        </w:rPr>
        <w:t xml:space="preserve"> a </w:t>
      </w:r>
      <w:r w:rsidRPr="00EB3C23">
        <w:rPr>
          <w:rStyle w:val="StyleUnderline"/>
          <w:highlight w:val="green"/>
        </w:rPr>
        <w:t>scientific</w:t>
      </w:r>
      <w:r w:rsidRPr="004C0679">
        <w:rPr>
          <w:rStyle w:val="StyleUnderline"/>
        </w:rPr>
        <w:t xml:space="preserve"> approach to socialism </w:t>
      </w:r>
      <w:r w:rsidRPr="00EB3C23">
        <w:rPr>
          <w:rStyle w:val="StyleUnderline"/>
          <w:highlight w:val="green"/>
        </w:rPr>
        <w:t xml:space="preserve">is the best </w:t>
      </w:r>
      <w:proofErr w:type="gramStart"/>
      <w:r w:rsidRPr="00EB3C23">
        <w:rPr>
          <w:rStyle w:val="StyleUnderline"/>
          <w:highlight w:val="green"/>
        </w:rPr>
        <w:t>tool</w:t>
      </w:r>
      <w:proofErr w:type="gramEnd"/>
      <w:r w:rsidRPr="004C0679">
        <w:rPr>
          <w:rStyle w:val="StyleUnderline"/>
        </w:rPr>
        <w:t xml:space="preserve"> we have </w:t>
      </w:r>
      <w:r w:rsidRPr="00EB3C23">
        <w:rPr>
          <w:rStyle w:val="StyleUnderline"/>
          <w:highlight w:val="green"/>
        </w:rPr>
        <w:t>for criticizing</w:t>
      </w:r>
      <w:r w:rsidRPr="004C0679">
        <w:rPr>
          <w:rStyle w:val="StyleUnderline"/>
        </w:rPr>
        <w:t xml:space="preserve"> the </w:t>
      </w:r>
      <w:r w:rsidRPr="00EB3C23">
        <w:rPr>
          <w:rStyle w:val="StyleUnderline"/>
          <w:highlight w:val="green"/>
        </w:rPr>
        <w:t>mistakes</w:t>
      </w:r>
      <w:r w:rsidRPr="004C0679">
        <w:rPr>
          <w:rStyle w:val="StyleUnderline"/>
        </w:rPr>
        <w:t xml:space="preserve"> of individual Marxists</w:t>
      </w:r>
      <w:r w:rsidRPr="004C0679">
        <w:rPr>
          <w:sz w:val="12"/>
        </w:rPr>
        <w:t xml:space="preserve">. In fact, the concept of </w:t>
      </w:r>
      <w:proofErr w:type="spellStart"/>
      <w:r w:rsidRPr="004C0679">
        <w:rPr>
          <w:sz w:val="12"/>
        </w:rPr>
        <w:t>self criticism</w:t>
      </w:r>
      <w:proofErr w:type="spellEnd"/>
      <w:r w:rsidRPr="004C0679">
        <w:rPr>
          <w:sz w:val="12"/>
        </w:rPr>
        <w:t xml:space="preserve"> is central to Marxism itself. In On Coalition Government, Mao </w:t>
      </w:r>
      <w:proofErr w:type="gramStart"/>
      <w:r w:rsidRPr="004C0679">
        <w:rPr>
          <w:sz w:val="12"/>
        </w:rPr>
        <w:t>writes,:</w:t>
      </w:r>
      <w:proofErr w:type="gramEnd"/>
      <w:r>
        <w:rPr>
          <w:sz w:val="12"/>
        </w:rPr>
        <w:t xml:space="preserve"> </w:t>
      </w:r>
      <w:r w:rsidRPr="004C0679">
        <w:rPr>
          <w:sz w:val="12"/>
        </w:rPr>
        <w:t xml:space="preserve">Conscientious practice of self-criticism is still another hallmark distinguishing our Party from all other political parties. As we say, dust will accumulate if a room is not cleaned regularly, our </w:t>
      </w:r>
      <w:r w:rsidRPr="00D112D3">
        <w:rPr>
          <w:sz w:val="12"/>
        </w:rPr>
        <w:t xml:space="preserve">faces will get dirty if they are not washed regularly. </w:t>
      </w:r>
      <w:r w:rsidRPr="00D112D3">
        <w:rPr>
          <w:rStyle w:val="Emphasis"/>
        </w:rPr>
        <w:t xml:space="preserve">Our comrades’ minds and our Party’s work may also collect dust, </w:t>
      </w:r>
      <w:proofErr w:type="gramStart"/>
      <w:r w:rsidRPr="00D112D3">
        <w:rPr>
          <w:rStyle w:val="Emphasis"/>
        </w:rPr>
        <w:t>and also</w:t>
      </w:r>
      <w:proofErr w:type="gramEnd"/>
      <w:r w:rsidRPr="00D112D3">
        <w:rPr>
          <w:rStyle w:val="Emphasis"/>
        </w:rPr>
        <w:t xml:space="preserve"> need sweeping and washing</w:t>
      </w:r>
      <w:r w:rsidRPr="00D112D3">
        <w:rPr>
          <w:sz w:val="12"/>
        </w:rPr>
        <w:t xml:space="preserve">. </w:t>
      </w:r>
      <w:r w:rsidRPr="00D112D3">
        <w:rPr>
          <w:sz w:val="8"/>
          <w:szCs w:val="8"/>
        </w:rPr>
        <w:t>Marxists insist on constantly reassessing our views</w:t>
      </w:r>
      <w:r w:rsidRPr="004C0679">
        <w:rPr>
          <w:sz w:val="8"/>
          <w:szCs w:val="8"/>
        </w:rPr>
        <w:t xml:space="preserve"> and criticizing our mistakes. In doing so, we demonstrate the reflexive nature of Marxism, and show that Marxism remains the best tool for criticizing the failures of Marxists.</w:t>
      </w:r>
      <w:r>
        <w:rPr>
          <w:sz w:val="8"/>
          <w:szCs w:val="8"/>
        </w:rPr>
        <w:t xml:space="preserve"> </w:t>
      </w:r>
      <w:r w:rsidRPr="004C0679">
        <w:rPr>
          <w:sz w:val="8"/>
          <w:szCs w:val="8"/>
        </w:rPr>
        <w:t xml:space="preserve">This reflexive </w:t>
      </w:r>
      <w:proofErr w:type="spellStart"/>
      <w:r w:rsidRPr="004C0679">
        <w:rPr>
          <w:sz w:val="8"/>
          <w:szCs w:val="8"/>
        </w:rPr>
        <w:t>self criticism</w:t>
      </w:r>
      <w:proofErr w:type="spellEnd"/>
      <w:r w:rsidRPr="004C0679">
        <w:rPr>
          <w:sz w:val="8"/>
          <w:szCs w:val="8"/>
        </w:rPr>
        <w:t xml:space="preserve"> is built into the Marxist epistemology that Mao develops throughout his writing. In the movement first from perceptual knowledge then to rational knowledge and then to practice, we see the beginning of the need for </w:t>
      </w:r>
      <w:proofErr w:type="spellStart"/>
      <w:r w:rsidRPr="004C0679">
        <w:rPr>
          <w:sz w:val="8"/>
          <w:szCs w:val="8"/>
        </w:rPr>
        <w:t>self criticism</w:t>
      </w:r>
      <w:proofErr w:type="spellEnd"/>
      <w:r w:rsidRPr="004C0679">
        <w:rPr>
          <w:sz w:val="8"/>
          <w:szCs w:val="8"/>
        </w:rPr>
        <w:t xml:space="preserve">. If our theories fail when applied and tested in practice, we have to </w:t>
      </w:r>
      <w:proofErr w:type="spellStart"/>
      <w:r w:rsidRPr="004C0679">
        <w:rPr>
          <w:sz w:val="8"/>
          <w:szCs w:val="8"/>
        </w:rPr>
        <w:t>self criticize</w:t>
      </w:r>
      <w:proofErr w:type="spellEnd"/>
      <w:r w:rsidRPr="004C0679">
        <w:rPr>
          <w:sz w:val="8"/>
          <w:szCs w:val="8"/>
        </w:rPr>
        <w:t xml:space="preserve"> and determine where we erred in the development of our theories. We may have not properly investigated the conditions in which we were operating, which would mean that our error lied in the perceptual stage of knowledge. We may also have failed to rationally consider the results of our investigation, or we may have made fallacious jumps in logic while trying to formulate a theory, which would mean that our error lied in the rational stage of knowledge. Either way, when our ideas fail in practice, we are forced to reassess our previous thought process and criticize our failures. In this way, Marxism is constantly engaged in a criticism of itself. The process of developing correct ideas requires failure. More importantly, it requires active and honest reflection on the causes of that failure. Marxism’s scientific epistemology gives us the tools to correct the errors of Marxists.</w:t>
      </w:r>
      <w:r>
        <w:rPr>
          <w:sz w:val="8"/>
          <w:szCs w:val="8"/>
        </w:rPr>
        <w:t xml:space="preserve"> </w:t>
      </w:r>
      <w:r w:rsidRPr="004C0679">
        <w:rPr>
          <w:sz w:val="12"/>
        </w:rPr>
        <w:t xml:space="preserve">Thus, we can understand that while Marx and Engels may have failed to interrogate their own eurocentrism, and while Marx famously incorrectly defended colonialism in India, we can best criticize Marx and Engels for failing to properly apply Marxism in those instances. JMP points out that some of the most scathing critiques of eurocentrism within Marxism have been written by Marxists. This should not surprise us. Furthermore, because of Marxism’s ability to </w:t>
      </w:r>
      <w:proofErr w:type="spellStart"/>
      <w:r w:rsidRPr="004C0679">
        <w:rPr>
          <w:sz w:val="12"/>
        </w:rPr>
        <w:t>self criticize</w:t>
      </w:r>
      <w:proofErr w:type="spellEnd"/>
      <w:r w:rsidRPr="004C0679">
        <w:rPr>
          <w:sz w:val="12"/>
        </w:rPr>
        <w:t xml:space="preserve">, it can also incorporate the useful ideas that its critics might develop. JMP writes that, “Indeed, Marxism has a history of borrowing and transforming non-scientific notions from other theoretical tendencies. For instance, Marx borrowed from Smith and Ricardo just as Lenin would later borrow from Hobson and </w:t>
      </w:r>
      <w:proofErr w:type="spellStart"/>
      <w:r w:rsidRPr="004C0679">
        <w:rPr>
          <w:sz w:val="12"/>
        </w:rPr>
        <w:t>Hilferding</w:t>
      </w:r>
      <w:proofErr w:type="spellEnd"/>
      <w:r w:rsidRPr="004C0679">
        <w:rPr>
          <w:sz w:val="12"/>
        </w:rPr>
        <w:t xml:space="preserve">.” Similarly, </w:t>
      </w:r>
      <w:r w:rsidRPr="00EB3C23">
        <w:rPr>
          <w:rStyle w:val="StyleUnderline"/>
          <w:highlight w:val="green"/>
        </w:rPr>
        <w:t>Marxism can integrate</w:t>
      </w:r>
      <w:r w:rsidRPr="004C0679">
        <w:rPr>
          <w:rStyle w:val="StyleUnderline"/>
        </w:rPr>
        <w:t xml:space="preserve"> anti-colonial </w:t>
      </w:r>
      <w:r w:rsidRPr="00EB3C23">
        <w:rPr>
          <w:rStyle w:val="StyleUnderline"/>
          <w:highlight w:val="green"/>
        </w:rPr>
        <w:t>criticisms of enlightenment thought</w:t>
      </w:r>
      <w:r w:rsidRPr="004C0679">
        <w:rPr>
          <w:sz w:val="12"/>
        </w:rPr>
        <w:t xml:space="preserve">, </w:t>
      </w:r>
      <w:r w:rsidRPr="00EB3C23">
        <w:rPr>
          <w:rStyle w:val="Emphasis"/>
          <w:highlight w:val="green"/>
        </w:rPr>
        <w:t>while not abandoning</w:t>
      </w:r>
      <w:r w:rsidRPr="004C0679">
        <w:rPr>
          <w:rStyle w:val="Emphasis"/>
        </w:rPr>
        <w:t xml:space="preserve"> the belief in </w:t>
      </w:r>
      <w:r w:rsidRPr="00EB3C23">
        <w:rPr>
          <w:rStyle w:val="Emphasis"/>
          <w:highlight w:val="green"/>
        </w:rPr>
        <w:t>truth and science</w:t>
      </w:r>
      <w:r w:rsidRPr="004C0679">
        <w:rPr>
          <w:sz w:val="12"/>
        </w:rPr>
        <w:t>.</w:t>
      </w:r>
      <w:r>
        <w:rPr>
          <w:sz w:val="12"/>
        </w:rPr>
        <w:t xml:space="preserve"> </w:t>
      </w:r>
      <w:r w:rsidRPr="004C0679">
        <w:rPr>
          <w:sz w:val="8"/>
          <w:szCs w:val="8"/>
        </w:rPr>
        <w:t>This insistence on the scientific status of Marxism is crucial, and it shows just how revolutionary the Marxist epistemology is. JMP summarizes this incredibly concisely:</w:t>
      </w:r>
      <w:r>
        <w:rPr>
          <w:sz w:val="8"/>
          <w:szCs w:val="8"/>
        </w:rPr>
        <w:t xml:space="preserve"> </w:t>
      </w:r>
      <w:r w:rsidRPr="0010386A">
        <w:rPr>
          <w:sz w:val="12"/>
          <w:szCs w:val="8"/>
        </w:rPr>
        <w:t xml:space="preserve">Most importantly, though, this science of Marxism is revolutionary science. </w:t>
      </w:r>
      <w:r w:rsidRPr="0010386A">
        <w:rPr>
          <w:rStyle w:val="StyleUnderline"/>
        </w:rPr>
        <w:t>If each science possesses a corresponding practice</w:t>
      </w:r>
      <w:r w:rsidRPr="0010386A">
        <w:rPr>
          <w:sz w:val="12"/>
          <w:szCs w:val="8"/>
        </w:rPr>
        <w:t xml:space="preserve"> (i.e. the laboratories and theoretical </w:t>
      </w:r>
      <w:r w:rsidRPr="00FC7F49">
        <w:rPr>
          <w:sz w:val="12"/>
          <w:szCs w:val="8"/>
        </w:rPr>
        <w:t xml:space="preserve">methods of chemistry, for example, are particular to its field), </w:t>
      </w:r>
      <w:r w:rsidRPr="00FC7F49">
        <w:rPr>
          <w:rStyle w:val="StyleUnderline"/>
        </w:rPr>
        <w:t>then historical materialism’s practice is revolution</w:t>
      </w:r>
      <w:r w:rsidRPr="00FC7F49">
        <w:rPr>
          <w:sz w:val="12"/>
          <w:szCs w:val="8"/>
        </w:rPr>
        <w:t xml:space="preserve">. That is, </w:t>
      </w:r>
      <w:r w:rsidRPr="00FC7F49">
        <w:rPr>
          <w:rStyle w:val="StyleUnderline"/>
        </w:rPr>
        <w:t>Marxism is not simply an analytical framework used to examine historical and social phenomena</w:t>
      </w:r>
      <w:r w:rsidRPr="00FC7F49">
        <w:rPr>
          <w:sz w:val="12"/>
          <w:szCs w:val="8"/>
        </w:rPr>
        <w:t xml:space="preserve"> ––though it is also this–– </w:t>
      </w:r>
      <w:r w:rsidRPr="00FC7F49">
        <w:rPr>
          <w:rStyle w:val="StyleUnderline"/>
        </w:rPr>
        <w:t xml:space="preserve">but only functions as such a framework </w:t>
      </w:r>
      <w:proofErr w:type="gramStart"/>
      <w:r w:rsidRPr="00FC7F49">
        <w:rPr>
          <w:rStyle w:val="StyleUnderline"/>
        </w:rPr>
        <w:t>inasmuch as</w:t>
      </w:r>
      <w:proofErr w:type="gramEnd"/>
      <w:r w:rsidRPr="00FC7F49">
        <w:rPr>
          <w:rStyle w:val="StyleUnderline"/>
        </w:rPr>
        <w:t xml:space="preserve"> it develops according to its fundamental axiom</w:t>
      </w:r>
      <w:r w:rsidRPr="00FC7F49">
        <w:rPr>
          <w:sz w:val="12"/>
          <w:szCs w:val="8"/>
        </w:rPr>
        <w:t xml:space="preserve">: </w:t>
      </w:r>
      <w:r w:rsidRPr="00FC7F49">
        <w:rPr>
          <w:rStyle w:val="StyleUnderline"/>
        </w:rPr>
        <w:t>class struggle is the motor of history</w:t>
      </w:r>
      <w:r w:rsidRPr="00FC7F49">
        <w:rPr>
          <w:sz w:val="12"/>
          <w:szCs w:val="8"/>
        </w:rPr>
        <w:t xml:space="preserve">. </w:t>
      </w:r>
      <w:r w:rsidRPr="00FC7F49">
        <w:rPr>
          <w:sz w:val="8"/>
          <w:szCs w:val="8"/>
        </w:rPr>
        <w:t xml:space="preserve">Because Marxism has a corresponding practice (the practice of revolution), we can see </w:t>
      </w:r>
      <w:proofErr w:type="gramStart"/>
      <w:r w:rsidRPr="00FC7F49">
        <w:rPr>
          <w:sz w:val="8"/>
          <w:szCs w:val="8"/>
        </w:rPr>
        <w:t xml:space="preserve">its </w:t>
      </w:r>
      <w:proofErr w:type="spellStart"/>
      <w:r w:rsidRPr="00FC7F49">
        <w:rPr>
          <w:sz w:val="8"/>
          <w:szCs w:val="8"/>
        </w:rPr>
        <w:t>self</w:t>
      </w:r>
      <w:proofErr w:type="gramEnd"/>
      <w:r w:rsidRPr="00FC7F49">
        <w:rPr>
          <w:sz w:val="8"/>
          <w:szCs w:val="8"/>
        </w:rPr>
        <w:t xml:space="preserve"> critical</w:t>
      </w:r>
      <w:proofErr w:type="spellEnd"/>
      <w:r w:rsidRPr="00FC7F49">
        <w:rPr>
          <w:sz w:val="8"/>
          <w:szCs w:val="8"/>
        </w:rPr>
        <w:t xml:space="preserve"> nature played out not just on the theoretical level but on the practical level. Despite the occasional eurocentrism of its founders, Marxism has become a massively important tool for anti-colonial and decolonial struggle around the world. Lenin’s insights into the capitalist function of colonialism, Stalin’s insights into the progressive role of national liberation struggle, and Fanon’s later analysis of the need for violent decolonization all demonstrate the evolution of Marxism as it developed a scientific response to the horrors of colonialism. In practice we can see that Marxism moved beyond any </w:t>
      </w:r>
      <w:proofErr w:type="spellStart"/>
      <w:r w:rsidRPr="00FC7F49">
        <w:rPr>
          <w:sz w:val="8"/>
          <w:szCs w:val="8"/>
        </w:rPr>
        <w:t>eurocentric</w:t>
      </w:r>
      <w:proofErr w:type="spellEnd"/>
      <w:r w:rsidRPr="00FC7F49">
        <w:rPr>
          <w:sz w:val="8"/>
          <w:szCs w:val="8"/>
        </w:rPr>
        <w:t xml:space="preserve"> ideology and became a powerful tool in the fight against European and western imperialism, regardless of Marx’s own ideological errors. This is because Marxism is more than just the </w:t>
      </w:r>
      <w:proofErr w:type="gramStart"/>
      <w:r w:rsidRPr="00FC7F49">
        <w:rPr>
          <w:sz w:val="8"/>
          <w:szCs w:val="8"/>
        </w:rPr>
        <w:t>sum total</w:t>
      </w:r>
      <w:proofErr w:type="gramEnd"/>
      <w:r w:rsidRPr="00FC7F49">
        <w:rPr>
          <w:sz w:val="8"/>
          <w:szCs w:val="8"/>
        </w:rPr>
        <w:t xml:space="preserve"> of Marx’s writings, it is a scientific method. Mao captures this reality perfectly in Oppose Book Worship when he writes: When we say Marxism is correct, it is certainly not because Marx was a “prophet” but because his theory has been proved correct in our practice and in our struggle. We need Marxism in our struggle. In our acceptance of his theory no such </w:t>
      </w:r>
      <w:proofErr w:type="spellStart"/>
      <w:r w:rsidRPr="00FC7F49">
        <w:rPr>
          <w:sz w:val="8"/>
          <w:szCs w:val="8"/>
        </w:rPr>
        <w:t>formalisation</w:t>
      </w:r>
      <w:proofErr w:type="spellEnd"/>
      <w:r w:rsidRPr="00FC7F49">
        <w:rPr>
          <w:sz w:val="8"/>
          <w:szCs w:val="8"/>
        </w:rPr>
        <w:t xml:space="preserve"> of mystical notion as that of “prophecy” ever enters our minds. We can see this same attitude adopted by those struggling for decolonization in North America today. On September 6th, 2019, The Red Nation released a statement titled Revolutionary Socialism is the Primary Political Ideology of The Red Nation. In this statement, they insist that “Our traditions of Indigenous resistance wield Marxism, not to uphold European traditions, but to emancipate ourselves from the colonizers by destroying that which destroys us.” They hereby separate Marxism from the ideologies of Europe, and instead insist that Marxism is a tool to be wielded by the oppressed. They further assert </w:t>
      </w:r>
      <w:proofErr w:type="gramStart"/>
      <w:r w:rsidRPr="00FC7F49">
        <w:rPr>
          <w:sz w:val="8"/>
          <w:szCs w:val="8"/>
        </w:rPr>
        <w:t>that,</w:t>
      </w:r>
      <w:proofErr w:type="gramEnd"/>
      <w:r w:rsidRPr="00FC7F49">
        <w:rPr>
          <w:sz w:val="8"/>
          <w:szCs w:val="8"/>
        </w:rPr>
        <w:t xml:space="preserve"> </w:t>
      </w:r>
      <w:r w:rsidRPr="00FC7F49">
        <w:rPr>
          <w:sz w:val="12"/>
        </w:rPr>
        <w:t xml:space="preserve">Marxism is founded on the expropriated knowledges of non-capitalist Indigenous societies. Although Marx himself was wrong about many things, </w:t>
      </w:r>
      <w:r w:rsidRPr="00FC7F49">
        <w:rPr>
          <w:rStyle w:val="StyleUnderline"/>
        </w:rPr>
        <w:t>Marxism</w:t>
      </w:r>
      <w:r w:rsidRPr="00FC7F49">
        <w:rPr>
          <w:sz w:val="12"/>
        </w:rPr>
        <w:t xml:space="preserve">, as a science, </w:t>
      </w:r>
      <w:r w:rsidRPr="00FC7F49">
        <w:rPr>
          <w:rStyle w:val="StyleUnderline"/>
        </w:rPr>
        <w:t>has a built-in self-correcting mechanism that has helped revolutionaries throughout the world build off the political theory Marx first formulated</w:t>
      </w:r>
      <w:r w:rsidRPr="00FC7F49">
        <w:rPr>
          <w:sz w:val="12"/>
        </w:rPr>
        <w:t xml:space="preserve">. </w:t>
      </w:r>
      <w:r w:rsidRPr="00FC7F49">
        <w:rPr>
          <w:rStyle w:val="Emphasis"/>
        </w:rPr>
        <w:t>If this were untrue, there would be no Russian Revolution, no African Revolution and decolonization movement, no Vietnamese liberation, no Bolivarian Revolution, no Cuban Revolution, no Chinese Revolution</w:t>
      </w:r>
      <w:r w:rsidRPr="00FC7F49">
        <w:rPr>
          <w:sz w:val="12"/>
        </w:rPr>
        <w:t>, etc. Each adopted Marxism and applied it to its specific</w:t>
      </w:r>
      <w:r w:rsidRPr="004C0679">
        <w:rPr>
          <w:sz w:val="12"/>
        </w:rPr>
        <w:t xml:space="preserve"> and unique circumstances by building off the long struggles against exploitation and European imperialism</w:t>
      </w:r>
      <w:r>
        <w:rPr>
          <w:sz w:val="12"/>
        </w:rPr>
        <w:t xml:space="preserve">. </w:t>
      </w:r>
      <w:r w:rsidRPr="0071248A">
        <w:rPr>
          <w:sz w:val="8"/>
          <w:szCs w:val="8"/>
        </w:rPr>
        <w:t xml:space="preserve">In this statement, The Red Nation recognizes the </w:t>
      </w:r>
      <w:proofErr w:type="spellStart"/>
      <w:proofErr w:type="gramStart"/>
      <w:r w:rsidRPr="0071248A">
        <w:rPr>
          <w:sz w:val="8"/>
          <w:szCs w:val="8"/>
        </w:rPr>
        <w:t>self critical</w:t>
      </w:r>
      <w:proofErr w:type="spellEnd"/>
      <w:proofErr w:type="gramEnd"/>
      <w:r w:rsidRPr="0071248A">
        <w:rPr>
          <w:sz w:val="8"/>
          <w:szCs w:val="8"/>
        </w:rPr>
        <w:t xml:space="preserve"> movement at the core of Marxist epistemology, and recognizes that Marx’s own errors do not necessitate rejection of scientific socialism.</w:t>
      </w:r>
      <w:r>
        <w:rPr>
          <w:sz w:val="8"/>
          <w:szCs w:val="8"/>
        </w:rPr>
        <w:t xml:space="preserve"> </w:t>
      </w:r>
      <w:r w:rsidRPr="0071248A">
        <w:rPr>
          <w:sz w:val="12"/>
        </w:rPr>
        <w:t xml:space="preserve">Decolonial and anti-colonial critics of Marxism were often correct to point out </w:t>
      </w:r>
      <w:proofErr w:type="spellStart"/>
      <w:r w:rsidRPr="0071248A">
        <w:rPr>
          <w:sz w:val="12"/>
        </w:rPr>
        <w:t>eurocentric</w:t>
      </w:r>
      <w:proofErr w:type="spellEnd"/>
      <w:r w:rsidRPr="0071248A">
        <w:rPr>
          <w:sz w:val="12"/>
        </w:rPr>
        <w:t xml:space="preserve"> assumptions built into Marx and Engels’ writing, but it is the </w:t>
      </w:r>
      <w:proofErr w:type="spellStart"/>
      <w:proofErr w:type="gramStart"/>
      <w:r w:rsidRPr="0071248A">
        <w:rPr>
          <w:sz w:val="12"/>
        </w:rPr>
        <w:t>self critical</w:t>
      </w:r>
      <w:proofErr w:type="spellEnd"/>
      <w:proofErr w:type="gramEnd"/>
      <w:r w:rsidRPr="0071248A">
        <w:rPr>
          <w:sz w:val="12"/>
        </w:rPr>
        <w:t xml:space="preserve"> move at the center of the Marxist theory of knowledge that has allowed Marxism to integrate the productive aspects of these critiques and become a necessary tool in the struggle for decolonization. </w:t>
      </w:r>
      <w:r w:rsidRPr="0071248A">
        <w:rPr>
          <w:rStyle w:val="StyleUnderline"/>
        </w:rPr>
        <w:t xml:space="preserve">The epistemic </w:t>
      </w:r>
      <w:proofErr w:type="spellStart"/>
      <w:r w:rsidRPr="00EB3C23">
        <w:rPr>
          <w:rStyle w:val="StyleUnderline"/>
          <w:highlight w:val="green"/>
        </w:rPr>
        <w:t>self criticism</w:t>
      </w:r>
      <w:proofErr w:type="spellEnd"/>
      <w:r w:rsidRPr="0071248A">
        <w:rPr>
          <w:rStyle w:val="StyleUnderline"/>
        </w:rPr>
        <w:t xml:space="preserve"> built into Marxism</w:t>
      </w:r>
      <w:r w:rsidRPr="0071248A">
        <w:rPr>
          <w:sz w:val="12"/>
        </w:rPr>
        <w:t xml:space="preserve">, found throughout the writing of Mao, </w:t>
      </w:r>
      <w:r w:rsidRPr="0071248A">
        <w:rPr>
          <w:rStyle w:val="StyleUnderline"/>
        </w:rPr>
        <w:t xml:space="preserve">is what </w:t>
      </w:r>
      <w:r w:rsidRPr="00EB3C23">
        <w:rPr>
          <w:rStyle w:val="StyleUnderline"/>
          <w:highlight w:val="green"/>
        </w:rPr>
        <w:t>sets Marxism apart as</w:t>
      </w:r>
      <w:r w:rsidRPr="0071248A">
        <w:rPr>
          <w:rStyle w:val="StyleUnderline"/>
        </w:rPr>
        <w:t xml:space="preserve"> truly </w:t>
      </w:r>
      <w:r w:rsidRPr="00EB3C23">
        <w:rPr>
          <w:rStyle w:val="StyleUnderline"/>
          <w:highlight w:val="green"/>
        </w:rPr>
        <w:t>revolutionary science</w:t>
      </w:r>
      <w:r w:rsidRPr="0071248A">
        <w:rPr>
          <w:sz w:val="12"/>
        </w:rPr>
        <w:t>.</w:t>
      </w:r>
    </w:p>
    <w:p w14:paraId="6DF6959B" w14:textId="77777777" w:rsidR="00FC7F49" w:rsidRDefault="00FC7F49" w:rsidP="00D02AB4">
      <w:pPr>
        <w:rPr>
          <w:sz w:val="12"/>
        </w:rPr>
      </w:pPr>
    </w:p>
    <w:p w14:paraId="210703D2" w14:textId="77777777" w:rsidR="00955DA5" w:rsidRPr="00986E2D" w:rsidRDefault="00955DA5" w:rsidP="00955DA5">
      <w:pPr>
        <w:pStyle w:val="Heading4"/>
      </w:pPr>
      <w:r>
        <w:t xml:space="preserve">Vote negative for </w:t>
      </w:r>
      <w:r>
        <w:rPr>
          <w:u w:val="single"/>
        </w:rPr>
        <w:t>communist organizing</w:t>
      </w:r>
      <w:r>
        <w:t xml:space="preserve"> – that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rsidRPr="00986E2D">
        <w:t>.</w:t>
      </w:r>
    </w:p>
    <w:p w14:paraId="252A6216" w14:textId="77777777" w:rsidR="00955DA5" w:rsidRPr="008C0ABE" w:rsidRDefault="00955DA5" w:rsidP="00955DA5">
      <w:pPr>
        <w:rPr>
          <w:b/>
          <w:bCs/>
          <w:sz w:val="26"/>
        </w:rPr>
      </w:pPr>
      <w:r>
        <w:rPr>
          <w:rStyle w:val="Style13ptBold"/>
        </w:rPr>
        <w:t xml:space="preserve">Kuhn ’18 </w:t>
      </w:r>
      <w:r w:rsidRPr="0007448B">
        <w:rPr>
          <w:sz w:val="16"/>
          <w:szCs w:val="16"/>
        </w:rPr>
        <w:t xml:space="preserve">[Gabriel, Austrian-born writer and translator living in Sweden. Among his book publications is “All Power to the Councils! A Documentary History of the German Revolution of 1918-1919”. March 2018. “Don't Mourn, Organize! Is Communism a Pipe Dream—or a Viable Future?” </w:t>
      </w:r>
      <w:hyperlink r:id="rId6"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6601B4D1" w14:textId="3F5ABD78" w:rsidR="00955DA5" w:rsidRDefault="00955DA5" w:rsidP="00955DA5">
      <w:pPr>
        <w:rPr>
          <w:sz w:val="12"/>
          <w:szCs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w:t>
      </w:r>
      <w:r w:rsidRPr="001102BD">
        <w:rPr>
          <w:sz w:val="12"/>
        </w:rPr>
        <w:t xml:space="preserve">that the looser the connections are, the better. This assumption is wrong. </w:t>
      </w:r>
      <w:r w:rsidRPr="001102BD">
        <w:rPr>
          <w:rStyle w:val="StyleUnderline"/>
        </w:rPr>
        <w:t>Loose connections might suit the needs of a</w:t>
      </w:r>
      <w:r w:rsidRPr="001102BD">
        <w:rPr>
          <w:sz w:val="12"/>
        </w:rPr>
        <w:t xml:space="preserve">n </w:t>
      </w:r>
      <w:r w:rsidRPr="001102BD">
        <w:rPr>
          <w:rStyle w:val="StyleUnderline"/>
        </w:rPr>
        <w:t>ever more flexible market economy</w:t>
      </w:r>
      <w:r w:rsidRPr="001102BD">
        <w:rPr>
          <w:sz w:val="12"/>
        </w:rPr>
        <w:t xml:space="preserve">, </w:t>
      </w:r>
      <w:r w:rsidRPr="001102BD">
        <w:rPr>
          <w:rStyle w:val="Emphasis"/>
        </w:rPr>
        <w:t>but not of effective political organizing</w:t>
      </w:r>
      <w:r w:rsidRPr="001102BD">
        <w:rPr>
          <w:sz w:val="12"/>
        </w:rPr>
        <w:t>. To “have contacts” is not enough; you need to do something wi</w:t>
      </w:r>
      <w:r w:rsidRPr="0007448B">
        <w:rPr>
          <w:sz w:val="12"/>
        </w:rPr>
        <w:t xml:space="preserve">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r>
        <w:rPr>
          <w:sz w:val="12"/>
        </w:rPr>
        <w:t xml:space="preserve"> </w:t>
      </w:r>
      <w:r w:rsidRPr="00824FAD">
        <w:rPr>
          <w:sz w:val="12"/>
        </w:rPr>
        <w:t xml:space="preserve">1. </w:t>
      </w:r>
      <w:r w:rsidRPr="0007448B">
        <w:rPr>
          <w:rStyle w:val="StyleUnderline"/>
        </w:rPr>
        <w:t xml:space="preserve">We need to </w:t>
      </w:r>
      <w:r w:rsidRPr="005842C4">
        <w:rPr>
          <w:rStyle w:val="StyleUnderline"/>
        </w:rPr>
        <w:t>leave sectarianism behind</w:t>
      </w:r>
      <w:r w:rsidRPr="00824FAD">
        <w:rPr>
          <w:sz w:val="12"/>
        </w:rPr>
        <w:t xml:space="preserve">. </w:t>
      </w:r>
      <w:r w:rsidRPr="007F3715">
        <w:rPr>
          <w:rStyle w:val="StyleUnderline"/>
        </w:rPr>
        <w:t xml:space="preserve">The left is </w:t>
      </w:r>
      <w:proofErr w:type="gramStart"/>
      <w:r w:rsidRPr="007F3715">
        <w:rPr>
          <w:rStyle w:val="StyleUnderline"/>
        </w:rPr>
        <w:t>weak</w:t>
      </w:r>
      <w:proofErr w:type="gramEnd"/>
      <w:r w:rsidRPr="007F3715">
        <w:rPr>
          <w:rStyle w:val="StyleUnderline"/>
        </w:rPr>
        <w:t xml:space="preserve">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r>
        <w:rPr>
          <w:sz w:val="12"/>
        </w:rPr>
        <w:t xml:space="preserve"> </w:t>
      </w: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r>
        <w:rPr>
          <w:sz w:val="12"/>
        </w:rPr>
        <w:t xml:space="preserve"> </w:t>
      </w: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0D2EE7">
        <w:rPr>
          <w:rStyle w:val="StyleUnderline"/>
        </w:rPr>
        <w:t xml:space="preserve">and imperial legacy </w:t>
      </w:r>
      <w:r w:rsidRPr="00EB3C23">
        <w:rPr>
          <w:rStyle w:val="StyleUnderline"/>
          <w:highlight w:val="green"/>
        </w:rPr>
        <w:t>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w:t>
      </w:r>
      <w:r w:rsidRPr="001102BD">
        <w:rPr>
          <w:sz w:val="12"/>
        </w:rPr>
        <w:t xml:space="preserve">class relations. In fact, </w:t>
      </w:r>
      <w:r w:rsidRPr="001102BD">
        <w:rPr>
          <w:rStyle w:val="StyleUnderline"/>
        </w:rPr>
        <w:t>feminist</w:t>
      </w:r>
      <w:r w:rsidRPr="001102BD">
        <w:rPr>
          <w:sz w:val="12"/>
        </w:rPr>
        <w:t xml:space="preserve">, </w:t>
      </w:r>
      <w:r w:rsidRPr="001102BD">
        <w:rPr>
          <w:rStyle w:val="StyleUnderline"/>
        </w:rPr>
        <w:t>anti-racist</w:t>
      </w:r>
      <w:r w:rsidRPr="001102BD">
        <w:rPr>
          <w:sz w:val="12"/>
        </w:rPr>
        <w:t xml:space="preserve">, </w:t>
      </w:r>
      <w:r w:rsidRPr="001102BD">
        <w:rPr>
          <w:rStyle w:val="StyleUnderline"/>
        </w:rPr>
        <w:t xml:space="preserve">and anti-colonial struggles </w:t>
      </w:r>
      <w:r w:rsidRPr="001102BD">
        <w:rPr>
          <w:rStyle w:val="Emphasis"/>
        </w:rPr>
        <w:t xml:space="preserve">are </w:t>
      </w:r>
      <w:r w:rsidRPr="00EB3C23">
        <w:rPr>
          <w:rStyle w:val="Emphasis"/>
          <w:highlight w:val="green"/>
        </w:rPr>
        <w:t>the base on which</w:t>
      </w:r>
      <w:r w:rsidRPr="0007448B">
        <w:rPr>
          <w:rStyle w:val="Emphasis"/>
        </w:rPr>
        <w:t xml:space="preserve"> effective unified </w:t>
      </w:r>
      <w:r w:rsidRPr="001102BD">
        <w:rPr>
          <w:rStyle w:val="Emphasis"/>
        </w:rPr>
        <w:t xml:space="preserve">class </w:t>
      </w:r>
      <w:r w:rsidRPr="00EB3C23">
        <w:rPr>
          <w:rStyle w:val="Emphasis"/>
          <w:highlight w:val="green"/>
        </w:rPr>
        <w:t>struggles must be launched</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r>
        <w:rPr>
          <w:sz w:val="12"/>
        </w:rPr>
        <w:t xml:space="preserve"> </w:t>
      </w: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1102BD">
        <w:rPr>
          <w:rStyle w:val="StyleUnderline"/>
        </w:rPr>
        <w:t xml:space="preserve">Radical </w:t>
      </w:r>
      <w:r w:rsidRPr="00EB3C23">
        <w:rPr>
          <w:rStyle w:val="StyleUnderline"/>
          <w:highlight w:val="green"/>
        </w:rPr>
        <w:t>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w:t>
      </w:r>
      <w:r w:rsidRPr="001102BD">
        <w:rPr>
          <w:rStyle w:val="StyleUnderline"/>
        </w:rPr>
        <w:t>individual qualities of its members</w:t>
      </w:r>
      <w:r w:rsidRPr="001102BD">
        <w:rPr>
          <w:sz w:val="12"/>
        </w:rPr>
        <w:t>, that</w:t>
      </w:r>
      <w:r w:rsidRPr="0007448B">
        <w:rPr>
          <w:sz w:val="12"/>
        </w:rPr>
        <w:t xml:space="preserve"> is, </w:t>
      </w:r>
      <w:r w:rsidRPr="00EB3C23">
        <w:rPr>
          <w:rStyle w:val="Emphasis"/>
          <w:highlight w:val="green"/>
        </w:rPr>
        <w:t>responsibility, reliability, and accountability</w:t>
      </w:r>
      <w:r w:rsidRPr="0007448B">
        <w:rPr>
          <w:sz w:val="12"/>
        </w:rPr>
        <w:t>.</w:t>
      </w:r>
      <w:r>
        <w:rPr>
          <w:sz w:val="12"/>
        </w:rPr>
        <w:t xml:space="preserve"> </w:t>
      </w:r>
      <w:r w:rsidRPr="00986E2D">
        <w:rPr>
          <w:sz w:val="8"/>
          <w:szCs w:val="8"/>
        </w:rPr>
        <w:t>Making Things Concrete</w:t>
      </w:r>
      <w:r>
        <w:rPr>
          <w:sz w:val="8"/>
          <w:szCs w:val="8"/>
        </w:rPr>
        <w:t xml:space="preserve"> </w:t>
      </w:r>
      <w:r w:rsidRPr="006423B7">
        <w:rPr>
          <w:rStyle w:val="StyleUnderline"/>
        </w:rPr>
        <w:t>If we want communism to be more than a pipe dream</w:t>
      </w:r>
      <w:r w:rsidRPr="0007448B">
        <w:rPr>
          <w:sz w:val="12"/>
        </w:rPr>
        <w:t xml:space="preserve">, </w:t>
      </w:r>
      <w:r w:rsidRPr="00EB3C23">
        <w:rPr>
          <w:rStyle w:val="StyleUnderline"/>
          <w:highlight w:val="green"/>
        </w:rPr>
        <w:t xml:space="preserve">we </w:t>
      </w:r>
      <w:proofErr w:type="gramStart"/>
      <w:r w:rsidRPr="00EB3C23">
        <w:rPr>
          <w:rStyle w:val="StyleUnderline"/>
          <w:highlight w:val="green"/>
        </w:rPr>
        <w:t>have to</w:t>
      </w:r>
      <w:proofErr w:type="gramEnd"/>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r>
        <w:rPr>
          <w:sz w:val="12"/>
        </w:rPr>
        <w:t xml:space="preserve"> </w:t>
      </w: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1102BD">
        <w:rPr>
          <w:rStyle w:val="StyleUnderline"/>
        </w:rPr>
        <w:t>direct-</w:t>
      </w:r>
      <w:r w:rsidRPr="00EB3C23">
        <w:rPr>
          <w:rStyle w:val="StyleUnderline"/>
          <w:highlight w:val="green"/>
        </w:rPr>
        <w:t>democratic council</w:t>
      </w:r>
      <w:r w:rsidRPr="0007448B">
        <w:rPr>
          <w:rStyle w:val="StyleUnderline"/>
        </w:rPr>
        <w:t xml:space="preserve"> system</w:t>
      </w:r>
      <w:r w:rsidRPr="00A027C4">
        <w:rPr>
          <w:sz w:val="12"/>
        </w:rPr>
        <w:t xml:space="preserve">, based on the “democratic </w:t>
      </w:r>
      <w:proofErr w:type="spellStart"/>
      <w:r w:rsidRPr="00A027C4">
        <w:rPr>
          <w:sz w:val="12"/>
        </w:rPr>
        <w:t>confederalism</w:t>
      </w:r>
      <w:proofErr w:type="spellEnd"/>
      <w:r w:rsidRPr="00A027C4">
        <w:rPr>
          <w:sz w:val="12"/>
        </w:rPr>
        <w:t xml:space="preserve">” conceived by the imprisoned PKK leader </w:t>
      </w:r>
      <w:proofErr w:type="spellStart"/>
      <w:r w:rsidRPr="00A027C4">
        <w:rPr>
          <w:sz w:val="12"/>
        </w:rPr>
        <w:t>Abduallah</w:t>
      </w:r>
      <w:proofErr w:type="spellEnd"/>
      <w:r w:rsidRPr="00A027C4">
        <w:rPr>
          <w:sz w:val="12"/>
        </w:rPr>
        <w:t xml:space="preserve"> </w:t>
      </w:r>
      <w:proofErr w:type="spellStart"/>
      <w:r w:rsidRPr="00A027C4">
        <w:rPr>
          <w:sz w:val="12"/>
        </w:rPr>
        <w:t>Öcalan</w:t>
      </w:r>
      <w:proofErr w:type="spellEnd"/>
      <w:r w:rsidRPr="00A027C4">
        <w:rPr>
          <w:sz w:val="12"/>
        </w:rPr>
        <w:t xml:space="preserve">. </w:t>
      </w:r>
      <w:proofErr w:type="spellStart"/>
      <w:r w:rsidRPr="00A027C4">
        <w:rPr>
          <w:sz w:val="12"/>
        </w:rPr>
        <w:t>Öcalan</w:t>
      </w:r>
      <w:proofErr w:type="spellEnd"/>
      <w:r w:rsidRPr="00A027C4">
        <w:rPr>
          <w:sz w:val="12"/>
        </w:rPr>
        <w:t xml:space="preserve"> describes democratic </w:t>
      </w:r>
      <w:proofErr w:type="spellStart"/>
      <w:r w:rsidRPr="00A027C4">
        <w:rPr>
          <w:sz w:val="12"/>
        </w:rPr>
        <w:t>confederalism</w:t>
      </w:r>
      <w:proofErr w:type="spellEnd"/>
      <w:r w:rsidRPr="00A027C4">
        <w:rPr>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Lower Class Magazine, an online project dedicated to “low budget underground journalism,” travel regularly to Kurdistan and have the following to say:</w:t>
      </w:r>
      <w:r>
        <w:rPr>
          <w:sz w:val="12"/>
        </w:rPr>
        <w:t xml:space="preserve"> </w:t>
      </w: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w:t>
      </w:r>
      <w:r w:rsidRPr="000D2EE7">
        <w:rPr>
          <w:rStyle w:val="StyleUnderline"/>
        </w:rPr>
        <w:t>essential is the following</w:t>
      </w:r>
      <w:r w:rsidRPr="000D2EE7">
        <w:rPr>
          <w:sz w:val="12"/>
        </w:rPr>
        <w:t xml:space="preserve">: </w:t>
      </w:r>
      <w:r w:rsidRPr="000D2EE7">
        <w:rPr>
          <w:rStyle w:val="Emphasis"/>
        </w:rPr>
        <w:t>None of this would be happening if it wasn’t for a vanguard leading the way</w:t>
      </w:r>
      <w:r w:rsidRPr="000D2EE7">
        <w:rPr>
          <w:sz w:val="12"/>
        </w:rPr>
        <w:t>. The revolution in Rojava proves that Leninist vanguardism is correct, not false.</w:t>
      </w:r>
      <w:r>
        <w:rPr>
          <w:sz w:val="12"/>
        </w:rPr>
        <w:t xml:space="preserve"> </w:t>
      </w: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r>
        <w:rPr>
          <w:sz w:val="8"/>
          <w:szCs w:val="8"/>
        </w:rPr>
        <w:t xml:space="preserve"> </w:t>
      </w: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r>
        <w:rPr>
          <w:sz w:val="8"/>
          <w:szCs w:val="8"/>
        </w:rPr>
        <w:t xml:space="preserve"> </w:t>
      </w: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r>
        <w:rPr>
          <w:sz w:val="8"/>
          <w:szCs w:val="8"/>
        </w:rPr>
        <w:t xml:space="preserve"> </w:t>
      </w:r>
      <w:r w:rsidRPr="003C4D47">
        <w:rPr>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3C4D47">
        <w:rPr>
          <w:sz w:val="8"/>
          <w:szCs w:val="8"/>
        </w:rPr>
        <w:t>Rühle</w:t>
      </w:r>
      <w:proofErr w:type="spellEnd"/>
      <w:r w:rsidRPr="003C4D47">
        <w:rPr>
          <w:sz w:val="8"/>
          <w:szCs w:val="8"/>
        </w:rPr>
        <w:t xml:space="preserve"> and Anton Pannekoek, from the Bolsheviks. Pannekoek wrote:</w:t>
      </w:r>
      <w:r>
        <w:rPr>
          <w:sz w:val="8"/>
          <w:szCs w:val="8"/>
        </w:rPr>
        <w:t xml:space="preserve"> </w:t>
      </w: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r>
        <w:rPr>
          <w:sz w:val="8"/>
          <w:szCs w:val="8"/>
        </w:rPr>
        <w:t xml:space="preserve"> </w:t>
      </w: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 xml:space="preserve">To produce </w:t>
      </w:r>
      <w:r w:rsidRPr="001102BD">
        <w:rPr>
          <w:rStyle w:val="StyleUnderline"/>
        </w:rPr>
        <w:t>according to the needs of the people rather than the</w:t>
      </w:r>
      <w:r w:rsidRPr="00824FAD">
        <w:rPr>
          <w:rStyle w:val="StyleUnderline"/>
        </w:rPr>
        <w:t xml:space="preserve"> </w:t>
      </w:r>
      <w:proofErr w:type="gramStart"/>
      <w:r w:rsidRPr="00824FAD">
        <w:rPr>
          <w:rStyle w:val="StyleUnderline"/>
        </w:rPr>
        <w:t>needs</w:t>
      </w:r>
      <w:proofErr w:type="gramEnd"/>
      <w:r w:rsidRPr="00824FAD">
        <w:rPr>
          <w:rStyle w:val="StyleUnderline"/>
        </w:rPr>
        <w:t xml:space="preserve">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r>
        <w:rPr>
          <w:sz w:val="12"/>
        </w:rPr>
        <w:t xml:space="preserve"> </w:t>
      </w: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r>
        <w:rPr>
          <w:sz w:val="12"/>
        </w:rPr>
        <w:t xml:space="preserve"> </w:t>
      </w:r>
      <w:r w:rsidRPr="001102BD">
        <w:rPr>
          <w:rStyle w:val="Emphasis"/>
        </w:rPr>
        <w:t xml:space="preserve">Romanticizing </w:t>
      </w:r>
      <w:proofErr w:type="gramStart"/>
      <w:r w:rsidRPr="001102BD">
        <w:rPr>
          <w:rStyle w:val="Emphasis"/>
        </w:rPr>
        <w:t>particular struggles</w:t>
      </w:r>
      <w:proofErr w:type="gramEnd"/>
      <w:r w:rsidRPr="001102BD">
        <w:rPr>
          <w:rStyle w:val="Emphasis"/>
        </w:rPr>
        <w:t xml:space="preserve"> rarely does any good</w:t>
      </w:r>
      <w:r w:rsidRPr="001102BD">
        <w:rPr>
          <w:sz w:val="12"/>
        </w:rPr>
        <w:t>, no matter how council-based they</w:t>
      </w:r>
      <w:r w:rsidRPr="00824FAD">
        <w:rPr>
          <w:sz w:val="12"/>
        </w:rPr>
        <w:t xml:space="preserve">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47268076" w14:textId="397D9E00" w:rsidR="00C73A46" w:rsidRDefault="00CB5695" w:rsidP="00C73A46">
      <w:pPr>
        <w:pStyle w:val="Heading4"/>
      </w:pPr>
      <w:r>
        <w:t>Oppression based on hair is defined by drive for economic progression – only taking down capitalism can resolve their impacts – Their evidence</w:t>
      </w:r>
    </w:p>
    <w:p w14:paraId="3C0D728D" w14:textId="1A462C0F" w:rsidR="00772CFD" w:rsidRPr="00772CFD" w:rsidRDefault="00772CFD" w:rsidP="00772CFD">
      <w:r>
        <w:t xml:space="preserve">**Westlake reads </w:t>
      </w:r>
      <w:r w:rsidRPr="00772CFD">
        <w:rPr>
          <w:highlight w:val="cyan"/>
        </w:rPr>
        <w:t>Blue</w:t>
      </w:r>
    </w:p>
    <w:p w14:paraId="2B1B167F" w14:textId="7107CBAF" w:rsidR="00C73A46" w:rsidRPr="00CF595A" w:rsidRDefault="00C73A46" w:rsidP="00C73A46">
      <w:pPr>
        <w:rPr>
          <w:sz w:val="14"/>
        </w:rPr>
      </w:pPr>
      <w:r w:rsidRPr="00CF595A">
        <w:rPr>
          <w:sz w:val="14"/>
        </w:rPr>
        <w:t xml:space="preserve">Chante </w:t>
      </w:r>
      <w:r w:rsidRPr="00C73A46">
        <w:rPr>
          <w:rStyle w:val="Style13ptBold"/>
        </w:rPr>
        <w:t>Griffin</w:t>
      </w:r>
      <w:r w:rsidRPr="00CF595A">
        <w:rPr>
          <w:sz w:val="14"/>
        </w:rPr>
        <w:t>, 7-3-20</w:t>
      </w:r>
      <w:r w:rsidRPr="00C73A46">
        <w:rPr>
          <w:rStyle w:val="Style13ptBold"/>
        </w:rPr>
        <w:t>19</w:t>
      </w:r>
      <w:r w:rsidRPr="00CF595A">
        <w:rPr>
          <w:sz w:val="14"/>
        </w:rPr>
        <w:t>, "How Natural Black Hair at Work Became a Civil Rights Issue," JSTOR Daily, https://daily.jstor.org/how-natural-black-hair-at-work-became-a-civil-rights-issue/</w:t>
      </w:r>
      <w:r>
        <w:rPr>
          <w:sz w:val="14"/>
        </w:rPr>
        <w:t xml:space="preserve"> //n33l</w:t>
      </w:r>
    </w:p>
    <w:p w14:paraId="493AC1A1" w14:textId="77777777" w:rsidR="00C73A46" w:rsidRDefault="00C73A46" w:rsidP="00C73A46">
      <w:pPr>
        <w:rPr>
          <w:sz w:val="12"/>
        </w:rPr>
      </w:pPr>
      <w:r w:rsidRPr="00B82398">
        <w:rPr>
          <w:rStyle w:val="StyleUnderline"/>
          <w:highlight w:val="green"/>
        </w:rPr>
        <w:t>In 2010, Chastity Jones</w:t>
      </w:r>
      <w:r w:rsidRPr="004D2C97">
        <w:rPr>
          <w:rStyle w:val="StyleUnderline"/>
        </w:rPr>
        <w:t xml:space="preserve"> eagerly </w:t>
      </w:r>
      <w:r w:rsidRPr="00B82398">
        <w:rPr>
          <w:rStyle w:val="StyleUnderline"/>
          <w:highlight w:val="green"/>
        </w:rPr>
        <w:t>accepted a job offer</w:t>
      </w:r>
      <w:r w:rsidRPr="004D2C97">
        <w:rPr>
          <w:rStyle w:val="StyleUnderline"/>
        </w:rPr>
        <w:t xml:space="preserve"> from Catastrophe Management Solutions as a customer service representative. The offer, however, came </w:t>
      </w:r>
      <w:r w:rsidRPr="00B82398">
        <w:rPr>
          <w:rStyle w:val="StyleUnderline"/>
          <w:highlight w:val="green"/>
        </w:rPr>
        <w:t>with one caveat</w:t>
      </w:r>
      <w:r w:rsidRPr="004D2C97">
        <w:rPr>
          <w:rStyle w:val="StyleUnderline"/>
        </w:rPr>
        <w:t>—</w:t>
      </w:r>
      <w:r w:rsidRPr="00EB4A34">
        <w:rPr>
          <w:rStyle w:val="StyleUnderline"/>
        </w:rPr>
        <w:t xml:space="preserve">she </w:t>
      </w:r>
      <w:r w:rsidRPr="00B82398">
        <w:rPr>
          <w:rStyle w:val="StyleUnderline"/>
          <w:highlight w:val="green"/>
        </w:rPr>
        <w:t xml:space="preserve">had to cut </w:t>
      </w:r>
      <w:r w:rsidRPr="00EB4A34">
        <w:rPr>
          <w:rStyle w:val="StyleUnderline"/>
        </w:rPr>
        <w:t xml:space="preserve">off </w:t>
      </w:r>
      <w:r w:rsidRPr="00B82398">
        <w:rPr>
          <w:rStyle w:val="StyleUnderline"/>
          <w:highlight w:val="green"/>
        </w:rPr>
        <w:t xml:space="preserve">her </w:t>
      </w:r>
      <w:proofErr w:type="spellStart"/>
      <w:r w:rsidRPr="00B82398">
        <w:rPr>
          <w:rStyle w:val="StyleUnderline"/>
          <w:highlight w:val="green"/>
        </w:rPr>
        <w:t>locs</w:t>
      </w:r>
      <w:proofErr w:type="spellEnd"/>
      <w:r w:rsidRPr="004D2C97">
        <w:rPr>
          <w:rStyle w:val="StyleUnderline"/>
        </w:rPr>
        <w:t xml:space="preserve">. </w:t>
      </w:r>
      <w:r w:rsidRPr="00B82398">
        <w:rPr>
          <w:rStyle w:val="StyleUnderline"/>
          <w:highlight w:val="green"/>
        </w:rPr>
        <w:t xml:space="preserve">Jones refused, and the company rescinded </w:t>
      </w:r>
      <w:r w:rsidRPr="00EB4A34">
        <w:rPr>
          <w:rStyle w:val="StyleUnderline"/>
        </w:rPr>
        <w:t>its job offer</w:t>
      </w:r>
      <w:r w:rsidRPr="004D2C97">
        <w:rPr>
          <w:rStyle w:val="StyleUnderline"/>
        </w:rPr>
        <w:t xml:space="preserve">. The company’s hiring manager reportedly told Jones, “They tend to get messy.” </w:t>
      </w:r>
      <w:r w:rsidRPr="00B82398">
        <w:rPr>
          <w:rStyle w:val="StyleUnderline"/>
          <w:highlight w:val="green"/>
        </w:rPr>
        <w:t>The</w:t>
      </w:r>
      <w:r w:rsidRPr="004D2C97">
        <w:rPr>
          <w:rStyle w:val="StyleUnderline"/>
        </w:rPr>
        <w:t xml:space="preserve"> Equal Employment Opportunity Commission (</w:t>
      </w:r>
      <w:r w:rsidRPr="00B82398">
        <w:rPr>
          <w:rStyle w:val="StyleUnderline"/>
          <w:highlight w:val="green"/>
        </w:rPr>
        <w:t>EEOC</w:t>
      </w:r>
      <w:r w:rsidRPr="004D2C97">
        <w:rPr>
          <w:rStyle w:val="StyleUnderline"/>
        </w:rPr>
        <w:t xml:space="preserve">) </w:t>
      </w:r>
      <w:hyperlink r:id="rId7" w:history="1">
        <w:r w:rsidRPr="00B82398">
          <w:rPr>
            <w:rStyle w:val="StyleUnderline"/>
            <w:highlight w:val="green"/>
          </w:rPr>
          <w:t>filed a suit</w:t>
        </w:r>
        <w:r w:rsidRPr="004D2C97">
          <w:rPr>
            <w:rStyle w:val="StyleUnderline"/>
          </w:rPr>
          <w:t xml:space="preserve"> on Jones’s behalf in 2013 </w:t>
        </w:r>
        <w:r w:rsidRPr="00B82398">
          <w:rPr>
            <w:rStyle w:val="StyleUnderline"/>
            <w:highlight w:val="green"/>
          </w:rPr>
          <w:t>and lost</w:t>
        </w:r>
      </w:hyperlink>
      <w:r w:rsidRPr="004D2C97">
        <w:rPr>
          <w:rStyle w:val="StyleUnderline"/>
        </w:rPr>
        <w:t xml:space="preserve">. In 2016, the 11th Circuit </w:t>
      </w:r>
      <w:r w:rsidRPr="00B82398">
        <w:rPr>
          <w:rStyle w:val="StyleUnderline"/>
          <w:highlight w:val="green"/>
        </w:rPr>
        <w:t>Court of Appeals upheld the</w:t>
      </w:r>
      <w:r w:rsidRPr="004D2C97">
        <w:rPr>
          <w:rStyle w:val="StyleUnderline"/>
        </w:rPr>
        <w:t xml:space="preserve"> district court’s </w:t>
      </w:r>
      <w:r w:rsidRPr="00B82398">
        <w:rPr>
          <w:rStyle w:val="StyleUnderline"/>
          <w:highlight w:val="green"/>
        </w:rPr>
        <w:t>ruling</w:t>
      </w:r>
      <w:r w:rsidRPr="004D2C97">
        <w:rPr>
          <w:rStyle w:val="StyleUnderline"/>
        </w:rPr>
        <w:t xml:space="preserve"> and dismissed the case. Jones’ case is not unique</w:t>
      </w:r>
      <w:r w:rsidRPr="00EB4A34">
        <w:rPr>
          <w:rStyle w:val="StyleUnderline"/>
        </w:rPr>
        <w:t>. Cases filed by black workers alleging discrimination against their natural hair in the workplace have filled courthouses for more than forty years, yiel</w:t>
      </w:r>
      <w:r w:rsidRPr="004D2C97">
        <w:rPr>
          <w:rStyle w:val="StyleUnderline"/>
        </w:rPr>
        <w:t>ding mixed results.</w:t>
      </w:r>
      <w:r w:rsidRPr="00047130">
        <w:rPr>
          <w:sz w:val="12"/>
        </w:rPr>
        <w:t xml:space="preserve"> These judicial rulings, intertwined with changing social and cultural mores, have created a contentious and uncertain legal situation, with courts and other governmental entities ruling on both sides of the debate. How Did We Get Here? </w:t>
      </w:r>
      <w:r w:rsidRPr="00B82398">
        <w:rPr>
          <w:rStyle w:val="StyleUnderline"/>
          <w:highlight w:val="green"/>
        </w:rPr>
        <w:t>Anti-black hair sentiment</w:t>
      </w:r>
      <w:r w:rsidRPr="004D2C97">
        <w:rPr>
          <w:rStyle w:val="StyleUnderline"/>
        </w:rPr>
        <w:t xml:space="preserve"> on U.S. soil </w:t>
      </w:r>
      <w:r w:rsidRPr="00B82398">
        <w:rPr>
          <w:rStyle w:val="StyleUnderline"/>
          <w:highlight w:val="green"/>
        </w:rPr>
        <w:t>has existed for centuries</w:t>
      </w:r>
      <w:r w:rsidRPr="004D2C97">
        <w:rPr>
          <w:rStyle w:val="StyleUnderline"/>
        </w:rPr>
        <w:t xml:space="preserve">. In the 1700s, </w:t>
      </w:r>
      <w:r w:rsidRPr="00B82398">
        <w:rPr>
          <w:rStyle w:val="StyleUnderline"/>
          <w:highlight w:val="green"/>
        </w:rPr>
        <w:t>enslaved women</w:t>
      </w:r>
      <w:r w:rsidRPr="004D2C97">
        <w:rPr>
          <w:rStyle w:val="StyleUnderline"/>
        </w:rPr>
        <w:t xml:space="preserve"> who worked in the fields usually </w:t>
      </w:r>
      <w:hyperlink r:id="rId8" w:history="1">
        <w:r w:rsidRPr="00B82398">
          <w:rPr>
            <w:rStyle w:val="StyleUnderline"/>
            <w:highlight w:val="green"/>
          </w:rPr>
          <w:t>covered their hair in head-rags</w:t>
        </w:r>
        <w:r w:rsidRPr="004D2C97">
          <w:rPr>
            <w:rStyle w:val="StyleUnderline"/>
          </w:rPr>
          <w:t xml:space="preserve"> due to the harsh demands of their work</w:t>
        </w:r>
      </w:hyperlink>
      <w:r w:rsidRPr="004D2C97">
        <w:rPr>
          <w:rStyle w:val="StyleUnderline"/>
        </w:rPr>
        <w:t xml:space="preserve">. </w:t>
      </w:r>
      <w:r w:rsidRPr="00B82398">
        <w:rPr>
          <w:rStyle w:val="StyleUnderline"/>
          <w:highlight w:val="green"/>
        </w:rPr>
        <w:t>Enslaved Africans who worked in the</w:t>
      </w:r>
      <w:r w:rsidRPr="004D2C97">
        <w:rPr>
          <w:rStyle w:val="StyleUnderline"/>
        </w:rPr>
        <w:t xml:space="preserve"> “big </w:t>
      </w:r>
      <w:r w:rsidRPr="00B82398">
        <w:rPr>
          <w:rStyle w:val="StyleUnderline"/>
          <w:highlight w:val="green"/>
        </w:rPr>
        <w:t>house</w:t>
      </w:r>
      <w:r w:rsidRPr="004D2C97">
        <w:rPr>
          <w:rStyle w:val="StyleUnderline"/>
        </w:rPr>
        <w:t xml:space="preserve">,” however, sometimes </w:t>
      </w:r>
      <w:r w:rsidRPr="00B82398">
        <w:rPr>
          <w:rStyle w:val="StyleUnderline"/>
          <w:highlight w:val="green"/>
        </w:rPr>
        <w:t xml:space="preserve">mimicked </w:t>
      </w:r>
      <w:r w:rsidRPr="00EB4A34">
        <w:rPr>
          <w:rStyle w:val="StyleUnderline"/>
        </w:rPr>
        <w:t xml:space="preserve">the </w:t>
      </w:r>
      <w:r w:rsidRPr="00B82398">
        <w:rPr>
          <w:rStyle w:val="StyleUnderline"/>
          <w:highlight w:val="green"/>
        </w:rPr>
        <w:t xml:space="preserve">hairstyles of </w:t>
      </w:r>
      <w:r w:rsidRPr="00EB4A34">
        <w:rPr>
          <w:rStyle w:val="StyleUnderline"/>
        </w:rPr>
        <w:t xml:space="preserve">their </w:t>
      </w:r>
      <w:r w:rsidRPr="00B82398">
        <w:rPr>
          <w:rStyle w:val="StyleUnderline"/>
          <w:highlight w:val="green"/>
        </w:rPr>
        <w:t>enslavers</w:t>
      </w:r>
      <w:r w:rsidRPr="004D2C97">
        <w:rPr>
          <w:rStyle w:val="StyleUnderline"/>
        </w:rPr>
        <w:t xml:space="preserve">, either by wearing wigs that had become popular during that era or shaping their kinky hair to emulate them. </w:t>
      </w:r>
      <w:r w:rsidRPr="00B82398">
        <w:rPr>
          <w:rStyle w:val="StyleUnderline"/>
          <w:highlight w:val="green"/>
        </w:rPr>
        <w:t xml:space="preserve">In </w:t>
      </w:r>
      <w:r w:rsidRPr="00EB4A34">
        <w:rPr>
          <w:rStyle w:val="StyleUnderline"/>
        </w:rPr>
        <w:t>cities like</w:t>
      </w:r>
      <w:r w:rsidRPr="00B82398">
        <w:rPr>
          <w:rStyle w:val="StyleUnderline"/>
          <w:highlight w:val="green"/>
        </w:rPr>
        <w:t xml:space="preserve"> New Orleans</w:t>
      </w:r>
      <w:r w:rsidRPr="004D2C97">
        <w:rPr>
          <w:rStyle w:val="StyleUnderline"/>
        </w:rPr>
        <w:t xml:space="preserve">, however, </w:t>
      </w:r>
      <w:r w:rsidRPr="00B82398">
        <w:rPr>
          <w:rStyle w:val="StyleUnderline"/>
          <w:highlight w:val="green"/>
        </w:rPr>
        <w:t>where</w:t>
      </w:r>
      <w:r w:rsidRPr="004D2C97">
        <w:rPr>
          <w:rStyle w:val="StyleUnderline"/>
        </w:rPr>
        <w:t xml:space="preserve"> free Creole </w:t>
      </w:r>
      <w:r w:rsidRPr="00B82398">
        <w:rPr>
          <w:rStyle w:val="StyleUnderline"/>
          <w:highlight w:val="green"/>
        </w:rPr>
        <w:t>women of color donned elaborate hairstyles</w:t>
      </w:r>
      <w:r w:rsidRPr="004D2C97">
        <w:rPr>
          <w:rStyle w:val="StyleUnderline"/>
        </w:rPr>
        <w:t xml:space="preserve"> that displayed their kinks and coils with an air of regality, </w:t>
      </w:r>
      <w:r w:rsidRPr="00B82398">
        <w:rPr>
          <w:rStyle w:val="StyleUnderline"/>
          <w:highlight w:val="green"/>
        </w:rPr>
        <w:t>the city implemented</w:t>
      </w:r>
      <w:r w:rsidRPr="004D2C97">
        <w:rPr>
          <w:rStyle w:val="StyleUnderline"/>
        </w:rPr>
        <w:t xml:space="preserve"> laws—</w:t>
      </w:r>
      <w:hyperlink r:id="rId9" w:history="1">
        <w:r w:rsidRPr="00B82398">
          <w:rPr>
            <w:rStyle w:val="StyleUnderline"/>
            <w:highlight w:val="green"/>
          </w:rPr>
          <w:t>the Tignon Laws</w:t>
        </w:r>
      </w:hyperlink>
      <w:r w:rsidRPr="004D2C97">
        <w:rPr>
          <w:rStyle w:val="StyleUnderline"/>
        </w:rPr>
        <w:t xml:space="preserve">—that </w:t>
      </w:r>
      <w:r w:rsidRPr="00B82398">
        <w:rPr>
          <w:rStyle w:val="StyleUnderline"/>
          <w:highlight w:val="green"/>
        </w:rPr>
        <w:t>required</w:t>
      </w:r>
      <w:r w:rsidRPr="004D2C97">
        <w:rPr>
          <w:rStyle w:val="StyleUnderline"/>
        </w:rPr>
        <w:t xml:space="preserve"> these </w:t>
      </w:r>
      <w:r w:rsidRPr="00B82398">
        <w:rPr>
          <w:rStyle w:val="StyleUnderline"/>
          <w:highlight w:val="green"/>
        </w:rPr>
        <w:t>women to wear a tignon</w:t>
      </w:r>
      <w:r w:rsidRPr="004D2C97">
        <w:rPr>
          <w:rStyle w:val="StyleUnderline"/>
        </w:rPr>
        <w:t xml:space="preserve"> (scarf or handkerchief) </w:t>
      </w:r>
      <w:r w:rsidRPr="00B82398">
        <w:rPr>
          <w:rStyle w:val="StyleUnderline"/>
          <w:highlight w:val="green"/>
        </w:rPr>
        <w:t>over their hair</w:t>
      </w:r>
      <w:r w:rsidRPr="004D2C97">
        <w:rPr>
          <w:rStyle w:val="StyleUnderline"/>
        </w:rPr>
        <w:t xml:space="preserve"> to signify that they were members of the slave class, regardless of whether they were free or enslaved. </w:t>
      </w:r>
      <w:r w:rsidRPr="00EB4A34">
        <w:rPr>
          <w:rStyle w:val="StyleUnderline"/>
        </w:rPr>
        <w:t xml:space="preserve">The end of </w:t>
      </w:r>
      <w:r w:rsidRPr="00B82398">
        <w:rPr>
          <w:rStyle w:val="StyleUnderline"/>
          <w:highlight w:val="green"/>
        </w:rPr>
        <w:t>the 19th century saw the invention of the</w:t>
      </w:r>
      <w:r w:rsidRPr="004D2C97">
        <w:rPr>
          <w:rStyle w:val="StyleUnderline"/>
        </w:rPr>
        <w:t xml:space="preserve"> hair-straightening </w:t>
      </w:r>
      <w:r w:rsidRPr="00B82398">
        <w:rPr>
          <w:rStyle w:val="StyleUnderline"/>
          <w:highlight w:val="green"/>
        </w:rPr>
        <w:t>comb</w:t>
      </w:r>
      <w:r w:rsidRPr="004D2C97">
        <w:rPr>
          <w:rStyle w:val="StyleUnderline"/>
        </w:rPr>
        <w:t xml:space="preserve">, which would be </w:t>
      </w:r>
      <w:r w:rsidRPr="00B82398">
        <w:rPr>
          <w:rStyle w:val="StyleUnderline"/>
          <w:highlight w:val="green"/>
        </w:rPr>
        <w:t>used to “tame” black hair</w:t>
      </w:r>
      <w:r w:rsidRPr="004D2C97">
        <w:rPr>
          <w:rStyle w:val="StyleUnderline"/>
        </w:rPr>
        <w:t xml:space="preserve">. Madam C.J. Walker, a black woman, popularized the comb, and “by the mid-1920s, straight hair had become the preferred texture to signal middle class status.” As a result, Walker became the first female African American millionaire. Although some historians have lauded Walker’s business acumen, others have chided her for </w:t>
      </w:r>
      <w:r w:rsidRPr="00C73A46">
        <w:rPr>
          <w:rStyle w:val="StyleUnderline"/>
          <w:highlight w:val="cyan"/>
        </w:rPr>
        <w:t xml:space="preserve">perpetuating </w:t>
      </w:r>
      <w:r w:rsidRPr="00B82398">
        <w:rPr>
          <w:rStyle w:val="StyleUnderline"/>
          <w:highlight w:val="green"/>
        </w:rPr>
        <w:t xml:space="preserve">the </w:t>
      </w:r>
      <w:r w:rsidRPr="00C73A46">
        <w:rPr>
          <w:rStyle w:val="StyleUnderline"/>
          <w:highlight w:val="cyan"/>
        </w:rPr>
        <w:t xml:space="preserve">idea that straight hair leads to </w:t>
      </w:r>
      <w:r w:rsidRPr="00B82398">
        <w:rPr>
          <w:rStyle w:val="StyleUnderline"/>
          <w:highlight w:val="green"/>
        </w:rPr>
        <w:t xml:space="preserve">social and </w:t>
      </w:r>
      <w:r w:rsidRPr="00C73A46">
        <w:rPr>
          <w:rStyle w:val="StyleUnderline"/>
          <w:highlight w:val="cyan"/>
        </w:rPr>
        <w:t>economic advancement</w:t>
      </w:r>
      <w:r w:rsidRPr="004D2C97">
        <w:rPr>
          <w:rStyle w:val="StyleUnderline"/>
        </w:rPr>
        <w:t>.</w:t>
      </w:r>
      <w:r w:rsidRPr="00047130">
        <w:rPr>
          <w:sz w:val="12"/>
        </w:rPr>
        <w:t xml:space="preserve"> For better or worse, she offered black women an avenue for increased societal acceptance in an era when minstrel songs mocked the hair texture of African Americans, “</w:t>
      </w:r>
      <w:hyperlink r:id="rId10" w:history="1">
        <w:r w:rsidRPr="00047130">
          <w:rPr>
            <w:rStyle w:val="Hyperlink"/>
            <w:sz w:val="12"/>
          </w:rPr>
          <w:t>comparing it to wool and often describing it as nappy</w:t>
        </w:r>
      </w:hyperlink>
      <w:r w:rsidRPr="00047130">
        <w:rPr>
          <w:sz w:val="12"/>
        </w:rPr>
        <w:t xml:space="preserve">.” </w:t>
      </w:r>
      <w:hyperlink r:id="rId11" w:history="1">
        <w:r w:rsidRPr="00047130">
          <w:rPr>
            <w:rStyle w:val="Hyperlink"/>
            <w:sz w:val="12"/>
          </w:rPr>
          <w:t>“Don’t remove the kinks from your hair! Remove them from your brain!”</w:t>
        </w:r>
      </w:hyperlink>
      <w:r w:rsidRPr="00047130">
        <w:rPr>
          <w:sz w:val="12"/>
        </w:rPr>
        <w:t xml:space="preserve"> Marcus Garvey </w:t>
      </w:r>
      <w:proofErr w:type="gramStart"/>
      <w:r w:rsidRPr="00047130">
        <w:rPr>
          <w:sz w:val="12"/>
        </w:rPr>
        <w:t>The</w:t>
      </w:r>
      <w:proofErr w:type="gramEnd"/>
      <w:r w:rsidRPr="00047130">
        <w:rPr>
          <w:sz w:val="12"/>
        </w:rPr>
        <w:t xml:space="preserve"> first wave of the natural hair movement emerged during the tumultuous 1960s. The “Black Is Beautiful” movement assured black women and men that their skin, facial features, and natural hair were admirable—as is. The activist Marcus Garvey encouraged black women to embrace their natural kinks, arguing that copying white </w:t>
      </w:r>
      <w:proofErr w:type="spellStart"/>
      <w:r w:rsidRPr="00047130">
        <w:rPr>
          <w:sz w:val="12"/>
        </w:rPr>
        <w:t>eurocentric</w:t>
      </w:r>
      <w:proofErr w:type="spellEnd"/>
      <w:r w:rsidRPr="00047130">
        <w:rPr>
          <w:sz w:val="12"/>
        </w:rPr>
        <w:t xml:space="preserve"> standards of beauty denigrated the beauty of black women: “</w:t>
      </w:r>
      <w:hyperlink r:id="rId12" w:anchor="metadata_info_tab_contents" w:history="1">
        <w:r w:rsidRPr="00047130">
          <w:rPr>
            <w:rStyle w:val="Hyperlink"/>
            <w:sz w:val="12"/>
          </w:rPr>
          <w:t>Don’t remove the kinks from your hair! Remove them from your brain!</w:t>
        </w:r>
      </w:hyperlink>
      <w:r w:rsidRPr="00047130">
        <w:rPr>
          <w:sz w:val="12"/>
        </w:rPr>
        <w:t xml:space="preserve">” The activist Angela Davis </w:t>
      </w:r>
      <w:hyperlink r:id="rId13" w:history="1">
        <w:r w:rsidRPr="00047130">
          <w:rPr>
            <w:rStyle w:val="Hyperlink"/>
            <w:sz w:val="12"/>
          </w:rPr>
          <w:t>sported an afro as a sign of black power and rebellion against white American beauty standards</w:t>
        </w:r>
      </w:hyperlink>
      <w:r w:rsidRPr="00047130">
        <w:rPr>
          <w:sz w:val="12"/>
        </w:rPr>
        <w:t xml:space="preserve">. Wearing an afro became a weapon in the fight for racial equality, as well as a public declaration of self-love and solidarity within the black community. A 1972 study of black teens living in St. Louis revealed that </w:t>
      </w:r>
      <w:hyperlink r:id="rId14" w:history="1">
        <w:r w:rsidRPr="00047130">
          <w:rPr>
            <w:rStyle w:val="Hyperlink"/>
            <w:sz w:val="12"/>
          </w:rPr>
          <w:t>90 percent of young men and 40 percent of young women in the city sported their natural kinks</w:t>
        </w:r>
      </w:hyperlink>
      <w:r w:rsidRPr="00047130">
        <w:rPr>
          <w:sz w:val="12"/>
        </w:rPr>
        <w:t>, an uptick from the 50s and 60s. Although small in scope, this study captured the larger national trend. Whether rocking afros or pressed hair, black protesters demanded the signing of the Civil Rights Act of 1964, which “</w:t>
      </w:r>
      <w:hyperlink r:id="rId15" w:history="1">
        <w:r w:rsidRPr="00047130">
          <w:rPr>
            <w:rStyle w:val="Hyperlink"/>
            <w:sz w:val="12"/>
          </w:rPr>
          <w:t>ended segregation in public places and banned employment discrimination</w:t>
        </w:r>
      </w:hyperlink>
      <w:r w:rsidRPr="00047130">
        <w:rPr>
          <w:sz w:val="12"/>
        </w:rPr>
        <w:t>.” The Act also created the EEOC, which operates “</w:t>
      </w:r>
      <w:hyperlink r:id="rId16" w:history="1">
        <w:r w:rsidRPr="00047130">
          <w:rPr>
            <w:rStyle w:val="Hyperlink"/>
            <w:sz w:val="12"/>
          </w:rPr>
          <w:t>as the lead enforcement agency in the area of workplace discrimination</w:t>
        </w:r>
      </w:hyperlink>
      <w:r w:rsidRPr="00047130">
        <w:rPr>
          <w:sz w:val="12"/>
        </w:rPr>
        <w:t xml:space="preserve">.” When the EEOC was founded fifty-five years ago, the federal government’s primary concern was that black people be granted equal access to public workplaces. It didn’t foresee that black hair would need equal access as well. Meanwhile, public protests and pop culture pushed the Black Is Beautiful and civil rights movements forward. Released in 1968, James Brown’s “Say It Loud!” became a rallying anthem that encouraged black folks to embrace their blackness and fight against unequal treatment: Say it loud! I’m black and I’m proud Say it louder! I’m black and I’m proud Some people say we got a lot of malice, some say it’s a lotta </w:t>
      </w:r>
      <w:proofErr w:type="gramStart"/>
      <w:r w:rsidRPr="00047130">
        <w:rPr>
          <w:sz w:val="12"/>
        </w:rPr>
        <w:t>nerve</w:t>
      </w:r>
      <w:proofErr w:type="gramEnd"/>
      <w:r w:rsidRPr="00047130">
        <w:rPr>
          <w:sz w:val="12"/>
        </w:rPr>
        <w:t xml:space="preserve"> But I say we won’t quit </w:t>
      </w:r>
      <w:proofErr w:type="spellStart"/>
      <w:r w:rsidRPr="00047130">
        <w:rPr>
          <w:sz w:val="12"/>
        </w:rPr>
        <w:t>movin</w:t>
      </w:r>
      <w:proofErr w:type="spellEnd"/>
      <w:r w:rsidRPr="00047130">
        <w:rPr>
          <w:sz w:val="12"/>
        </w:rPr>
        <w:t xml:space="preserve">’ until we get what we deserve The first natural hair discrimination cases wouldn’t appear until the next decade. In the 1976 case of Jenkins v. Blue Cross Mutual Hospital Insurance, the U.S. Court of Appeals for the Seventh Circuit upheld a race discrimination lawsuit against an employer for bias against afros. The appeals court agreed that workers were entitled to wear afros under Title VII of the Civil Rights Act. While afros were technically allowed in workplaces, the social pressure to emulate </w:t>
      </w:r>
      <w:proofErr w:type="spellStart"/>
      <w:r w:rsidRPr="00047130">
        <w:rPr>
          <w:sz w:val="12"/>
        </w:rPr>
        <w:t>eurocentric</w:t>
      </w:r>
      <w:proofErr w:type="spellEnd"/>
      <w:r w:rsidRPr="00047130">
        <w:rPr>
          <w:sz w:val="12"/>
        </w:rPr>
        <w:t xml:space="preserve"> hair permeated American society, impacting black women’s hair grooming decisions. In “Hey Girl, Am I More Than My </w:t>
      </w:r>
      <w:proofErr w:type="gramStart"/>
      <w:r w:rsidRPr="00047130">
        <w:rPr>
          <w:sz w:val="12"/>
        </w:rPr>
        <w:t>Hair?,</w:t>
      </w:r>
      <w:proofErr w:type="gramEnd"/>
      <w:r w:rsidRPr="00047130">
        <w:rPr>
          <w:sz w:val="12"/>
        </w:rPr>
        <w:t xml:space="preserve">” the communications scholar Tracey Owens Patton wrote that “the progressive changes made during the Black Power movement eroded as assimilation became more dominant in the late 1970s and throughout the 1980s.” The 1980s and 1990s ushered in more black women sporting pressed and permed hair, thanks to </w:t>
      </w:r>
      <w:hyperlink r:id="rId17" w:history="1">
        <w:r w:rsidRPr="00047130">
          <w:rPr>
            <w:rStyle w:val="Hyperlink"/>
            <w:sz w:val="12"/>
          </w:rPr>
          <w:t>prevalent hair-care ads on TV and in magazines</w:t>
        </w:r>
      </w:hyperlink>
      <w:r w:rsidRPr="00047130">
        <w:rPr>
          <w:sz w:val="12"/>
        </w:rPr>
        <w:t xml:space="preserve"> that encouraged black women to alter the texture of their hair. However, this </w:t>
      </w:r>
      <w:proofErr w:type="gramStart"/>
      <w:r w:rsidRPr="00047130">
        <w:rPr>
          <w:sz w:val="12"/>
        </w:rPr>
        <w:t>time period</w:t>
      </w:r>
      <w:proofErr w:type="gramEnd"/>
      <w:r w:rsidRPr="00047130">
        <w:rPr>
          <w:sz w:val="12"/>
        </w:rPr>
        <w:t xml:space="preserve"> also witnessed the popularization of styles like braids and cornrows. Images of black women celebrities showcasing braids—like Janet Jackson in Poetic Justice—encouraged black women to braid their tresses. Wearing these styles came with a price, as they created a legal firestorm. In 1981, a black woman took American Airlines to court because the company demanded she not wear her hair in braids. The court sided with the airline, stating that braids were not an immutable racial characteristic—unlike the afro. Less than a decade later, the Hyatt Regency used this ruling to make employee Cheryl Tatum resign after she refused to take out the cornrows she wore to work. The American Airlines ruling established the standing legal precedent. Finally, the 2000s welcomed the second wave of the natural hair movement. Spurred by films and the advent of social media, the movement fueled a cultural shift that has caused legions of black women to abandon their perms and pressing combs. Director Regina Kimbell’s My Nappy Roots: A Journey Through Black Hair-</w:t>
      </w:r>
      <w:proofErr w:type="spellStart"/>
      <w:r w:rsidRPr="00047130">
        <w:rPr>
          <w:sz w:val="12"/>
        </w:rPr>
        <w:t>itage</w:t>
      </w:r>
      <w:proofErr w:type="spellEnd"/>
      <w:r w:rsidRPr="00047130">
        <w:rPr>
          <w:sz w:val="12"/>
        </w:rPr>
        <w:t xml:space="preserve"> traced the history and politics around natural black hair in the U.S., thus raising consciousness in the African American community. This was one year before comedian Chris Rock would release Good Hair, a similarly themed documentary that focused on the economics of black women buying weaves and perming their hair. One of the most famous lines of the film was delivered by comedian Paul Mooney, who said, “</w:t>
      </w:r>
      <w:hyperlink r:id="rId18" w:history="1">
        <w:r w:rsidRPr="00047130">
          <w:rPr>
            <w:rStyle w:val="Hyperlink"/>
            <w:sz w:val="12"/>
          </w:rPr>
          <w:t>If your hair is relaxed, they are relaxed. If your hair is nappy, they are not happy</w:t>
        </w:r>
      </w:hyperlink>
      <w:r w:rsidRPr="00047130">
        <w:rPr>
          <w:sz w:val="12"/>
        </w:rPr>
        <w:t>.” While both films raised social consciousness, prompting many black women to ditch their pressing combs, perms, and weaves, YouTube and other social media platforms empowered these women to act on their new awareness. YouTube and natural hair blogs allowed black women to discuss their hair-care journeys, share hair tutorials, and connect with other women—many of whom were learning to care for their natural hair for the first time. In “</w:t>
      </w:r>
      <w:hyperlink r:id="rId19" w:history="1">
        <w:r w:rsidRPr="00047130">
          <w:rPr>
            <w:rStyle w:val="Hyperlink"/>
            <w:sz w:val="12"/>
          </w:rPr>
          <w:t>YouTube Communities and the Promotion of Natural Hair Acceptance Among Black Women</w:t>
        </w:r>
      </w:hyperlink>
      <w:r w:rsidRPr="00047130">
        <w:rPr>
          <w:sz w:val="12"/>
        </w:rPr>
        <w:t xml:space="preserve">,” Cameron Jackson wrote that the social media platform not only enabled newly minted </w:t>
      </w:r>
      <w:proofErr w:type="spellStart"/>
      <w:r w:rsidRPr="00047130">
        <w:rPr>
          <w:sz w:val="12"/>
        </w:rPr>
        <w:t>naturalistas</w:t>
      </w:r>
      <w:proofErr w:type="spellEnd"/>
      <w:r w:rsidRPr="00047130">
        <w:rPr>
          <w:sz w:val="12"/>
        </w:rPr>
        <w:t xml:space="preserve"> to “disseminate information about natural hair” but also caused “a shift in the cultural understanding of natural hair.” Today, natural hair communities abound on YouTube and Instagram. With one million subscribers, </w:t>
      </w:r>
      <w:hyperlink r:id="rId20" w:history="1">
        <w:r w:rsidRPr="00047130">
          <w:rPr>
            <w:rStyle w:val="Hyperlink"/>
            <w:sz w:val="12"/>
          </w:rPr>
          <w:t>Naptural85</w:t>
        </w:r>
      </w:hyperlink>
      <w:r w:rsidRPr="00047130">
        <w:rPr>
          <w:sz w:val="12"/>
        </w:rPr>
        <w:t xml:space="preserve"> is an acclaimed natural hair guru, while Instagram shows 21.8 million “natural hair” posts. These numbers suggest that natural hair is officially “in.” So “in” that </w:t>
      </w:r>
      <w:hyperlink r:id="rId21" w:history="1">
        <w:r w:rsidRPr="00047130">
          <w:rPr>
            <w:rStyle w:val="Hyperlink"/>
            <w:sz w:val="12"/>
          </w:rPr>
          <w:t>natural hair clip-ins are now available</w:t>
        </w:r>
      </w:hyperlink>
      <w:r w:rsidRPr="00047130">
        <w:rPr>
          <w:sz w:val="12"/>
        </w:rPr>
        <w:t xml:space="preserve">, offering buyers an assortment of “natural” kinks and curls. Hair product sales stats reflect this trend. According to the global research firm Mintel, spending on perm relaxers </w:t>
      </w:r>
      <w:hyperlink r:id="rId22" w:history="1">
        <w:r w:rsidRPr="00047130">
          <w:rPr>
            <w:rStyle w:val="Hyperlink"/>
            <w:sz w:val="12"/>
          </w:rPr>
          <w:t>fell 30.8 percent between 2011 and 2016</w:t>
        </w:r>
      </w:hyperlink>
      <w:r w:rsidRPr="00047130">
        <w:rPr>
          <w:sz w:val="12"/>
        </w:rPr>
        <w:t xml:space="preserve">. Estimates suggest that by 2020, relaxers will become the smallest segment of the market. Preferring natural crowns isn’t a passing fad, writes </w:t>
      </w:r>
      <w:proofErr w:type="spellStart"/>
      <w:r w:rsidRPr="00047130">
        <w:rPr>
          <w:sz w:val="12"/>
        </w:rPr>
        <w:t>Kamina</w:t>
      </w:r>
      <w:proofErr w:type="spellEnd"/>
      <w:r w:rsidRPr="00047130">
        <w:rPr>
          <w:sz w:val="12"/>
        </w:rPr>
        <w:t xml:space="preserve"> Wilkerson in “</w:t>
      </w:r>
      <w:hyperlink r:id="rId23" w:history="1">
        <w:r w:rsidRPr="00047130">
          <w:rPr>
            <w:rStyle w:val="Hyperlink"/>
            <w:sz w:val="12"/>
          </w:rPr>
          <w:t>The Natural Hair Movement</w:t>
        </w:r>
      </w:hyperlink>
      <w:r w:rsidRPr="00047130">
        <w:rPr>
          <w:sz w:val="12"/>
        </w:rPr>
        <w:t xml:space="preserve">:” “It signifies an attempt at a healthier lifestyle, a more authentic existence and a redefinition of the meaning of beauty.” According to Wilkerson, it’s also “revolutionary as a self-created, self-perpetuating female-led movement.” The proliferation of natural hair </w:t>
      </w:r>
      <w:hyperlink r:id="rId24" w:history="1">
        <w:r w:rsidRPr="00047130">
          <w:rPr>
            <w:rStyle w:val="Hyperlink"/>
            <w:sz w:val="12"/>
          </w:rPr>
          <w:t>expos</w:t>
        </w:r>
      </w:hyperlink>
      <w:r w:rsidRPr="00047130">
        <w:rPr>
          <w:sz w:val="12"/>
        </w:rPr>
        <w:t xml:space="preserve"> and </w:t>
      </w:r>
      <w:hyperlink r:id="rId25" w:history="1">
        <w:r w:rsidRPr="00047130">
          <w:rPr>
            <w:rStyle w:val="Hyperlink"/>
            <w:sz w:val="12"/>
          </w:rPr>
          <w:t>festivals</w:t>
        </w:r>
      </w:hyperlink>
      <w:r w:rsidRPr="00047130">
        <w:rPr>
          <w:sz w:val="12"/>
        </w:rPr>
        <w:t xml:space="preserve"> exemplifies this reality. The leaders of this revolution are natural hair evangelists who preach the good news of organic hair products to their loyal followers and the newly converted—while flaunting fierce manes, the same hairstyles worn in countries in Africa in the seventeenth century. As natural hair care practices have gained increased acceptance in mainstream society, many corporations—and the U.S. government—have welcomed natural styles, even as courts decided they didn’t have to. Last year, for example, the U.S. Navy </w:t>
      </w:r>
      <w:hyperlink r:id="rId26" w:history="1">
        <w:r w:rsidRPr="00047130">
          <w:rPr>
            <w:rStyle w:val="Hyperlink"/>
            <w:sz w:val="12"/>
          </w:rPr>
          <w:t xml:space="preserve">changed its grooming policy to include braided styles and </w:t>
        </w:r>
        <w:proofErr w:type="spellStart"/>
        <w:r w:rsidRPr="00047130">
          <w:rPr>
            <w:rStyle w:val="Hyperlink"/>
            <w:sz w:val="12"/>
          </w:rPr>
          <w:t>locs</w:t>
        </w:r>
        <w:proofErr w:type="spellEnd"/>
      </w:hyperlink>
      <w:r w:rsidRPr="00047130">
        <w:rPr>
          <w:sz w:val="12"/>
        </w:rPr>
        <w:t xml:space="preserve">, which follows </w:t>
      </w:r>
      <w:hyperlink r:id="rId27" w:history="1">
        <w:r w:rsidRPr="00047130">
          <w:rPr>
            <w:rStyle w:val="Hyperlink"/>
            <w:sz w:val="12"/>
          </w:rPr>
          <w:t>a similar decision by the Army in 2017</w:t>
        </w:r>
      </w:hyperlink>
      <w:r w:rsidRPr="00047130">
        <w:rPr>
          <w:sz w:val="12"/>
        </w:rPr>
        <w:t xml:space="preserve">. However, the debate about what’s professional, presentable, and thus acceptable looms, affecting black children as well. In 2017, a preparatory academy in Montverde, Florida, asked a black teenage girl </w:t>
      </w:r>
      <w:hyperlink r:id="rId28" w:history="1">
        <w:r w:rsidRPr="00047130">
          <w:rPr>
            <w:rStyle w:val="Hyperlink"/>
            <w:sz w:val="12"/>
          </w:rPr>
          <w:t>to change her natural hair</w:t>
        </w:r>
      </w:hyperlink>
      <w:r w:rsidRPr="00047130">
        <w:rPr>
          <w:sz w:val="12"/>
        </w:rPr>
        <w:t xml:space="preserve"> because it violated the school’s dress code; and in 2018, a middle-school student in Gretna, Louisiana was </w:t>
      </w:r>
      <w:hyperlink r:id="rId29" w:history="1">
        <w:r w:rsidRPr="00047130">
          <w:rPr>
            <w:rStyle w:val="Hyperlink"/>
            <w:sz w:val="12"/>
          </w:rPr>
          <w:t>removed from school</w:t>
        </w:r>
      </w:hyperlink>
      <w:r w:rsidRPr="00047130">
        <w:rPr>
          <w:sz w:val="12"/>
        </w:rPr>
        <w:t xml:space="preserve"> due to her braided extensions. Undeterred, artists continue to propel the culture forward. In 2018, Netflix turned Trisha R. Thomas’s </w:t>
      </w:r>
      <w:proofErr w:type="spellStart"/>
      <w:r w:rsidRPr="00047130">
        <w:rPr>
          <w:sz w:val="12"/>
        </w:rPr>
        <w:t>Nappily</w:t>
      </w:r>
      <w:proofErr w:type="spellEnd"/>
      <w:r w:rsidRPr="00047130">
        <w:rPr>
          <w:sz w:val="12"/>
        </w:rPr>
        <w:t xml:space="preserve"> Ever After book series into a film, while Gillian Scott-Ward’s Back to Natural documentary (which hit the festival circuit in 2017) influenced the NYC Commission’s release of its groundbreaking guidelines. Where Are We at Now? In 2006, the EEOC issued its </w:t>
      </w:r>
      <w:hyperlink r:id="rId30" w:history="1">
        <w:r w:rsidRPr="00047130">
          <w:rPr>
            <w:rStyle w:val="Hyperlink"/>
            <w:sz w:val="12"/>
          </w:rPr>
          <w:t>Compliance Manual on Race and Color Discrimination</w:t>
        </w:r>
      </w:hyperlink>
      <w:r w:rsidRPr="00047130">
        <w:rPr>
          <w:sz w:val="12"/>
        </w:rPr>
        <w:t xml:space="preserve">, which details guidelines around what constitutes discrimination based on physical characteristics in the workplace. The manual protects against “employment discrimination based on a person’s physical characteristics associated with race, such as a person’s color, hair, facial features, height and weight.” The manual states that employers can impose neatness and grooming standards, </w:t>
      </w:r>
      <w:proofErr w:type="gramStart"/>
      <w:r w:rsidRPr="00047130">
        <w:rPr>
          <w:sz w:val="12"/>
        </w:rPr>
        <w:t>as long as</w:t>
      </w:r>
      <w:proofErr w:type="gramEnd"/>
      <w:r w:rsidRPr="00047130">
        <w:rPr>
          <w:sz w:val="12"/>
        </w:rPr>
        <w:t xml:space="preserve"> racial differences are taken into account and the rules are applied equally across racial lines. Employers cannot discriminate against an employee wearing an afro, for example, because that is black hair in its natural state. While employers might be able to request that an afro be groomed, they cannot demand that it not be worn at all. Neither can they apply hairstyle rules more stringently to hairstyles worn by blacks. </w:t>
      </w:r>
      <w:hyperlink r:id="rId31" w:history="1">
        <w:r w:rsidRPr="00047130">
          <w:rPr>
            <w:rStyle w:val="Hyperlink"/>
            <w:sz w:val="12"/>
          </w:rPr>
          <w:t xml:space="preserve">At the center of the current debate around natural hairstyles like </w:t>
        </w:r>
        <w:proofErr w:type="spellStart"/>
        <w:r w:rsidRPr="00047130">
          <w:rPr>
            <w:rStyle w:val="Hyperlink"/>
            <w:sz w:val="12"/>
          </w:rPr>
          <w:t>locs</w:t>
        </w:r>
        <w:proofErr w:type="spellEnd"/>
        <w:r w:rsidRPr="00047130">
          <w:rPr>
            <w:rStyle w:val="Hyperlink"/>
            <w:sz w:val="12"/>
          </w:rPr>
          <w:t xml:space="preserve"> is whether the style is a racial characteristic protected by the law.</w:t>
        </w:r>
      </w:hyperlink>
      <w:r w:rsidRPr="00047130">
        <w:rPr>
          <w:sz w:val="12"/>
        </w:rPr>
        <w:t xml:space="preserve"> The EEOC’s guidelines, however clear, still leave room for judicial interpretation, with the EEOC and federal courts disagreeing. At the center of the current debate around natural hairstyles like </w:t>
      </w:r>
      <w:proofErr w:type="spellStart"/>
      <w:r w:rsidRPr="00047130">
        <w:rPr>
          <w:sz w:val="12"/>
        </w:rPr>
        <w:t>locs</w:t>
      </w:r>
      <w:proofErr w:type="spellEnd"/>
      <w:r w:rsidRPr="00047130">
        <w:rPr>
          <w:sz w:val="12"/>
        </w:rPr>
        <w:t xml:space="preserve"> is whether the style is a racial characteristic protected by the law. In Jones’ case, the Eleventh Circuit held that the employer did not discriminate against Jones based on race because the </w:t>
      </w:r>
      <w:proofErr w:type="spellStart"/>
      <w:r w:rsidRPr="00047130">
        <w:rPr>
          <w:sz w:val="12"/>
        </w:rPr>
        <w:t>locs</w:t>
      </w:r>
      <w:proofErr w:type="spellEnd"/>
      <w:r w:rsidRPr="00047130">
        <w:rPr>
          <w:sz w:val="12"/>
        </w:rPr>
        <w:t xml:space="preserve"> hairstyle is a “mutable—or changeable—characteristic.” The EEOC, however, maintained that race is a social construct that isn’t strictly limited to immutable characteristics. The Commission insists that race can also include “cultural characteristics related to race or ethnicity,” including grooming practices. The circuit court disagreed, ruling that although </w:t>
      </w:r>
      <w:proofErr w:type="spellStart"/>
      <w:r w:rsidRPr="00047130">
        <w:rPr>
          <w:sz w:val="12"/>
        </w:rPr>
        <w:t>locs</w:t>
      </w:r>
      <w:proofErr w:type="spellEnd"/>
      <w:r w:rsidRPr="00047130">
        <w:rPr>
          <w:sz w:val="12"/>
        </w:rPr>
        <w:t xml:space="preserve"> are traditionally associated with people of African descent, the employer did not engage in any race-based disparate treatment. Although the EEOC opted not to take the case to the Supreme Court and the NAACP’s subsequent request that the court hear the case was rejected, other government entities have drawn more stringent legal lines in the sand. In early 2019, the New York City Commission on Human Rights </w:t>
      </w:r>
      <w:hyperlink r:id="rId32" w:history="1">
        <w:r w:rsidRPr="00047130">
          <w:rPr>
            <w:rStyle w:val="Hyperlink"/>
            <w:sz w:val="12"/>
          </w:rPr>
          <w:t>declared its commitment</w:t>
        </w:r>
      </w:hyperlink>
      <w:r w:rsidRPr="00047130">
        <w:rPr>
          <w:sz w:val="12"/>
        </w:rPr>
        <w:t xml:space="preserve"> to protect residents’ legal right to wear their hair in </w:t>
      </w:r>
      <w:proofErr w:type="spellStart"/>
      <w:r w:rsidRPr="00047130">
        <w:rPr>
          <w:sz w:val="12"/>
        </w:rPr>
        <w:t>locs</w:t>
      </w:r>
      <w:proofErr w:type="spellEnd"/>
      <w:r w:rsidRPr="00047130">
        <w:rPr>
          <w:sz w:val="12"/>
        </w:rPr>
        <w:t xml:space="preserve">, afros, braids, and other culturally specific styles, granting the city’s residents more protection than the federal government provides. The Commission argues that natural hair—and by extension any natural hairstyle—is inextricably tied to race and thus protected under Title VII of the Civil Rights Act, which “prohibits employment discrimination based on race, color, religion, sex and national origin.” The Commission wrote: “Bans or restrictions on natural hair or hairstyles associated with black people are often rooted in white standards of appearance and perpetuate racist stereotypes that black hairstyles are unprofessional. Such policies exacerbate anti-black bias in employment, at school, while playing sports, and in other areas of daily living.” The Commission’s statement mirrored the EEOC’s position and implemented on the local level what the EEOC hopes to implement on a federal level. Two months after NYC released its guidelines, the California legislature </w:t>
      </w:r>
      <w:hyperlink r:id="rId33" w:history="1">
        <w:r w:rsidRPr="00047130">
          <w:rPr>
            <w:rStyle w:val="Hyperlink"/>
            <w:sz w:val="12"/>
          </w:rPr>
          <w:t>passed a bill</w:t>
        </w:r>
      </w:hyperlink>
      <w:r w:rsidRPr="00047130">
        <w:rPr>
          <w:sz w:val="12"/>
        </w:rPr>
        <w:t xml:space="preserve"> that would ban discrimination against natural black hairstyles in the workplace. The bill awaits the Governor’s signature. If it’s approved, California would become the first state to ban discrimination against all natural hairstyles in the workplace. Where Do We Go from Here? </w:t>
      </w:r>
      <w:r w:rsidRPr="00EB4A34">
        <w:rPr>
          <w:rStyle w:val="StyleUnderline"/>
        </w:rPr>
        <w:t>While NYC residents can don any natural hairstyle they want in public schools and in workplaces, and California residents may soon join them, many African Americans aren’t afforded that same legal protection. Black citizens like Chastity Jones are still being denied jobs. Unless the Supreme Court reverses the Eleventh Circuit’s ruling, this judicial and legislative free-for-all will continue. Caught in the</w:t>
      </w:r>
      <w:r w:rsidRPr="00047130">
        <w:rPr>
          <w:rStyle w:val="StyleUnderline"/>
        </w:rPr>
        <w:t xml:space="preserve"> crosshairs, many African Americans will be </w:t>
      </w:r>
      <w:r w:rsidRPr="00B82398">
        <w:rPr>
          <w:rStyle w:val="StyleUnderline"/>
          <w:highlight w:val="green"/>
        </w:rPr>
        <w:t xml:space="preserve">forced to </w:t>
      </w:r>
      <w:r w:rsidRPr="00C73A46">
        <w:rPr>
          <w:rStyle w:val="StyleUnderline"/>
          <w:highlight w:val="cyan"/>
        </w:rPr>
        <w:t xml:space="preserve">choose between </w:t>
      </w:r>
      <w:r w:rsidRPr="00B82398">
        <w:rPr>
          <w:rStyle w:val="StyleUnderline"/>
          <w:highlight w:val="green"/>
        </w:rPr>
        <w:t xml:space="preserve">embracing their </w:t>
      </w:r>
      <w:r w:rsidRPr="00C73A46">
        <w:rPr>
          <w:rStyle w:val="StyleUnderline"/>
          <w:highlight w:val="cyan"/>
        </w:rPr>
        <w:t>identities and economic advancement</w:t>
      </w:r>
      <w:r w:rsidRPr="00047130">
        <w:rPr>
          <w:sz w:val="12"/>
        </w:rPr>
        <w:t>.</w:t>
      </w:r>
    </w:p>
    <w:p w14:paraId="17237AB0" w14:textId="3B349D7A" w:rsidR="00C73A46" w:rsidRPr="00967173" w:rsidRDefault="001B354F" w:rsidP="00716E03">
      <w:pPr>
        <w:pStyle w:val="Heading2"/>
      </w:pPr>
      <w:r>
        <w:t>2</w:t>
      </w:r>
    </w:p>
    <w:p w14:paraId="6C8A120E" w14:textId="67EB9F72" w:rsidR="001B354F" w:rsidRDefault="001B354F" w:rsidP="001B354F">
      <w:pPr>
        <w:pStyle w:val="Heading3"/>
      </w:pPr>
      <w:r>
        <w:t>TFW</w:t>
      </w:r>
    </w:p>
    <w:p w14:paraId="1728F2E1" w14:textId="33BBAB83" w:rsidR="001B354F" w:rsidRDefault="001B354F" w:rsidP="001B354F">
      <w:pPr>
        <w:pStyle w:val="Heading4"/>
        <w:shd w:val="clear" w:color="auto" w:fill="FFFFFF"/>
        <w:spacing w:before="0" w:line="276" w:lineRule="auto"/>
        <w:rPr>
          <w:rFonts w:eastAsia="Times New Roman" w:cs="Calibri"/>
          <w:color w:val="000000" w:themeColor="text1"/>
        </w:rPr>
      </w:pPr>
      <w:r w:rsidRPr="009B614F">
        <w:rPr>
          <w:rFonts w:cs="Calibri"/>
          <w:color w:val="000000" w:themeColor="text1"/>
        </w:rPr>
        <w:t xml:space="preserve">Interp: </w:t>
      </w:r>
      <w:r w:rsidRPr="009B614F">
        <w:rPr>
          <w:rFonts w:eastAsia="Times New Roman" w:cs="Calibri"/>
          <w:color w:val="000000" w:themeColor="text1"/>
        </w:rPr>
        <w:t xml:space="preserve">The affirmative may not garner offense external to the hypothetical implementation that </w:t>
      </w:r>
      <w:r>
        <w:rPr>
          <w:rFonts w:eastAsia="Times New Roman" w:cs="Calibri"/>
          <w:color w:val="000000" w:themeColor="text1"/>
        </w:rPr>
        <w:t>in a democracy a free press ought to prioritize objectivity over advocacy</w:t>
      </w:r>
    </w:p>
    <w:p w14:paraId="41AF8FF0" w14:textId="77777777" w:rsidR="001B354F" w:rsidRPr="001B354F" w:rsidRDefault="001B354F" w:rsidP="001B354F"/>
    <w:p w14:paraId="18FA5870" w14:textId="77777777" w:rsidR="001B354F" w:rsidRPr="009B614F" w:rsidRDefault="001B354F" w:rsidP="001B354F"/>
    <w:p w14:paraId="571F8B17" w14:textId="77777777" w:rsidR="001B354F" w:rsidRPr="009B614F" w:rsidRDefault="001B354F" w:rsidP="001B354F">
      <w:pPr>
        <w:pStyle w:val="Heading4"/>
        <w:rPr>
          <w:rFonts w:cs="Calibri"/>
        </w:rPr>
      </w:pPr>
      <w:r w:rsidRPr="009B614F">
        <w:rPr>
          <w:rFonts w:cs="Calibri"/>
        </w:rPr>
        <w:t>Resolved indicates a policy action.</w:t>
      </w:r>
    </w:p>
    <w:p w14:paraId="7027D95A" w14:textId="77777777" w:rsidR="001B354F" w:rsidRPr="009B614F" w:rsidRDefault="001B354F" w:rsidP="001B354F">
      <w:proofErr w:type="spellStart"/>
      <w:r w:rsidRPr="009B614F">
        <w:rPr>
          <w:rStyle w:val="Style13ptBold"/>
        </w:rPr>
        <w:t>Parcher</w:t>
      </w:r>
      <w:proofErr w:type="spellEnd"/>
      <w:r w:rsidRPr="009B614F">
        <w:rPr>
          <w:rStyle w:val="Style13ptBold"/>
        </w:rPr>
        <w:t xml:space="preserve"> 1</w:t>
      </w:r>
      <w:r w:rsidRPr="009B614F">
        <w:t xml:space="preserve">. [Jeff. 2/26/01. “Re: Jeff P--Is the resolution a question?” </w:t>
      </w:r>
      <w:hyperlink r:id="rId34" w:history="1">
        <w:r w:rsidRPr="009B614F">
          <w:rPr>
            <w:rStyle w:val="Hyperlink"/>
          </w:rPr>
          <w:t>https://web.archive.org/web/20050122044927/http://www.ndtceda.com/archives/200102/0790.html</w:t>
        </w:r>
      </w:hyperlink>
      <w:r w:rsidRPr="009B614F">
        <w:t>] Justin</w:t>
      </w:r>
    </w:p>
    <w:p w14:paraId="43CA5665" w14:textId="77777777" w:rsidR="001B354F" w:rsidRPr="009B614F" w:rsidRDefault="001B354F" w:rsidP="001B354F">
      <w:pPr>
        <w:rPr>
          <w:u w:val="single"/>
        </w:rPr>
      </w:pPr>
      <w:r w:rsidRPr="009B614F">
        <w:t xml:space="preserve">(1) Pardon me if I turn to a source besides Bill. </w:t>
      </w:r>
      <w:r w:rsidRPr="009B614F">
        <w:rPr>
          <w:u w:val="single"/>
        </w:rPr>
        <w:t xml:space="preserve">American Heritage Dictionary: </w:t>
      </w:r>
      <w:r w:rsidRPr="009B614F">
        <w:rPr>
          <w:highlight w:val="green"/>
          <w:u w:val="single"/>
        </w:rPr>
        <w:t>Resolve</w:t>
      </w:r>
      <w:r w:rsidRPr="009B614F">
        <w:rPr>
          <w:u w:val="single"/>
        </w:rPr>
        <w:t xml:space="preserve">: 1. To make a firm decision about. 2. </w:t>
      </w:r>
      <w:r w:rsidRPr="009B614F">
        <w:rPr>
          <w:highlight w:val="green"/>
          <w:u w:val="single"/>
        </w:rPr>
        <w:t>To decide</w:t>
      </w:r>
      <w:r w:rsidRPr="009B614F">
        <w:rPr>
          <w:u w:val="single"/>
        </w:rPr>
        <w:t xml:space="preserve"> or express </w:t>
      </w:r>
      <w:r w:rsidRPr="009B614F">
        <w:rPr>
          <w:highlight w:val="green"/>
          <w:u w:val="single"/>
        </w:rPr>
        <w:t>by formal vote</w:t>
      </w:r>
      <w:r w:rsidRPr="009B614F">
        <w:t xml:space="preserve">. 3. To separate something into </w:t>
      </w:r>
      <w:proofErr w:type="spellStart"/>
      <w:r w:rsidRPr="009B614F">
        <w:t>constiutent</w:t>
      </w:r>
      <w:proofErr w:type="spellEnd"/>
      <w:r w:rsidRPr="009B614F">
        <w:t xml:space="preserve"> parts See </w:t>
      </w:r>
      <w:proofErr w:type="spellStart"/>
      <w:r w:rsidRPr="009B614F">
        <w:t>Syns</w:t>
      </w:r>
      <w:proofErr w:type="spellEnd"/>
      <w:r w:rsidRPr="009B614F">
        <w:t xml:space="preserve"> at *analyze* (emphasis in </w:t>
      </w:r>
      <w:proofErr w:type="spellStart"/>
      <w:r w:rsidRPr="009B614F">
        <w:t>orginal</w:t>
      </w:r>
      <w:proofErr w:type="spellEnd"/>
      <w:r w:rsidRPr="009B614F">
        <w:t xml:space="preserve">) 4. Find a solution to. See </w:t>
      </w:r>
      <w:proofErr w:type="spellStart"/>
      <w:r w:rsidRPr="009B614F">
        <w:t>Syns</w:t>
      </w:r>
      <w:proofErr w:type="spellEnd"/>
      <w:r w:rsidRPr="009B614F">
        <w:t xml:space="preserve"> at *Solve* (emphasis in original) 5. To dispel: resolve a doubt. - n 1. </w:t>
      </w:r>
      <w:proofErr w:type="spellStart"/>
      <w:r w:rsidRPr="009B614F">
        <w:t>Frimness</w:t>
      </w:r>
      <w:proofErr w:type="spellEnd"/>
      <w:r w:rsidRPr="009B614F">
        <w:t xml:space="preserve"> of purpose; </w:t>
      </w:r>
      <w:r w:rsidRPr="009B614F">
        <w:rPr>
          <w:u w:val="single"/>
        </w:rPr>
        <w:t>resolution</w:t>
      </w:r>
      <w:r w:rsidRPr="009B614F">
        <w:t xml:space="preserve">. 2. </w:t>
      </w:r>
      <w:r w:rsidRPr="009B614F">
        <w:rPr>
          <w:u w:val="single"/>
        </w:rPr>
        <w:t xml:space="preserve">A determination or decision. </w:t>
      </w:r>
    </w:p>
    <w:p w14:paraId="44612E8B" w14:textId="77777777" w:rsidR="001B354F" w:rsidRPr="009B614F" w:rsidRDefault="001B354F" w:rsidP="001B354F">
      <w:pPr>
        <w:rPr>
          <w:u w:val="single"/>
        </w:rPr>
      </w:pPr>
      <w:r w:rsidRPr="009B614F">
        <w:t xml:space="preserve">(2) </w:t>
      </w:r>
      <w:r w:rsidRPr="009B614F">
        <w:rPr>
          <w:u w:val="single"/>
        </w:rPr>
        <w:t>The very nature of the word "resolution"</w:t>
      </w:r>
      <w:r w:rsidRPr="009B614F">
        <w:t xml:space="preserve"> </w:t>
      </w:r>
      <w:proofErr w:type="gramStart"/>
      <w:r w:rsidRPr="009B614F">
        <w:t>makes</w:t>
      </w:r>
      <w:proofErr w:type="gramEnd"/>
      <w:r w:rsidRPr="009B614F">
        <w:t xml:space="preserve"> it a question. American Heritage: </w:t>
      </w:r>
      <w:r w:rsidRPr="009B614F">
        <w:rPr>
          <w:u w:val="single"/>
        </w:rPr>
        <w:t xml:space="preserve">A course of action determined or decided on. </w:t>
      </w:r>
      <w:r w:rsidRPr="009B614F">
        <w:rPr>
          <w:highlight w:val="green"/>
          <w:u w:val="single"/>
        </w:rPr>
        <w:t xml:space="preserve">A </w:t>
      </w:r>
      <w:r w:rsidRPr="009B614F">
        <w:rPr>
          <w:u w:val="single"/>
        </w:rPr>
        <w:t xml:space="preserve">formal </w:t>
      </w:r>
      <w:proofErr w:type="spellStart"/>
      <w:r w:rsidRPr="009B614F">
        <w:rPr>
          <w:highlight w:val="green"/>
          <w:u w:val="single"/>
        </w:rPr>
        <w:t>statemnt</w:t>
      </w:r>
      <w:proofErr w:type="spellEnd"/>
      <w:r w:rsidRPr="009B614F">
        <w:rPr>
          <w:u w:val="single"/>
        </w:rPr>
        <w:t xml:space="preserve"> of a </w:t>
      </w:r>
      <w:proofErr w:type="spellStart"/>
      <w:r w:rsidRPr="009B614F">
        <w:rPr>
          <w:u w:val="single"/>
        </w:rPr>
        <w:t>deciion</w:t>
      </w:r>
      <w:proofErr w:type="spellEnd"/>
      <w:r w:rsidRPr="009B614F">
        <w:rPr>
          <w:u w:val="single"/>
        </w:rPr>
        <w:t xml:space="preserve">, as </w:t>
      </w:r>
      <w:r w:rsidRPr="009B614F">
        <w:rPr>
          <w:highlight w:val="green"/>
          <w:u w:val="single"/>
        </w:rPr>
        <w:t>by</w:t>
      </w:r>
      <w:r w:rsidRPr="009B614F">
        <w:rPr>
          <w:u w:val="single"/>
        </w:rPr>
        <w:t xml:space="preserve"> a </w:t>
      </w:r>
      <w:r w:rsidRPr="009B614F">
        <w:rPr>
          <w:highlight w:val="green"/>
          <w:u w:val="single"/>
        </w:rPr>
        <w:t>legislature</w:t>
      </w:r>
      <w:r w:rsidRPr="009B614F">
        <w:rPr>
          <w:u w:val="single"/>
        </w:rPr>
        <w:t xml:space="preserve">. </w:t>
      </w:r>
    </w:p>
    <w:p w14:paraId="5F4359C5" w14:textId="77777777" w:rsidR="001B354F" w:rsidRPr="009B614F" w:rsidRDefault="001B354F" w:rsidP="001B354F">
      <w:r w:rsidRPr="009B614F">
        <w:t xml:space="preserve">(3) </w:t>
      </w:r>
      <w:r w:rsidRPr="009B614F">
        <w:rPr>
          <w:u w:val="single"/>
        </w:rPr>
        <w:t>The resolution is obviously a question</w:t>
      </w:r>
      <w:r w:rsidRPr="009B614F">
        <w:t xml:space="preserve">. Any other conclusion is utterly </w:t>
      </w:r>
      <w:proofErr w:type="spellStart"/>
      <w:r w:rsidRPr="009B614F">
        <w:t>inconcievable</w:t>
      </w:r>
      <w:proofErr w:type="spellEnd"/>
      <w:r w:rsidRPr="009B614F">
        <w:t xml:space="preserve">. Why? Context. </w:t>
      </w:r>
      <w:r w:rsidRPr="009B614F">
        <w:rPr>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resolution will serve as the basis for debate which will be resolved by </w:t>
      </w:r>
      <w:r w:rsidRPr="009B614F">
        <w:rPr>
          <w:highlight w:val="green"/>
          <w:u w:val="single"/>
        </w:rPr>
        <w:t>determining</w:t>
      </w:r>
      <w:r w:rsidRPr="009B614F">
        <w:rPr>
          <w:u w:val="single"/>
        </w:rPr>
        <w:t xml:space="preserve"> the </w:t>
      </w:r>
      <w:r w:rsidRPr="009B614F">
        <w:rPr>
          <w:highlight w:val="green"/>
          <w:u w:val="single"/>
        </w:rPr>
        <w:t xml:space="preserve">policy </w:t>
      </w:r>
      <w:proofErr w:type="spellStart"/>
      <w:r w:rsidRPr="009B614F">
        <w:rPr>
          <w:highlight w:val="green"/>
          <w:u w:val="single"/>
        </w:rPr>
        <w:t>desireablility</w:t>
      </w:r>
      <w:proofErr w:type="spellEnd"/>
      <w:r w:rsidRPr="009B614F">
        <w:rPr>
          <w:u w:val="single"/>
        </w:rPr>
        <w:t xml:space="preserve"> of that resolution</w:t>
      </w:r>
      <w:r w:rsidRPr="009B614F">
        <w:t xml:space="preserve">. That's not only what they do, but </w:t>
      </w:r>
      <w:r w:rsidRPr="009B614F">
        <w:rPr>
          <w:u w:val="single"/>
        </w:rPr>
        <w:t>it's what we REQUIRE them to do</w:t>
      </w:r>
      <w:r w:rsidRPr="009B614F">
        <w:t xml:space="preserve">. We don't just send the topic </w:t>
      </w:r>
      <w:proofErr w:type="spellStart"/>
      <w:r w:rsidRPr="009B614F">
        <w:t>committtee</w:t>
      </w:r>
      <w:proofErr w:type="spellEnd"/>
      <w:r w:rsidRPr="009B614F">
        <w:t xml:space="preserve"> somewhere to adopt their own group resolution. It's not the end point of a resolution adopted by a body - it's the </w:t>
      </w:r>
      <w:proofErr w:type="spellStart"/>
      <w:r w:rsidRPr="009B614F">
        <w:t>prelimanary</w:t>
      </w:r>
      <w:proofErr w:type="spellEnd"/>
      <w:r w:rsidRPr="009B614F">
        <w:t xml:space="preserve"> wording of a resolution sent to others to be answered or decided upon. </w:t>
      </w:r>
    </w:p>
    <w:p w14:paraId="35D7BB26" w14:textId="77777777" w:rsidR="001B354F" w:rsidRPr="009B614F" w:rsidRDefault="001B354F" w:rsidP="001B354F">
      <w:r w:rsidRPr="009B614F">
        <w:t xml:space="preserve">(4) Further context: </w:t>
      </w:r>
      <w:r w:rsidRPr="009B614F">
        <w:rPr>
          <w:u w:val="single"/>
        </w:rPr>
        <w:t xml:space="preserve">the word resolved is used to emphasis the fact that it's policy debate. </w:t>
      </w:r>
      <w:r w:rsidRPr="009B614F">
        <w:rPr>
          <w:highlight w:val="green"/>
          <w:u w:val="single"/>
        </w:rPr>
        <w:t>Resolved comes from</w:t>
      </w:r>
      <w:r w:rsidRPr="009B614F">
        <w:rPr>
          <w:u w:val="single"/>
        </w:rPr>
        <w:t xml:space="preserve"> the adoption of </w:t>
      </w:r>
      <w:r w:rsidRPr="009B614F">
        <w:rPr>
          <w:highlight w:val="green"/>
          <w:u w:val="single"/>
        </w:rPr>
        <w:t>resolutions by legislative bodies</w:t>
      </w:r>
      <w:r w:rsidRPr="009B614F">
        <w:rPr>
          <w:u w:val="single"/>
        </w:rPr>
        <w:t>. A resolution is either adopted or it is not. It's a question before a legislative body.</w:t>
      </w:r>
      <w:r w:rsidRPr="009B614F">
        <w:t xml:space="preserve"> Should this statement be adopted or </w:t>
      </w:r>
      <w:proofErr w:type="gramStart"/>
      <w:r w:rsidRPr="009B614F">
        <w:t>not.</w:t>
      </w:r>
      <w:proofErr w:type="gramEnd"/>
    </w:p>
    <w:p w14:paraId="30337FD1" w14:textId="77777777" w:rsidR="001B354F" w:rsidRPr="009B614F" w:rsidRDefault="001B354F" w:rsidP="001B354F"/>
    <w:p w14:paraId="192DDEDE" w14:textId="77777777" w:rsidR="001B354F" w:rsidRPr="009B614F" w:rsidRDefault="001B354F" w:rsidP="001B354F">
      <w:pPr>
        <w:rPr>
          <w:rFonts w:eastAsiaTheme="majorEastAsia"/>
          <w:b/>
          <w:iCs/>
          <w:sz w:val="26"/>
        </w:rPr>
      </w:pPr>
    </w:p>
    <w:p w14:paraId="0FCBB44E" w14:textId="77777777" w:rsidR="001B354F" w:rsidRPr="009B614F" w:rsidRDefault="001B354F" w:rsidP="001B354F">
      <w:pPr>
        <w:pStyle w:val="Heading4"/>
        <w:rPr>
          <w:rFonts w:eastAsia="Times New Roman" w:cs="Calibri"/>
        </w:rPr>
      </w:pPr>
      <w:r w:rsidRPr="009B614F">
        <w:rPr>
          <w:rFonts w:cs="Calibri"/>
        </w:rPr>
        <w:t xml:space="preserve">Violation: </w:t>
      </w:r>
      <w:r>
        <w:rPr>
          <w:rFonts w:cs="Calibri"/>
        </w:rPr>
        <w:t>they don’t defend the topic – cx proves.</w:t>
      </w:r>
      <w:r w:rsidRPr="009B614F">
        <w:rPr>
          <w:rFonts w:cs="Calibri"/>
        </w:rPr>
        <w:t xml:space="preserve"> </w:t>
      </w:r>
      <w:r w:rsidRPr="009B614F">
        <w:rPr>
          <w:rFonts w:eastAsia="Times New Roman" w:cs="Calibri"/>
        </w:rPr>
        <w:t xml:space="preserve">At </w:t>
      </w:r>
      <w:r w:rsidRPr="009B614F">
        <w:rPr>
          <w:rFonts w:eastAsia="Times New Roman" w:cs="Calibri"/>
          <w:u w:val="single"/>
        </w:rPr>
        <w:t>best</w:t>
      </w:r>
      <w:r w:rsidRPr="009B614F">
        <w:rPr>
          <w:rFonts w:eastAsia="Times New Roman" w:cs="Calibri"/>
        </w:rPr>
        <w:t xml:space="preserve"> they’re extra topical which is a </w:t>
      </w:r>
      <w:r w:rsidRPr="009B614F">
        <w:rPr>
          <w:rFonts w:eastAsia="Times New Roman" w:cs="Calibri"/>
          <w:u w:val="single"/>
        </w:rPr>
        <w:t>voter</w:t>
      </w:r>
      <w:r w:rsidRPr="009B614F">
        <w:rPr>
          <w:rFonts w:eastAsia="Times New Roman" w:cs="Calibri"/>
        </w:rPr>
        <w:t xml:space="preserve"> for exploding limits and inflating aff solvency </w:t>
      </w:r>
      <w:r w:rsidRPr="009B614F">
        <w:rPr>
          <w:rFonts w:eastAsia="Times New Roman" w:cs="Calibri"/>
          <w:u w:val="single"/>
        </w:rPr>
        <w:t>or</w:t>
      </w:r>
      <w:r w:rsidRPr="009B614F">
        <w:rPr>
          <w:rFonts w:eastAsia="Times New Roman" w:cs="Calibri"/>
        </w:rPr>
        <w:t xml:space="preserve"> effects topical which is </w:t>
      </w:r>
      <w:r w:rsidRPr="009B614F">
        <w:rPr>
          <w:rFonts w:eastAsia="Times New Roman" w:cs="Calibri"/>
          <w:u w:val="single"/>
        </w:rPr>
        <w:t>worse</w:t>
      </w:r>
      <w:r w:rsidRPr="009B614F">
        <w:rPr>
          <w:rFonts w:eastAsia="Times New Roman" w:cs="Calibri"/>
        </w:rPr>
        <w:t>, since any small aff can spill up to the resolution.</w:t>
      </w:r>
    </w:p>
    <w:p w14:paraId="14D0DD05" w14:textId="77777777" w:rsidR="001B354F" w:rsidRPr="009B614F" w:rsidRDefault="001B354F" w:rsidP="001B354F"/>
    <w:p w14:paraId="2BBBC3A3" w14:textId="77777777" w:rsidR="001B354F" w:rsidRPr="009B614F" w:rsidRDefault="001B354F" w:rsidP="001B354F">
      <w:pPr>
        <w:pStyle w:val="Heading4"/>
        <w:rPr>
          <w:rFonts w:cs="Calibri"/>
        </w:rPr>
      </w:pPr>
      <w:r w:rsidRPr="009B614F">
        <w:rPr>
          <w:rFonts w:cs="Calibri"/>
        </w:rPr>
        <w:t xml:space="preserve">Vote neg for </w:t>
      </w:r>
      <w:r w:rsidRPr="009B614F">
        <w:rPr>
          <w:rFonts w:cs="Calibri"/>
          <w:u w:val="single"/>
        </w:rPr>
        <w:t>competitive equity and clash</w:t>
      </w:r>
      <w:r w:rsidRPr="009B614F">
        <w:rPr>
          <w:rFonts w:cs="Calibri"/>
        </w:rPr>
        <w:t xml:space="preserve">: changing the topic favors the aff because it destroys the only stasis point and makes </w:t>
      </w:r>
      <w:r w:rsidRPr="009B614F">
        <w:rPr>
          <w:rFonts w:cs="Calibri"/>
          <w:u w:val="single"/>
        </w:rPr>
        <w:t>prep</w:t>
      </w:r>
      <w:r w:rsidRPr="009B614F">
        <w:rPr>
          <w:rFonts w:cs="Calibri"/>
        </w:rPr>
        <w:t xml:space="preserve"> impossible because any ground is </w:t>
      </w:r>
      <w:r w:rsidRPr="009B614F">
        <w:rPr>
          <w:rFonts w:cs="Calibri"/>
          <w:u w:val="single"/>
        </w:rPr>
        <w:t>self-serving</w:t>
      </w:r>
      <w:r w:rsidRPr="009B614F">
        <w:rPr>
          <w:rFonts w:cs="Calibri"/>
        </w:rPr>
        <w:t xml:space="preserve">, </w:t>
      </w:r>
      <w:r w:rsidRPr="009B614F">
        <w:rPr>
          <w:rFonts w:cs="Calibri"/>
          <w:u w:val="single"/>
        </w:rPr>
        <w:t>concessionary</w:t>
      </w:r>
      <w:r w:rsidRPr="009B614F">
        <w:rPr>
          <w:rFonts w:cs="Calibri"/>
        </w:rPr>
        <w:t xml:space="preserve">, and from </w:t>
      </w:r>
      <w:r w:rsidRPr="009B614F">
        <w:rPr>
          <w:rFonts w:cs="Calibri"/>
          <w:u w:val="single"/>
        </w:rPr>
        <w:t>distorted literature bases</w:t>
      </w:r>
      <w:r w:rsidRPr="009B614F">
        <w:rPr>
          <w:rFonts w:cs="Calibri"/>
        </w:rPr>
        <w:t xml:space="preserve">. Their model allows someone to specialize for </w:t>
      </w:r>
      <w:r w:rsidRPr="009B614F">
        <w:rPr>
          <w:rFonts w:cs="Calibri"/>
          <w:u w:val="single"/>
        </w:rPr>
        <w:t>4 years</w:t>
      </w:r>
      <w:r w:rsidRPr="009B614F">
        <w:rPr>
          <w:rFonts w:cs="Calibri"/>
        </w:rPr>
        <w:t xml:space="preserve"> giving them an edge over people who switch </w:t>
      </w:r>
      <w:r w:rsidRPr="009B614F">
        <w:rPr>
          <w:rFonts w:cs="Calibri"/>
          <w:u w:val="single"/>
        </w:rPr>
        <w:t>every 2 months</w:t>
      </w:r>
      <w:r w:rsidRPr="009B614F">
        <w:rPr>
          <w:rFonts w:cs="Calibri"/>
        </w:rPr>
        <w:t xml:space="preserve">. Filter this through debate’s </w:t>
      </w:r>
      <w:r w:rsidRPr="009B614F">
        <w:rPr>
          <w:rFonts w:cs="Calibri"/>
          <w:u w:val="single"/>
        </w:rPr>
        <w:t>nature</w:t>
      </w:r>
      <w:r w:rsidRPr="009B614F">
        <w:rPr>
          <w:rFonts w:cs="Calibri"/>
        </w:rPr>
        <w:t xml:space="preserve"> of being a game where both teams want to </w:t>
      </w:r>
      <w:r w:rsidRPr="009B614F">
        <w:rPr>
          <w:rFonts w:cs="Calibri"/>
          <w:u w:val="single"/>
        </w:rPr>
        <w:t>win</w:t>
      </w:r>
      <w:r w:rsidRPr="009B614F">
        <w:rPr>
          <w:rFonts w:cs="Calibri"/>
        </w:rPr>
        <w:t xml:space="preserve">, which becomes meaningless without </w:t>
      </w:r>
      <w:r w:rsidRPr="009B614F">
        <w:rPr>
          <w:rFonts w:cs="Calibri"/>
          <w:u w:val="single"/>
        </w:rPr>
        <w:t>constraints</w:t>
      </w:r>
      <w:r w:rsidRPr="009B614F">
        <w:rPr>
          <w:rFonts w:cs="Calibri"/>
        </w:rPr>
        <w:t>.</w:t>
      </w:r>
    </w:p>
    <w:p w14:paraId="5D4D0E3E" w14:textId="77777777" w:rsidR="001B354F" w:rsidRPr="009B614F" w:rsidRDefault="001B354F" w:rsidP="001B354F"/>
    <w:p w14:paraId="70284C0B" w14:textId="77777777" w:rsidR="001B354F" w:rsidRPr="009B614F" w:rsidRDefault="001B354F" w:rsidP="001B354F">
      <w:pPr>
        <w:pStyle w:val="Heading4"/>
        <w:rPr>
          <w:rFonts w:cs="Calibri"/>
        </w:rPr>
      </w:pPr>
      <w:r w:rsidRPr="009B614F">
        <w:rPr>
          <w:rFonts w:cs="Calibri"/>
        </w:rPr>
        <w:t>Impacts:</w:t>
      </w:r>
    </w:p>
    <w:p w14:paraId="54FA34EF" w14:textId="77777777" w:rsidR="001B354F" w:rsidRPr="009B614F" w:rsidRDefault="001B354F" w:rsidP="001B354F"/>
    <w:p w14:paraId="1DCDA73E" w14:textId="77777777" w:rsidR="001B354F" w:rsidRDefault="001B354F" w:rsidP="001B354F">
      <w:pPr>
        <w:pStyle w:val="Heading4"/>
        <w:rPr>
          <w:rFonts w:cs="Calibri"/>
          <w:bCs/>
        </w:rPr>
      </w:pPr>
      <w:r w:rsidRPr="009B614F">
        <w:rPr>
          <w:rFonts w:cs="Calibri"/>
        </w:rPr>
        <w:t xml:space="preserve">1] Procedural fairness </w:t>
      </w:r>
      <w:r w:rsidRPr="009B614F">
        <w:rPr>
          <w:rFonts w:cs="Calibri"/>
          <w:u w:val="single"/>
        </w:rPr>
        <w:t>outweighs</w:t>
      </w:r>
      <w:r>
        <w:rPr>
          <w:rFonts w:cs="Calibri"/>
          <w:bCs/>
        </w:rPr>
        <w:t xml:space="preserve"> – </w:t>
      </w:r>
    </w:p>
    <w:p w14:paraId="7595B702" w14:textId="77777777" w:rsidR="001B354F" w:rsidRDefault="001B354F" w:rsidP="001B354F">
      <w:pPr>
        <w:pStyle w:val="Heading4"/>
        <w:rPr>
          <w:rFonts w:cs="Calibri"/>
          <w:bCs/>
        </w:rPr>
      </w:pPr>
      <w:r w:rsidRPr="009B614F">
        <w:rPr>
          <w:rFonts w:cs="Calibri"/>
          <w:bCs/>
        </w:rPr>
        <w:t xml:space="preserve">a) </w:t>
      </w:r>
      <w:r w:rsidRPr="00727F0B">
        <w:rPr>
          <w:rFonts w:cs="Calibri"/>
          <w:bCs/>
          <w:u w:val="single"/>
        </w:rPr>
        <w:t>Intrinsicness</w:t>
      </w:r>
      <w:r w:rsidRPr="009B614F">
        <w:rPr>
          <w:rFonts w:cs="Calibri"/>
          <w:bCs/>
        </w:rPr>
        <w:t xml:space="preserve">—debate is a </w:t>
      </w:r>
      <w:r w:rsidRPr="009B614F">
        <w:rPr>
          <w:rFonts w:cs="Calibri"/>
          <w:bCs/>
          <w:u w:val="single"/>
        </w:rPr>
        <w:t>game</w:t>
      </w:r>
      <w:r w:rsidRPr="009B614F">
        <w:rPr>
          <w:rFonts w:cs="Calibri"/>
          <w:bCs/>
        </w:rPr>
        <w:t xml:space="preserve"> and equity </w:t>
      </w:r>
      <w:proofErr w:type="gramStart"/>
      <w:r w:rsidRPr="009B614F">
        <w:rPr>
          <w:rFonts w:cs="Calibri"/>
          <w:bCs/>
        </w:rPr>
        <w:t>is</w:t>
      </w:r>
      <w:proofErr w:type="gramEnd"/>
      <w:r w:rsidRPr="009B614F">
        <w:rPr>
          <w:rFonts w:cs="Calibri"/>
          <w:bCs/>
        </w:rPr>
        <w:t xml:space="preserve"> necessary to sustain the activity </w:t>
      </w:r>
    </w:p>
    <w:p w14:paraId="0B9ABE7E" w14:textId="77777777" w:rsidR="001B354F" w:rsidRPr="00727F0B" w:rsidRDefault="001B354F" w:rsidP="001B354F"/>
    <w:p w14:paraId="4A8A9781" w14:textId="77777777" w:rsidR="001B354F" w:rsidRDefault="001B354F" w:rsidP="001B354F">
      <w:pPr>
        <w:pStyle w:val="Heading4"/>
        <w:rPr>
          <w:rFonts w:cs="Calibri"/>
          <w:bCs/>
        </w:rPr>
      </w:pPr>
      <w:r w:rsidRPr="009B614F">
        <w:rPr>
          <w:rFonts w:cs="Calibri"/>
          <w:bCs/>
        </w:rPr>
        <w:t xml:space="preserve">b) </w:t>
      </w:r>
      <w:r>
        <w:rPr>
          <w:rFonts w:cs="Calibri"/>
          <w:bCs/>
          <w:u w:val="single"/>
        </w:rPr>
        <w:t>P</w:t>
      </w:r>
      <w:r w:rsidRPr="00727F0B">
        <w:rPr>
          <w:rFonts w:cs="Calibri"/>
          <w:bCs/>
          <w:u w:val="single"/>
        </w:rPr>
        <w:t>robability</w:t>
      </w:r>
      <w:r w:rsidRPr="009B614F">
        <w:rPr>
          <w:rFonts w:cs="Calibri"/>
          <w:bCs/>
        </w:rPr>
        <w:t xml:space="preserve">—debate </w:t>
      </w:r>
      <w:r w:rsidRPr="009B614F">
        <w:rPr>
          <w:rFonts w:cs="Calibri"/>
          <w:bCs/>
          <w:u w:val="single"/>
        </w:rPr>
        <w:t>can’t alter</w:t>
      </w:r>
      <w:r w:rsidRPr="009B614F">
        <w:rPr>
          <w:rFonts w:cs="Calibri"/>
          <w:bCs/>
        </w:rPr>
        <w:t xml:space="preserve"> subjectivity, but it </w:t>
      </w:r>
      <w:r w:rsidRPr="009B614F">
        <w:rPr>
          <w:rFonts w:cs="Calibri"/>
          <w:bCs/>
          <w:u w:val="single"/>
        </w:rPr>
        <w:t>can</w:t>
      </w:r>
      <w:r w:rsidRPr="009B614F">
        <w:rPr>
          <w:rFonts w:cs="Calibri"/>
          <w:bCs/>
        </w:rPr>
        <w:t xml:space="preserve"> rectify skews </w:t>
      </w:r>
    </w:p>
    <w:p w14:paraId="41E2FE63" w14:textId="77777777" w:rsidR="001B354F" w:rsidRPr="00727F0B" w:rsidRDefault="001B354F" w:rsidP="001B354F"/>
    <w:p w14:paraId="4B379DEF" w14:textId="77777777" w:rsidR="001B354F" w:rsidRDefault="001B354F" w:rsidP="001B354F"/>
    <w:p w14:paraId="2FB2A9C6" w14:textId="77777777" w:rsidR="001B354F" w:rsidRPr="009B614F" w:rsidRDefault="001B354F" w:rsidP="001B354F"/>
    <w:p w14:paraId="7427E37F" w14:textId="77777777" w:rsidR="001B354F" w:rsidRPr="009B614F" w:rsidRDefault="001B354F" w:rsidP="001B354F">
      <w:pPr>
        <w:pStyle w:val="Heading4"/>
        <w:rPr>
          <w:rFonts w:eastAsia="Times New Roman" w:cs="Calibri"/>
        </w:rPr>
      </w:pPr>
      <w:r w:rsidRPr="009B614F">
        <w:rPr>
          <w:rFonts w:cs="Calibri"/>
        </w:rPr>
        <w:t>2] Switch Side Debate—</w:t>
      </w:r>
      <w:r w:rsidRPr="009B614F">
        <w:rPr>
          <w:rFonts w:eastAsia="Times New Roman" w:cs="Calibri"/>
        </w:rPr>
        <w:t xml:space="preserve">they can read it as a </w:t>
      </w:r>
      <w:r w:rsidRPr="009B614F">
        <w:rPr>
          <w:rFonts w:eastAsia="Times New Roman" w:cs="Calibri"/>
          <w:u w:val="single"/>
        </w:rPr>
        <w:t>K</w:t>
      </w:r>
      <w:r w:rsidRPr="009B614F">
        <w:rPr>
          <w:rFonts w:eastAsia="Times New Roman" w:cs="Calibri"/>
        </w:rPr>
        <w:t xml:space="preserve"> against affirmatives—forces debaters to consider issues from </w:t>
      </w:r>
      <w:r w:rsidRPr="009B614F">
        <w:rPr>
          <w:rFonts w:eastAsia="Times New Roman" w:cs="Calibri"/>
          <w:u w:val="single"/>
        </w:rPr>
        <w:t>multiple perspectives</w:t>
      </w:r>
      <w:r w:rsidRPr="009B614F">
        <w:rPr>
          <w:rFonts w:eastAsia="Times New Roman" w:cs="Calibri"/>
        </w:rPr>
        <w:t xml:space="preserve">. Non-topical affs allow individuals to establish </w:t>
      </w:r>
      <w:r w:rsidRPr="009B614F">
        <w:rPr>
          <w:rFonts w:eastAsia="Times New Roman" w:cs="Calibri"/>
          <w:u w:val="single"/>
        </w:rPr>
        <w:t>their own metrics</w:t>
      </w:r>
      <w:r w:rsidRPr="009B614F">
        <w:rPr>
          <w:rFonts w:eastAsia="Times New Roman" w:cs="Calibri"/>
        </w:rPr>
        <w:t xml:space="preserve"> for what they want to debate leading to </w:t>
      </w:r>
      <w:r w:rsidRPr="009B614F">
        <w:rPr>
          <w:rFonts w:eastAsia="Times New Roman" w:cs="Calibri"/>
          <w:u w:val="single"/>
        </w:rPr>
        <w:t>dogmatism</w:t>
      </w:r>
      <w:r w:rsidRPr="009B614F">
        <w:rPr>
          <w:rFonts w:eastAsia="Times New Roman" w:cs="Calibri"/>
        </w:rPr>
        <w:t>.</w:t>
      </w:r>
    </w:p>
    <w:p w14:paraId="4A960DDF" w14:textId="77777777" w:rsidR="001B354F" w:rsidRPr="009B614F" w:rsidRDefault="001B354F" w:rsidP="001B354F"/>
    <w:p w14:paraId="799EF7EE" w14:textId="77777777" w:rsidR="001B354F" w:rsidRPr="009B614F" w:rsidRDefault="001B354F" w:rsidP="001B354F">
      <w:pPr>
        <w:pStyle w:val="Heading4"/>
        <w:rPr>
          <w:rFonts w:cs="Calibri"/>
          <w:u w:val="single"/>
        </w:rPr>
      </w:pPr>
      <w:r w:rsidRPr="009B614F">
        <w:rPr>
          <w:rFonts w:cs="Calibri"/>
          <w:u w:val="single"/>
        </w:rPr>
        <w:t>No impact turns</w:t>
      </w:r>
      <w:r w:rsidRPr="009B614F">
        <w:rPr>
          <w:rFonts w:cs="Calibri"/>
        </w:rPr>
        <w:t xml:space="preserve"> – T is just like a </w:t>
      </w:r>
      <w:r w:rsidRPr="009B614F">
        <w:rPr>
          <w:rFonts w:cs="Calibri"/>
          <w:u w:val="single"/>
        </w:rPr>
        <w:t>disad or K</w:t>
      </w:r>
      <w:r w:rsidRPr="009B614F">
        <w:rPr>
          <w:rFonts w:cs="Calibri"/>
        </w:rPr>
        <w:t xml:space="preserve"> – just like the cap k that says non-topical affs reinforce capitalism – impositions are </w:t>
      </w:r>
      <w:r w:rsidRPr="009B614F">
        <w:rPr>
          <w:rFonts w:cs="Calibri"/>
          <w:u w:val="single"/>
        </w:rPr>
        <w:t>inevitable</w:t>
      </w:r>
      <w:r w:rsidRPr="009B614F">
        <w:rPr>
          <w:rFonts w:cs="Calibri"/>
        </w:rPr>
        <w:t xml:space="preserve"> because the negative has the </w:t>
      </w:r>
      <w:r w:rsidRPr="009B614F">
        <w:rPr>
          <w:rFonts w:cs="Calibri"/>
          <w:u w:val="single"/>
        </w:rPr>
        <w:t>burden of rejoinder</w:t>
      </w:r>
      <w:r w:rsidRPr="009B614F">
        <w:rPr>
          <w:rFonts w:cs="Calibri"/>
        </w:rPr>
        <w:t xml:space="preserve"> – every link says the aff </w:t>
      </w:r>
      <w:r w:rsidRPr="009B614F">
        <w:rPr>
          <w:rFonts w:cs="Calibri"/>
          <w:u w:val="single"/>
        </w:rPr>
        <w:t>did something wrong</w:t>
      </w:r>
      <w:r w:rsidRPr="009B614F">
        <w:rPr>
          <w:rFonts w:cs="Calibri"/>
        </w:rPr>
        <w:t xml:space="preserve"> and </w:t>
      </w:r>
      <w:proofErr w:type="spellStart"/>
      <w:r w:rsidRPr="009B614F">
        <w:rPr>
          <w:rFonts w:cs="Calibri"/>
        </w:rPr>
        <w:t>theres</w:t>
      </w:r>
      <w:proofErr w:type="spellEnd"/>
      <w:r w:rsidRPr="009B614F">
        <w:rPr>
          <w:rFonts w:cs="Calibri"/>
        </w:rPr>
        <w:t xml:space="preserve"> a </w:t>
      </w:r>
      <w:r w:rsidRPr="009B614F">
        <w:rPr>
          <w:rFonts w:cs="Calibri"/>
          <w:u w:val="single"/>
        </w:rPr>
        <w:t>version of the aff</w:t>
      </w:r>
      <w:r w:rsidRPr="009B614F">
        <w:rPr>
          <w:rFonts w:cs="Calibri"/>
        </w:rPr>
        <w:t xml:space="preserve"> that </w:t>
      </w:r>
      <w:r w:rsidRPr="009B614F">
        <w:rPr>
          <w:rFonts w:cs="Calibri"/>
          <w:u w:val="single"/>
        </w:rPr>
        <w:t>wouldn’t have linked</w:t>
      </w:r>
    </w:p>
    <w:p w14:paraId="5550C881" w14:textId="77777777" w:rsidR="001B354F" w:rsidRPr="001B354F" w:rsidRDefault="001B354F" w:rsidP="001B354F"/>
    <w:p w14:paraId="38BCE147" w14:textId="273FA69C" w:rsidR="00955DA5" w:rsidRDefault="00424819" w:rsidP="00716E03">
      <w:pPr>
        <w:pStyle w:val="Heading2"/>
      </w:pPr>
      <w:r>
        <w:t>Case</w:t>
      </w:r>
    </w:p>
    <w:p w14:paraId="13A2C86D" w14:textId="77777777" w:rsidR="00866140" w:rsidRPr="009B614F" w:rsidRDefault="00866140" w:rsidP="00866140">
      <w:pPr>
        <w:pStyle w:val="Heading3"/>
        <w:rPr>
          <w:rFonts w:cs="Calibri"/>
        </w:rPr>
      </w:pPr>
      <w:r w:rsidRPr="009B614F">
        <w:rPr>
          <w:rFonts w:cs="Calibri"/>
        </w:rPr>
        <w:t>1NC – Presumption</w:t>
      </w:r>
    </w:p>
    <w:p w14:paraId="66EFA96E" w14:textId="77777777" w:rsidR="00866140" w:rsidRPr="009B614F" w:rsidRDefault="00866140" w:rsidP="00866140">
      <w:pPr>
        <w:pStyle w:val="Heading4"/>
        <w:rPr>
          <w:rFonts w:cs="Calibri"/>
        </w:rPr>
      </w:pPr>
      <w:r w:rsidRPr="009B614F">
        <w:rPr>
          <w:rFonts w:cs="Calibri"/>
        </w:rPr>
        <w:t xml:space="preserve">Presumption </w:t>
      </w:r>
      <w:r w:rsidRPr="009B614F">
        <w:rPr>
          <w:rFonts w:cs="Calibri"/>
          <w:u w:val="single"/>
        </w:rPr>
        <w:t>flips neg</w:t>
      </w:r>
      <w:r w:rsidRPr="009B614F">
        <w:rPr>
          <w:rFonts w:cs="Calibri"/>
        </w:rPr>
        <w:t xml:space="preserve"> against K affs – they have the </w:t>
      </w:r>
      <w:r w:rsidRPr="009B614F">
        <w:rPr>
          <w:rFonts w:cs="Calibri"/>
          <w:u w:val="single"/>
        </w:rPr>
        <w:t>burden of proof</w:t>
      </w:r>
      <w:r w:rsidRPr="009B614F">
        <w:rPr>
          <w:rFonts w:cs="Calibri"/>
        </w:rPr>
        <w:t xml:space="preserve"> since they aren’t defending the rez. That’s key to ensure the neg has a </w:t>
      </w:r>
      <w:r w:rsidRPr="009B614F">
        <w:rPr>
          <w:rFonts w:cs="Calibri"/>
          <w:u w:val="single"/>
        </w:rPr>
        <w:t>shot at engagement</w:t>
      </w:r>
      <w:r w:rsidRPr="009B614F">
        <w:rPr>
          <w:rFonts w:cs="Calibri"/>
        </w:rPr>
        <w:t>.</w:t>
      </w:r>
    </w:p>
    <w:p w14:paraId="1343C4C5" w14:textId="77777777" w:rsidR="00866140" w:rsidRPr="009B614F" w:rsidRDefault="00866140" w:rsidP="00866140"/>
    <w:p w14:paraId="29E06AF2" w14:textId="77777777" w:rsidR="00866140" w:rsidRPr="009B614F" w:rsidRDefault="00866140" w:rsidP="00866140">
      <w:pPr>
        <w:pStyle w:val="Heading4"/>
        <w:rPr>
          <w:rFonts w:cs="Calibri"/>
        </w:rPr>
      </w:pPr>
      <w:r w:rsidRPr="009B614F">
        <w:rPr>
          <w:rFonts w:cs="Calibri"/>
        </w:rPr>
        <w:t xml:space="preserve">Vote neg on </w:t>
      </w:r>
      <w:r w:rsidRPr="009B614F">
        <w:rPr>
          <w:rFonts w:cs="Calibri"/>
          <w:u w:val="single"/>
        </w:rPr>
        <w:t>presumption</w:t>
      </w:r>
      <w:r w:rsidRPr="009B614F">
        <w:rPr>
          <w:rFonts w:cs="Calibri"/>
        </w:rPr>
        <w:t>:</w:t>
      </w:r>
    </w:p>
    <w:p w14:paraId="2173944B" w14:textId="77777777" w:rsidR="00866140" w:rsidRPr="009B614F" w:rsidRDefault="00866140" w:rsidP="00866140">
      <w:pPr>
        <w:pStyle w:val="Heading4"/>
        <w:rPr>
          <w:rFonts w:cs="Calibri"/>
        </w:rPr>
      </w:pPr>
      <w:r w:rsidRPr="009B614F">
        <w:rPr>
          <w:rFonts w:cs="Calibri"/>
        </w:rPr>
        <w:t xml:space="preserve">1] </w:t>
      </w:r>
      <w:r w:rsidRPr="009B614F">
        <w:rPr>
          <w:rFonts w:cs="Calibri"/>
          <w:u w:val="single"/>
        </w:rPr>
        <w:t>Systems</w:t>
      </w:r>
      <w:r w:rsidRPr="009B614F">
        <w:rPr>
          <w:rFonts w:cs="Calibri"/>
        </w:rPr>
        <w:t xml:space="preserve">--the 1AC says institutions create social realities that replicate </w:t>
      </w:r>
      <w:proofErr w:type="gramStart"/>
      <w:r w:rsidRPr="009B614F">
        <w:rPr>
          <w:rFonts w:cs="Calibri"/>
        </w:rPr>
        <w:t>violence</w:t>
      </w:r>
      <w:proofErr w:type="gramEnd"/>
      <w:r w:rsidRPr="009B614F">
        <w:rPr>
          <w:rFonts w:cs="Calibri"/>
        </w:rPr>
        <w:t xml:space="preserve"> but in-round discourse does </w:t>
      </w:r>
      <w:r w:rsidRPr="009B614F">
        <w:rPr>
          <w:rFonts w:cs="Calibri"/>
          <w:u w:val="single"/>
        </w:rPr>
        <w:t>nothing</w:t>
      </w:r>
      <w:r w:rsidRPr="009B614F">
        <w:rPr>
          <w:rFonts w:cs="Calibri"/>
        </w:rPr>
        <w:t xml:space="preserve"> to alter conditions. All you do is encourage teams to write </w:t>
      </w:r>
      <w:r w:rsidRPr="009B614F">
        <w:rPr>
          <w:rFonts w:cs="Calibri"/>
          <w:u w:val="single"/>
        </w:rPr>
        <w:t>better framework blocks</w:t>
      </w:r>
      <w:r w:rsidRPr="009B614F">
        <w:rPr>
          <w:rFonts w:cs="Calibri"/>
        </w:rPr>
        <w:t>.</w:t>
      </w:r>
    </w:p>
    <w:p w14:paraId="6A0CB492" w14:textId="3C449D03" w:rsidR="00866140" w:rsidRPr="009B614F" w:rsidRDefault="00866140" w:rsidP="00866140">
      <w:pPr>
        <w:pStyle w:val="Heading4"/>
        <w:rPr>
          <w:rFonts w:cs="Calibri"/>
        </w:rPr>
      </w:pPr>
      <w:r w:rsidRPr="009B614F">
        <w:rPr>
          <w:rFonts w:cs="Calibri"/>
        </w:rPr>
        <w:t xml:space="preserve">2] </w:t>
      </w:r>
      <w:r w:rsidRPr="009B614F">
        <w:rPr>
          <w:rFonts w:cs="Calibri"/>
          <w:u w:val="single"/>
        </w:rPr>
        <w:t>Spillover</w:t>
      </w:r>
      <w:r w:rsidRPr="009B614F">
        <w:rPr>
          <w:rFonts w:cs="Calibri"/>
        </w:rPr>
        <w:t xml:space="preserve">--they are missing an </w:t>
      </w:r>
      <w:r w:rsidRPr="009B614F">
        <w:rPr>
          <w:rFonts w:cs="Calibri"/>
          <w:u w:val="single"/>
        </w:rPr>
        <w:t>internal link</w:t>
      </w:r>
      <w:r w:rsidRPr="009B614F">
        <w:rPr>
          <w:rFonts w:cs="Calibri"/>
        </w:rPr>
        <w:t xml:space="preserve"> as to </w:t>
      </w:r>
      <w:r w:rsidRPr="009B614F">
        <w:rPr>
          <w:rFonts w:cs="Calibri"/>
          <w:u w:val="single"/>
        </w:rPr>
        <w:t>why</w:t>
      </w:r>
      <w:r w:rsidRPr="009B614F">
        <w:rPr>
          <w:rFonts w:cs="Calibri"/>
        </w:rPr>
        <w:t xml:space="preserve"> they need the ballot or </w:t>
      </w:r>
      <w:r w:rsidRPr="009B614F">
        <w:rPr>
          <w:rFonts w:cs="Calibri"/>
          <w:u w:val="single"/>
        </w:rPr>
        <w:t>why</w:t>
      </w:r>
      <w:r w:rsidRPr="009B614F">
        <w:rPr>
          <w:rFonts w:cs="Calibri"/>
        </w:rPr>
        <w:t xml:space="preserve"> the reading of the aff </w:t>
      </w:r>
      <w:proofErr w:type="gramStart"/>
      <w:r w:rsidRPr="009B614F">
        <w:rPr>
          <w:rFonts w:cs="Calibri"/>
        </w:rPr>
        <w:t>forwards</w:t>
      </w:r>
      <w:proofErr w:type="gramEnd"/>
      <w:r w:rsidRPr="009B614F">
        <w:rPr>
          <w:rFonts w:cs="Calibri"/>
        </w:rPr>
        <w:t xml:space="preserve"> change.</w:t>
      </w:r>
      <w:r w:rsidR="000B424E">
        <w:rPr>
          <w:rFonts w:cs="Calibri"/>
        </w:rPr>
        <w:t xml:space="preserve"> </w:t>
      </w:r>
    </w:p>
    <w:p w14:paraId="403CA96D" w14:textId="77777777" w:rsidR="00866140" w:rsidRPr="00866140" w:rsidRDefault="00866140" w:rsidP="00866140"/>
    <w:p w14:paraId="4E6727A0" w14:textId="59639468" w:rsidR="00866140" w:rsidRDefault="00866140" w:rsidP="00866140">
      <w:pPr>
        <w:pStyle w:val="Heading4"/>
      </w:pPr>
      <w:r w:rsidRPr="00670019">
        <w:t>RO</w:t>
      </w:r>
      <w:r>
        <w:t>J</w:t>
      </w:r>
      <w:r w:rsidRPr="00670019">
        <w:t xml:space="preserve"> is to </w:t>
      </w:r>
      <w:r w:rsidRPr="000C7875">
        <w:rPr>
          <w:u w:val="single"/>
        </w:rPr>
        <w:t>vote for the better debater</w:t>
      </w:r>
      <w:r w:rsidRPr="00670019">
        <w:t xml:space="preserve">. Only evaluating the </w:t>
      </w:r>
      <w:r w:rsidRPr="000C7875">
        <w:rPr>
          <w:u w:val="single"/>
        </w:rPr>
        <w:t>consequences</w:t>
      </w:r>
      <w:r w:rsidRPr="00670019">
        <w:t xml:space="preserve"> of the plan allows us to determine the </w:t>
      </w:r>
      <w:r w:rsidRPr="000C7875">
        <w:rPr>
          <w:u w:val="single"/>
        </w:rPr>
        <w:t>practical impacts of politics</w:t>
      </w:r>
      <w:r w:rsidRPr="00670019">
        <w:t xml:space="preserve"> and preserves the </w:t>
      </w:r>
      <w:r w:rsidRPr="000C7875">
        <w:rPr>
          <w:u w:val="single"/>
        </w:rPr>
        <w:t>predictability</w:t>
      </w:r>
      <w:r w:rsidRPr="00670019">
        <w:t xml:space="preserve"> that fosters </w:t>
      </w:r>
      <w:r w:rsidRPr="000C7875">
        <w:rPr>
          <w:u w:val="single"/>
        </w:rPr>
        <w:t>engagement</w:t>
      </w:r>
      <w:r w:rsidRPr="00670019">
        <w:t xml:space="preserve">. </w:t>
      </w:r>
      <w:r w:rsidRPr="000C7875">
        <w:rPr>
          <w:u w:val="single"/>
        </w:rPr>
        <w:t>Rigorous contestation</w:t>
      </w:r>
      <w:r w:rsidRPr="00670019">
        <w:t xml:space="preserve"> and </w:t>
      </w:r>
      <w:r w:rsidRPr="000C7875">
        <w:rPr>
          <w:u w:val="single"/>
        </w:rPr>
        <w:t>third and fourth-line testing</w:t>
      </w:r>
      <w:r w:rsidRPr="00670019">
        <w:t xml:space="preserve"> are key to generate the </w:t>
      </w:r>
      <w:r w:rsidRPr="000C7875">
        <w:rPr>
          <w:u w:val="single"/>
        </w:rPr>
        <w:t>self-reflexivity</w:t>
      </w:r>
      <w:r w:rsidRPr="00670019">
        <w:t xml:space="preserve"> that creates </w:t>
      </w:r>
      <w:r w:rsidRPr="000C7875">
        <w:rPr>
          <w:u w:val="single"/>
        </w:rPr>
        <w:t>ethical subjects</w:t>
      </w:r>
      <w:r w:rsidRPr="00670019">
        <w:t xml:space="preserve">. </w:t>
      </w:r>
    </w:p>
    <w:p w14:paraId="5C414766" w14:textId="74DFA1EA" w:rsidR="00772CFD" w:rsidRDefault="00772CFD" w:rsidP="00772CFD"/>
    <w:p w14:paraId="166A4EA5" w14:textId="77777777" w:rsidR="002E57B4" w:rsidRPr="00871FCD" w:rsidRDefault="002E57B4" w:rsidP="002E57B4">
      <w:pPr>
        <w:pStyle w:val="Heading4"/>
      </w:pPr>
      <w:r>
        <w:t xml:space="preserve">Debate is </w:t>
      </w:r>
      <w:r w:rsidRPr="00871FCD">
        <w:rPr>
          <w:u w:val="single"/>
        </w:rPr>
        <w:t>good</w:t>
      </w:r>
      <w:r>
        <w:t xml:space="preserve">: it gives us the </w:t>
      </w:r>
      <w:r w:rsidRPr="00871FCD">
        <w:rPr>
          <w:u w:val="single"/>
        </w:rPr>
        <w:t>self-reflexivity</w:t>
      </w:r>
      <w:r>
        <w:t xml:space="preserve"> necessary to pass </w:t>
      </w:r>
      <w:r w:rsidRPr="00871FCD">
        <w:rPr>
          <w:u w:val="single"/>
        </w:rPr>
        <w:t>effective policy</w:t>
      </w:r>
      <w:r>
        <w:t xml:space="preserve"> by forcing </w:t>
      </w:r>
      <w:r w:rsidRPr="00871FCD">
        <w:rPr>
          <w:u w:val="single"/>
        </w:rPr>
        <w:t>rigorous argument refinement</w:t>
      </w:r>
      <w:r>
        <w:t xml:space="preserve"> through </w:t>
      </w:r>
      <w:r w:rsidRPr="00871FCD">
        <w:rPr>
          <w:u w:val="single"/>
        </w:rPr>
        <w:t>contestation</w:t>
      </w:r>
      <w:r>
        <w:t xml:space="preserve"> which allows us to filter out fake news while </w:t>
      </w:r>
      <w:r w:rsidRPr="00871FCD">
        <w:rPr>
          <w:u w:val="single"/>
        </w:rPr>
        <w:t>breaking down biases</w:t>
      </w:r>
      <w:r>
        <w:t xml:space="preserve"> – proven by debaters like Neal </w:t>
      </w:r>
      <w:proofErr w:type="spellStart"/>
      <w:r>
        <w:t>Katayal</w:t>
      </w:r>
      <w:proofErr w:type="spellEnd"/>
      <w:r>
        <w:t xml:space="preserve"> who made </w:t>
      </w:r>
      <w:r w:rsidRPr="00871FCD">
        <w:rPr>
          <w:u w:val="single"/>
        </w:rPr>
        <w:t>CJR reform</w:t>
      </w:r>
      <w:r>
        <w:t xml:space="preserve"> or Leslie Wexler who passed </w:t>
      </w:r>
      <w:r w:rsidRPr="00871FCD">
        <w:rPr>
          <w:u w:val="single"/>
        </w:rPr>
        <w:t>climate policy</w:t>
      </w:r>
      <w:r>
        <w:t xml:space="preserve">. Destroying debate would destroy the </w:t>
      </w:r>
      <w:r w:rsidRPr="00871FCD">
        <w:rPr>
          <w:u w:val="single"/>
        </w:rPr>
        <w:t>homes</w:t>
      </w:r>
      <w:r>
        <w:t xml:space="preserve"> of minorities who consider debate a </w:t>
      </w:r>
      <w:r w:rsidRPr="00871FCD">
        <w:rPr>
          <w:u w:val="single"/>
        </w:rPr>
        <w:t>safe space</w:t>
      </w:r>
      <w:r>
        <w:t xml:space="preserve"> or rely on it for </w:t>
      </w:r>
      <w:r w:rsidRPr="00871FCD">
        <w:rPr>
          <w:u w:val="single"/>
        </w:rPr>
        <w:t>scholarships</w:t>
      </w:r>
      <w:r>
        <w:t>.</w:t>
      </w:r>
    </w:p>
    <w:p w14:paraId="425372DD" w14:textId="77777777" w:rsidR="002E57B4" w:rsidRDefault="002E57B4" w:rsidP="00772CFD"/>
    <w:p w14:paraId="6CB62761" w14:textId="232329AA" w:rsidR="000B424E" w:rsidRPr="00CB5695" w:rsidRDefault="000B424E" w:rsidP="000B424E">
      <w:pPr>
        <w:pStyle w:val="Heading4"/>
      </w:pPr>
      <w:r>
        <w:t xml:space="preserve">Donate to their cause </w:t>
      </w:r>
      <w:r w:rsidRPr="004409FF">
        <w:rPr>
          <w:u w:val="single"/>
        </w:rPr>
        <w:t>instead of a W</w:t>
      </w:r>
      <w:r>
        <w:t xml:space="preserve"> – results in Tabroom don’t make </w:t>
      </w:r>
      <w:r w:rsidRPr="004409FF">
        <w:rPr>
          <w:u w:val="single"/>
        </w:rPr>
        <w:t>material changes</w:t>
      </w:r>
      <w:r>
        <w:t xml:space="preserve"> in the real world but </w:t>
      </w:r>
      <w:r w:rsidRPr="004409FF">
        <w:rPr>
          <w:u w:val="single"/>
        </w:rPr>
        <w:t>donating does</w:t>
      </w:r>
      <w:r>
        <w:t xml:space="preserve"> – donating solves case and is their </w:t>
      </w:r>
      <w:r w:rsidRPr="004409FF">
        <w:rPr>
          <w:u w:val="single"/>
        </w:rPr>
        <w:t>only route to true solvency</w:t>
      </w:r>
      <w:r w:rsidR="00CB5695">
        <w:t>.</w:t>
      </w:r>
    </w:p>
    <w:p w14:paraId="4FE78942" w14:textId="13803561" w:rsidR="00424819" w:rsidRDefault="00D3619F" w:rsidP="00D3619F">
      <w:pPr>
        <w:pStyle w:val="Heading3"/>
      </w:pPr>
      <w:r>
        <w:t>1NC – Advocacy</w:t>
      </w:r>
    </w:p>
    <w:p w14:paraId="030CECA5" w14:textId="77777777" w:rsidR="00C7534D" w:rsidRPr="00772CFD" w:rsidRDefault="00C7534D" w:rsidP="00C7534D">
      <w:pPr>
        <w:pStyle w:val="Heading4"/>
        <w:rPr>
          <w:rFonts w:asciiTheme="minorHAnsi" w:eastAsia="Times New Roman" w:hAnsiTheme="minorHAnsi" w:cstheme="minorHAnsi"/>
        </w:rPr>
      </w:pPr>
      <w:r w:rsidRPr="00772CFD">
        <w:rPr>
          <w:rFonts w:asciiTheme="minorHAnsi" w:eastAsia="Times New Roman" w:hAnsiTheme="minorHAnsi" w:cstheme="minorHAnsi"/>
        </w:rPr>
        <w:t>Their forwarding of the resolution solely to evidence its violent qualities is an affective investment in the violent norms of debate that they’ve critiqued---turning the case.</w:t>
      </w:r>
    </w:p>
    <w:p w14:paraId="21DF2825" w14:textId="77777777" w:rsidR="00C7534D" w:rsidRPr="00772CFD" w:rsidRDefault="00C7534D" w:rsidP="00C7534D">
      <w:pPr>
        <w:rPr>
          <w:rFonts w:asciiTheme="minorHAnsi" w:hAnsiTheme="minorHAnsi" w:cstheme="minorHAnsi"/>
        </w:rPr>
      </w:pPr>
      <w:r w:rsidRPr="00772CFD">
        <w:rPr>
          <w:rStyle w:val="Style13ptBold"/>
          <w:rFonts w:asciiTheme="minorHAnsi" w:hAnsiTheme="minorHAnsi" w:cstheme="minorHAnsi"/>
        </w:rPr>
        <w:t>Lundberg 12 –</w:t>
      </w:r>
      <w:r w:rsidRPr="00772CFD">
        <w:rPr>
          <w:rFonts w:asciiTheme="minorHAnsi" w:hAnsiTheme="minorHAnsi" w:cstheme="minorHAnsi"/>
        </w:rPr>
        <w:t xml:space="preserve"> Dr. Christian Lundberg, Co-Director of the University Program in Cultural Studies and Professor of Rhetoric at the University of North Carolina, PhD in Communication Studies from Northwestern University, MA in Divinity from Emory University, BA from the University of Redlands, Lacan in Public: Psychoanalysis and the Science of Rhetoric, p. 174-177</w:t>
      </w:r>
    </w:p>
    <w:p w14:paraId="0913E1BF" w14:textId="77777777" w:rsidR="00C7534D" w:rsidRPr="00772CFD" w:rsidRDefault="00C7534D" w:rsidP="00C7534D">
      <w:pPr>
        <w:rPr>
          <w:rFonts w:asciiTheme="minorHAnsi" w:hAnsiTheme="minorHAnsi" w:cstheme="minorHAnsi"/>
          <w:sz w:val="16"/>
        </w:rPr>
      </w:pPr>
      <w:r w:rsidRPr="00772CFD">
        <w:rPr>
          <w:rFonts w:asciiTheme="minorHAnsi" w:hAnsiTheme="minorHAnsi" w:cstheme="minorHAnsi"/>
          <w:sz w:val="16"/>
        </w:rPr>
        <w:t xml:space="preserve">Thus, "as hysterics you demand a new master: you will get it!" </w:t>
      </w:r>
      <w:r w:rsidRPr="00772CFD">
        <w:rPr>
          <w:rStyle w:val="StyleUnderline"/>
          <w:rFonts w:asciiTheme="minorHAnsi" w:hAnsiTheme="minorHAnsi" w:cstheme="minorHAnsi"/>
          <w:highlight w:val="green"/>
        </w:rPr>
        <w:t>At the register of</w:t>
      </w:r>
      <w:r w:rsidRPr="00772CFD">
        <w:rPr>
          <w:rStyle w:val="StyleUnderline"/>
          <w:rFonts w:asciiTheme="minorHAnsi" w:hAnsiTheme="minorHAnsi" w:cstheme="minorHAnsi"/>
        </w:rPr>
        <w:t xml:space="preserve"> manifest content, </w:t>
      </w:r>
      <w:r w:rsidRPr="00772CFD">
        <w:rPr>
          <w:rStyle w:val="StyleUnderline"/>
          <w:rFonts w:asciiTheme="minorHAnsi" w:hAnsiTheme="minorHAnsi" w:cstheme="minorHAnsi"/>
          <w:highlight w:val="green"/>
        </w:rPr>
        <w:t>demands are claims for action</w:t>
      </w:r>
      <w:r w:rsidRPr="00772CFD">
        <w:rPr>
          <w:rStyle w:val="StyleUnderline"/>
          <w:rFonts w:asciiTheme="minorHAnsi" w:hAnsiTheme="minorHAnsi" w:cstheme="minorHAnsi"/>
        </w:rPr>
        <w:t xml:space="preserve"> and seemingly powerful, </w:t>
      </w:r>
      <w:r w:rsidRPr="00772CFD">
        <w:rPr>
          <w:rStyle w:val="StyleUnderline"/>
          <w:rFonts w:asciiTheme="minorHAnsi" w:hAnsiTheme="minorHAnsi" w:cstheme="minorHAnsi"/>
          <w:highlight w:val="green"/>
        </w:rPr>
        <w:t>but at the level of</w:t>
      </w:r>
      <w:r w:rsidRPr="00772CFD">
        <w:rPr>
          <w:rStyle w:val="StyleUnderline"/>
          <w:rFonts w:asciiTheme="minorHAnsi" w:hAnsiTheme="minorHAnsi" w:cstheme="minorHAnsi"/>
        </w:rPr>
        <w:t xml:space="preserve"> the </w:t>
      </w:r>
      <w:r w:rsidRPr="00772CFD">
        <w:rPr>
          <w:rStyle w:val="StyleUnderline"/>
          <w:rFonts w:asciiTheme="minorHAnsi" w:hAnsiTheme="minorHAnsi" w:cstheme="minorHAnsi"/>
          <w:highlight w:val="green"/>
        </w:rPr>
        <w:t>rhetorical form</w:t>
      </w:r>
      <w:r w:rsidRPr="00772CFD">
        <w:rPr>
          <w:rStyle w:val="StyleUnderline"/>
          <w:rFonts w:asciiTheme="minorHAnsi" w:hAnsiTheme="minorHAnsi" w:cstheme="minorHAnsi"/>
        </w:rPr>
        <w:t xml:space="preserve"> of the demand or in the register of enjoyment, demand </w:t>
      </w:r>
      <w:r w:rsidRPr="00772CFD">
        <w:rPr>
          <w:rStyle w:val="StyleUnderline"/>
          <w:rFonts w:asciiTheme="minorHAnsi" w:hAnsiTheme="minorHAnsi" w:cstheme="minorHAnsi"/>
          <w:highlight w:val="green"/>
        </w:rPr>
        <w:t>is a</w:t>
      </w:r>
      <w:r w:rsidRPr="00772CFD">
        <w:rPr>
          <w:rStyle w:val="StyleUnderline"/>
          <w:rFonts w:asciiTheme="minorHAnsi" w:hAnsiTheme="minorHAnsi" w:cstheme="minorHAnsi"/>
        </w:rPr>
        <w:t xml:space="preserve"> kind of </w:t>
      </w:r>
      <w:r w:rsidRPr="00772CFD">
        <w:rPr>
          <w:rStyle w:val="Emphasis"/>
          <w:rFonts w:asciiTheme="minorHAnsi" w:hAnsiTheme="minorHAnsi" w:cstheme="minorHAnsi"/>
          <w:highlight w:val="green"/>
        </w:rPr>
        <w:t>surrender</w:t>
      </w:r>
      <w:r w:rsidRPr="00772CFD">
        <w:rPr>
          <w:rStyle w:val="StyleUnderline"/>
          <w:rFonts w:asciiTheme="minorHAnsi" w:hAnsiTheme="minorHAnsi" w:cstheme="minorHAnsi"/>
        </w:rPr>
        <w:t xml:space="preserve">. As a </w:t>
      </w:r>
      <w:r w:rsidRPr="00772CFD">
        <w:rPr>
          <w:rStyle w:val="StyleUnderline"/>
          <w:rFonts w:asciiTheme="minorHAnsi" w:hAnsiTheme="minorHAnsi" w:cstheme="minorHAnsi"/>
          <w:i/>
        </w:rPr>
        <w:t>relation of address</w:t>
      </w:r>
      <w:r w:rsidRPr="00772CFD">
        <w:rPr>
          <w:rStyle w:val="StyleUnderline"/>
          <w:rFonts w:asciiTheme="minorHAnsi" w:hAnsiTheme="minorHAnsi" w:cstheme="minorHAnsi"/>
        </w:rPr>
        <w:t xml:space="preserve"> the hysterical demand is </w:t>
      </w:r>
      <w:r w:rsidRPr="00772CFD">
        <w:rPr>
          <w:rStyle w:val="StyleUnderline"/>
          <w:rFonts w:asciiTheme="minorHAnsi" w:hAnsiTheme="minorHAnsi" w:cstheme="minorHAnsi"/>
          <w:highlight w:val="green"/>
        </w:rPr>
        <w:t>more</w:t>
      </w:r>
      <w:r w:rsidRPr="00772CFD">
        <w:rPr>
          <w:rStyle w:val="StyleUnderline"/>
          <w:rFonts w:asciiTheme="minorHAnsi" w:hAnsiTheme="minorHAnsi" w:cstheme="minorHAnsi"/>
        </w:rPr>
        <w:t xml:space="preserve"> a demand </w:t>
      </w:r>
      <w:r w:rsidRPr="00772CFD">
        <w:rPr>
          <w:rStyle w:val="StyleUnderline"/>
          <w:rFonts w:asciiTheme="minorHAnsi" w:hAnsiTheme="minorHAnsi" w:cstheme="minorHAnsi"/>
          <w:highlight w:val="green"/>
        </w:rPr>
        <w:t xml:space="preserve">for </w:t>
      </w:r>
      <w:r w:rsidRPr="00772CFD">
        <w:rPr>
          <w:rStyle w:val="Emphasis"/>
          <w:rFonts w:asciiTheme="minorHAnsi" w:hAnsiTheme="minorHAnsi" w:cstheme="minorHAnsi"/>
          <w:highlight w:val="green"/>
        </w:rPr>
        <w:t>recognition</w:t>
      </w:r>
      <w:r w:rsidRPr="00772CFD">
        <w:rPr>
          <w:rStyle w:val="StyleUnderline"/>
          <w:rFonts w:asciiTheme="minorHAnsi" w:hAnsiTheme="minorHAnsi" w:cstheme="minorHAnsi"/>
        </w:rPr>
        <w:t xml:space="preserve"> and love </w:t>
      </w:r>
      <w:r w:rsidRPr="00772CFD">
        <w:rPr>
          <w:rStyle w:val="StyleUnderline"/>
          <w:rFonts w:asciiTheme="minorHAnsi" w:hAnsiTheme="minorHAnsi" w:cstheme="minorHAnsi"/>
          <w:highlight w:val="green"/>
        </w:rPr>
        <w:t>from a</w:t>
      </w:r>
      <w:r w:rsidRPr="00772CFD">
        <w:rPr>
          <w:rStyle w:val="StyleUnderline"/>
          <w:rFonts w:asciiTheme="minorHAnsi" w:hAnsiTheme="minorHAnsi" w:cstheme="minorHAnsi"/>
        </w:rPr>
        <w:t xml:space="preserve">n ostensibly </w:t>
      </w:r>
      <w:r w:rsidRPr="00772CFD">
        <w:rPr>
          <w:rStyle w:val="StyleUnderline"/>
          <w:rFonts w:asciiTheme="minorHAnsi" w:hAnsiTheme="minorHAnsi" w:cstheme="minorHAnsi"/>
          <w:highlight w:val="green"/>
        </w:rPr>
        <w:t xml:space="preserve">repressive order than a </w:t>
      </w:r>
      <w:r w:rsidRPr="00772CFD">
        <w:rPr>
          <w:rStyle w:val="Emphasis"/>
          <w:rFonts w:asciiTheme="minorHAnsi" w:hAnsiTheme="minorHAnsi" w:cstheme="minorHAnsi"/>
          <w:highlight w:val="green"/>
        </w:rPr>
        <w:t>claim for change</w:t>
      </w:r>
      <w:r w:rsidRPr="00772CFD">
        <w:rPr>
          <w:rFonts w:asciiTheme="minorHAnsi" w:hAnsiTheme="minorHAnsi" w:cstheme="minorHAnsi"/>
          <w:sz w:val="16"/>
        </w:rPr>
        <w:t xml:space="preserve">. The limitation of the students' </w:t>
      </w:r>
      <w:proofErr w:type="gramStart"/>
      <w:r w:rsidRPr="00772CFD">
        <w:rPr>
          <w:rFonts w:asciiTheme="minorHAnsi" w:hAnsiTheme="minorHAnsi" w:cstheme="minorHAnsi"/>
          <w:sz w:val="16"/>
        </w:rPr>
        <w:t>call</w:t>
      </w:r>
      <w:proofErr w:type="gramEnd"/>
      <w:r w:rsidRPr="00772CFD">
        <w:rPr>
          <w:rFonts w:asciiTheme="minorHAnsi" w:hAnsiTheme="minorHAnsi" w:cstheme="minorHAnsi"/>
          <w:sz w:val="16"/>
        </w:rPr>
        <w:t xml:space="preserve"> on Lacan does not lie in the end they sought but in the fact that the hysterical address never quite breaks free from its framing of the master. </w:t>
      </w:r>
      <w:r w:rsidRPr="00772CFD">
        <w:rPr>
          <w:rStyle w:val="StyleUnderline"/>
          <w:rFonts w:asciiTheme="minorHAnsi" w:hAnsiTheme="minorHAnsi" w:cstheme="minorHAnsi"/>
          <w:highlight w:val="green"/>
        </w:rPr>
        <w:t>The fundamental problem</w:t>
      </w:r>
      <w:r w:rsidRPr="00772CFD">
        <w:rPr>
          <w:rFonts w:asciiTheme="minorHAnsi" w:hAnsiTheme="minorHAnsi" w:cstheme="minorHAnsi"/>
          <w:sz w:val="16"/>
        </w:rPr>
        <w:t xml:space="preserve"> of democracy </w:t>
      </w:r>
      <w:r w:rsidRPr="00772CFD">
        <w:rPr>
          <w:rStyle w:val="StyleUnderline"/>
          <w:rFonts w:asciiTheme="minorHAnsi" w:hAnsiTheme="minorHAnsi" w:cstheme="minorHAnsi"/>
          <w:highlight w:val="green"/>
        </w:rPr>
        <w:t xml:space="preserve">is not articulating </w:t>
      </w:r>
      <w:r w:rsidRPr="00772CFD">
        <w:rPr>
          <w:rStyle w:val="Emphasis"/>
          <w:rFonts w:asciiTheme="minorHAnsi" w:hAnsiTheme="minorHAnsi" w:cstheme="minorHAnsi"/>
          <w:highlight w:val="green"/>
        </w:rPr>
        <w:t>resistance</w:t>
      </w:r>
      <w:r w:rsidRPr="00772CFD">
        <w:rPr>
          <w:rStyle w:val="StyleUnderline"/>
          <w:rFonts w:asciiTheme="minorHAnsi" w:hAnsiTheme="minorHAnsi" w:cstheme="minorHAnsi"/>
        </w:rPr>
        <w:t xml:space="preserve"> over and against hegemony </w:t>
      </w:r>
      <w:r w:rsidRPr="00772CFD">
        <w:rPr>
          <w:rStyle w:val="StyleUnderline"/>
          <w:rFonts w:asciiTheme="minorHAnsi" w:hAnsiTheme="minorHAnsi" w:cstheme="minorHAnsi"/>
          <w:highlight w:val="green"/>
        </w:rPr>
        <w:t>but rather</w:t>
      </w:r>
      <w:r w:rsidRPr="00772CFD">
        <w:rPr>
          <w:rStyle w:val="StyleUnderline"/>
          <w:rFonts w:asciiTheme="minorHAnsi" w:hAnsiTheme="minorHAnsi" w:cstheme="minorHAnsi"/>
        </w:rPr>
        <w:t xml:space="preserve"> the </w:t>
      </w:r>
      <w:r w:rsidRPr="00772CFD">
        <w:rPr>
          <w:rStyle w:val="StyleUnderline"/>
          <w:rFonts w:asciiTheme="minorHAnsi" w:hAnsiTheme="minorHAnsi" w:cstheme="minorHAnsi"/>
          <w:highlight w:val="green"/>
        </w:rPr>
        <w:t>practices</w:t>
      </w:r>
      <w:r w:rsidRPr="00772CFD">
        <w:rPr>
          <w:rStyle w:val="StyleUnderline"/>
          <w:rFonts w:asciiTheme="minorHAnsi" w:hAnsiTheme="minorHAnsi" w:cstheme="minorHAnsi"/>
        </w:rPr>
        <w:t xml:space="preserve"> of enjoyment </w:t>
      </w:r>
      <w:r w:rsidRPr="00772CFD">
        <w:rPr>
          <w:rStyle w:val="StyleUnderline"/>
          <w:rFonts w:asciiTheme="minorHAnsi" w:hAnsiTheme="minorHAnsi" w:cstheme="minorHAnsi"/>
          <w:highlight w:val="green"/>
        </w:rPr>
        <w:t xml:space="preserve">that </w:t>
      </w:r>
      <w:r w:rsidRPr="00772CFD">
        <w:rPr>
          <w:rStyle w:val="Emphasis"/>
          <w:rFonts w:asciiTheme="minorHAnsi" w:hAnsiTheme="minorHAnsi" w:cstheme="minorHAnsi"/>
          <w:highlight w:val="green"/>
        </w:rPr>
        <w:t>sustain a</w:t>
      </w:r>
      <w:r w:rsidRPr="00772CFD">
        <w:rPr>
          <w:rStyle w:val="Emphasis"/>
          <w:rFonts w:asciiTheme="minorHAnsi" w:hAnsiTheme="minorHAnsi" w:cstheme="minorHAnsi"/>
        </w:rPr>
        <w:t>n addiction</w:t>
      </w:r>
      <w:r w:rsidRPr="00772CFD">
        <w:rPr>
          <w:rStyle w:val="StyleUnderline"/>
          <w:rFonts w:asciiTheme="minorHAnsi" w:hAnsiTheme="minorHAnsi" w:cstheme="minorHAnsi"/>
        </w:rPr>
        <w:t xml:space="preserve"> to mastery and a </w:t>
      </w:r>
      <w:r w:rsidRPr="00772CFD">
        <w:rPr>
          <w:rStyle w:val="StyleUnderline"/>
          <w:rFonts w:asciiTheme="minorHAnsi" w:hAnsiTheme="minorHAnsi" w:cstheme="minorHAnsi"/>
          <w:highlight w:val="green"/>
        </w:rPr>
        <w:t>deferral of desire</w:t>
      </w:r>
      <w:r w:rsidRPr="00772CFD">
        <w:rPr>
          <w:rFonts w:asciiTheme="minorHAnsi" w:hAnsiTheme="minorHAnsi" w:cstheme="minorHAnsi"/>
          <w:sz w:val="16"/>
        </w:rPr>
        <w:t>.</w:t>
      </w:r>
      <w:r>
        <w:rPr>
          <w:rFonts w:asciiTheme="minorHAnsi" w:hAnsiTheme="minorHAnsi" w:cstheme="minorHAnsi"/>
          <w:sz w:val="16"/>
        </w:rPr>
        <w:t xml:space="preserve"> </w:t>
      </w:r>
      <w:r w:rsidRPr="00772CFD">
        <w:rPr>
          <w:rFonts w:asciiTheme="minorHAnsi" w:hAnsiTheme="minorHAnsi" w:cstheme="minorHAnsi"/>
          <w:sz w:val="16"/>
        </w:rPr>
        <w:t xml:space="preserve">Hysteria is a politically effective subject position in some ways, but </w:t>
      </w:r>
      <w:r w:rsidRPr="00772CFD">
        <w:rPr>
          <w:rStyle w:val="StyleUnderline"/>
          <w:rFonts w:asciiTheme="minorHAnsi" w:hAnsiTheme="minorHAnsi" w:cstheme="minorHAnsi"/>
          <w:highlight w:val="green"/>
        </w:rPr>
        <w:t xml:space="preserve">it is </w:t>
      </w:r>
      <w:r w:rsidRPr="00772CFD">
        <w:rPr>
          <w:rStyle w:val="Emphasis"/>
          <w:rFonts w:asciiTheme="minorHAnsi" w:hAnsiTheme="minorHAnsi" w:cstheme="minorHAnsi"/>
          <w:highlight w:val="green"/>
        </w:rPr>
        <w:t>politically constraining</w:t>
      </w:r>
      <w:r w:rsidRPr="00772CFD">
        <w:rPr>
          <w:rFonts w:asciiTheme="minorHAnsi" w:hAnsiTheme="minorHAnsi" w:cstheme="minorHAnsi"/>
          <w:sz w:val="16"/>
        </w:rPr>
        <w:t xml:space="preserve"> from the perspective of organized political dissent. If not a unidirectional practice of resistance, hysteria is </w:t>
      </w:r>
      <w:r w:rsidRPr="00772CFD">
        <w:rPr>
          <w:rStyle w:val="StyleUnderline"/>
          <w:rFonts w:asciiTheme="minorHAnsi" w:hAnsiTheme="minorHAnsi" w:cstheme="minorHAnsi"/>
        </w:rPr>
        <w:t xml:space="preserve">at best a politics of </w:t>
      </w:r>
      <w:r w:rsidRPr="00772CFD">
        <w:rPr>
          <w:rStyle w:val="Emphasis"/>
          <w:rFonts w:asciiTheme="minorHAnsi" w:hAnsiTheme="minorHAnsi" w:cstheme="minorHAnsi"/>
        </w:rPr>
        <w:t>interruption</w:t>
      </w:r>
      <w:r w:rsidRPr="00772CFD">
        <w:rPr>
          <w:rStyle w:val="StyleUnderline"/>
          <w:rFonts w:asciiTheme="minorHAnsi" w:hAnsiTheme="minorHAnsi" w:cstheme="minorHAnsi"/>
        </w:rPr>
        <w:t>. Imagine a world where the state was the perfect and complete embodiment of a hegemonic order</w:t>
      </w:r>
      <w:r w:rsidRPr="00772CFD">
        <w:rPr>
          <w:rFonts w:asciiTheme="minorHAnsi" w:hAnsiTheme="minorHAnsi" w:cstheme="minorHAnsi"/>
          <w:sz w:val="16"/>
        </w:rPr>
        <w:t xml:space="preserve">, without interruption or remainder, and the discursive system was hermetically closed. </w:t>
      </w:r>
      <w:r w:rsidRPr="00772CFD">
        <w:rPr>
          <w:rStyle w:val="StyleUnderline"/>
          <w:rFonts w:asciiTheme="minorHAnsi" w:hAnsiTheme="minorHAnsi" w:cstheme="minorHAnsi"/>
        </w:rPr>
        <w:t>Politics would be an impossibility</w:t>
      </w:r>
      <w:r w:rsidRPr="00772CFD">
        <w:rPr>
          <w:rFonts w:asciiTheme="minorHAnsi" w:hAnsiTheme="minorHAnsi" w:cstheme="minorHAnsi"/>
          <w:sz w:val="16"/>
        </w:rPr>
        <w:t xml:space="preserve">: with no site for contest or reappropriation, politics would simply be the automatic extension of structure. Hysteria is a site of interruption, in that hysteria represents a challenge to our hypothetical system, refusing straightforward incorporation by its symbolic logic. </w:t>
      </w:r>
      <w:r w:rsidRPr="00772CFD">
        <w:rPr>
          <w:rStyle w:val="StyleUnderline"/>
          <w:rFonts w:asciiTheme="minorHAnsi" w:hAnsiTheme="minorHAnsi" w:cstheme="minorHAnsi"/>
        </w:rPr>
        <w:t>But, stepping outside</w:t>
      </w:r>
      <w:r w:rsidRPr="00772CFD">
        <w:rPr>
          <w:rFonts w:asciiTheme="minorHAnsi" w:hAnsiTheme="minorHAnsi" w:cstheme="minorHAnsi"/>
          <w:sz w:val="16"/>
        </w:rPr>
        <w:t xml:space="preserve"> this hypothetical non-polity, on balance, hysteria </w:t>
      </w:r>
      <w:r w:rsidRPr="00772CFD">
        <w:rPr>
          <w:rStyle w:val="StyleUnderline"/>
          <w:rFonts w:asciiTheme="minorHAnsi" w:hAnsiTheme="minorHAnsi" w:cstheme="minorHAnsi"/>
        </w:rPr>
        <w:t xml:space="preserve">is politically constraining because </w:t>
      </w:r>
      <w:r w:rsidRPr="00772CFD">
        <w:rPr>
          <w:rStyle w:val="StyleUnderline"/>
          <w:rFonts w:asciiTheme="minorHAnsi" w:hAnsiTheme="minorHAnsi" w:cstheme="minorHAnsi"/>
          <w:highlight w:val="green"/>
        </w:rPr>
        <w:t>the form</w:t>
      </w:r>
      <w:r w:rsidRPr="00772CFD">
        <w:rPr>
          <w:rStyle w:val="StyleUnderline"/>
          <w:rFonts w:asciiTheme="minorHAnsi" w:hAnsiTheme="minorHAnsi" w:cstheme="minorHAnsi"/>
        </w:rPr>
        <w:t xml:space="preserve"> of the demand, as a way of organizing the field of political enjoyment, </w:t>
      </w:r>
      <w:r w:rsidRPr="00772CFD">
        <w:rPr>
          <w:rStyle w:val="Emphasis"/>
          <w:rFonts w:asciiTheme="minorHAnsi" w:hAnsiTheme="minorHAnsi" w:cstheme="minorHAnsi"/>
          <w:highlight w:val="green"/>
        </w:rPr>
        <w:t>requires</w:t>
      </w:r>
      <w:r w:rsidRPr="00772CFD">
        <w:rPr>
          <w:rStyle w:val="Emphasis"/>
          <w:rFonts w:asciiTheme="minorHAnsi" w:hAnsiTheme="minorHAnsi" w:cstheme="minorHAnsi"/>
        </w:rPr>
        <w:t xml:space="preserve"> that </w:t>
      </w:r>
      <w:r w:rsidRPr="00772CFD">
        <w:rPr>
          <w:rStyle w:val="Emphasis"/>
          <w:rFonts w:asciiTheme="minorHAnsi" w:hAnsiTheme="minorHAnsi" w:cstheme="minorHAnsi"/>
          <w:highlight w:val="green"/>
        </w:rPr>
        <w:t>the system continue to act in certain ways to sustain its logic</w:t>
      </w:r>
      <w:r w:rsidRPr="00772CFD">
        <w:rPr>
          <w:rStyle w:val="StyleUnderline"/>
          <w:rFonts w:asciiTheme="minorHAnsi" w:hAnsiTheme="minorHAnsi" w:cstheme="minorHAnsi"/>
          <w:highlight w:val="green"/>
        </w:rPr>
        <w:t xml:space="preserve">. Though </w:t>
      </w:r>
      <w:r w:rsidRPr="00772CFD">
        <w:rPr>
          <w:rStyle w:val="Emphasis"/>
          <w:rFonts w:asciiTheme="minorHAnsi" w:hAnsiTheme="minorHAnsi" w:cstheme="minorHAnsi"/>
          <w:highlight w:val="green"/>
        </w:rPr>
        <w:t>on the surface</w:t>
      </w:r>
      <w:r w:rsidRPr="00772CFD">
        <w:rPr>
          <w:rStyle w:val="StyleUnderline"/>
          <w:rFonts w:asciiTheme="minorHAnsi" w:hAnsiTheme="minorHAnsi" w:cstheme="minorHAnsi"/>
        </w:rPr>
        <w:t xml:space="preserve"> it is </w:t>
      </w:r>
      <w:r w:rsidRPr="00772CFD">
        <w:rPr>
          <w:rStyle w:val="StyleUnderline"/>
          <w:rFonts w:asciiTheme="minorHAnsi" w:hAnsiTheme="minorHAnsi" w:cstheme="minorHAnsi"/>
          <w:highlight w:val="green"/>
        </w:rPr>
        <w:t>an act of</w:t>
      </w:r>
      <w:r w:rsidRPr="00772CFD">
        <w:rPr>
          <w:rStyle w:val="StyleUnderline"/>
          <w:rFonts w:asciiTheme="minorHAnsi" w:hAnsiTheme="minorHAnsi" w:cstheme="minorHAnsi"/>
        </w:rPr>
        <w:t xml:space="preserve"> symbolic </w:t>
      </w:r>
      <w:r w:rsidRPr="00772CFD">
        <w:rPr>
          <w:rStyle w:val="StyleUnderline"/>
          <w:rFonts w:asciiTheme="minorHAnsi" w:hAnsiTheme="minorHAnsi" w:cstheme="minorHAnsi"/>
          <w:highlight w:val="green"/>
        </w:rPr>
        <w:t>dissent</w:t>
      </w:r>
      <w:r w:rsidRPr="00772CFD">
        <w:rPr>
          <w:rFonts w:asciiTheme="minorHAnsi" w:hAnsiTheme="minorHAnsi" w:cstheme="minorHAnsi"/>
          <w:sz w:val="16"/>
        </w:rPr>
        <w:t xml:space="preserve">, hysteria represents </w:t>
      </w:r>
      <w:r w:rsidRPr="00772CFD">
        <w:rPr>
          <w:rStyle w:val="StyleUnderline"/>
          <w:rFonts w:asciiTheme="minorHAnsi" w:hAnsiTheme="minorHAnsi" w:cstheme="minorHAnsi"/>
          <w:highlight w:val="green"/>
        </w:rPr>
        <w:t xml:space="preserve">an </w:t>
      </w:r>
      <w:r w:rsidRPr="00772CFD">
        <w:rPr>
          <w:rStyle w:val="Emphasis"/>
          <w:rFonts w:asciiTheme="minorHAnsi" w:hAnsiTheme="minorHAnsi" w:cstheme="minorHAnsi"/>
          <w:highlight w:val="green"/>
        </w:rPr>
        <w:t>affirmation</w:t>
      </w:r>
      <w:r w:rsidRPr="00772CFD">
        <w:rPr>
          <w:rStyle w:val="StyleUnderline"/>
          <w:rFonts w:asciiTheme="minorHAnsi" w:hAnsiTheme="minorHAnsi" w:cstheme="minorHAnsi"/>
          <w:sz w:val="24"/>
          <w:highlight w:val="green"/>
        </w:rPr>
        <w:t xml:space="preserve"> </w:t>
      </w:r>
      <w:r w:rsidRPr="00772CFD">
        <w:rPr>
          <w:rStyle w:val="StyleUnderline"/>
          <w:rFonts w:asciiTheme="minorHAnsi" w:hAnsiTheme="minorHAnsi" w:cstheme="minorHAnsi"/>
          <w:highlight w:val="green"/>
        </w:rPr>
        <w:t>of a hegemonic order</w:t>
      </w:r>
      <w:r w:rsidRPr="00772CFD">
        <w:rPr>
          <w:rFonts w:asciiTheme="minorHAnsi" w:hAnsiTheme="minorHAnsi" w:cstheme="minorHAnsi"/>
          <w:sz w:val="16"/>
        </w:rPr>
        <w:t xml:space="preserve"> and is therefore a particularly fraught form of political </w:t>
      </w:r>
      <w:proofErr w:type="spellStart"/>
      <w:r w:rsidRPr="00772CFD">
        <w:rPr>
          <w:rFonts w:asciiTheme="minorHAnsi" w:hAnsiTheme="minorHAnsi" w:cstheme="minorHAnsi"/>
          <w:sz w:val="16"/>
        </w:rPr>
        <w:t>subjectivization</w:t>
      </w:r>
      <w:proofErr w:type="spellEnd"/>
      <w:r w:rsidRPr="00772CFD">
        <w:rPr>
          <w:rFonts w:asciiTheme="minorHAnsi" w:hAnsiTheme="minorHAnsi" w:cstheme="minorHAnsi"/>
          <w:sz w:val="16"/>
        </w:rPr>
        <w:t>.</w:t>
      </w:r>
      <w:r>
        <w:rPr>
          <w:rFonts w:asciiTheme="minorHAnsi" w:hAnsiTheme="minorHAnsi" w:cstheme="minorHAnsi"/>
          <w:sz w:val="16"/>
        </w:rPr>
        <w:t xml:space="preserve"> </w:t>
      </w:r>
      <w:r w:rsidRPr="00772CFD">
        <w:rPr>
          <w:rFonts w:asciiTheme="minorHAnsi" w:hAnsiTheme="minorHAnsi" w:cstheme="minorHAnsi"/>
          <w:sz w:val="16"/>
        </w:rPr>
        <w:t xml:space="preserve">The case of the hysteric produces an additional problem in defining jouissance as equivalent with hegemony. One way of defining hysteria is to say that it is a form of enjoyment that is defined by its very disorganization. As Gerard </w:t>
      </w:r>
      <w:proofErr w:type="spellStart"/>
      <w:r w:rsidRPr="00772CFD">
        <w:rPr>
          <w:rFonts w:asciiTheme="minorHAnsi" w:hAnsiTheme="minorHAnsi" w:cstheme="minorHAnsi"/>
          <w:sz w:val="16"/>
        </w:rPr>
        <w:t>Wajcman</w:t>
      </w:r>
      <w:proofErr w:type="spellEnd"/>
      <w:r w:rsidRPr="00772CFD">
        <w:rPr>
          <w:rFonts w:asciiTheme="minorHAnsi" w:hAnsiTheme="minorHAnsi" w:cstheme="minorHAnsi"/>
          <w:sz w:val="16"/>
        </w:rPr>
        <w:t xml:space="preserve"> frames it, the fundamental analytical problem in defining hysteria is precisely that it is a paradoxical refusal of organized enjoyment by a constant act of deferral. This deferral functions by asserting a form of agency over the Other while simultaneously demanding that the Other provide an organizing principle for hysterical enjoyment, something the Other cannot provide. Hysteria never moves beyond the question or the riddle, as </w:t>
      </w:r>
      <w:proofErr w:type="spellStart"/>
      <w:r w:rsidRPr="00772CFD">
        <w:rPr>
          <w:rFonts w:asciiTheme="minorHAnsi" w:hAnsiTheme="minorHAnsi" w:cstheme="minorHAnsi"/>
          <w:sz w:val="16"/>
        </w:rPr>
        <w:t>Wajcman</w:t>
      </w:r>
      <w:proofErr w:type="spellEnd"/>
      <w:r w:rsidRPr="00772CFD">
        <w:rPr>
          <w:rFonts w:asciiTheme="minorHAnsi" w:hAnsiTheme="minorHAnsi" w:cstheme="minorHAnsi"/>
          <w:sz w:val="16"/>
        </w:rPr>
        <w:t xml:space="preserve"> argues: the "hysteric ... cannot be mastered by knowledge and therefore remains outside of history, even outside its own .... [I]f hysteria is a set of statements about the hysteric, then the hysteric is what eludes those statements, escapes this knowledge .... [T]he history of hysteria bears witness to something fundamental in the human condition-being put under pressure to answer a </w:t>
      </w:r>
      <w:proofErr w:type="spellStart"/>
      <w:proofErr w:type="gramStart"/>
      <w:r w:rsidRPr="00772CFD">
        <w:rPr>
          <w:rFonts w:asciiTheme="minorHAnsi" w:hAnsiTheme="minorHAnsi" w:cstheme="minorHAnsi"/>
          <w:sz w:val="16"/>
        </w:rPr>
        <w:t>question.T</w:t>
      </w:r>
      <w:proofErr w:type="spellEnd"/>
      <w:proofErr w:type="gramEnd"/>
      <w:r w:rsidRPr="00772CFD">
        <w:rPr>
          <w:rFonts w:asciiTheme="minorHAnsi" w:hAnsiTheme="minorHAnsi" w:cstheme="minorHAnsi"/>
          <w:sz w:val="16"/>
        </w:rPr>
        <w:t xml:space="preserve">'" Thus, a difficulty for a relatively formal/ structural account of hegemony as a substitute for jouissance without reduction: where is the place for a practice of enjoyment that by its nature eludes </w:t>
      </w:r>
      <w:proofErr w:type="spellStart"/>
      <w:r w:rsidRPr="00772CFD">
        <w:rPr>
          <w:rFonts w:asciiTheme="minorHAnsi" w:hAnsiTheme="minorHAnsi" w:cstheme="minorHAnsi"/>
          <w:sz w:val="16"/>
        </w:rPr>
        <w:t>nanling</w:t>
      </w:r>
      <w:proofErr w:type="spellEnd"/>
      <w:r w:rsidRPr="00772CFD">
        <w:rPr>
          <w:rFonts w:asciiTheme="minorHAnsi" w:hAnsiTheme="minorHAnsi" w:cstheme="minorHAnsi"/>
          <w:sz w:val="16"/>
        </w:rPr>
        <w:t xml:space="preserve"> in the order of knowledge? This account of hysteria provides a significant test case for the equation </w:t>
      </w:r>
      <w:proofErr w:type="spellStart"/>
      <w:r w:rsidRPr="00772CFD">
        <w:rPr>
          <w:rFonts w:asciiTheme="minorHAnsi" w:hAnsiTheme="minorHAnsi" w:cstheme="minorHAnsi"/>
          <w:sz w:val="16"/>
        </w:rPr>
        <w:t>betweenjouissance</w:t>
      </w:r>
      <w:proofErr w:type="spellEnd"/>
      <w:r w:rsidRPr="00772CFD">
        <w:rPr>
          <w:rFonts w:asciiTheme="minorHAnsi" w:hAnsiTheme="minorHAnsi" w:cstheme="minorHAnsi"/>
          <w:sz w:val="16"/>
        </w:rPr>
        <w:t xml:space="preserve"> and hegemony, for the political promise and peril of demands and ultimately for the efficacy of a hysterical politics. But the results of such a test can only be born out in the realm of everyday politics.</w:t>
      </w:r>
      <w:r>
        <w:rPr>
          <w:rFonts w:asciiTheme="minorHAnsi" w:hAnsiTheme="minorHAnsi" w:cstheme="minorHAnsi"/>
          <w:sz w:val="16"/>
        </w:rPr>
        <w:t xml:space="preserve"> </w:t>
      </w:r>
      <w:r w:rsidRPr="00772CFD">
        <w:rPr>
          <w:rFonts w:asciiTheme="minorHAnsi" w:hAnsiTheme="minorHAnsi" w:cstheme="minorHAnsi"/>
          <w:i/>
          <w:sz w:val="16"/>
        </w:rPr>
        <w:t>On Resistance: The Dangers of Enjoying One's Demands</w:t>
      </w:r>
      <w:r>
        <w:rPr>
          <w:rFonts w:asciiTheme="minorHAnsi" w:hAnsiTheme="minorHAnsi" w:cstheme="minorHAnsi"/>
          <w:i/>
          <w:sz w:val="16"/>
        </w:rPr>
        <w:t xml:space="preserve"> </w:t>
      </w:r>
      <w:r w:rsidRPr="00772CFD">
        <w:rPr>
          <w:rStyle w:val="StyleUnderline"/>
          <w:rFonts w:asciiTheme="minorHAnsi" w:hAnsiTheme="minorHAnsi" w:cstheme="minorHAnsi"/>
        </w:rPr>
        <w:t xml:space="preserve">The demands of </w:t>
      </w:r>
      <w:r w:rsidRPr="00772CFD">
        <w:rPr>
          <w:rStyle w:val="Emphasis"/>
          <w:rFonts w:asciiTheme="minorHAnsi" w:hAnsiTheme="minorHAnsi" w:cstheme="minorHAnsi"/>
        </w:rPr>
        <w:t>student revolutionaries</w:t>
      </w:r>
      <w:r w:rsidRPr="00772CFD">
        <w:rPr>
          <w:rFonts w:asciiTheme="minorHAnsi" w:hAnsiTheme="minorHAnsi" w:cstheme="minorHAnsi"/>
          <w:sz w:val="16"/>
        </w:rPr>
        <w:t xml:space="preserve"> and </w:t>
      </w:r>
      <w:proofErr w:type="spellStart"/>
      <w:r w:rsidRPr="00772CFD">
        <w:rPr>
          <w:rFonts w:asciiTheme="minorHAnsi" w:hAnsiTheme="minorHAnsi" w:cstheme="minorHAnsi"/>
          <w:sz w:val="16"/>
        </w:rPr>
        <w:t>antiglobalization</w:t>
      </w:r>
      <w:proofErr w:type="spellEnd"/>
      <w:r w:rsidRPr="00772CFD">
        <w:rPr>
          <w:rFonts w:asciiTheme="minorHAnsi" w:hAnsiTheme="minorHAnsi" w:cstheme="minorHAnsi"/>
          <w:sz w:val="16"/>
        </w:rPr>
        <w:t xml:space="preserve"> protestors </w:t>
      </w:r>
      <w:r w:rsidRPr="00772CFD">
        <w:rPr>
          <w:rStyle w:val="StyleUnderline"/>
          <w:rFonts w:asciiTheme="minorHAnsi" w:hAnsiTheme="minorHAnsi" w:cstheme="minorHAnsi"/>
        </w:rPr>
        <w:t>provide</w:t>
      </w:r>
      <w:r w:rsidRPr="00772CFD">
        <w:rPr>
          <w:rFonts w:asciiTheme="minorHAnsi" w:hAnsiTheme="minorHAnsi" w:cstheme="minorHAnsi"/>
          <w:sz w:val="16"/>
        </w:rPr>
        <w:t xml:space="preserve"> a set of </w:t>
      </w:r>
      <w:r w:rsidRPr="00772CFD">
        <w:rPr>
          <w:rStyle w:val="StyleUnderline"/>
          <w:rFonts w:asciiTheme="minorHAnsi" w:hAnsiTheme="minorHAnsi" w:cstheme="minorHAnsi"/>
        </w:rPr>
        <w:t>opportunities for interrogating hysteria as a political practice</w:t>
      </w:r>
      <w:r w:rsidRPr="00772CFD">
        <w:rPr>
          <w:rFonts w:asciiTheme="minorHAnsi" w:hAnsiTheme="minorHAnsi" w:cstheme="minorHAnsi"/>
          <w:sz w:val="16"/>
        </w:rPr>
        <w:t xml:space="preserve">. For the </w:t>
      </w:r>
      <w:proofErr w:type="spellStart"/>
      <w:r w:rsidRPr="00772CFD">
        <w:rPr>
          <w:rFonts w:asciiTheme="minorHAnsi" w:hAnsiTheme="minorHAnsi" w:cstheme="minorHAnsi"/>
          <w:sz w:val="16"/>
        </w:rPr>
        <w:t>antiglobalization</w:t>
      </w:r>
      <w:proofErr w:type="spellEnd"/>
      <w:r w:rsidRPr="00772CFD">
        <w:rPr>
          <w:rFonts w:asciiTheme="minorHAnsi" w:hAnsiTheme="minorHAnsi" w:cstheme="minorHAnsi"/>
          <w:sz w:val="16"/>
        </w:rPr>
        <w:t xml:space="preserve"> protestors cited earlier, demands to be added to a list of dangerous globophobes uncannily condense a dynamic inherent to all demands for recognition. But the demands of the Mexico Solidarity Network and the Seattle Independent Media project demand more than recognition: they also demand danger as a specific mode of representation. "Danger" functions as a sign of something more than inclusion, a way of reaffirming the protestors' imaginary agency over processes of globalization. If danger represents an assertion of agency, and the assertion of agency is proportional to the deferral of desire to the master upon whom the demand is placed, then demands to be recognized as dangerous are doubly hysterical. Such </w:t>
      </w:r>
      <w:r w:rsidRPr="00772CFD">
        <w:rPr>
          <w:rStyle w:val="StyleUnderline"/>
          <w:rFonts w:asciiTheme="minorHAnsi" w:hAnsiTheme="minorHAnsi" w:cstheme="minorHAnsi"/>
        </w:rPr>
        <w:t>demands are</w:t>
      </w:r>
      <w:r w:rsidRPr="00772CFD">
        <w:rPr>
          <w:rFonts w:asciiTheme="minorHAnsi" w:hAnsiTheme="minorHAnsi" w:cstheme="minorHAnsi"/>
          <w:sz w:val="16"/>
        </w:rPr>
        <w:t xml:space="preserve"> also </w:t>
      </w:r>
      <w:r w:rsidRPr="00772CFD">
        <w:rPr>
          <w:rStyle w:val="StyleUnderline"/>
          <w:rFonts w:asciiTheme="minorHAnsi" w:hAnsiTheme="minorHAnsi" w:cstheme="minorHAnsi"/>
        </w:rPr>
        <w:t xml:space="preserve">demands for a certain kind of love, namely, the state might extend its love by </w:t>
      </w:r>
      <w:r w:rsidRPr="00772CFD">
        <w:rPr>
          <w:rStyle w:val="Emphasis"/>
          <w:rFonts w:asciiTheme="minorHAnsi" w:hAnsiTheme="minorHAnsi" w:cstheme="minorHAnsi"/>
        </w:rPr>
        <w:t>recognizing the dangerousness</w:t>
      </w:r>
      <w:r w:rsidRPr="00772CFD">
        <w:rPr>
          <w:rStyle w:val="StyleUnderline"/>
          <w:rFonts w:asciiTheme="minorHAnsi" w:hAnsiTheme="minorHAnsi" w:cstheme="minorHAnsi"/>
        </w:rPr>
        <w:t xml:space="preserve"> of the one who makes the demand</w:t>
      </w:r>
      <w:r w:rsidRPr="00772CFD">
        <w:rPr>
          <w:rFonts w:asciiTheme="minorHAnsi" w:hAnsiTheme="minorHAnsi" w:cstheme="minorHAnsi"/>
          <w:sz w:val="16"/>
        </w:rPr>
        <w:t xml:space="preserve">. At the level the demand's rhetorical function, dangerousness is metonymically connected with the idea that average citizens can effect change in the prevailing order, or that they might be recognized as agents who, in the instance of the list of </w:t>
      </w:r>
      <w:proofErr w:type="spellStart"/>
      <w:r w:rsidRPr="00772CFD">
        <w:rPr>
          <w:rFonts w:asciiTheme="minorHAnsi" w:hAnsiTheme="minorHAnsi" w:cstheme="minorHAnsi"/>
          <w:sz w:val="16"/>
        </w:rPr>
        <w:t>globalophobic</w:t>
      </w:r>
      <w:proofErr w:type="spellEnd"/>
      <w:r w:rsidRPr="00772CFD">
        <w:rPr>
          <w:rFonts w:asciiTheme="minorHAnsi" w:hAnsiTheme="minorHAnsi" w:cstheme="minorHAnsi"/>
          <w:sz w:val="16"/>
        </w:rPr>
        <w:t xml:space="preserve"> leaders, can command the Mexican state to reaffirm their agency by recognizing their dangerousness. </w:t>
      </w:r>
      <w:r w:rsidRPr="00772CFD">
        <w:rPr>
          <w:rStyle w:val="StyleUnderline"/>
          <w:rFonts w:asciiTheme="minorHAnsi" w:hAnsiTheme="minorHAnsi" w:cstheme="minorHAnsi"/>
        </w:rPr>
        <w:t>The rhetorical structure</w:t>
      </w:r>
      <w:r w:rsidRPr="00772CFD">
        <w:rPr>
          <w:rFonts w:asciiTheme="minorHAnsi" w:hAnsiTheme="minorHAnsi" w:cstheme="minorHAnsi"/>
          <w:sz w:val="16"/>
        </w:rPr>
        <w:t xml:space="preserve"> of danger </w:t>
      </w:r>
      <w:r w:rsidRPr="00772CFD">
        <w:rPr>
          <w:rStyle w:val="StyleUnderline"/>
          <w:rFonts w:asciiTheme="minorHAnsi" w:hAnsiTheme="minorHAnsi" w:cstheme="minorHAnsi"/>
        </w:rPr>
        <w:t>implies the continuing existence of</w:t>
      </w:r>
      <w:r w:rsidRPr="00772CFD">
        <w:rPr>
          <w:rFonts w:asciiTheme="minorHAnsi" w:hAnsiTheme="minorHAnsi" w:cstheme="minorHAnsi"/>
          <w:sz w:val="16"/>
        </w:rPr>
        <w:t xml:space="preserve"> the state or </w:t>
      </w:r>
      <w:r w:rsidRPr="00772CFD">
        <w:rPr>
          <w:rStyle w:val="StyleUnderline"/>
          <w:rFonts w:asciiTheme="minorHAnsi" w:hAnsiTheme="minorHAnsi" w:cstheme="minorHAnsi"/>
        </w:rPr>
        <w:t>governing apparatus's interests, and these interests become a nodal point at which the</w:t>
      </w:r>
      <w:r w:rsidRPr="00772CFD">
        <w:rPr>
          <w:rFonts w:asciiTheme="minorHAnsi" w:hAnsiTheme="minorHAnsi" w:cstheme="minorHAnsi"/>
          <w:sz w:val="16"/>
        </w:rPr>
        <w:t xml:space="preserve"> hysterical </w:t>
      </w:r>
      <w:r w:rsidRPr="00772CFD">
        <w:rPr>
          <w:rStyle w:val="StyleUnderline"/>
          <w:rFonts w:asciiTheme="minorHAnsi" w:hAnsiTheme="minorHAnsi" w:cstheme="minorHAnsi"/>
        </w:rPr>
        <w:t xml:space="preserve">demand is discharged. </w:t>
      </w:r>
      <w:r w:rsidRPr="00772CFD">
        <w:rPr>
          <w:rStyle w:val="StyleUnderline"/>
          <w:rFonts w:asciiTheme="minorHAnsi" w:hAnsiTheme="minorHAnsi" w:cstheme="minorHAnsi"/>
          <w:highlight w:val="green"/>
        </w:rPr>
        <w:t>This</w:t>
      </w:r>
      <w:r w:rsidRPr="00772CFD">
        <w:rPr>
          <w:rFonts w:asciiTheme="minorHAnsi" w:hAnsiTheme="minorHAnsi" w:cstheme="minorHAnsi"/>
          <w:sz w:val="16"/>
        </w:rPr>
        <w:t xml:space="preserve"> structure </w:t>
      </w:r>
      <w:r w:rsidRPr="00772CFD">
        <w:rPr>
          <w:rStyle w:val="StyleUnderline"/>
          <w:rFonts w:asciiTheme="minorHAnsi" w:hAnsiTheme="minorHAnsi" w:cstheme="minorHAnsi"/>
          <w:highlight w:val="green"/>
        </w:rPr>
        <w:t>generates enjoyment of</w:t>
      </w:r>
      <w:r w:rsidRPr="00772CFD">
        <w:rPr>
          <w:rStyle w:val="StyleUnderline"/>
          <w:rFonts w:asciiTheme="minorHAnsi" w:hAnsiTheme="minorHAnsi" w:cstheme="minorHAnsi"/>
        </w:rPr>
        <w:t xml:space="preserve"> the </w:t>
      </w:r>
      <w:r w:rsidRPr="00772CFD">
        <w:rPr>
          <w:rStyle w:val="StyleUnderline"/>
          <w:rFonts w:asciiTheme="minorHAnsi" w:hAnsiTheme="minorHAnsi" w:cstheme="minorHAnsi"/>
          <w:highlight w:val="green"/>
        </w:rPr>
        <w:t>existence of oppressive</w:t>
      </w:r>
      <w:r w:rsidRPr="00772CFD">
        <w:rPr>
          <w:rStyle w:val="StyleUnderline"/>
          <w:rFonts w:asciiTheme="minorHAnsi" w:hAnsiTheme="minorHAnsi" w:cstheme="minorHAnsi"/>
        </w:rPr>
        <w:t xml:space="preserve"> state </w:t>
      </w:r>
      <w:r w:rsidRPr="00772CFD">
        <w:rPr>
          <w:rStyle w:val="StyleUnderline"/>
          <w:rFonts w:asciiTheme="minorHAnsi" w:hAnsiTheme="minorHAnsi" w:cstheme="minorHAnsi"/>
          <w:highlight w:val="green"/>
        </w:rPr>
        <w:t>policies as a point for</w:t>
      </w:r>
      <w:r w:rsidRPr="00772CFD">
        <w:rPr>
          <w:rStyle w:val="StyleUnderline"/>
          <w:rFonts w:asciiTheme="minorHAnsi" w:hAnsiTheme="minorHAnsi" w:cstheme="minorHAnsi"/>
        </w:rPr>
        <w:t xml:space="preserve"> the </w:t>
      </w:r>
      <w:r w:rsidRPr="00772CFD">
        <w:rPr>
          <w:rStyle w:val="StyleUnderline"/>
          <w:rFonts w:asciiTheme="minorHAnsi" w:hAnsiTheme="minorHAnsi" w:cstheme="minorHAnsi"/>
          <w:highlight w:val="green"/>
        </w:rPr>
        <w:t>articulation of identity</w:t>
      </w:r>
      <w:r w:rsidRPr="00772CFD">
        <w:rPr>
          <w:rStyle w:val="StyleUnderline"/>
          <w:rFonts w:asciiTheme="minorHAnsi" w:hAnsiTheme="minorHAnsi" w:cstheme="minorHAnsi"/>
        </w:rPr>
        <w:t xml:space="preserve">. The </w:t>
      </w:r>
      <w:r w:rsidRPr="00772CFD">
        <w:rPr>
          <w:rStyle w:val="StyleUnderline"/>
          <w:rFonts w:asciiTheme="minorHAnsi" w:hAnsiTheme="minorHAnsi" w:cstheme="minorHAnsi"/>
          <w:highlight w:val="green"/>
        </w:rPr>
        <w:t>addiction</w:t>
      </w:r>
      <w:r w:rsidRPr="00772CFD">
        <w:rPr>
          <w:rFonts w:asciiTheme="minorHAnsi" w:hAnsiTheme="minorHAnsi" w:cstheme="minorHAnsi"/>
          <w:sz w:val="16"/>
        </w:rPr>
        <w:t xml:space="preserve"> to the state and the demands for the state's love </w:t>
      </w:r>
      <w:r w:rsidRPr="00772CFD">
        <w:rPr>
          <w:rStyle w:val="StyleUnderline"/>
          <w:rFonts w:asciiTheme="minorHAnsi" w:hAnsiTheme="minorHAnsi" w:cstheme="minorHAnsi"/>
          <w:highlight w:val="green"/>
        </w:rPr>
        <w:t>is</w:t>
      </w:r>
      <w:r w:rsidRPr="00772CFD">
        <w:rPr>
          <w:rFonts w:asciiTheme="minorHAnsi" w:hAnsiTheme="minorHAnsi" w:cstheme="minorHAnsi"/>
          <w:sz w:val="16"/>
        </w:rPr>
        <w:t xml:space="preserve"> also </w:t>
      </w:r>
      <w:r w:rsidRPr="00772CFD">
        <w:rPr>
          <w:rStyle w:val="StyleUnderline"/>
          <w:rFonts w:asciiTheme="minorHAnsi" w:hAnsiTheme="minorHAnsi" w:cstheme="minorHAnsi"/>
          <w:highlight w:val="green"/>
        </w:rPr>
        <w:t xml:space="preserve">bound up with a </w:t>
      </w:r>
      <w:r w:rsidRPr="00772CFD">
        <w:rPr>
          <w:rStyle w:val="Emphasis"/>
          <w:rFonts w:asciiTheme="minorHAnsi" w:hAnsiTheme="minorHAnsi" w:cstheme="minorHAnsi"/>
          <w:highlight w:val="green"/>
        </w:rPr>
        <w:t>fundamental dependency</w:t>
      </w:r>
      <w:r w:rsidRPr="00772CFD">
        <w:rPr>
          <w:rStyle w:val="StyleUnderline"/>
          <w:rFonts w:asciiTheme="minorHAnsi" w:hAnsiTheme="minorHAnsi" w:cstheme="minorHAnsi"/>
        </w:rPr>
        <w:t xml:space="preserve"> on </w:t>
      </w:r>
      <w:r w:rsidRPr="00772CFD">
        <w:rPr>
          <w:rFonts w:asciiTheme="minorHAnsi" w:hAnsiTheme="minorHAnsi" w:cstheme="minorHAnsi"/>
          <w:sz w:val="16"/>
        </w:rPr>
        <w:t xml:space="preserve">the </w:t>
      </w:r>
      <w:r w:rsidRPr="00772CFD">
        <w:rPr>
          <w:rStyle w:val="StyleUnderline"/>
          <w:rFonts w:asciiTheme="minorHAnsi" w:hAnsiTheme="minorHAnsi" w:cstheme="minorHAnsi"/>
        </w:rPr>
        <w:t>oppression</w:t>
      </w:r>
      <w:r w:rsidRPr="00772CFD">
        <w:rPr>
          <w:rFonts w:asciiTheme="minorHAnsi" w:hAnsiTheme="minorHAnsi" w:cstheme="minorHAnsi"/>
          <w:sz w:val="16"/>
        </w:rPr>
        <w:t xml:space="preserve"> of the state: </w:t>
      </w:r>
      <w:r w:rsidRPr="00772CFD">
        <w:rPr>
          <w:rStyle w:val="StyleUnderline"/>
          <w:rFonts w:asciiTheme="minorHAnsi" w:hAnsiTheme="minorHAnsi" w:cstheme="minorHAnsi"/>
          <w:highlight w:val="green"/>
        </w:rPr>
        <w:t>otherwise</w:t>
      </w:r>
      <w:r w:rsidRPr="00772CFD">
        <w:rPr>
          <w:rStyle w:val="StyleUnderline"/>
          <w:rFonts w:asciiTheme="minorHAnsi" w:hAnsiTheme="minorHAnsi" w:cstheme="minorHAnsi"/>
        </w:rPr>
        <w:t xml:space="preserve"> the </w:t>
      </w:r>
      <w:r w:rsidRPr="00772CFD">
        <w:rPr>
          <w:rStyle w:val="StyleUnderline"/>
          <w:rFonts w:asciiTheme="minorHAnsi" w:hAnsiTheme="minorHAnsi" w:cstheme="minorHAnsi"/>
          <w:highlight w:val="green"/>
        </w:rPr>
        <w:t>identity would collapse</w:t>
      </w:r>
      <w:r w:rsidRPr="00772CFD">
        <w:rPr>
          <w:rStyle w:val="StyleUnderline"/>
          <w:rFonts w:asciiTheme="minorHAnsi" w:hAnsiTheme="minorHAnsi" w:cstheme="minorHAnsi"/>
        </w:rPr>
        <w:t>. Such demands</w:t>
      </w:r>
      <w:r w:rsidRPr="00772CFD">
        <w:rPr>
          <w:rFonts w:asciiTheme="minorHAnsi" w:hAnsiTheme="minorHAnsi" w:cstheme="minorHAnsi"/>
          <w:sz w:val="16"/>
        </w:rPr>
        <w:t xml:space="preserve"> constitute a reaffirmation of a hysterical subject position: they </w:t>
      </w:r>
      <w:r w:rsidRPr="00772CFD">
        <w:rPr>
          <w:rStyle w:val="StyleUnderline"/>
          <w:rFonts w:asciiTheme="minorHAnsi" w:hAnsiTheme="minorHAnsi" w:cstheme="minorHAnsi"/>
        </w:rPr>
        <w:t xml:space="preserve">reaffirm not only the subject's </w:t>
      </w:r>
      <w:r w:rsidRPr="00772CFD">
        <w:rPr>
          <w:rStyle w:val="Emphasis"/>
          <w:rFonts w:asciiTheme="minorHAnsi" w:hAnsiTheme="minorHAnsi" w:cstheme="minorHAnsi"/>
        </w:rPr>
        <w:t>marginality</w:t>
      </w:r>
      <w:r w:rsidRPr="00772CFD">
        <w:rPr>
          <w:rFonts w:asciiTheme="minorHAnsi" w:hAnsiTheme="minorHAnsi" w:cstheme="minorHAnsi"/>
          <w:sz w:val="16"/>
        </w:rPr>
        <w:t xml:space="preserve"> in the global system </w:t>
      </w:r>
      <w:r w:rsidRPr="00772CFD">
        <w:rPr>
          <w:rStyle w:val="StyleUnderline"/>
          <w:rFonts w:asciiTheme="minorHAnsi" w:hAnsiTheme="minorHAnsi" w:cstheme="minorHAnsi"/>
        </w:rPr>
        <w:t>but the danger that protestors present to the global system</w:t>
      </w:r>
      <w:r w:rsidRPr="00772CFD">
        <w:rPr>
          <w:rFonts w:asciiTheme="minorHAnsi" w:hAnsiTheme="minorHAnsi" w:cstheme="minorHAnsi"/>
          <w:sz w:val="16"/>
        </w:rPr>
        <w:t>. There are three practical implications for this formation.</w:t>
      </w:r>
      <w:r>
        <w:rPr>
          <w:rFonts w:asciiTheme="minorHAnsi" w:hAnsiTheme="minorHAnsi" w:cstheme="minorHAnsi"/>
          <w:sz w:val="16"/>
        </w:rPr>
        <w:t xml:space="preserve"> </w:t>
      </w:r>
      <w:r w:rsidRPr="00772CFD">
        <w:rPr>
          <w:rFonts w:asciiTheme="minorHAnsi" w:hAnsiTheme="minorHAnsi" w:cstheme="minorHAnsi"/>
          <w:sz w:val="16"/>
        </w:rPr>
        <w:t xml:space="preserve">First, for the hysteric the simple discharge of the demand is both the beginning and satisfaction of the political project. Although there is always a nascent political potential in performance, in this case the performance of demand comes to fully eclipse the desires that animate content of the demand. Second, </w:t>
      </w:r>
      <w:r w:rsidRPr="00772CFD">
        <w:rPr>
          <w:rStyle w:val="StyleUnderline"/>
          <w:rFonts w:asciiTheme="minorHAnsi" w:hAnsiTheme="minorHAnsi" w:cstheme="minorHAnsi"/>
        </w:rPr>
        <w:t>demand allows institutions that stand in for the global order to dictate the direction of politics. This is not to say that engaging such institutions is a bad thing; rather, it is to say that when antagonistic engagement with certain institutions is read as the end point of politics, the field of political options is relatively constrained</w:t>
      </w:r>
      <w:r w:rsidRPr="00772CFD">
        <w:rPr>
          <w:rFonts w:asciiTheme="minorHAnsi" w:hAnsiTheme="minorHAnsi" w:cstheme="minorHAnsi"/>
          <w:sz w:val="16"/>
        </w:rPr>
        <w:t xml:space="preserve">. Demands to be recognized as dangerous by the Mexican government or as a powerful </w:t>
      </w:r>
      <w:proofErr w:type="spellStart"/>
      <w:r w:rsidRPr="00772CFD">
        <w:rPr>
          <w:rFonts w:asciiTheme="minorHAnsi" w:hAnsiTheme="minorHAnsi" w:cstheme="minorHAnsi"/>
          <w:sz w:val="16"/>
        </w:rPr>
        <w:t>antiglobalization</w:t>
      </w:r>
      <w:proofErr w:type="spellEnd"/>
      <w:r w:rsidRPr="00772CFD">
        <w:rPr>
          <w:rFonts w:asciiTheme="minorHAnsi" w:hAnsiTheme="minorHAnsi" w:cstheme="minorHAnsi"/>
          <w:sz w:val="16"/>
        </w:rPr>
        <w:t xml:space="preserve"> force by the WTO often function at the cost of addressing how practices of globalization are reaffirmed at the level of consumption, of identity, and so on or in thinking through alternative political strategies for engaging globalization that do not hinge on the state and the state's actions.</w:t>
      </w:r>
      <w:r>
        <w:rPr>
          <w:rFonts w:asciiTheme="minorHAnsi" w:hAnsiTheme="minorHAnsi" w:cstheme="minorHAnsi"/>
          <w:sz w:val="16"/>
        </w:rPr>
        <w:t xml:space="preserve"> </w:t>
      </w:r>
      <w:r w:rsidRPr="00772CFD">
        <w:rPr>
          <w:rFonts w:asciiTheme="minorHAnsi" w:hAnsiTheme="minorHAnsi" w:cstheme="minorHAnsi"/>
          <w:sz w:val="16"/>
        </w:rPr>
        <w:t xml:space="preserve">Paradoxically, the third danger is that an addiction to the refusal of demands creates a paralyzing disposition toward institutional politics. Grossberg has identified a tendency in left politics to retreat from the "politics of policy and public debate.":" Although Grossberg identifies the problem as a specific coordination of "theory" and its relation to left politics, perhaps a hysterical commitment to marginality informs the impulse in some sectors to eschew engagements with institutions and institutional debate. An addiction to the state's refusal often makes the perfect the enemy of the good, implying a stifling commitment to political purity as a pretext for sustaining a structure of enjoyment dependent on refusal, dependent on a kind of paternal "no." Instead of seeing institutions and policy making as one part of the political field that might be pressured for contingent or relative goods, a hysterical politics is in the incredibly difficult position of taking an addressee (such as the state) that it assumes represents the totality of the political field; simultaneously </w:t>
      </w:r>
      <w:r w:rsidRPr="00772CFD">
        <w:rPr>
          <w:rStyle w:val="StyleUnderline"/>
          <w:rFonts w:asciiTheme="minorHAnsi" w:hAnsiTheme="minorHAnsi" w:cstheme="minorHAnsi"/>
          <w:highlight w:val="green"/>
        </w:rPr>
        <w:t>it understands its addressee as</w:t>
      </w:r>
      <w:r w:rsidRPr="00772CFD">
        <w:rPr>
          <w:rStyle w:val="StyleUnderline"/>
          <w:rFonts w:asciiTheme="minorHAnsi" w:hAnsiTheme="minorHAnsi" w:cstheme="minorHAnsi"/>
        </w:rPr>
        <w:t xml:space="preserve"> constitutively and necessarily only </w:t>
      </w:r>
      <w:r w:rsidRPr="00772CFD">
        <w:rPr>
          <w:rStyle w:val="StyleUnderline"/>
          <w:rFonts w:asciiTheme="minorHAnsi" w:hAnsiTheme="minorHAnsi" w:cstheme="minorHAnsi"/>
          <w:highlight w:val="green"/>
        </w:rPr>
        <w:t xml:space="preserve">a </w:t>
      </w:r>
      <w:r w:rsidRPr="00772CFD">
        <w:rPr>
          <w:rStyle w:val="Emphasis"/>
          <w:rFonts w:asciiTheme="minorHAnsi" w:hAnsiTheme="minorHAnsi" w:cstheme="minorHAnsi"/>
          <w:highlight w:val="green"/>
        </w:rPr>
        <w:t>locus of prohibition</w:t>
      </w:r>
      <w:r w:rsidRPr="00772CFD">
        <w:rPr>
          <w:rFonts w:asciiTheme="minorHAnsi" w:hAnsiTheme="minorHAnsi" w:cstheme="minorHAnsi"/>
          <w:sz w:val="16"/>
        </w:rPr>
        <w:t>.</w:t>
      </w:r>
      <w:r>
        <w:rPr>
          <w:rFonts w:asciiTheme="minorHAnsi" w:hAnsiTheme="minorHAnsi" w:cstheme="minorHAnsi"/>
          <w:sz w:val="16"/>
        </w:rPr>
        <w:t xml:space="preserve"> </w:t>
      </w:r>
      <w:r w:rsidRPr="00772CFD">
        <w:rPr>
          <w:rFonts w:asciiTheme="minorHAnsi" w:hAnsiTheme="minorHAnsi" w:cstheme="minorHAnsi"/>
          <w:sz w:val="16"/>
        </w:rPr>
        <w:t xml:space="preserve">These paradoxes become nearly insufferable when one makes an analytical cut between the content of a demand and its rhetorical functionality. At the level of the content of the demand, the state or </w:t>
      </w:r>
      <w:r w:rsidRPr="00772CFD">
        <w:rPr>
          <w:rStyle w:val="StyleUnderline"/>
          <w:rFonts w:asciiTheme="minorHAnsi" w:hAnsiTheme="minorHAnsi" w:cstheme="minorHAnsi"/>
        </w:rPr>
        <w:t>institutions</w:t>
      </w:r>
      <w:r w:rsidRPr="00772CFD">
        <w:rPr>
          <w:rFonts w:asciiTheme="minorHAnsi" w:hAnsiTheme="minorHAnsi" w:cstheme="minorHAnsi"/>
          <w:sz w:val="16"/>
        </w:rPr>
        <w:t xml:space="preserve"> that represent globalization </w:t>
      </w:r>
      <w:r w:rsidRPr="00772CFD">
        <w:rPr>
          <w:rStyle w:val="StyleUnderline"/>
          <w:rFonts w:asciiTheme="minorHAnsi" w:hAnsiTheme="minorHAnsi" w:cstheme="minorHAnsi"/>
        </w:rPr>
        <w:t>are figured as illegitimate, as morally and politically compromised because of their misdeeds</w:t>
      </w:r>
      <w:r w:rsidRPr="00772CFD">
        <w:rPr>
          <w:rFonts w:asciiTheme="minorHAnsi" w:hAnsiTheme="minorHAnsi" w:cstheme="minorHAnsi"/>
          <w:sz w:val="16"/>
        </w:rPr>
        <w:t xml:space="preserve">, </w:t>
      </w:r>
      <w:proofErr w:type="gramStart"/>
      <w:r w:rsidRPr="00772CFD">
        <w:rPr>
          <w:rFonts w:asciiTheme="minorHAnsi" w:hAnsiTheme="minorHAnsi" w:cstheme="minorHAnsi"/>
          <w:sz w:val="16"/>
        </w:rPr>
        <w:t>Here</w:t>
      </w:r>
      <w:proofErr w:type="gramEnd"/>
      <w:r w:rsidRPr="00772CFD">
        <w:rPr>
          <w:rFonts w:asciiTheme="minorHAnsi" w:hAnsiTheme="minorHAnsi" w:cstheme="minorHAnsi"/>
          <w:sz w:val="16"/>
        </w:rPr>
        <w:t xml:space="preserve"> there is an assertion of agency, but because </w:t>
      </w:r>
      <w:r w:rsidRPr="00772CFD">
        <w:rPr>
          <w:rStyle w:val="StyleUnderline"/>
          <w:rFonts w:asciiTheme="minorHAnsi" w:hAnsiTheme="minorHAnsi" w:cstheme="minorHAnsi"/>
          <w:highlight w:val="green"/>
        </w:rPr>
        <w:t>the assertion of agency is</w:t>
      </w:r>
      <w:r w:rsidRPr="00772CFD">
        <w:rPr>
          <w:rStyle w:val="StyleUnderline"/>
          <w:rFonts w:asciiTheme="minorHAnsi" w:hAnsiTheme="minorHAnsi" w:cstheme="minorHAnsi"/>
        </w:rPr>
        <w:t xml:space="preserve"> simultaneously </w:t>
      </w:r>
      <w:r w:rsidRPr="00772CFD">
        <w:rPr>
          <w:rStyle w:val="StyleUnderline"/>
          <w:rFonts w:asciiTheme="minorHAnsi" w:hAnsiTheme="minorHAnsi" w:cstheme="minorHAnsi"/>
          <w:highlight w:val="green"/>
        </w:rPr>
        <w:t xml:space="preserve">a </w:t>
      </w:r>
      <w:r w:rsidRPr="00772CFD">
        <w:rPr>
          <w:rStyle w:val="Emphasis"/>
          <w:rFonts w:asciiTheme="minorHAnsi" w:hAnsiTheme="minorHAnsi" w:cstheme="minorHAnsi"/>
          <w:highlight w:val="green"/>
        </w:rPr>
        <w:t>deferral of desire</w:t>
      </w:r>
      <w:r w:rsidRPr="00772CFD">
        <w:rPr>
          <w:rStyle w:val="StyleUnderline"/>
          <w:rFonts w:asciiTheme="minorHAnsi" w:hAnsiTheme="minorHAnsi" w:cstheme="minorHAnsi"/>
        </w:rPr>
        <w:t xml:space="preserve">, the </w:t>
      </w:r>
      <w:r w:rsidRPr="00772CFD">
        <w:rPr>
          <w:rStyle w:val="StyleUnderline"/>
          <w:rFonts w:asciiTheme="minorHAnsi" w:hAnsiTheme="minorHAnsi" w:cstheme="minorHAnsi"/>
          <w:highlight w:val="green"/>
        </w:rPr>
        <w:t>identity produced</w:t>
      </w:r>
      <w:r w:rsidRPr="00772CFD">
        <w:rPr>
          <w:rStyle w:val="StyleUnderline"/>
          <w:rFonts w:asciiTheme="minorHAnsi" w:hAnsiTheme="minorHAnsi" w:cstheme="minorHAnsi"/>
        </w:rPr>
        <w:t xml:space="preserve"> in the </w:t>
      </w:r>
      <w:r w:rsidRPr="00772CFD">
        <w:rPr>
          <w:rFonts w:asciiTheme="minorHAnsi" w:hAnsiTheme="minorHAnsi" w:cstheme="minorHAnsi"/>
          <w:sz w:val="16"/>
        </w:rPr>
        <w:t xml:space="preserve">hysterical </w:t>
      </w:r>
      <w:r w:rsidRPr="00772CFD">
        <w:rPr>
          <w:rStyle w:val="StyleUnderline"/>
          <w:rFonts w:asciiTheme="minorHAnsi" w:hAnsiTheme="minorHAnsi" w:cstheme="minorHAnsi"/>
        </w:rPr>
        <w:t xml:space="preserve">demand </w:t>
      </w:r>
      <w:r w:rsidRPr="00772CFD">
        <w:rPr>
          <w:rStyle w:val="StyleUnderline"/>
          <w:rFonts w:asciiTheme="minorHAnsi" w:hAnsiTheme="minorHAnsi" w:cstheme="minorHAnsi"/>
          <w:highlight w:val="green"/>
        </w:rPr>
        <w:t>is</w:t>
      </w:r>
      <w:r w:rsidRPr="00772CFD">
        <w:rPr>
          <w:rStyle w:val="StyleUnderline"/>
          <w:rFonts w:asciiTheme="minorHAnsi" w:hAnsiTheme="minorHAnsi" w:cstheme="minorHAnsi"/>
        </w:rPr>
        <w:t xml:space="preserve"> not only intimately tied to but is </w:t>
      </w:r>
      <w:r w:rsidRPr="00772CFD">
        <w:rPr>
          <w:rStyle w:val="Emphasis"/>
          <w:rFonts w:asciiTheme="minorHAnsi" w:hAnsiTheme="minorHAnsi" w:cstheme="minorHAnsi"/>
          <w:highlight w:val="green"/>
        </w:rPr>
        <w:t>ultimately dependent on</w:t>
      </w:r>
      <w:r w:rsidRPr="00772CFD">
        <w:rPr>
          <w:rStyle w:val="Emphasis"/>
          <w:rFonts w:asciiTheme="minorHAnsi" w:hAnsiTheme="minorHAnsi" w:cstheme="minorHAnsi"/>
        </w:rPr>
        <w:t xml:space="preserve"> the continuing existence of </w:t>
      </w:r>
      <w:r w:rsidRPr="00772CFD">
        <w:rPr>
          <w:rStyle w:val="Emphasis"/>
          <w:rFonts w:asciiTheme="minorHAnsi" w:hAnsiTheme="minorHAnsi" w:cstheme="minorHAnsi"/>
          <w:highlight w:val="green"/>
        </w:rPr>
        <w:t>the</w:t>
      </w:r>
      <w:r w:rsidRPr="00772CFD">
        <w:rPr>
          <w:rFonts w:asciiTheme="minorHAnsi" w:hAnsiTheme="minorHAnsi" w:cstheme="minorHAnsi"/>
          <w:sz w:val="16"/>
        </w:rPr>
        <w:t xml:space="preserve"> state, </w:t>
      </w:r>
      <w:r w:rsidRPr="00772CFD">
        <w:rPr>
          <w:rStyle w:val="Emphasis"/>
          <w:rFonts w:asciiTheme="minorHAnsi" w:hAnsiTheme="minorHAnsi" w:cstheme="minorHAnsi"/>
          <w:highlight w:val="green"/>
        </w:rPr>
        <w:t>hegemonic order</w:t>
      </w:r>
      <w:r w:rsidRPr="00772CFD">
        <w:rPr>
          <w:rFonts w:asciiTheme="minorHAnsi" w:hAnsiTheme="minorHAnsi" w:cstheme="minorHAnsi"/>
          <w:sz w:val="16"/>
        </w:rPr>
        <w:t xml:space="preserve">, or institution. </w:t>
      </w:r>
      <w:r w:rsidRPr="00772CFD">
        <w:rPr>
          <w:rStyle w:val="StyleUnderline"/>
          <w:rFonts w:asciiTheme="minorHAnsi" w:hAnsiTheme="minorHAnsi" w:cstheme="minorHAnsi"/>
          <w:highlight w:val="green"/>
        </w:rPr>
        <w:t xml:space="preserve">At the level of </w:t>
      </w:r>
      <w:r w:rsidRPr="00772CFD">
        <w:rPr>
          <w:rStyle w:val="Emphasis"/>
          <w:rFonts w:asciiTheme="minorHAnsi" w:hAnsiTheme="minorHAnsi" w:cstheme="minorHAnsi"/>
          <w:highlight w:val="green"/>
        </w:rPr>
        <w:t>affective investment</w:t>
      </w:r>
      <w:r w:rsidRPr="00772CFD">
        <w:rPr>
          <w:rStyle w:val="StyleUnderline"/>
          <w:rFonts w:asciiTheme="minorHAnsi" w:hAnsiTheme="minorHAnsi" w:cstheme="minorHAnsi"/>
          <w:highlight w:val="green"/>
        </w:rPr>
        <w:t>, the</w:t>
      </w:r>
      <w:r w:rsidRPr="00772CFD">
        <w:rPr>
          <w:rFonts w:asciiTheme="minorHAnsi" w:hAnsiTheme="minorHAnsi" w:cstheme="minorHAnsi"/>
          <w:sz w:val="16"/>
        </w:rPr>
        <w:t xml:space="preserve"> state or </w:t>
      </w:r>
      <w:r w:rsidRPr="00772CFD">
        <w:rPr>
          <w:rStyle w:val="StyleUnderline"/>
          <w:rFonts w:asciiTheme="minorHAnsi" w:hAnsiTheme="minorHAnsi" w:cstheme="minorHAnsi"/>
          <w:highlight w:val="green"/>
        </w:rPr>
        <w:t xml:space="preserve">institution is </w:t>
      </w:r>
      <w:r w:rsidRPr="00772CFD">
        <w:rPr>
          <w:rStyle w:val="Emphasis"/>
          <w:rFonts w:asciiTheme="minorHAnsi" w:hAnsiTheme="minorHAnsi" w:cstheme="minorHAnsi"/>
          <w:highlight w:val="green"/>
        </w:rPr>
        <w:t>automatically figured as</w:t>
      </w:r>
      <w:r w:rsidRPr="00772CFD">
        <w:rPr>
          <w:rStyle w:val="Emphasis"/>
          <w:rFonts w:asciiTheme="minorHAnsi" w:hAnsiTheme="minorHAnsi" w:cstheme="minorHAnsi"/>
        </w:rPr>
        <w:t xml:space="preserve"> the </w:t>
      </w:r>
      <w:r w:rsidRPr="00772CFD">
        <w:rPr>
          <w:rStyle w:val="Emphasis"/>
          <w:rFonts w:asciiTheme="minorHAnsi" w:hAnsiTheme="minorHAnsi" w:cstheme="minorHAnsi"/>
          <w:highlight w:val="green"/>
        </w:rPr>
        <w:t>legitimate</w:t>
      </w:r>
      <w:r w:rsidRPr="00772CFD">
        <w:rPr>
          <w:rStyle w:val="Emphasis"/>
          <w:rFonts w:asciiTheme="minorHAnsi" w:hAnsiTheme="minorHAnsi" w:cstheme="minorHAnsi"/>
        </w:rPr>
        <w:t xml:space="preserve"> authority</w:t>
      </w:r>
      <w:r w:rsidRPr="00772CFD">
        <w:rPr>
          <w:rStyle w:val="StyleUnderline"/>
          <w:rFonts w:asciiTheme="minorHAnsi" w:hAnsiTheme="minorHAnsi" w:cstheme="minorHAnsi"/>
        </w:rPr>
        <w:t xml:space="preserve"> over its domain</w:t>
      </w:r>
      <w:r w:rsidRPr="00772CFD">
        <w:rPr>
          <w:rFonts w:asciiTheme="minorHAnsi" w:hAnsiTheme="minorHAnsi" w:cstheme="minorHAnsi"/>
          <w:sz w:val="16"/>
        </w:rPr>
        <w:t xml:space="preserve">. As Lacan puts it: "demand in itself ... is demand of a presence or of an absence ... pregnant with that Other to be situated within the needs that it can satisfy. </w:t>
      </w:r>
      <w:r w:rsidRPr="00772CFD">
        <w:rPr>
          <w:rStyle w:val="StyleUnderline"/>
          <w:rFonts w:asciiTheme="minorHAnsi" w:hAnsiTheme="minorHAnsi" w:cstheme="minorHAnsi"/>
          <w:highlight w:val="green"/>
        </w:rPr>
        <w:t xml:space="preserve">Demand </w:t>
      </w:r>
      <w:r w:rsidRPr="00772CFD">
        <w:rPr>
          <w:rStyle w:val="Emphasis"/>
          <w:rFonts w:asciiTheme="minorHAnsi" w:hAnsiTheme="minorHAnsi" w:cstheme="minorHAnsi"/>
          <w:highlight w:val="green"/>
        </w:rPr>
        <w:t>constitutes the Other</w:t>
      </w:r>
      <w:r w:rsidRPr="00772CFD">
        <w:rPr>
          <w:rStyle w:val="StyleUnderline"/>
          <w:rFonts w:asciiTheme="minorHAnsi" w:hAnsiTheme="minorHAnsi" w:cstheme="minorHAnsi"/>
          <w:highlight w:val="green"/>
        </w:rPr>
        <w:t xml:space="preserve"> as</w:t>
      </w:r>
      <w:r w:rsidRPr="00772CFD">
        <w:rPr>
          <w:rStyle w:val="StyleUnderline"/>
          <w:rFonts w:asciiTheme="minorHAnsi" w:hAnsiTheme="minorHAnsi" w:cstheme="minorHAnsi"/>
        </w:rPr>
        <w:t xml:space="preserve"> already </w:t>
      </w:r>
      <w:r w:rsidRPr="00772CFD">
        <w:rPr>
          <w:rStyle w:val="StyleUnderline"/>
          <w:rFonts w:asciiTheme="minorHAnsi" w:hAnsiTheme="minorHAnsi" w:cstheme="minorHAnsi"/>
          <w:highlight w:val="green"/>
        </w:rPr>
        <w:t>possessing the 'privilege' of satisfying needs</w:t>
      </w:r>
      <w:r w:rsidRPr="00772CFD">
        <w:rPr>
          <w:rFonts w:asciiTheme="minorHAnsi" w:hAnsiTheme="minorHAnsi" w:cstheme="minorHAnsi"/>
          <w:sz w:val="16"/>
        </w:rPr>
        <w:t>, that it is to say, the power of depriving them of that alone by which they are satisfied."46</w:t>
      </w:r>
    </w:p>
    <w:p w14:paraId="388C8D13" w14:textId="77777777" w:rsidR="00C7534D" w:rsidRPr="00C7534D" w:rsidRDefault="00C7534D" w:rsidP="00C7534D"/>
    <w:p w14:paraId="6E9B8C98" w14:textId="77777777" w:rsidR="00D3619F" w:rsidRPr="00151CCD" w:rsidRDefault="00D3619F" w:rsidP="00D3619F">
      <w:pPr>
        <w:pStyle w:val="Heading4"/>
      </w:pPr>
      <w:r>
        <w:t xml:space="preserve">Their investment into the university is a tool of </w:t>
      </w:r>
      <w:r w:rsidRPr="00FE1E20">
        <w:rPr>
          <w:u w:val="single"/>
        </w:rPr>
        <w:t>speed-elitism</w:t>
      </w:r>
      <w:r>
        <w:t xml:space="preserve">. The move for more </w:t>
      </w:r>
      <w:r w:rsidRPr="00FE1E20">
        <w:rPr>
          <w:u w:val="single"/>
        </w:rPr>
        <w:t>transparent discussions</w:t>
      </w:r>
      <w:r>
        <w:t xml:space="preserve"> about </w:t>
      </w:r>
      <w:r w:rsidRPr="00FE1E20">
        <w:rPr>
          <w:u w:val="single"/>
        </w:rPr>
        <w:t>revolutionary praxis</w:t>
      </w:r>
      <w:r>
        <w:t xml:space="preserve"> mystifies the reliance on the </w:t>
      </w:r>
      <w:r w:rsidRPr="00FE1E20">
        <w:rPr>
          <w:u w:val="single"/>
        </w:rPr>
        <w:t>highly exclusive</w:t>
      </w:r>
      <w:r>
        <w:t xml:space="preserve"> and </w:t>
      </w:r>
      <w:r w:rsidRPr="00FE1E20">
        <w:rPr>
          <w:u w:val="single"/>
        </w:rPr>
        <w:t>unethical technologies</w:t>
      </w:r>
      <w:r>
        <w:t xml:space="preserve"> of the university. By figuring those technics as the </w:t>
      </w:r>
      <w:r w:rsidRPr="00FE1E20">
        <w:rPr>
          <w:u w:val="single"/>
        </w:rPr>
        <w:t>metrics</w:t>
      </w:r>
      <w:r>
        <w:t xml:space="preserve"> for liberatory </w:t>
      </w:r>
      <w:proofErr w:type="spellStart"/>
      <w:r>
        <w:t>strategization</w:t>
      </w:r>
      <w:proofErr w:type="spellEnd"/>
      <w:r>
        <w:t xml:space="preserve">, that expands </w:t>
      </w:r>
      <w:r w:rsidRPr="00FE1E20">
        <w:rPr>
          <w:u w:val="single"/>
        </w:rPr>
        <w:t>debate’s state of exploitation</w:t>
      </w:r>
      <w:r>
        <w:t xml:space="preserve">. </w:t>
      </w:r>
    </w:p>
    <w:p w14:paraId="606D952F" w14:textId="77777777" w:rsidR="00D3619F" w:rsidRDefault="00D3619F" w:rsidP="00D3619F">
      <w:proofErr w:type="spellStart"/>
      <w:r w:rsidRPr="00635471">
        <w:rPr>
          <w:rStyle w:val="Style13ptBold"/>
        </w:rPr>
        <w:t>Hoofd</w:t>
      </w:r>
      <w:proofErr w:type="spellEnd"/>
      <w:r w:rsidRPr="00635471">
        <w:rPr>
          <w:rStyle w:val="Style13ptBold"/>
        </w:rPr>
        <w:t xml:space="preserve"> 10</w:t>
      </w:r>
      <w:r>
        <w:t xml:space="preserve"> – </w:t>
      </w:r>
      <w:r w:rsidRPr="00414F50">
        <w:t>I</w:t>
      </w:r>
      <w:r>
        <w:t>n</w:t>
      </w:r>
      <w:r w:rsidRPr="00414F50">
        <w:t xml:space="preserve">grid M. </w:t>
      </w:r>
      <w:proofErr w:type="spellStart"/>
      <w:r w:rsidRPr="00414F50">
        <w:t>Hoofd</w:t>
      </w:r>
      <w:proofErr w:type="spellEnd"/>
      <w:r w:rsidRPr="00414F50">
        <w:t xml:space="preserve"> is an Assistant Professor in the Department of Communications and New Media at the National University of Singapore</w:t>
      </w:r>
      <w:r>
        <w:t>, (</w:t>
      </w:r>
      <w:r w:rsidRPr="00414F50">
        <w:t xml:space="preserve">"The Accelerated University: Activist-Academic Alliances and the Simulation of Thought." Ephemera: Theory and politics in </w:t>
      </w:r>
      <w:proofErr w:type="spellStart"/>
      <w:r w:rsidRPr="00414F50">
        <w:t>organisation</w:t>
      </w:r>
      <w:proofErr w:type="spellEnd"/>
      <w:r w:rsidRPr="00414F50">
        <w:t xml:space="preserve">, Vol. 10, No.1 (September 2010), </w:t>
      </w:r>
      <w:hyperlink r:id="rId35" w:history="1">
        <w:r w:rsidRPr="004E2197">
          <w:rPr>
            <w:rStyle w:val="Hyperlink"/>
          </w:rPr>
          <w:t>http://www.ephemerajournal.org/contribution/accelerated-university-activist-academic-alliances-and-simulation-thought</w:t>
        </w:r>
      </w:hyperlink>
      <w:r>
        <w:t>) KB + TR Recut Justin</w:t>
      </w:r>
    </w:p>
    <w:p w14:paraId="6701108D" w14:textId="77777777" w:rsidR="00D3619F" w:rsidRDefault="00D3619F" w:rsidP="00D3619F">
      <w:pPr>
        <w:spacing w:before="100" w:beforeAutospacing="1"/>
        <w:rPr>
          <w:u w:val="single"/>
        </w:rPr>
      </w:pPr>
      <w:r w:rsidRPr="00423B82">
        <w:rPr>
          <w:highlight w:val="green"/>
          <w:u w:val="single"/>
        </w:rPr>
        <w:t xml:space="preserve">Cries </w:t>
      </w:r>
      <w:r w:rsidRPr="00DA2902">
        <w:rPr>
          <w:u w:val="single"/>
        </w:rPr>
        <w:t xml:space="preserve">announcing the </w:t>
      </w:r>
      <w:r w:rsidRPr="00DA2902">
        <w:rPr>
          <w:b/>
          <w:u w:val="single"/>
        </w:rPr>
        <w:t>demise</w:t>
      </w:r>
      <w:r w:rsidRPr="00DA2902">
        <w:rPr>
          <w:u w:val="single"/>
        </w:rPr>
        <w:t xml:space="preserve"> </w:t>
      </w:r>
      <w:r w:rsidRPr="00423B82">
        <w:rPr>
          <w:highlight w:val="green"/>
          <w:u w:val="single"/>
        </w:rPr>
        <w:t xml:space="preserve">of the university </w:t>
      </w:r>
      <w:r w:rsidRPr="00FE1E20">
        <w:rPr>
          <w:u w:val="single"/>
        </w:rPr>
        <w:t>abound</w:t>
      </w:r>
      <w:r w:rsidRPr="00414F50">
        <w:rPr>
          <w:u w:val="single"/>
        </w:rPr>
        <w:t xml:space="preserve">, </w:t>
      </w:r>
      <w:proofErr w:type="gramStart"/>
      <w:r w:rsidRPr="00414F50">
        <w:rPr>
          <w:u w:val="single"/>
        </w:rPr>
        <w:t>in particular in</w:t>
      </w:r>
      <w:proofErr w:type="gramEnd"/>
      <w:r w:rsidRPr="00414F50">
        <w:rPr>
          <w:u w:val="single"/>
        </w:rPr>
        <w:t xml:space="preserve"> Europe and North America. Those who utter these cries</w:t>
      </w:r>
      <w:r w:rsidRPr="00414F50">
        <w:rPr>
          <w:sz w:val="16"/>
        </w:rPr>
        <w:t xml:space="preserve"> often </w:t>
      </w:r>
      <w:r w:rsidRPr="00414F50">
        <w:rPr>
          <w:u w:val="single"/>
        </w:rPr>
        <w:t>do this in a</w:t>
      </w:r>
      <w:r w:rsidRPr="00414F50">
        <w:rPr>
          <w:sz w:val="16"/>
        </w:rPr>
        <w:t xml:space="preserve">n admirable </w:t>
      </w:r>
      <w:r w:rsidRPr="00DA2902">
        <w:rPr>
          <w:u w:val="single"/>
        </w:rPr>
        <w:t>attempt to</w:t>
      </w:r>
      <w:r w:rsidRPr="00FE1E20">
        <w:rPr>
          <w:highlight w:val="green"/>
          <w:u w:val="single"/>
        </w:rPr>
        <w:t xml:space="preserve"> </w:t>
      </w:r>
      <w:r w:rsidRPr="00FE1E20">
        <w:rPr>
          <w:b/>
          <w:highlight w:val="green"/>
          <w:u w:val="single"/>
        </w:rPr>
        <w:t>renew</w:t>
      </w:r>
      <w:r w:rsidRPr="00414F50">
        <w:rPr>
          <w:u w:val="single"/>
        </w:rPr>
        <w:t xml:space="preserve"> the original mandate of the university, namely the fostering of </w:t>
      </w:r>
      <w:r w:rsidRPr="00D823C9">
        <w:rPr>
          <w:b/>
          <w:u w:val="single"/>
        </w:rPr>
        <w:t>truth</w:t>
      </w:r>
      <w:r w:rsidRPr="00D823C9">
        <w:rPr>
          <w:u w:val="single"/>
        </w:rPr>
        <w:t xml:space="preserve">, </w:t>
      </w:r>
      <w:proofErr w:type="gramStart"/>
      <w:r w:rsidRPr="00D823C9">
        <w:rPr>
          <w:b/>
          <w:u w:val="single"/>
        </w:rPr>
        <w:t>justice</w:t>
      </w:r>
      <w:proofErr w:type="gramEnd"/>
      <w:r w:rsidRPr="00D823C9">
        <w:rPr>
          <w:u w:val="single"/>
        </w:rPr>
        <w:t xml:space="preserve"> and </w:t>
      </w:r>
      <w:r w:rsidRPr="00D823C9">
        <w:rPr>
          <w:b/>
          <w:u w:val="single"/>
        </w:rPr>
        <w:t xml:space="preserve">democratic </w:t>
      </w:r>
      <w:r w:rsidRPr="00423B82">
        <w:rPr>
          <w:b/>
          <w:highlight w:val="green"/>
          <w:u w:val="single"/>
        </w:rPr>
        <w:t>debate</w:t>
      </w:r>
      <w:r w:rsidRPr="00414F50">
        <w:rPr>
          <w:u w:val="single"/>
        </w:rPr>
        <w:t>.</w:t>
      </w:r>
      <w:r w:rsidRPr="00414F50">
        <w:rPr>
          <w:sz w:val="16"/>
        </w:rPr>
        <w:t xml:space="preserve"> Giving up on the now largely neoliberal and managerial university system that plagues Europe and the United States, </w:t>
      </w:r>
      <w:r w:rsidRPr="00414F50">
        <w:rPr>
          <w:u w:val="single"/>
        </w:rPr>
        <w:t>some</w:t>
      </w:r>
      <w:r w:rsidRPr="00414F50">
        <w:rPr>
          <w:sz w:val="16"/>
        </w:rPr>
        <w:t xml:space="preserve"> such </w:t>
      </w:r>
      <w:r w:rsidRPr="00414F50">
        <w:rPr>
          <w:u w:val="single"/>
        </w:rPr>
        <w:t xml:space="preserve">critics try to </w:t>
      </w:r>
      <w:proofErr w:type="spellStart"/>
      <w:r w:rsidRPr="00414F50">
        <w:rPr>
          <w:u w:val="single"/>
        </w:rPr>
        <w:t>mobilise</w:t>
      </w:r>
      <w:proofErr w:type="spellEnd"/>
      <w:r w:rsidRPr="00414F50">
        <w:rPr>
          <w:u w:val="single"/>
        </w:rPr>
        <w:t xml:space="preserve"> a renewal of this mandate </w:t>
      </w:r>
      <w:r w:rsidRPr="00414F50">
        <w:rPr>
          <w:b/>
          <w:iCs/>
          <w:u w:val="single"/>
        </w:rPr>
        <w:t>outside academia’s institutional walls</w:t>
      </w:r>
      <w:r w:rsidRPr="00414F50">
        <w:rPr>
          <w:u w:val="single"/>
        </w:rPr>
        <w:t xml:space="preserve"> with people and groups who represent an alternative to neoliberal </w:t>
      </w:r>
      <w:proofErr w:type="spellStart"/>
      <w:r w:rsidRPr="00414F50">
        <w:rPr>
          <w:u w:val="single"/>
        </w:rPr>
        <w:t>globalisation</w:t>
      </w:r>
      <w:proofErr w:type="spellEnd"/>
      <w:r w:rsidRPr="00414F50">
        <w:rPr>
          <w:sz w:val="16"/>
        </w:rPr>
        <w:t xml:space="preserve">. </w:t>
      </w:r>
      <w:r w:rsidRPr="00414F50">
        <w:rPr>
          <w:u w:val="single"/>
        </w:rPr>
        <w:t xml:space="preserve">Much of </w:t>
      </w:r>
      <w:r w:rsidRPr="00DA2902">
        <w:rPr>
          <w:u w:val="single"/>
        </w:rPr>
        <w:t xml:space="preserve">this </w:t>
      </w:r>
      <w:proofErr w:type="spellStart"/>
      <w:r w:rsidRPr="00FE1E20">
        <w:rPr>
          <w:highlight w:val="green"/>
          <w:u w:val="single"/>
        </w:rPr>
        <w:t>mobilisation</w:t>
      </w:r>
      <w:proofErr w:type="spellEnd"/>
      <w:r w:rsidRPr="00FE1E20">
        <w:rPr>
          <w:highlight w:val="green"/>
          <w:u w:val="single"/>
        </w:rPr>
        <w:t xml:space="preserve"> is</w:t>
      </w:r>
      <w:r w:rsidRPr="00414F50">
        <w:rPr>
          <w:u w:val="single"/>
        </w:rPr>
        <w:t xml:space="preserve"> in turn </w:t>
      </w:r>
      <w:r w:rsidRPr="00FE1E20">
        <w:rPr>
          <w:highlight w:val="green"/>
          <w:u w:val="single"/>
        </w:rPr>
        <w:t>done through technologies</w:t>
      </w:r>
      <w:r w:rsidRPr="00414F50">
        <w:rPr>
          <w:u w:val="single"/>
        </w:rPr>
        <w:t xml:space="preserve"> and discourses of mobility and tele-communication.</w:t>
      </w:r>
      <w:r w:rsidRPr="00414F50">
        <w:rPr>
          <w:sz w:val="16"/>
        </w:rPr>
        <w:t xml:space="preserve"> Examples here are the European anti-Bologna ‘new university’ projects like Edu-Factory, the various autonomous virtual universities, and the intellectual collaboration with local and international activists and non-Western academics. I am referring here in particular to the promising formation of various extra-academic ‘activist-research’ networks and conferences over the last years, like </w:t>
      </w:r>
      <w:proofErr w:type="spellStart"/>
      <w:r w:rsidRPr="00414F50">
        <w:rPr>
          <w:sz w:val="16"/>
        </w:rPr>
        <w:t>Facoltà</w:t>
      </w:r>
      <w:proofErr w:type="spellEnd"/>
      <w:r w:rsidRPr="00414F50">
        <w:rPr>
          <w:sz w:val="16"/>
        </w:rPr>
        <w:t xml:space="preserve"> di </w:t>
      </w:r>
      <w:proofErr w:type="spellStart"/>
      <w:r w:rsidRPr="00414F50">
        <w:rPr>
          <w:sz w:val="16"/>
        </w:rPr>
        <w:t>Fuga</w:t>
      </w:r>
      <w:proofErr w:type="spellEnd"/>
      <w:r w:rsidRPr="00414F50">
        <w:rPr>
          <w:sz w:val="16"/>
        </w:rPr>
        <w:t xml:space="preserve"> (Faculty of Escape), Mobilized Investigation, Rete </w:t>
      </w:r>
      <w:proofErr w:type="spellStart"/>
      <w:r w:rsidRPr="00414F50">
        <w:rPr>
          <w:sz w:val="16"/>
        </w:rPr>
        <w:t>Ricercatori</w:t>
      </w:r>
      <w:proofErr w:type="spellEnd"/>
      <w:r w:rsidRPr="00414F50">
        <w:rPr>
          <w:sz w:val="16"/>
        </w:rPr>
        <w:t xml:space="preserve"> </w:t>
      </w:r>
      <w:proofErr w:type="spellStart"/>
      <w:r w:rsidRPr="00414F50">
        <w:rPr>
          <w:sz w:val="16"/>
        </w:rPr>
        <w:t>Precari</w:t>
      </w:r>
      <w:proofErr w:type="spellEnd"/>
      <w:r w:rsidRPr="00414F50">
        <w:rPr>
          <w:sz w:val="16"/>
        </w:rPr>
        <w:t xml:space="preserve"> (Network of Precarious Researchers), </w:t>
      </w:r>
      <w:proofErr w:type="spellStart"/>
      <w:r w:rsidRPr="00414F50">
        <w:rPr>
          <w:sz w:val="16"/>
        </w:rPr>
        <w:t>Investigacció</w:t>
      </w:r>
      <w:proofErr w:type="spellEnd"/>
      <w:r w:rsidRPr="00414F50">
        <w:rPr>
          <w:sz w:val="16"/>
        </w:rPr>
        <w:t xml:space="preserve"> (Research), Universidad </w:t>
      </w:r>
      <w:proofErr w:type="spellStart"/>
      <w:r w:rsidRPr="00414F50">
        <w:rPr>
          <w:sz w:val="16"/>
        </w:rPr>
        <w:t>Nómada</w:t>
      </w:r>
      <w:proofErr w:type="spellEnd"/>
      <w:r w:rsidRPr="00414F50">
        <w:rPr>
          <w:sz w:val="16"/>
        </w:rPr>
        <w:t xml:space="preserve"> (Nomadic University), and </w:t>
      </w:r>
      <w:proofErr w:type="spellStart"/>
      <w:r w:rsidRPr="00414F50">
        <w:rPr>
          <w:sz w:val="16"/>
        </w:rPr>
        <w:t>Glocal</w:t>
      </w:r>
      <w:proofErr w:type="spellEnd"/>
      <w:r w:rsidRPr="00414F50">
        <w:rPr>
          <w:sz w:val="16"/>
        </w:rPr>
        <w:t xml:space="preserve"> Research Space. Characteristically, these projects </w:t>
      </w:r>
      <w:proofErr w:type="spellStart"/>
      <w:r w:rsidRPr="00414F50">
        <w:rPr>
          <w:sz w:val="16"/>
        </w:rPr>
        <w:t>organise</w:t>
      </w:r>
      <w:proofErr w:type="spellEnd"/>
      <w:r w:rsidRPr="00414F50">
        <w:rPr>
          <w:sz w:val="16"/>
        </w:rPr>
        <w:t xml:space="preserve"> events that try to set up dialogues between non-Western and anti-neoliberal activists and </w:t>
      </w:r>
      <w:proofErr w:type="gramStart"/>
      <w:r w:rsidRPr="00414F50">
        <w:rPr>
          <w:sz w:val="16"/>
        </w:rPr>
        <w:t>academics, and</w:t>
      </w:r>
      <w:proofErr w:type="gramEnd"/>
      <w:r w:rsidRPr="00414F50">
        <w:rPr>
          <w:sz w:val="16"/>
        </w:rPr>
        <w:t xml:space="preserve"> carve out spaces for offline and web-based discussion and participation. </w:t>
      </w:r>
      <w:r w:rsidRPr="00414F50">
        <w:rPr>
          <w:u w:val="single"/>
        </w:rPr>
        <w:t xml:space="preserve">Initiators and </w:t>
      </w:r>
      <w:r w:rsidRPr="00FE1E20">
        <w:rPr>
          <w:highlight w:val="green"/>
          <w:u w:val="single"/>
        </w:rPr>
        <w:t>participants</w:t>
      </w:r>
      <w:r w:rsidRPr="00414F50">
        <w:rPr>
          <w:u w:val="single"/>
        </w:rPr>
        <w:t xml:space="preserve"> of these projects often </w:t>
      </w:r>
      <w:proofErr w:type="spellStart"/>
      <w:r w:rsidRPr="00FE1E20">
        <w:rPr>
          <w:u w:val="single"/>
        </w:rPr>
        <w:t>conceptualise</w:t>
      </w:r>
      <w:proofErr w:type="spellEnd"/>
      <w:r w:rsidRPr="00FE1E20">
        <w:rPr>
          <w:u w:val="single"/>
        </w:rPr>
        <w:t xml:space="preserve"> their positions as</w:t>
      </w:r>
      <w:r w:rsidRPr="00414F50">
        <w:rPr>
          <w:u w:val="single"/>
        </w:rPr>
        <w:t xml:space="preserve"> </w:t>
      </w:r>
      <w:r w:rsidRPr="00FE1E20">
        <w:rPr>
          <w:highlight w:val="green"/>
          <w:u w:val="single"/>
        </w:rPr>
        <w:t>relat</w:t>
      </w:r>
      <w:r w:rsidRPr="00414F50">
        <w:rPr>
          <w:u w:val="single"/>
        </w:rPr>
        <w:t xml:space="preserve">ing </w:t>
      </w:r>
      <w:r w:rsidRPr="00DA2902">
        <w:rPr>
          <w:u w:val="single"/>
        </w:rPr>
        <w:t xml:space="preserve">closely </w:t>
      </w:r>
      <w:r w:rsidRPr="00FE1E20">
        <w:rPr>
          <w:highlight w:val="green"/>
          <w:u w:val="single"/>
        </w:rPr>
        <w:t>to</w:t>
      </w:r>
      <w:r w:rsidRPr="00414F50">
        <w:rPr>
          <w:u w:val="single"/>
        </w:rPr>
        <w:t xml:space="preserve"> </w:t>
      </w:r>
      <w:r w:rsidRPr="00FE1E20">
        <w:rPr>
          <w:b/>
          <w:iCs/>
          <w:u w:val="single"/>
        </w:rPr>
        <w:t xml:space="preserve">alter-globalist </w:t>
      </w:r>
      <w:r w:rsidRPr="00FE1E20">
        <w:rPr>
          <w:b/>
          <w:iCs/>
          <w:highlight w:val="green"/>
          <w:u w:val="single"/>
        </w:rPr>
        <w:t>activism</w:t>
      </w:r>
      <w:r w:rsidRPr="00FE1E20">
        <w:rPr>
          <w:highlight w:val="green"/>
          <w:u w:val="single"/>
        </w:rPr>
        <w:t xml:space="preserve"> – positions </w:t>
      </w:r>
      <w:r w:rsidRPr="00D823C9">
        <w:rPr>
          <w:u w:val="single"/>
        </w:rPr>
        <w:t>which</w:t>
      </w:r>
      <w:r w:rsidRPr="00414F50">
        <w:rPr>
          <w:u w:val="single"/>
        </w:rPr>
        <w:t xml:space="preserve"> hence are </w:t>
      </w:r>
      <w:r w:rsidRPr="00423B82">
        <w:rPr>
          <w:b/>
          <w:highlight w:val="green"/>
          <w:u w:val="single"/>
        </w:rPr>
        <w:t>hope</w:t>
      </w:r>
      <w:r w:rsidRPr="00414F50">
        <w:rPr>
          <w:b/>
          <w:u w:val="single"/>
        </w:rPr>
        <w:t>d</w:t>
      </w:r>
      <w:r w:rsidRPr="00414F50">
        <w:rPr>
          <w:u w:val="single"/>
        </w:rPr>
        <w:t xml:space="preserve"> </w:t>
      </w:r>
      <w:r w:rsidRPr="00423B82">
        <w:rPr>
          <w:highlight w:val="green"/>
          <w:u w:val="single"/>
        </w:rPr>
        <w:t>to</w:t>
      </w:r>
      <w:r w:rsidRPr="00414F50">
        <w:rPr>
          <w:u w:val="single"/>
        </w:rPr>
        <w:t xml:space="preserve"> effectively </w:t>
      </w:r>
      <w:r w:rsidRPr="00FE1E20">
        <w:rPr>
          <w:b/>
          <w:iCs/>
          <w:highlight w:val="green"/>
          <w:u w:val="single"/>
        </w:rPr>
        <w:t>subvert</w:t>
      </w:r>
      <w:r w:rsidRPr="00414F50">
        <w:rPr>
          <w:b/>
          <w:iCs/>
          <w:u w:val="single"/>
        </w:rPr>
        <w:t xml:space="preserve"> neo-liberalism</w:t>
      </w:r>
      <w:r w:rsidRPr="00414F50">
        <w:rPr>
          <w:sz w:val="16"/>
        </w:rPr>
        <w:t xml:space="preserve"> </w:t>
      </w:r>
      <w:r w:rsidRPr="00414F50">
        <w:rPr>
          <w:u w:val="single"/>
        </w:rPr>
        <w:t xml:space="preserve">as well as </w:t>
      </w:r>
      <w:r w:rsidRPr="00FE1E20">
        <w:rPr>
          <w:highlight w:val="green"/>
          <w:u w:val="single"/>
        </w:rPr>
        <w:t>the</w:t>
      </w:r>
      <w:r w:rsidRPr="00414F50">
        <w:rPr>
          <w:u w:val="single"/>
        </w:rPr>
        <w:t xml:space="preserve"> </w:t>
      </w:r>
      <w:r w:rsidRPr="00FE1E20">
        <w:rPr>
          <w:b/>
          <w:iCs/>
          <w:u w:val="single"/>
        </w:rPr>
        <w:t xml:space="preserve">elitist-managerial </w:t>
      </w:r>
      <w:r w:rsidRPr="00423B82">
        <w:rPr>
          <w:b/>
          <w:iCs/>
          <w:highlight w:val="green"/>
          <w:u w:val="single"/>
        </w:rPr>
        <w:t xml:space="preserve">university </w:t>
      </w:r>
      <w:r w:rsidRPr="00FE1E20">
        <w:rPr>
          <w:b/>
          <w:iCs/>
          <w:u w:val="single"/>
        </w:rPr>
        <w:t>space</w:t>
      </w:r>
      <w:r w:rsidRPr="00414F50">
        <w:rPr>
          <w:u w:val="single"/>
        </w:rPr>
        <w:t xml:space="preserve"> and its problematic method of scientific objectification for capitalist innovation</w:t>
      </w:r>
      <w:r w:rsidRPr="00414F50">
        <w:rPr>
          <w:sz w:val="16"/>
        </w:rPr>
        <w:t>.</w:t>
      </w:r>
      <w:r>
        <w:rPr>
          <w:sz w:val="16"/>
        </w:rPr>
        <w:t xml:space="preserve"> </w:t>
      </w:r>
      <w:r w:rsidRPr="00414F50">
        <w:rPr>
          <w:sz w:val="16"/>
        </w:rPr>
        <w:t xml:space="preserve">In this paper, I will explain how </w:t>
      </w:r>
      <w:r w:rsidRPr="00D823C9">
        <w:rPr>
          <w:u w:val="single"/>
        </w:rPr>
        <w:t xml:space="preserve">such announcements of </w:t>
      </w:r>
      <w:r w:rsidRPr="00D823C9">
        <w:rPr>
          <w:b/>
          <w:iCs/>
          <w:u w:val="single"/>
        </w:rPr>
        <w:t>the university’s demise</w:t>
      </w:r>
      <w:r w:rsidRPr="00D823C9">
        <w:rPr>
          <w:u w:val="single"/>
        </w:rPr>
        <w:t xml:space="preserve">, the </w:t>
      </w:r>
      <w:proofErr w:type="spellStart"/>
      <w:r w:rsidRPr="00D823C9">
        <w:rPr>
          <w:u w:val="single"/>
        </w:rPr>
        <w:t>conceptualisation</w:t>
      </w:r>
      <w:proofErr w:type="spellEnd"/>
      <w:r w:rsidRPr="00D823C9">
        <w:rPr>
          <w:u w:val="single"/>
        </w:rPr>
        <w:t xml:space="preserve"> of its current situation as </w:t>
      </w:r>
      <w:r w:rsidRPr="00D823C9">
        <w:rPr>
          <w:b/>
          <w:iCs/>
          <w:u w:val="single"/>
        </w:rPr>
        <w:t>one of crisis</w:t>
      </w:r>
      <w:r w:rsidRPr="00D823C9">
        <w:rPr>
          <w:u w:val="single"/>
        </w:rPr>
        <w:t xml:space="preserve">, as </w:t>
      </w:r>
      <w:r w:rsidRPr="003E7769">
        <w:rPr>
          <w:u w:val="single"/>
        </w:rPr>
        <w:t xml:space="preserve">well as the </w:t>
      </w:r>
      <w:proofErr w:type="spellStart"/>
      <w:r w:rsidRPr="003E7769">
        <w:rPr>
          <w:u w:val="single"/>
        </w:rPr>
        <w:t>mobilisation</w:t>
      </w:r>
      <w:proofErr w:type="spellEnd"/>
      <w:r w:rsidRPr="003E7769">
        <w:rPr>
          <w:u w:val="single"/>
        </w:rPr>
        <w:t xml:space="preserve"> of </w:t>
      </w:r>
      <w:r w:rsidRPr="003E7769">
        <w:rPr>
          <w:b/>
          <w:iCs/>
          <w:u w:val="single"/>
        </w:rPr>
        <w:t>the true academic mandate</w:t>
      </w:r>
      <w:r w:rsidRPr="003E7769">
        <w:rPr>
          <w:u w:val="single"/>
        </w:rPr>
        <w:t xml:space="preserve"> today which often segues into a </w:t>
      </w:r>
      <w:r w:rsidRPr="003E7769">
        <w:rPr>
          <w:b/>
          <w:iCs/>
          <w:u w:val="single"/>
        </w:rPr>
        <w:t>nostalgia for the original university</w:t>
      </w:r>
      <w:r w:rsidRPr="003E7769">
        <w:t xml:space="preserve"> </w:t>
      </w:r>
      <w:r w:rsidRPr="003E7769">
        <w:rPr>
          <w:u w:val="single"/>
        </w:rPr>
        <w:t xml:space="preserve">of independent thought, </w:t>
      </w:r>
      <w:proofErr w:type="gramStart"/>
      <w:r w:rsidRPr="003E7769">
        <w:rPr>
          <w:u w:val="single"/>
        </w:rPr>
        <w:t>truth</w:t>
      </w:r>
      <w:proofErr w:type="gramEnd"/>
      <w:r w:rsidRPr="003E7769">
        <w:rPr>
          <w:u w:val="single"/>
        </w:rPr>
        <w:t xml:space="preserve"> and justice, are themselves paradoxically </w:t>
      </w:r>
      <w:r w:rsidRPr="003E7769">
        <w:rPr>
          <w:b/>
          <w:iCs/>
          <w:u w:val="single"/>
        </w:rPr>
        <w:t>complicit in the techno-acceleration that</w:t>
      </w:r>
      <w:r w:rsidRPr="00414F50">
        <w:rPr>
          <w:sz w:val="16"/>
        </w:rPr>
        <w:t xml:space="preserve"> precisely </w:t>
      </w:r>
      <w:r w:rsidRPr="00414F50">
        <w:rPr>
          <w:b/>
          <w:iCs/>
          <w:u w:val="single"/>
        </w:rPr>
        <w:t xml:space="preserve">grounds and </w:t>
      </w:r>
      <w:r w:rsidRPr="00423B82">
        <w:rPr>
          <w:b/>
          <w:iCs/>
          <w:highlight w:val="green"/>
          <w:u w:val="single"/>
        </w:rPr>
        <w:t>reproduces neo-liberalism</w:t>
      </w:r>
      <w:r w:rsidRPr="00414F50">
        <w:rPr>
          <w:b/>
          <w:iCs/>
          <w:u w:val="single"/>
        </w:rPr>
        <w:t>.</w:t>
      </w:r>
      <w:r w:rsidRPr="00414F50">
        <w:rPr>
          <w:sz w:val="16"/>
        </w:rPr>
        <w:t xml:space="preserve"> This is because </w:t>
      </w:r>
      <w:r w:rsidRPr="00414F50">
        <w:rPr>
          <w:u w:val="single"/>
        </w:rPr>
        <w:t xml:space="preserve">the playing out of such nostalgia typically runs through the problematic invocation of </w:t>
      </w:r>
      <w:r w:rsidRPr="00414F50">
        <w:rPr>
          <w:b/>
          <w:iCs/>
          <w:u w:val="single"/>
        </w:rPr>
        <w:t>the humanist opposition between doing and thinking.</w:t>
      </w:r>
      <w:r w:rsidRPr="00414F50">
        <w:rPr>
          <w:sz w:val="16"/>
        </w:rPr>
        <w:t xml:space="preserve"> </w:t>
      </w:r>
      <w:r w:rsidRPr="00414F50">
        <w:rPr>
          <w:u w:val="single"/>
        </w:rPr>
        <w:t>This causes the terms and their mode of production to become increasingly intertwined under contemporary conditions of capitalist simulation in which ‘thinking’ is more and more done in service of an economist form of ‘doing’.</w:t>
      </w:r>
      <w:r w:rsidRPr="00414F50">
        <w:rPr>
          <w:sz w:val="16"/>
        </w:rPr>
        <w:t xml:space="preserve"> The </w:t>
      </w:r>
      <w:proofErr w:type="gramStart"/>
      <w:r w:rsidRPr="00414F50">
        <w:rPr>
          <w:sz w:val="16"/>
        </w:rPr>
        <w:t>aforementioned commendable</w:t>
      </w:r>
      <w:proofErr w:type="gramEnd"/>
      <w:r w:rsidRPr="00414F50">
        <w:rPr>
          <w:sz w:val="16"/>
        </w:rPr>
        <w:t xml:space="preserve"> projects thus paradoxically appear foremost as symptoms of acceleration.</w:t>
      </w:r>
      <w:r>
        <w:rPr>
          <w:sz w:val="16"/>
        </w:rPr>
        <w:t xml:space="preserve"> </w:t>
      </w:r>
      <w:r w:rsidRPr="00414F50">
        <w:rPr>
          <w:sz w:val="16"/>
        </w:rPr>
        <w:t xml:space="preserve">Moreover, I will argue that </w:t>
      </w:r>
      <w:r w:rsidRPr="00414F50">
        <w:rPr>
          <w:u w:val="single"/>
        </w:rPr>
        <w:t>this acceleration</w:t>
      </w:r>
      <w:r w:rsidRPr="00414F50">
        <w:rPr>
          <w:sz w:val="16"/>
        </w:rPr>
        <w:t xml:space="preserve"> increasingly </w:t>
      </w:r>
      <w:r w:rsidRPr="00423B82">
        <w:rPr>
          <w:highlight w:val="green"/>
          <w:u w:val="single"/>
        </w:rPr>
        <w:t xml:space="preserve">renders </w:t>
      </w:r>
      <w:r w:rsidRPr="00FE1E20">
        <w:rPr>
          <w:u w:val="single"/>
        </w:rPr>
        <w:t xml:space="preserve">certain groups and </w:t>
      </w:r>
      <w:r w:rsidRPr="00423B82">
        <w:rPr>
          <w:highlight w:val="green"/>
          <w:u w:val="single"/>
        </w:rPr>
        <w:t xml:space="preserve">individuals as </w:t>
      </w:r>
      <w:r w:rsidRPr="00423B82">
        <w:rPr>
          <w:b/>
          <w:iCs/>
          <w:highlight w:val="green"/>
          <w:u w:val="single"/>
        </w:rPr>
        <w:t xml:space="preserve">targets of </w:t>
      </w:r>
      <w:r w:rsidRPr="00DA2902">
        <w:rPr>
          <w:b/>
          <w:iCs/>
          <w:u w:val="single"/>
        </w:rPr>
        <w:t>techno-</w:t>
      </w:r>
      <w:r w:rsidRPr="00D823C9">
        <w:rPr>
          <w:b/>
          <w:iCs/>
          <w:u w:val="single"/>
        </w:rPr>
        <w:t xml:space="preserve">academic scrutiny and </w:t>
      </w:r>
      <w:r w:rsidRPr="00DA2902">
        <w:rPr>
          <w:b/>
          <w:iCs/>
          <w:highlight w:val="green"/>
          <w:u w:val="single"/>
        </w:rPr>
        <w:t>v</w:t>
      </w:r>
      <w:r w:rsidRPr="00423B82">
        <w:rPr>
          <w:b/>
          <w:iCs/>
          <w:highlight w:val="green"/>
          <w:u w:val="single"/>
        </w:rPr>
        <w:t>iolence</w:t>
      </w:r>
      <w:r w:rsidRPr="00414F50">
        <w:rPr>
          <w:b/>
          <w:iCs/>
          <w:u w:val="single"/>
        </w:rPr>
        <w:t>.</w:t>
      </w:r>
      <w:r w:rsidRPr="00414F50">
        <w:rPr>
          <w:sz w:val="16"/>
        </w:rPr>
        <w:t xml:space="preserve"> </w:t>
      </w:r>
      <w:r w:rsidRPr="00414F50">
        <w:rPr>
          <w:u w:val="single"/>
        </w:rPr>
        <w:t xml:space="preserve">This increasing objectification that runs through the contemporary prostheses of the humanist subject hence spells disaster for non-technogenic forms of </w:t>
      </w:r>
      <w:r w:rsidRPr="00414F50">
        <w:rPr>
          <w:b/>
          <w:iCs/>
          <w:u w:val="single"/>
        </w:rPr>
        <w:t>gendered</w:t>
      </w:r>
      <w:r w:rsidRPr="00414F50">
        <w:rPr>
          <w:u w:val="single"/>
        </w:rPr>
        <w:t xml:space="preserve">, </w:t>
      </w:r>
      <w:proofErr w:type="gramStart"/>
      <w:r w:rsidRPr="00414F50">
        <w:rPr>
          <w:b/>
          <w:iCs/>
          <w:u w:val="single"/>
        </w:rPr>
        <w:t>raced</w:t>
      </w:r>
      <w:proofErr w:type="gramEnd"/>
      <w:r w:rsidRPr="00414F50">
        <w:rPr>
          <w:u w:val="single"/>
        </w:rPr>
        <w:t xml:space="preserve"> and </w:t>
      </w:r>
      <w:r w:rsidRPr="00414F50">
        <w:rPr>
          <w:b/>
          <w:iCs/>
          <w:u w:val="single"/>
        </w:rPr>
        <w:t>classed otherness.</w:t>
      </w:r>
      <w:r w:rsidRPr="00414F50">
        <w:rPr>
          <w:sz w:val="16"/>
        </w:rPr>
        <w:t xml:space="preserve"> I therefore suggest that </w:t>
      </w:r>
      <w:r w:rsidRPr="00414F50">
        <w:rPr>
          <w:u w:val="single"/>
        </w:rPr>
        <w:t xml:space="preserve">this disastrous </w:t>
      </w:r>
      <w:proofErr w:type="gramStart"/>
      <w:r w:rsidRPr="00414F50">
        <w:rPr>
          <w:u w:val="single"/>
        </w:rPr>
        <w:t>state of affairs</w:t>
      </w:r>
      <w:proofErr w:type="gramEnd"/>
      <w:r w:rsidRPr="00414F50">
        <w:rPr>
          <w:u w:val="single"/>
        </w:rPr>
        <w:t xml:space="preserve"> is precisely carried out by the humanist promise of transcendence, democracy and justice that currently speeds up institutions like the university, and vice versa. </w:t>
      </w:r>
      <w:r w:rsidRPr="00414F50">
        <w:rPr>
          <w:sz w:val="16"/>
        </w:rPr>
        <w:t xml:space="preserve">Following this line of thought through, I claim that </w:t>
      </w:r>
      <w:r w:rsidRPr="00D823C9">
        <w:rPr>
          <w:u w:val="single"/>
        </w:rPr>
        <w:t>technological acceleration</w:t>
      </w:r>
      <w:r w:rsidRPr="00D823C9">
        <w:rPr>
          <w:sz w:val="16"/>
        </w:rPr>
        <w:t xml:space="preserve"> then</w:t>
      </w:r>
      <w:r w:rsidRPr="00414F50">
        <w:rPr>
          <w:sz w:val="16"/>
        </w:rPr>
        <w:t xml:space="preserve"> surprisingly also </w:t>
      </w:r>
      <w:proofErr w:type="spellStart"/>
      <w:r w:rsidRPr="00414F50">
        <w:rPr>
          <w:u w:val="single"/>
        </w:rPr>
        <w:t>harbours</w:t>
      </w:r>
      <w:proofErr w:type="spellEnd"/>
      <w:r w:rsidRPr="00414F50">
        <w:rPr>
          <w:u w:val="single"/>
        </w:rPr>
        <w:t xml:space="preserve"> the </w:t>
      </w:r>
      <w:r w:rsidRPr="00423B82">
        <w:rPr>
          <w:highlight w:val="green"/>
          <w:u w:val="single"/>
        </w:rPr>
        <w:t>promise</w:t>
      </w:r>
      <w:r w:rsidRPr="00414F50">
        <w:rPr>
          <w:u w:val="single"/>
        </w:rPr>
        <w:t xml:space="preserve"> of the coming of </w:t>
      </w:r>
      <w:r w:rsidRPr="00423B82">
        <w:rPr>
          <w:b/>
          <w:iCs/>
          <w:highlight w:val="green"/>
          <w:u w:val="single"/>
        </w:rPr>
        <w:t>a radical alternative</w:t>
      </w:r>
      <w:r w:rsidRPr="00414F50">
        <w:rPr>
          <w:u w:val="single"/>
        </w:rPr>
        <w:t xml:space="preserve"> to neo-liberalism, and that it is precisely through the eschatological performance of this promise</w:t>
      </w:r>
      <w:r w:rsidRPr="00414F50">
        <w:rPr>
          <w:sz w:val="16"/>
        </w:rPr>
        <w:t xml:space="preserve"> – arguably a repetition of the Christian belief in the apocalypse – </w:t>
      </w:r>
      <w:r w:rsidRPr="00D823C9">
        <w:rPr>
          <w:u w:val="single"/>
        </w:rPr>
        <w:t>that these activist-research projects and their neo-liberal mode of production</w:t>
      </w:r>
      <w:r w:rsidRPr="00414F50">
        <w:rPr>
          <w:u w:val="single"/>
        </w:rPr>
        <w:t xml:space="preserve"> may fruitfully </w:t>
      </w:r>
      <w:r w:rsidRPr="00423B82">
        <w:rPr>
          <w:b/>
          <w:iCs/>
          <w:highlight w:val="green"/>
          <w:u w:val="single"/>
        </w:rPr>
        <w:t xml:space="preserve">become the </w:t>
      </w:r>
      <w:r w:rsidRPr="00FE1E20">
        <w:rPr>
          <w:b/>
          <w:iCs/>
          <w:u w:val="single"/>
        </w:rPr>
        <w:t xml:space="preserve">future </w:t>
      </w:r>
      <w:r w:rsidRPr="00423B82">
        <w:rPr>
          <w:b/>
          <w:iCs/>
          <w:highlight w:val="green"/>
          <w:u w:val="single"/>
        </w:rPr>
        <w:t xml:space="preserve">objects of their </w:t>
      </w:r>
      <w:r w:rsidRPr="00D823C9">
        <w:rPr>
          <w:b/>
          <w:iCs/>
          <w:u w:val="single"/>
        </w:rPr>
        <w:t xml:space="preserve">own </w:t>
      </w:r>
      <w:r w:rsidRPr="00423B82">
        <w:rPr>
          <w:b/>
          <w:iCs/>
          <w:highlight w:val="green"/>
          <w:u w:val="single"/>
        </w:rPr>
        <w:t>critique</w:t>
      </w:r>
      <w:r w:rsidRPr="00414F50">
        <w:rPr>
          <w:b/>
          <w:iCs/>
          <w:u w:val="single"/>
        </w:rPr>
        <w:t>.</w:t>
      </w:r>
      <w:r w:rsidRPr="00414F50">
        <w:rPr>
          <w:sz w:val="16"/>
        </w:rPr>
        <w:t xml:space="preserve"> In short then, this paper attempts to affirm and displace the projects’ call for reinstating the original ‘true’ or transcending the current ‘spoilt’ university, in the hope of gesturing towards yet another alterity, through its own accelerated argument.</w:t>
      </w:r>
      <w:r>
        <w:rPr>
          <w:sz w:val="16"/>
        </w:rPr>
        <w:t xml:space="preserve"> </w:t>
      </w:r>
      <w:r w:rsidRPr="00414F50">
        <w:rPr>
          <w:sz w:val="16"/>
        </w:rPr>
        <w:t xml:space="preserve">I argue that </w:t>
      </w:r>
      <w:r w:rsidRPr="00414F50">
        <w:rPr>
          <w:u w:val="single"/>
        </w:rPr>
        <w:t xml:space="preserve">the complicity of projects like Edu-Factory and </w:t>
      </w:r>
      <w:proofErr w:type="spellStart"/>
      <w:r w:rsidRPr="00414F50">
        <w:rPr>
          <w:u w:val="single"/>
        </w:rPr>
        <w:t>Facoltà</w:t>
      </w:r>
      <w:proofErr w:type="spellEnd"/>
      <w:r w:rsidRPr="00414F50">
        <w:rPr>
          <w:u w:val="single"/>
        </w:rPr>
        <w:t xml:space="preserve"> di </w:t>
      </w:r>
      <w:proofErr w:type="spellStart"/>
      <w:r w:rsidRPr="00414F50">
        <w:rPr>
          <w:u w:val="single"/>
        </w:rPr>
        <w:t>Fuga</w:t>
      </w:r>
      <w:proofErr w:type="spellEnd"/>
      <w:r w:rsidRPr="00414F50">
        <w:rPr>
          <w:sz w:val="16"/>
        </w:rPr>
        <w:t xml:space="preserve"> in technological acceleration </w:t>
      </w:r>
      <w:r w:rsidRPr="00414F50">
        <w:rPr>
          <w:u w:val="single"/>
        </w:rPr>
        <w:t>should</w:t>
      </w:r>
      <w:r w:rsidRPr="00414F50">
        <w:rPr>
          <w:sz w:val="16"/>
        </w:rPr>
        <w:t xml:space="preserve"> primarily </w:t>
      </w:r>
      <w:r w:rsidRPr="00414F50">
        <w:rPr>
          <w:u w:val="single"/>
        </w:rPr>
        <w:t>be understood in terms of</w:t>
      </w:r>
      <w:r w:rsidRPr="00414F50">
        <w:rPr>
          <w:sz w:val="16"/>
        </w:rPr>
        <w:t xml:space="preserve"> what I in my work call </w:t>
      </w:r>
      <w:r w:rsidRPr="00423B82">
        <w:rPr>
          <w:b/>
          <w:iCs/>
          <w:highlight w:val="green"/>
          <w:u w:val="single"/>
        </w:rPr>
        <w:t>speed-elitism</w:t>
      </w:r>
      <w:r w:rsidRPr="00414F50">
        <w:rPr>
          <w:sz w:val="16"/>
        </w:rPr>
        <w:t xml:space="preserve"> (</w:t>
      </w:r>
      <w:proofErr w:type="spellStart"/>
      <w:r w:rsidRPr="00414F50">
        <w:rPr>
          <w:sz w:val="16"/>
        </w:rPr>
        <w:t>Hoofd</w:t>
      </w:r>
      <w:proofErr w:type="spellEnd"/>
      <w:r w:rsidRPr="00414F50">
        <w:rPr>
          <w:sz w:val="16"/>
        </w:rPr>
        <w:t>, 2009: 201). I extrapolate the idea of speed-elitism largely from the work of John Armitage on the discursive and technocratic machinery underlying current neoliberal capitalism. In turn, I will argue that these activist-academic projects exacerbate speed-elitism by connecting the latter to Jacques Derrida’s ideas on technology and thought, as well as the late Bill Readings’ and Fred Moten and Stefano Harney’s critiques of the contemporary university. In</w:t>
      </w:r>
      <w:r>
        <w:rPr>
          <w:sz w:val="16"/>
        </w:rPr>
        <w:t xml:space="preserve"> </w:t>
      </w:r>
      <w:r w:rsidRPr="00414F50">
        <w:rPr>
          <w:sz w:val="16"/>
        </w:rPr>
        <w:t>‘</w:t>
      </w:r>
      <w:proofErr w:type="spellStart"/>
      <w:r w:rsidRPr="00414F50">
        <w:rPr>
          <w:sz w:val="16"/>
        </w:rPr>
        <w:t>Dromoeconomics</w:t>
      </w:r>
      <w:proofErr w:type="spellEnd"/>
      <w:r w:rsidRPr="00414F50">
        <w:rPr>
          <w:sz w:val="16"/>
        </w:rPr>
        <w:t xml:space="preserve">: Towards a Political Economy of Speed’, Armitage and Phil Graham suggest that due to the capitalist need </w:t>
      </w:r>
      <w:proofErr w:type="gramStart"/>
      <w:r w:rsidRPr="00414F50">
        <w:rPr>
          <w:sz w:val="16"/>
        </w:rPr>
        <w:t>for the production of</w:t>
      </w:r>
      <w:proofErr w:type="gramEnd"/>
      <w:r w:rsidRPr="00414F50">
        <w:rPr>
          <w:sz w:val="16"/>
        </w:rPr>
        <w:t xml:space="preserve"> excess, there is a strong relationship between the forces of communication and the logic of speed. They connect the logic of </w:t>
      </w:r>
      <w:r w:rsidRPr="00FE1E20">
        <w:rPr>
          <w:sz w:val="16"/>
        </w:rPr>
        <w:t xml:space="preserve">speed specifically to a certain </w:t>
      </w:r>
      <w:proofErr w:type="spellStart"/>
      <w:r w:rsidRPr="00FE1E20">
        <w:rPr>
          <w:sz w:val="16"/>
        </w:rPr>
        <w:t>militarisation</w:t>
      </w:r>
      <w:proofErr w:type="spellEnd"/>
      <w:r w:rsidRPr="00FE1E20">
        <w:rPr>
          <w:sz w:val="16"/>
        </w:rPr>
        <w:t xml:space="preserve"> of society under neoliberalism. In line with </w:t>
      </w:r>
      <w:proofErr w:type="spellStart"/>
      <w:r w:rsidRPr="00FE1E20">
        <w:rPr>
          <w:sz w:val="16"/>
        </w:rPr>
        <w:t>Virilio’s</w:t>
      </w:r>
      <w:proofErr w:type="spellEnd"/>
      <w:r w:rsidRPr="00FE1E20">
        <w:rPr>
          <w:sz w:val="16"/>
        </w:rPr>
        <w:t xml:space="preserve"> Speed and Politics, they argue that </w:t>
      </w:r>
      <w:r w:rsidRPr="00FE1E20">
        <w:rPr>
          <w:u w:val="single"/>
        </w:rPr>
        <w:t xml:space="preserve">the areas of </w:t>
      </w:r>
      <w:r w:rsidRPr="00FE1E20">
        <w:rPr>
          <w:sz w:val="26"/>
          <w:szCs w:val="26"/>
          <w:u w:val="single"/>
        </w:rPr>
        <w:t>war, communication and trade are today intimately connected</w:t>
      </w:r>
      <w:r w:rsidRPr="00FE1E20">
        <w:rPr>
          <w:u w:val="single"/>
        </w:rPr>
        <w:t xml:space="preserve"> through the technological usurpation and control of space</w:t>
      </w:r>
      <w:r w:rsidRPr="00FE1E20">
        <w:rPr>
          <w:sz w:val="16"/>
        </w:rPr>
        <w:t xml:space="preserve"> (and territory), </w:t>
      </w:r>
      <w:r w:rsidRPr="00FE1E20">
        <w:rPr>
          <w:u w:val="single"/>
        </w:rPr>
        <w:t>and through the compression and regulation of time.</w:t>
      </w:r>
      <w:r w:rsidRPr="00FE1E20">
        <w:rPr>
          <w:sz w:val="16"/>
        </w:rPr>
        <w:t xml:space="preserve"> Eventually, Armitage and Graham suggest that ‘</w:t>
      </w:r>
      <w:r w:rsidRPr="00FE1E20">
        <w:rPr>
          <w:b/>
          <w:u w:val="single"/>
        </w:rPr>
        <w:t>circulation</w:t>
      </w:r>
      <w:r w:rsidRPr="00FE1E20">
        <w:rPr>
          <w:u w:val="single"/>
        </w:rPr>
        <w:t xml:space="preserve"> has become </w:t>
      </w:r>
      <w:r w:rsidRPr="00FE1E20">
        <w:rPr>
          <w:b/>
          <w:iCs/>
          <w:u w:val="single"/>
        </w:rPr>
        <w:t>an essential process</w:t>
      </w:r>
      <w:r w:rsidRPr="00FE1E20">
        <w:rPr>
          <w:u w:val="single"/>
        </w:rPr>
        <w:t xml:space="preserve"> of capitalism, </w:t>
      </w:r>
      <w:r w:rsidRPr="00FE1E20">
        <w:rPr>
          <w:b/>
          <w:iCs/>
          <w:u w:val="single"/>
        </w:rPr>
        <w:t>an end in itself</w:t>
      </w:r>
      <w:r w:rsidRPr="00FE1E20">
        <w:rPr>
          <w:u w:val="single"/>
        </w:rPr>
        <w:t>’</w:t>
      </w:r>
      <w:r w:rsidRPr="00FE1E20">
        <w:rPr>
          <w:sz w:val="16"/>
        </w:rPr>
        <w:t xml:space="preserve"> (Armitage and Graham, 2001: 118) </w:t>
      </w:r>
      <w:r w:rsidRPr="00FE1E20">
        <w:rPr>
          <w:u w:val="single"/>
        </w:rPr>
        <w:t>and that</w:t>
      </w:r>
      <w:r w:rsidRPr="00FE1E20">
        <w:rPr>
          <w:sz w:val="16"/>
        </w:rPr>
        <w:t xml:space="preserve"> therefore </w:t>
      </w:r>
      <w:r w:rsidRPr="00FE1E20">
        <w:rPr>
          <w:u w:val="single"/>
        </w:rPr>
        <w:t>any form of cultural production increasingly finds itself tied up in this logic.</w:t>
      </w:r>
      <w:r>
        <w:rPr>
          <w:u w:val="single"/>
        </w:rPr>
        <w:t xml:space="preserve"> </w:t>
      </w:r>
      <w:r w:rsidRPr="00DA2902">
        <w:rPr>
          <w:sz w:val="16"/>
        </w:rPr>
        <w:t xml:space="preserve">Neoliberal capitalism is hence a system in which </w:t>
      </w:r>
      <w:r w:rsidRPr="00574DCF">
        <w:rPr>
          <w:u w:val="single"/>
        </w:rPr>
        <w:t xml:space="preserve">the most intimate and fundamental aspects of human social </w:t>
      </w:r>
      <w:r w:rsidRPr="00574DCF">
        <w:rPr>
          <w:highlight w:val="green"/>
          <w:u w:val="single"/>
        </w:rPr>
        <w:t>life</w:t>
      </w:r>
      <w:r w:rsidRPr="00574DCF">
        <w:rPr>
          <w:u w:val="single"/>
        </w:rPr>
        <w:t xml:space="preserve"> – in particular, forms of thought and linguistic difference – are formally </w:t>
      </w:r>
      <w:r w:rsidRPr="00574DCF">
        <w:rPr>
          <w:highlight w:val="green"/>
          <w:u w:val="single"/>
        </w:rPr>
        <w:t>subsumed under</w:t>
      </w:r>
      <w:r w:rsidRPr="00574DCF">
        <w:rPr>
          <w:u w:val="single"/>
        </w:rPr>
        <w:t xml:space="preserve"> this system by being </w:t>
      </w:r>
      <w:r w:rsidRPr="00574DCF">
        <w:rPr>
          <w:b/>
          <w:u w:val="single"/>
        </w:rPr>
        <w:t>circulated</w:t>
      </w:r>
      <w:r w:rsidRPr="00574DCF">
        <w:rPr>
          <w:u w:val="single"/>
        </w:rPr>
        <w:t xml:space="preserve"> as </w:t>
      </w:r>
      <w:r w:rsidRPr="00574DCF">
        <w:rPr>
          <w:highlight w:val="green"/>
          <w:u w:val="single"/>
        </w:rPr>
        <w:t>capital</w:t>
      </w:r>
      <w:r w:rsidRPr="00DA2902">
        <w:rPr>
          <w:sz w:val="16"/>
        </w:rPr>
        <w:t xml:space="preserve">. In “Resisting the Neoliberal Discourse of Technology’, Armitage elaborates on this theme of circulation by pointing out that </w:t>
      </w:r>
      <w:r w:rsidRPr="00574DCF">
        <w:rPr>
          <w:u w:val="single"/>
        </w:rPr>
        <w:t xml:space="preserve">the current mode </w:t>
      </w:r>
      <w:r w:rsidRPr="00D823C9">
        <w:rPr>
          <w:u w:val="single"/>
        </w:rPr>
        <w:t xml:space="preserve">of </w:t>
      </w:r>
      <w:proofErr w:type="gramStart"/>
      <w:r w:rsidRPr="00D823C9">
        <w:rPr>
          <w:u w:val="single"/>
        </w:rPr>
        <w:t>late-capitalism</w:t>
      </w:r>
      <w:proofErr w:type="gramEnd"/>
      <w:r w:rsidRPr="00D823C9">
        <w:rPr>
          <w:u w:val="single"/>
        </w:rPr>
        <w:t xml:space="preserve"> </w:t>
      </w:r>
      <w:r w:rsidRPr="00574DCF">
        <w:rPr>
          <w:highlight w:val="green"/>
          <w:u w:val="single"/>
        </w:rPr>
        <w:t>relies on the</w:t>
      </w:r>
      <w:r w:rsidRPr="00574DCF">
        <w:rPr>
          <w:u w:val="single"/>
        </w:rPr>
        <w:t xml:space="preserve"> continuous </w:t>
      </w:r>
      <w:r w:rsidRPr="00D823C9">
        <w:rPr>
          <w:u w:val="single"/>
        </w:rPr>
        <w:t xml:space="preserve">extension and </w:t>
      </w:r>
      <w:r w:rsidRPr="00574DCF">
        <w:rPr>
          <w:highlight w:val="green"/>
          <w:u w:val="single"/>
        </w:rPr>
        <w:t>validation of</w:t>
      </w:r>
      <w:r w:rsidRPr="00574DCF">
        <w:rPr>
          <w:u w:val="single"/>
        </w:rPr>
        <w:t xml:space="preserve"> the infrastructure and the </w:t>
      </w:r>
      <w:r w:rsidRPr="00D823C9">
        <w:rPr>
          <w:u w:val="single"/>
        </w:rPr>
        <w:t xml:space="preserve">optimistic discourses of the new information </w:t>
      </w:r>
      <w:r w:rsidRPr="00574DCF">
        <w:rPr>
          <w:highlight w:val="green"/>
          <w:u w:val="single"/>
        </w:rPr>
        <w:t>technologies</w:t>
      </w:r>
      <w:r w:rsidRPr="00DA2902">
        <w:rPr>
          <w:sz w:val="16"/>
        </w:rPr>
        <w:t xml:space="preserve">. Discourses that typically get repeated in </w:t>
      </w:r>
      <w:proofErr w:type="spellStart"/>
      <w:r w:rsidRPr="00DA2902">
        <w:rPr>
          <w:sz w:val="16"/>
        </w:rPr>
        <w:t>favour</w:t>
      </w:r>
      <w:proofErr w:type="spellEnd"/>
      <w:r w:rsidRPr="00DA2902">
        <w:rPr>
          <w:sz w:val="16"/>
        </w:rPr>
        <w:t xml:space="preserve"> of what I designate as the emerging speed-elite are those of connection, instantaneity, liberation, transformation, </w:t>
      </w:r>
      <w:proofErr w:type="gramStart"/>
      <w:r w:rsidRPr="00DA2902">
        <w:rPr>
          <w:sz w:val="16"/>
        </w:rPr>
        <w:t>multiplicity</w:t>
      </w:r>
      <w:proofErr w:type="gramEnd"/>
      <w:r w:rsidRPr="00DA2902">
        <w:rPr>
          <w:sz w:val="16"/>
        </w:rPr>
        <w:t xml:space="preserve"> and border </w:t>
      </w:r>
      <w:r w:rsidRPr="00D823C9">
        <w:rPr>
          <w:sz w:val="16"/>
        </w:rPr>
        <w:t xml:space="preserve">crossing. </w:t>
      </w:r>
      <w:r w:rsidRPr="00D823C9">
        <w:rPr>
          <w:b/>
          <w:iCs/>
          <w:u w:val="single"/>
        </w:rPr>
        <w:t>Speed-elitism</w:t>
      </w:r>
      <w:r w:rsidRPr="00D823C9">
        <w:rPr>
          <w:u w:val="single"/>
        </w:rPr>
        <w:t xml:space="preserve">, I therefore argue, </w:t>
      </w:r>
      <w:r w:rsidRPr="00D823C9">
        <w:rPr>
          <w:b/>
          <w:iCs/>
          <w:u w:val="single"/>
        </w:rPr>
        <w:t>replaces Eurocentrism</w:t>
      </w:r>
      <w:r w:rsidRPr="00D823C9">
        <w:rPr>
          <w:sz w:val="16"/>
        </w:rPr>
        <w:t xml:space="preserve"> </w:t>
      </w:r>
      <w:r w:rsidRPr="00D823C9">
        <w:rPr>
          <w:u w:val="single"/>
        </w:rPr>
        <w:t xml:space="preserve">today as the primary nexus around which global and local disparities are </w:t>
      </w:r>
      <w:proofErr w:type="spellStart"/>
      <w:r w:rsidRPr="00D823C9">
        <w:rPr>
          <w:u w:val="single"/>
        </w:rPr>
        <w:t>organised</w:t>
      </w:r>
      <w:proofErr w:type="spellEnd"/>
      <w:r w:rsidRPr="00D823C9">
        <w:rPr>
          <w:u w:val="single"/>
        </w:rPr>
        <w:t>, even</w:t>
      </w:r>
      <w:r w:rsidRPr="00574DCF">
        <w:rPr>
          <w:u w:val="single"/>
        </w:rPr>
        <w:t xml:space="preserve"> though it largely builds on the </w:t>
      </w:r>
      <w:proofErr w:type="spellStart"/>
      <w:r w:rsidRPr="00574DCF">
        <w:rPr>
          <w:u w:val="single"/>
        </w:rPr>
        <w:t>formalisation</w:t>
      </w:r>
      <w:proofErr w:type="spellEnd"/>
      <w:r w:rsidRPr="00574DCF">
        <w:rPr>
          <w:u w:val="single"/>
        </w:rPr>
        <w:t xml:space="preserve"> of Eurocentric conceptual differences like doing versus thinking, and East </w:t>
      </w:r>
      <w:r w:rsidRPr="003E7769">
        <w:rPr>
          <w:u w:val="single"/>
        </w:rPr>
        <w:t xml:space="preserve">versus West. </w:t>
      </w:r>
      <w:r w:rsidRPr="003E7769">
        <w:rPr>
          <w:sz w:val="16"/>
        </w:rPr>
        <w:t xml:space="preserve">Under speed-elitism, the </w:t>
      </w:r>
      <w:r w:rsidRPr="003E7769">
        <w:rPr>
          <w:u w:val="single"/>
        </w:rPr>
        <w:t>utopian emphasis on the transparent mediation through technologies of instantaneity gives rise to the fantasy of the networked spaces ‘outside’ the traditional academic borders as radical spaces, as well as the desire for a productive dialogue or alliance between activism and academia</w:t>
      </w:r>
      <w:r w:rsidRPr="003E7769">
        <w:rPr>
          <w:sz w:val="16"/>
        </w:rPr>
        <w:t xml:space="preserve">. This would mean that </w:t>
      </w:r>
      <w:r w:rsidRPr="003E7769">
        <w:rPr>
          <w:u w:val="single"/>
        </w:rPr>
        <w:t xml:space="preserve">activism and academia have become </w:t>
      </w:r>
      <w:r w:rsidRPr="003E7769">
        <w:rPr>
          <w:i/>
          <w:iCs/>
          <w:u w:val="single"/>
        </w:rPr>
        <w:t>relative</w:t>
      </w:r>
      <w:r w:rsidRPr="003E7769">
        <w:rPr>
          <w:u w:val="single"/>
        </w:rPr>
        <w:t xml:space="preserve"> others under </w:t>
      </w:r>
      <w:proofErr w:type="spellStart"/>
      <w:r w:rsidRPr="003E7769">
        <w:rPr>
          <w:u w:val="single"/>
        </w:rPr>
        <w:t>globalisation</w:t>
      </w:r>
      <w:proofErr w:type="spellEnd"/>
      <w:r w:rsidRPr="003E7769">
        <w:rPr>
          <w:u w:val="single"/>
        </w:rPr>
        <w:t xml:space="preserve">, in which the (non-Western or anti-capitalist) activist figures as </w:t>
      </w:r>
      <w:proofErr w:type="gramStart"/>
      <w:r w:rsidRPr="003E7769">
        <w:rPr>
          <w:u w:val="single"/>
        </w:rPr>
        <w:t xml:space="preserve">some kind of </w:t>
      </w:r>
      <w:r w:rsidRPr="003E7769">
        <w:rPr>
          <w:i/>
          <w:iCs/>
          <w:u w:val="single"/>
        </w:rPr>
        <w:t>hallucination</w:t>
      </w:r>
      <w:proofErr w:type="gramEnd"/>
      <w:r w:rsidRPr="003E7769">
        <w:rPr>
          <w:u w:val="single"/>
        </w:rPr>
        <w:t xml:space="preserve"> of radical otherness for the Western intellectual. This technological hallucination serves an increasingly aggressive neo-colonial and patriarchal economic state of exploitation, despite – or perhaps rather </w:t>
      </w:r>
      <w:r w:rsidRPr="003E7769">
        <w:rPr>
          <w:i/>
          <w:iCs/>
          <w:u w:val="single"/>
        </w:rPr>
        <w:t>because of</w:t>
      </w:r>
      <w:r w:rsidRPr="003E7769">
        <w:rPr>
          <w:u w:val="single"/>
        </w:rPr>
        <w:t xml:space="preserve"> – such technologies of travel and communication having come to figure as tools for liberation and transformation. </w:t>
      </w:r>
      <w:r w:rsidRPr="003E7769">
        <w:rPr>
          <w:sz w:val="16"/>
        </w:rPr>
        <w:t xml:space="preserve">So </w:t>
      </w:r>
      <w:r w:rsidRPr="003E7769">
        <w:rPr>
          <w:u w:val="single"/>
        </w:rPr>
        <w:t>the discourses of techno-progress, making connections, heightened mobility and crossing borders in activist-academic alliances often go hand in hand with the (implicit) celebration of highly mediated spaces for action and communication between allied groups</w:t>
      </w:r>
      <w:r w:rsidRPr="00D823C9">
        <w:rPr>
          <w:u w:val="single"/>
        </w:rPr>
        <w:t>.</w:t>
      </w:r>
      <w:r w:rsidRPr="00574DCF">
        <w:rPr>
          <w:u w:val="single"/>
        </w:rPr>
        <w:t xml:space="preserve"> Such </w:t>
      </w:r>
      <w:r w:rsidRPr="00574DCF">
        <w:rPr>
          <w:b/>
          <w:highlight w:val="green"/>
          <w:u w:val="single"/>
        </w:rPr>
        <w:t>discourses</w:t>
      </w:r>
      <w:r w:rsidRPr="00574DCF">
        <w:rPr>
          <w:u w:val="single"/>
        </w:rPr>
        <w:t xml:space="preserve"> however </w:t>
      </w:r>
      <w:r w:rsidRPr="00574DCF">
        <w:rPr>
          <w:b/>
          <w:highlight w:val="green"/>
          <w:u w:val="single"/>
        </w:rPr>
        <w:t>suppress</w:t>
      </w:r>
      <w:r w:rsidRPr="00574DCF">
        <w:rPr>
          <w:u w:val="single"/>
        </w:rPr>
        <w:t xml:space="preserve"> the </w:t>
      </w:r>
      <w:r w:rsidRPr="00574DCF">
        <w:rPr>
          <w:b/>
          <w:highlight w:val="green"/>
          <w:u w:val="single"/>
        </w:rPr>
        <w:t>violent</w:t>
      </w:r>
      <w:r w:rsidRPr="00574DCF">
        <w:rPr>
          <w:b/>
          <w:u w:val="single"/>
        </w:rPr>
        <w:t xml:space="preserve"> colonial, capitalist and patriarchal </w:t>
      </w:r>
      <w:r w:rsidRPr="00574DCF">
        <w:rPr>
          <w:b/>
          <w:highlight w:val="green"/>
          <w:u w:val="single"/>
        </w:rPr>
        <w:t>history</w:t>
      </w:r>
      <w:r w:rsidRPr="00574DCF">
        <w:rPr>
          <w:highlight w:val="green"/>
          <w:u w:val="single"/>
        </w:rPr>
        <w:t xml:space="preserve"> of those</w:t>
      </w:r>
      <w:r w:rsidRPr="00574DCF">
        <w:rPr>
          <w:u w:val="single"/>
        </w:rPr>
        <w:t xml:space="preserve"> technological </w:t>
      </w:r>
      <w:r w:rsidRPr="00574DCF">
        <w:rPr>
          <w:highlight w:val="green"/>
          <w:u w:val="single"/>
        </w:rPr>
        <w:t>spaces and the</w:t>
      </w:r>
      <w:r w:rsidRPr="00574DCF">
        <w:rPr>
          <w:u w:val="single"/>
        </w:rPr>
        <w:t xml:space="preserve"> subsequent </w:t>
      </w:r>
      <w:r w:rsidRPr="00574DCF">
        <w:rPr>
          <w:highlight w:val="green"/>
          <w:u w:val="single"/>
        </w:rPr>
        <w:t>unevenness of</w:t>
      </w:r>
      <w:r w:rsidRPr="00574DCF">
        <w:rPr>
          <w:u w:val="single"/>
        </w:rPr>
        <w:t xml:space="preserve"> any such </w:t>
      </w:r>
      <w:r w:rsidRPr="00574DCF">
        <w:rPr>
          <w:highlight w:val="green"/>
          <w:u w:val="single"/>
        </w:rPr>
        <w:t>alliance</w:t>
      </w:r>
      <w:r w:rsidRPr="00DA2902">
        <w:rPr>
          <w:sz w:val="16"/>
        </w:rPr>
        <w:t xml:space="preserve">. More severely, </w:t>
      </w:r>
      <w:r w:rsidRPr="00574DCF">
        <w:rPr>
          <w:highlight w:val="green"/>
          <w:u w:val="single"/>
        </w:rPr>
        <w:t xml:space="preserve">they </w:t>
      </w:r>
      <w:r w:rsidRPr="00574DCF">
        <w:rPr>
          <w:b/>
          <w:highlight w:val="green"/>
          <w:u w:val="single"/>
        </w:rPr>
        <w:t>foster</w:t>
      </w:r>
      <w:r w:rsidRPr="00574DCF">
        <w:rPr>
          <w:b/>
          <w:u w:val="single"/>
        </w:rPr>
        <w:t xml:space="preserve"> an </w:t>
      </w:r>
      <w:r w:rsidRPr="00574DCF">
        <w:rPr>
          <w:b/>
          <w:highlight w:val="green"/>
          <w:u w:val="single"/>
        </w:rPr>
        <w:t>oppressive</w:t>
      </w:r>
      <w:r w:rsidRPr="00574DCF">
        <w:rPr>
          <w:u w:val="single"/>
        </w:rPr>
        <w:t xml:space="preserve"> sort of </w:t>
      </w:r>
      <w:r w:rsidRPr="00D823C9">
        <w:rPr>
          <w:b/>
          <w:u w:val="single"/>
        </w:rPr>
        <w:t xml:space="preserve">imaginary </w:t>
      </w:r>
      <w:r w:rsidRPr="00574DCF">
        <w:rPr>
          <w:b/>
          <w:highlight w:val="green"/>
          <w:u w:val="single"/>
        </w:rPr>
        <w:t>‘collective’</w:t>
      </w:r>
      <w:r w:rsidRPr="00574DCF">
        <w:rPr>
          <w:b/>
          <w:u w:val="single"/>
        </w:rPr>
        <w:t xml:space="preserve"> or ‘unity of struggles’ </w:t>
      </w:r>
      <w:r w:rsidRPr="00574DCF">
        <w:rPr>
          <w:b/>
          <w:highlight w:val="green"/>
          <w:u w:val="single"/>
        </w:rPr>
        <w:t>through</w:t>
      </w:r>
      <w:r w:rsidRPr="00574DCF">
        <w:rPr>
          <w:b/>
          <w:u w:val="single"/>
        </w:rPr>
        <w:t xml:space="preserve"> the </w:t>
      </w:r>
      <w:r w:rsidRPr="00574DCF">
        <w:rPr>
          <w:b/>
          <w:highlight w:val="green"/>
          <w:u w:val="single"/>
        </w:rPr>
        <w:t>myth of</w:t>
      </w:r>
      <w:r w:rsidRPr="00574DCF">
        <w:rPr>
          <w:b/>
          <w:u w:val="single"/>
        </w:rPr>
        <w:t xml:space="preserve"> ‘truly’ allowing for </w:t>
      </w:r>
      <w:r w:rsidRPr="00574DCF">
        <w:rPr>
          <w:b/>
          <w:highlight w:val="green"/>
          <w:u w:val="single"/>
        </w:rPr>
        <w:t>radical difference</w:t>
      </w:r>
      <w:r w:rsidRPr="00574DCF">
        <w:rPr>
          <w:b/>
          <w:u w:val="single"/>
        </w:rPr>
        <w:t xml:space="preserve"> and multiplicity within that space</w:t>
      </w:r>
      <w:r w:rsidRPr="00574DCF">
        <w:rPr>
          <w:u w:val="single"/>
        </w:rPr>
        <w:t xml:space="preserve"> </w:t>
      </w:r>
      <w:r w:rsidRPr="00DA2902">
        <w:rPr>
          <w:sz w:val="16"/>
        </w:rPr>
        <w:t>– a form of</w:t>
      </w:r>
      <w:r w:rsidRPr="00DA2902">
        <w:rPr>
          <w:b/>
          <w:sz w:val="16"/>
        </w:rPr>
        <w:t xml:space="preserve"> </w:t>
      </w:r>
      <w:r w:rsidRPr="00DA2902">
        <w:rPr>
          <w:b/>
          <w:highlight w:val="green"/>
          <w:u w:val="single"/>
        </w:rPr>
        <w:t>techno-inclusiveness</w:t>
      </w:r>
      <w:r w:rsidRPr="00DA2902">
        <w:rPr>
          <w:b/>
          <w:sz w:val="16"/>
        </w:rPr>
        <w:t xml:space="preserve"> </w:t>
      </w:r>
      <w:r w:rsidRPr="00574DCF">
        <w:rPr>
          <w:b/>
          <w:u w:val="single"/>
        </w:rPr>
        <w:t>that</w:t>
      </w:r>
      <w:r w:rsidRPr="00DA2902">
        <w:rPr>
          <w:sz w:val="16"/>
        </w:rPr>
        <w:t xml:space="preserve"> in turn </w:t>
      </w:r>
      <w:r w:rsidRPr="00DA2902">
        <w:rPr>
          <w:b/>
          <w:highlight w:val="green"/>
          <w:u w:val="single"/>
        </w:rPr>
        <w:t>excludes</w:t>
      </w:r>
      <w:r w:rsidRPr="00DA2902">
        <w:rPr>
          <w:sz w:val="16"/>
        </w:rPr>
        <w:t xml:space="preserve"> a variety of </w:t>
      </w:r>
      <w:r w:rsidRPr="00574DCF">
        <w:rPr>
          <w:b/>
          <w:u w:val="single"/>
        </w:rPr>
        <w:t xml:space="preserve">non-technogenic groups and </w:t>
      </w:r>
      <w:r w:rsidRPr="00DA2902">
        <w:rPr>
          <w:b/>
          <w:highlight w:val="green"/>
          <w:u w:val="single"/>
        </w:rPr>
        <w:t>slower classes</w:t>
      </w:r>
      <w:r w:rsidRPr="00DA2902">
        <w:rPr>
          <w:sz w:val="16"/>
        </w:rPr>
        <w:t xml:space="preserve">. That these highly mediated </w:t>
      </w:r>
      <w:r w:rsidRPr="00574DCF">
        <w:rPr>
          <w:u w:val="single"/>
        </w:rPr>
        <w:t>spaces of</w:t>
      </w:r>
      <w:r w:rsidRPr="00DA2902">
        <w:rPr>
          <w:sz w:val="16"/>
        </w:rPr>
        <w:t xml:space="preserve"> thought and </w:t>
      </w:r>
      <w:r w:rsidRPr="00574DCF">
        <w:rPr>
          <w:u w:val="single"/>
        </w:rPr>
        <w:t>knowledge production are exclusivist</w:t>
      </w:r>
      <w:r w:rsidRPr="00DA2902">
        <w:rPr>
          <w:sz w:val="16"/>
        </w:rPr>
        <w:t xml:space="preserve"> is also shown by Sheila Slaughter and Gary Rhoades’ study of the transformation of higher education in ‘The Academic Capitalist Knowledge/Learning Regime’. Slaughter and Rhoades argue that </w:t>
      </w:r>
      <w:r w:rsidRPr="00574DCF">
        <w:rPr>
          <w:u w:val="single"/>
        </w:rPr>
        <w:t xml:space="preserve">new technologies allow the neo-liberal university to precisely cross the borders of universities and external for-profit and non-profit agencies in the name of development, </w:t>
      </w:r>
      <w:proofErr w:type="gramStart"/>
      <w:r w:rsidRPr="00574DCF">
        <w:rPr>
          <w:u w:val="single"/>
        </w:rPr>
        <w:t>production</w:t>
      </w:r>
      <w:proofErr w:type="gramEnd"/>
      <w:r w:rsidRPr="00574DCF">
        <w:rPr>
          <w:u w:val="single"/>
        </w:rPr>
        <w:t xml:space="preserve"> and efficacy</w:t>
      </w:r>
      <w:r w:rsidRPr="00D823C9">
        <w:rPr>
          <w:u w:val="single"/>
        </w:rPr>
        <w:t>, resulting in ‘new circuits of knowledge’</w:t>
      </w:r>
      <w:r w:rsidRPr="00D823C9">
        <w:rPr>
          <w:sz w:val="16"/>
        </w:rPr>
        <w:t>. These ‘</w:t>
      </w:r>
      <w:r w:rsidRPr="00D823C9">
        <w:rPr>
          <w:u w:val="single"/>
        </w:rPr>
        <w:t>opportunity</w:t>
      </w:r>
      <w:r w:rsidRPr="00574DCF">
        <w:rPr>
          <w:u w:val="single"/>
        </w:rPr>
        <w:t xml:space="preserve"> structures’</w:t>
      </w:r>
      <w:r w:rsidRPr="00DA2902">
        <w:rPr>
          <w:sz w:val="16"/>
        </w:rPr>
        <w:t xml:space="preserve"> (Slaughter and Rhoades, 2004: 306) that </w:t>
      </w:r>
      <w:r w:rsidRPr="00574DCF">
        <w:rPr>
          <w:u w:val="single"/>
        </w:rPr>
        <w:t>the neoliberal economy creates</w:t>
      </w:r>
      <w:r w:rsidRPr="00DA2902">
        <w:rPr>
          <w:sz w:val="16"/>
        </w:rPr>
        <w:t xml:space="preserve">, I in turn argue, </w:t>
      </w:r>
      <w:proofErr w:type="gramStart"/>
      <w:r w:rsidRPr="00574DCF">
        <w:rPr>
          <w:u w:val="single"/>
        </w:rPr>
        <w:t>become precisely</w:t>
      </w:r>
      <w:proofErr w:type="gramEnd"/>
      <w:r w:rsidRPr="00574DCF">
        <w:rPr>
          <w:u w:val="single"/>
        </w:rPr>
        <w:t xml:space="preserve"> those spaces of imagination that come to signify as well as being resultant of the university’s humanist promise of reaching-</w:t>
      </w:r>
      <w:r w:rsidRPr="003E7769">
        <w:rPr>
          <w:u w:val="single"/>
        </w:rPr>
        <w:t xml:space="preserve">out to alterity. </w:t>
      </w:r>
      <w:r w:rsidRPr="003E7769">
        <w:rPr>
          <w:sz w:val="16"/>
        </w:rPr>
        <w:t xml:space="preserve">This paradoxically also </w:t>
      </w:r>
      <w:r w:rsidRPr="003E7769">
        <w:rPr>
          <w:b/>
          <w:u w:val="single"/>
        </w:rPr>
        <w:t>leads to</w:t>
      </w:r>
      <w:r w:rsidRPr="003E7769">
        <w:rPr>
          <w:u w:val="single"/>
        </w:rPr>
        <w:t xml:space="preserve"> </w:t>
      </w:r>
      <w:r w:rsidRPr="003E7769">
        <w:rPr>
          <w:sz w:val="16"/>
        </w:rPr>
        <w:t xml:space="preserve">what Slaughter and Rhoades accurately identify as </w:t>
      </w:r>
      <w:r w:rsidRPr="003E7769">
        <w:rPr>
          <w:u w:val="single"/>
        </w:rPr>
        <w:t>a ‘</w:t>
      </w:r>
      <w:proofErr w:type="spellStart"/>
      <w:r w:rsidRPr="003E7769">
        <w:rPr>
          <w:b/>
          <w:u w:val="single"/>
        </w:rPr>
        <w:t>restratification</w:t>
      </w:r>
      <w:proofErr w:type="spellEnd"/>
      <w:r w:rsidRPr="003E7769">
        <w:rPr>
          <w:b/>
          <w:u w:val="single"/>
        </w:rPr>
        <w:t xml:space="preserve"> among and within</w:t>
      </w:r>
      <w:r w:rsidRPr="003E7769">
        <w:rPr>
          <w:u w:val="single"/>
        </w:rPr>
        <w:t xml:space="preserve"> </w:t>
      </w:r>
      <w:r w:rsidRPr="003E7769">
        <w:rPr>
          <w:b/>
          <w:u w:val="single"/>
        </w:rPr>
        <w:t>colleges</w:t>
      </w:r>
      <w:r w:rsidRPr="003E7769">
        <w:rPr>
          <w:u w:val="single"/>
        </w:rPr>
        <w:t xml:space="preserve"> and </w:t>
      </w:r>
      <w:r w:rsidRPr="003E7769">
        <w:rPr>
          <w:b/>
          <w:u w:val="single"/>
        </w:rPr>
        <w:t>universities’</w:t>
      </w:r>
      <w:r w:rsidRPr="003E7769">
        <w:rPr>
          <w:sz w:val="16"/>
        </w:rPr>
        <w:t xml:space="preserve"> (2004: 307). </w:t>
      </w:r>
      <w:r w:rsidRPr="003E7769">
        <w:rPr>
          <w:i/>
          <w:iCs/>
          <w:u w:val="single"/>
        </w:rPr>
        <w:t>Thought</w:t>
      </w:r>
      <w:r w:rsidRPr="003E7769">
        <w:rPr>
          <w:u w:val="single"/>
        </w:rPr>
        <w:t xml:space="preserve"> is then increasingly exercised in, and made possible through, spaces that are just as </w:t>
      </w:r>
      <w:proofErr w:type="gramStart"/>
      <w:r w:rsidRPr="003E7769">
        <w:rPr>
          <w:u w:val="single"/>
        </w:rPr>
        <w:t>much</w:t>
      </w:r>
      <w:proofErr w:type="gramEnd"/>
      <w:r w:rsidRPr="003E7769">
        <w:rPr>
          <w:u w:val="single"/>
        </w:rPr>
        <w:t xml:space="preserve"> spaces of acceleration and </w:t>
      </w:r>
      <w:proofErr w:type="spellStart"/>
      <w:r w:rsidRPr="003E7769">
        <w:rPr>
          <w:u w:val="single"/>
        </w:rPr>
        <w:t>militarisation</w:t>
      </w:r>
      <w:proofErr w:type="spellEnd"/>
      <w:r w:rsidRPr="003E7769">
        <w:rPr>
          <w:sz w:val="16"/>
        </w:rPr>
        <w:t xml:space="preserve">. The increasing complicity of the humanities in the applied sciences within the contemporary university, and hence the integration of critical thinking and neo-liberalist acceleration, is also a major theme running through Jacques Derrida’s </w:t>
      </w:r>
      <w:r w:rsidRPr="003E7769">
        <w:rPr>
          <w:i/>
          <w:iCs/>
          <w:sz w:val="16"/>
        </w:rPr>
        <w:t>Eyes of the University</w:t>
      </w:r>
      <w:r w:rsidRPr="003E7769">
        <w:rPr>
          <w:sz w:val="16"/>
        </w:rPr>
        <w:t xml:space="preserve">. Derrida there suggests that </w:t>
      </w:r>
      <w:r w:rsidRPr="003E7769">
        <w:rPr>
          <w:u w:val="single"/>
        </w:rPr>
        <w:t>neo-</w:t>
      </w:r>
      <w:proofErr w:type="spellStart"/>
      <w:r w:rsidRPr="003E7769">
        <w:rPr>
          <w:u w:val="single"/>
        </w:rPr>
        <w:t>liberalisation</w:t>
      </w:r>
      <w:proofErr w:type="spellEnd"/>
      <w:r w:rsidRPr="003E7769">
        <w:rPr>
          <w:u w:val="single"/>
        </w:rPr>
        <w:t xml:space="preserve"> entails a </w:t>
      </w:r>
      <w:proofErr w:type="spellStart"/>
      <w:r w:rsidRPr="003E7769">
        <w:rPr>
          <w:u w:val="single"/>
        </w:rPr>
        <w:t>militarisation</w:t>
      </w:r>
      <w:proofErr w:type="spellEnd"/>
      <w:r w:rsidRPr="003E7769">
        <w:rPr>
          <w:u w:val="single"/>
        </w:rPr>
        <w:t xml:space="preserve"> of the university, claiming that ‘</w:t>
      </w:r>
      <w:proofErr w:type="gramStart"/>
      <w:r w:rsidRPr="003E7769">
        <w:rPr>
          <w:u w:val="single"/>
        </w:rPr>
        <w:t>never before</w:t>
      </w:r>
      <w:proofErr w:type="gramEnd"/>
      <w:r w:rsidRPr="003E7769">
        <w:rPr>
          <w:u w:val="single"/>
        </w:rPr>
        <w:t xml:space="preserve"> has so-called basic research been so deeply committed to ends that are at the same time military ends’</w:t>
      </w:r>
      <w:r w:rsidRPr="003E7769">
        <w:rPr>
          <w:sz w:val="16"/>
        </w:rPr>
        <w:t xml:space="preserve"> (Derrida, 2004: 143). The intricate relation between the military (‘missiles’) and the imperatives of the humanities (‘missives’) also pervades Derrida’s ‘No Apocalypse, Not Now’, in which he argues that</w:t>
      </w:r>
      <w:r w:rsidRPr="00DA2902">
        <w:rPr>
          <w:sz w:val="16"/>
        </w:rPr>
        <w:t xml:space="preserve"> </w:t>
      </w:r>
      <w:r w:rsidRPr="00574DCF">
        <w:rPr>
          <w:u w:val="single"/>
        </w:rPr>
        <w:t xml:space="preserve">the </w:t>
      </w:r>
      <w:r w:rsidRPr="00DA2902">
        <w:rPr>
          <w:highlight w:val="green"/>
          <w:u w:val="single"/>
        </w:rPr>
        <w:t xml:space="preserve">increasing urgency </w:t>
      </w:r>
      <w:r w:rsidRPr="00DA2902">
        <w:rPr>
          <w:u w:val="single"/>
        </w:rPr>
        <w:t>with</w:t>
      </w:r>
      <w:r w:rsidRPr="00574DCF">
        <w:rPr>
          <w:u w:val="single"/>
        </w:rPr>
        <w:t xml:space="preserve"> which intellectuals feel compelled </w:t>
      </w:r>
      <w:r w:rsidRPr="00DA2902">
        <w:rPr>
          <w:highlight w:val="green"/>
          <w:u w:val="single"/>
        </w:rPr>
        <w:t>to address</w:t>
      </w:r>
      <w:r w:rsidRPr="00574DCF">
        <w:rPr>
          <w:u w:val="single"/>
        </w:rPr>
        <w:t xml:space="preserve"> disenfranchisement and </w:t>
      </w:r>
      <w:r w:rsidRPr="00DA2902">
        <w:rPr>
          <w:highlight w:val="green"/>
          <w:u w:val="single"/>
        </w:rPr>
        <w:t xml:space="preserve">crisis </w:t>
      </w:r>
      <w:r w:rsidRPr="00DA2902">
        <w:rPr>
          <w:b/>
          <w:highlight w:val="green"/>
          <w:u w:val="single"/>
        </w:rPr>
        <w:t>paradoxically</w:t>
      </w:r>
      <w:r w:rsidRPr="00DA2902">
        <w:rPr>
          <w:highlight w:val="green"/>
          <w:u w:val="single"/>
        </w:rPr>
        <w:t xml:space="preserve"> leads to</w:t>
      </w:r>
      <w:r w:rsidRPr="00574DCF">
        <w:rPr>
          <w:u w:val="single"/>
        </w:rPr>
        <w:t xml:space="preserve"> a differential </w:t>
      </w:r>
      <w:r w:rsidRPr="00DA2902">
        <w:rPr>
          <w:highlight w:val="green"/>
          <w:u w:val="single"/>
        </w:rPr>
        <w:t>acceleration of</w:t>
      </w:r>
      <w:r w:rsidRPr="00574DCF">
        <w:rPr>
          <w:u w:val="single"/>
        </w:rPr>
        <w:t xml:space="preserve"> such </w:t>
      </w:r>
      <w:r w:rsidRPr="00DA2902">
        <w:rPr>
          <w:highlight w:val="green"/>
          <w:u w:val="single"/>
        </w:rPr>
        <w:t>oppression</w:t>
      </w:r>
      <w:r w:rsidRPr="00574DCF">
        <w:rPr>
          <w:u w:val="single"/>
        </w:rPr>
        <w:t xml:space="preserve"> through technologies of instantaneous action</w:t>
      </w:r>
      <w:r w:rsidRPr="00DA2902">
        <w:rPr>
          <w:sz w:val="16"/>
        </w:rPr>
        <w:t xml:space="preserve">. But the relationship between new technologies and the subject’s </w:t>
      </w:r>
      <w:r w:rsidRPr="00DA2902">
        <w:rPr>
          <w:i/>
          <w:iCs/>
          <w:sz w:val="16"/>
        </w:rPr>
        <w:t>perception</w:t>
      </w:r>
      <w:r w:rsidRPr="00DA2902">
        <w:rPr>
          <w:sz w:val="16"/>
        </w:rPr>
        <w:t xml:space="preserve"> of and subsequent desire for the incorporation of otherness that speed-elitism engenders, is best illustrated through Derrida’s </w:t>
      </w:r>
      <w:r w:rsidRPr="00DA2902">
        <w:rPr>
          <w:i/>
          <w:iCs/>
          <w:sz w:val="16"/>
        </w:rPr>
        <w:t>Archive Fever</w:t>
      </w:r>
      <w:r w:rsidRPr="00DA2902">
        <w:rPr>
          <w:sz w:val="16"/>
        </w:rPr>
        <w:t xml:space="preserve"> and </w:t>
      </w:r>
      <w:r w:rsidRPr="00DA2902">
        <w:rPr>
          <w:i/>
          <w:iCs/>
          <w:sz w:val="16"/>
        </w:rPr>
        <w:t>Monolingualism of the Other</w:t>
      </w:r>
      <w:r w:rsidRPr="00DA2902">
        <w:rPr>
          <w:sz w:val="16"/>
        </w:rPr>
        <w:t xml:space="preserve">. </w:t>
      </w:r>
      <w:r w:rsidRPr="00574DCF">
        <w:rPr>
          <w:u w:val="single"/>
        </w:rPr>
        <w:t>Derrida’s concerns here are</w:t>
      </w:r>
      <w:r w:rsidRPr="00DA2902">
        <w:rPr>
          <w:sz w:val="16"/>
        </w:rPr>
        <w:t xml:space="preserve"> not so much directly with the contemporary university, but rather </w:t>
      </w:r>
      <w:r w:rsidRPr="00574DCF">
        <w:rPr>
          <w:u w:val="single"/>
        </w:rPr>
        <w:t>with the link between how thought is situated in technologies of communication (like language) and the emergence of authority as well as (academic and activist) empowerment.</w:t>
      </w:r>
    </w:p>
    <w:p w14:paraId="11559986" w14:textId="728DFD18" w:rsidR="004409FF" w:rsidRPr="004409FF" w:rsidRDefault="004409FF" w:rsidP="000B424E"/>
    <w:sectPr w:rsidR="004409FF" w:rsidRPr="004409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0407768"/>
    <w:docVar w:name="VerbatimVersion" w:val="5.1"/>
  </w:docVars>
  <w:rsids>
    <w:rsidRoot w:val="00955DA5"/>
    <w:rsid w:val="000139A3"/>
    <w:rsid w:val="000B424E"/>
    <w:rsid w:val="00100833"/>
    <w:rsid w:val="00104529"/>
    <w:rsid w:val="00105942"/>
    <w:rsid w:val="00107396"/>
    <w:rsid w:val="00144A4C"/>
    <w:rsid w:val="00176AB0"/>
    <w:rsid w:val="00177B7D"/>
    <w:rsid w:val="0018322D"/>
    <w:rsid w:val="001B354F"/>
    <w:rsid w:val="001B5776"/>
    <w:rsid w:val="001E527A"/>
    <w:rsid w:val="001F78CE"/>
    <w:rsid w:val="00251FC7"/>
    <w:rsid w:val="002855A7"/>
    <w:rsid w:val="002B146A"/>
    <w:rsid w:val="002B5E17"/>
    <w:rsid w:val="002E57B4"/>
    <w:rsid w:val="00307660"/>
    <w:rsid w:val="0031253F"/>
    <w:rsid w:val="00315690"/>
    <w:rsid w:val="00316B75"/>
    <w:rsid w:val="00325646"/>
    <w:rsid w:val="003460F2"/>
    <w:rsid w:val="00371836"/>
    <w:rsid w:val="0038158C"/>
    <w:rsid w:val="003902BA"/>
    <w:rsid w:val="003A09E2"/>
    <w:rsid w:val="00407037"/>
    <w:rsid w:val="00424819"/>
    <w:rsid w:val="004409FF"/>
    <w:rsid w:val="004605D6"/>
    <w:rsid w:val="004C60E8"/>
    <w:rsid w:val="004D606F"/>
    <w:rsid w:val="004E3579"/>
    <w:rsid w:val="004E728B"/>
    <w:rsid w:val="004F39E0"/>
    <w:rsid w:val="005229B1"/>
    <w:rsid w:val="00537BD5"/>
    <w:rsid w:val="0057268A"/>
    <w:rsid w:val="005D2912"/>
    <w:rsid w:val="006065BD"/>
    <w:rsid w:val="006146AC"/>
    <w:rsid w:val="00636588"/>
    <w:rsid w:val="00645FA9"/>
    <w:rsid w:val="00647866"/>
    <w:rsid w:val="00665003"/>
    <w:rsid w:val="006A2AD0"/>
    <w:rsid w:val="006C2375"/>
    <w:rsid w:val="006D4ECC"/>
    <w:rsid w:val="00716E03"/>
    <w:rsid w:val="00722258"/>
    <w:rsid w:val="007243E5"/>
    <w:rsid w:val="00766EA0"/>
    <w:rsid w:val="00772CFD"/>
    <w:rsid w:val="007A2226"/>
    <w:rsid w:val="007F5B66"/>
    <w:rsid w:val="00823A1C"/>
    <w:rsid w:val="00845B9D"/>
    <w:rsid w:val="00860984"/>
    <w:rsid w:val="00866140"/>
    <w:rsid w:val="008B3ECB"/>
    <w:rsid w:val="008B4E85"/>
    <w:rsid w:val="008C1B2E"/>
    <w:rsid w:val="0091627E"/>
    <w:rsid w:val="00955DA5"/>
    <w:rsid w:val="00967173"/>
    <w:rsid w:val="0097032B"/>
    <w:rsid w:val="009D2EAD"/>
    <w:rsid w:val="009D54B2"/>
    <w:rsid w:val="009E1922"/>
    <w:rsid w:val="009F7ED2"/>
    <w:rsid w:val="00A93661"/>
    <w:rsid w:val="00A95652"/>
    <w:rsid w:val="00AC0AB8"/>
    <w:rsid w:val="00B33C6D"/>
    <w:rsid w:val="00B4508F"/>
    <w:rsid w:val="00B46331"/>
    <w:rsid w:val="00B55AD5"/>
    <w:rsid w:val="00B8057C"/>
    <w:rsid w:val="00BD6238"/>
    <w:rsid w:val="00BF593B"/>
    <w:rsid w:val="00BF773A"/>
    <w:rsid w:val="00BF7E81"/>
    <w:rsid w:val="00C13773"/>
    <w:rsid w:val="00C17CC8"/>
    <w:rsid w:val="00C73A46"/>
    <w:rsid w:val="00C7534D"/>
    <w:rsid w:val="00C83417"/>
    <w:rsid w:val="00C9604F"/>
    <w:rsid w:val="00CA19AA"/>
    <w:rsid w:val="00CB5695"/>
    <w:rsid w:val="00CC5298"/>
    <w:rsid w:val="00CD736E"/>
    <w:rsid w:val="00CD798D"/>
    <w:rsid w:val="00CE161E"/>
    <w:rsid w:val="00CF59A8"/>
    <w:rsid w:val="00CF74E9"/>
    <w:rsid w:val="00D02AB4"/>
    <w:rsid w:val="00D112D3"/>
    <w:rsid w:val="00D325A9"/>
    <w:rsid w:val="00D3619F"/>
    <w:rsid w:val="00D36A8A"/>
    <w:rsid w:val="00D61409"/>
    <w:rsid w:val="00D6691E"/>
    <w:rsid w:val="00D71170"/>
    <w:rsid w:val="00D94251"/>
    <w:rsid w:val="00DA1C92"/>
    <w:rsid w:val="00DA25D4"/>
    <w:rsid w:val="00DA6538"/>
    <w:rsid w:val="00E15E75"/>
    <w:rsid w:val="00E5262C"/>
    <w:rsid w:val="00EC048D"/>
    <w:rsid w:val="00EC7DC4"/>
    <w:rsid w:val="00ED30CF"/>
    <w:rsid w:val="00F176EF"/>
    <w:rsid w:val="00F45E10"/>
    <w:rsid w:val="00F6364A"/>
    <w:rsid w:val="00F9113A"/>
    <w:rsid w:val="00FC7F4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B285A"/>
  <w15:chartTrackingRefBased/>
  <w15:docId w15:val="{A2C7E8B3-7FE8-46B4-A062-3F5248DA2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6E03"/>
    <w:rPr>
      <w:rFonts w:ascii="Calibri" w:hAnsi="Calibri" w:cs="Calibri"/>
    </w:rPr>
  </w:style>
  <w:style w:type="paragraph" w:styleId="Heading1">
    <w:name w:val="heading 1"/>
    <w:aliases w:val="Pocket"/>
    <w:basedOn w:val="Normal"/>
    <w:next w:val="Normal"/>
    <w:link w:val="Heading1Char"/>
    <w:qFormat/>
    <w:rsid w:val="00716E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6E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Cites,no"/>
    <w:basedOn w:val="Normal"/>
    <w:next w:val="Normal"/>
    <w:link w:val="Heading3Char"/>
    <w:uiPriority w:val="2"/>
    <w:unhideWhenUsed/>
    <w:qFormat/>
    <w:rsid w:val="00716E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3"/>
    <w:unhideWhenUsed/>
    <w:qFormat/>
    <w:rsid w:val="00716E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16E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6E03"/>
  </w:style>
  <w:style w:type="character" w:customStyle="1" w:styleId="Heading1Char">
    <w:name w:val="Heading 1 Char"/>
    <w:aliases w:val="Pocket Char"/>
    <w:basedOn w:val="DefaultParagraphFont"/>
    <w:link w:val="Heading1"/>
    <w:rsid w:val="00716E0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16E03"/>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1,Heading 3 Char1 Char Char Char1,Citation Char Char Char Char Char,Citation Char1 Char Char Char"/>
    <w:basedOn w:val="DefaultParagraphFont"/>
    <w:link w:val="Heading3"/>
    <w:uiPriority w:val="2"/>
    <w:rsid w:val="00716E03"/>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716E0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7"/>
    <w:qFormat/>
    <w:rsid w:val="00716E0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16E03"/>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716E0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
    <w:basedOn w:val="DefaultParagraphFont"/>
    <w:link w:val="NoSpacing"/>
    <w:uiPriority w:val="99"/>
    <w:unhideWhenUsed/>
    <w:rsid w:val="00716E03"/>
    <w:rPr>
      <w:color w:val="auto"/>
      <w:u w:val="none"/>
    </w:rPr>
  </w:style>
  <w:style w:type="character" w:styleId="FollowedHyperlink">
    <w:name w:val="FollowedHyperlink"/>
    <w:basedOn w:val="DefaultParagraphFont"/>
    <w:uiPriority w:val="99"/>
    <w:semiHidden/>
    <w:unhideWhenUsed/>
    <w:rsid w:val="00716E03"/>
    <w:rPr>
      <w:color w:val="auto"/>
      <w:u w:val="none"/>
    </w:rPr>
  </w:style>
  <w:style w:type="paragraph" w:customStyle="1" w:styleId="textbold">
    <w:name w:val="text bold"/>
    <w:basedOn w:val="Normal"/>
    <w:link w:val="Emphasis"/>
    <w:uiPriority w:val="7"/>
    <w:qFormat/>
    <w:rsid w:val="00955DA5"/>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paragraph" w:styleId="NoSpacing">
    <w:name w:val="No Spacing"/>
    <w:aliases w:val="Note Level 2,Small Text,Card Format,Note Level 21,ClearFormatting,Clear,DDI Tag,Tag Title,No Spacing51,No Spacing11211,Dont use,Tag and Cite,No Spacing31,No Spacing22,No Spacing41,No Spacing6,No Spacing7,No Spacing8,Dont u"/>
    <w:basedOn w:val="Heading1"/>
    <w:link w:val="Hyperlink"/>
    <w:autoRedefine/>
    <w:uiPriority w:val="99"/>
    <w:qFormat/>
    <w:rsid w:val="00955DA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stor.org/stable/1343885?mag=how-natural-black-hair-at-work-became-a-civil-rights-issue" TargetMode="External"/><Relationship Id="rId18" Type="http://schemas.openxmlformats.org/officeDocument/2006/relationships/hyperlink" Target="https://www.jstor.org/stable/10.2979/blackcamera.5.1.56?mag=how-natural-black-hair-at-work-became-a-civil-rights-issue" TargetMode="External"/><Relationship Id="rId26" Type="http://schemas.openxmlformats.org/officeDocument/2006/relationships/hyperlink" Target="https://www.public.navy.mil/bupers-npc/reference/messages/Documents/NAVADMINS/NAV2018/NAV18163.txt" TargetMode="External"/><Relationship Id="rId21" Type="http://schemas.openxmlformats.org/officeDocument/2006/relationships/hyperlink" Target="https://www.vice.com/en_us/article/bjdg93/black-women-entrepreneurs-natural-hair-movement" TargetMode="External"/><Relationship Id="rId34" Type="http://schemas.openxmlformats.org/officeDocument/2006/relationships/hyperlink" Target="https://web.archive.org/web/20050122044927/http://www.ndtceda.com/archives/200102/0790.html" TargetMode="External"/><Relationship Id="rId7" Type="http://schemas.openxmlformats.org/officeDocument/2006/relationships/hyperlink" Target="https://www.eeoc.gov/eeoc/newsroom/release/9-30-13j.cfm" TargetMode="External"/><Relationship Id="rId12" Type="http://schemas.openxmlformats.org/officeDocument/2006/relationships/hyperlink" Target="https://www.jstor.org/stable/4317206?mag=how-natural-black-hair-at-work-became-a-civil-rights-issue&amp;seq=1" TargetMode="External"/><Relationship Id="rId17" Type="http://schemas.openxmlformats.org/officeDocument/2006/relationships/hyperlink" Target="https://www.jstor.org/stable/42975205?mag=how-natural-black-hair-at-work-became-a-civil-rights-issue" TargetMode="External"/><Relationship Id="rId25" Type="http://schemas.openxmlformats.org/officeDocument/2006/relationships/hyperlink" Target="https://www.curlfest.com/" TargetMode="External"/><Relationship Id="rId33" Type="http://schemas.openxmlformats.org/officeDocument/2006/relationships/hyperlink" Target="https://www.nbcnews.com/news/us-news/california-senate-oks-ban-hairstyle-discrimination-n998286" TargetMode="External"/><Relationship Id="rId2" Type="http://schemas.openxmlformats.org/officeDocument/2006/relationships/numbering" Target="numbering.xml"/><Relationship Id="rId16" Type="http://schemas.openxmlformats.org/officeDocument/2006/relationships/hyperlink" Target="https://www.eeoc.gov/eeoc/history/35th/pre1965/index.html" TargetMode="External"/><Relationship Id="rId20" Type="http://schemas.openxmlformats.org/officeDocument/2006/relationships/hyperlink" Target="https://www.youtube.com/user/Naptural85" TargetMode="External"/><Relationship Id="rId29" Type="http://schemas.openxmlformats.org/officeDocument/2006/relationships/hyperlink" Target="https://wgno.com/2018/08/20/christ-the-king-student-sent-home-over-unnatural-hairstyle/" TargetMode="External"/><Relationship Id="rId1" Type="http://schemas.openxmlformats.org/officeDocument/2006/relationships/customXml" Target="../customXml/item1.xml"/><Relationship Id="rId6" Type="http://schemas.openxmlformats.org/officeDocument/2006/relationships/hyperlink" Target="https://brooklynrail.org/2018/03/field-notes/Dont-Morn-Organize-Is-Communism-a-Pipe-Dreamor-a-Viable-Future" TargetMode="External"/><Relationship Id="rId11" Type="http://schemas.openxmlformats.org/officeDocument/2006/relationships/hyperlink" Target="https://daily.jstor.org/how-natural-black-hair-at-work-became-a-civil-rights-issue/" TargetMode="External"/><Relationship Id="rId24" Type="http://schemas.openxmlformats.org/officeDocument/2006/relationships/hyperlink" Target="https://www.afrolicioushairexpo.com/" TargetMode="External"/><Relationship Id="rId32" Type="http://schemas.openxmlformats.org/officeDocument/2006/relationships/hyperlink" Target="https://www1.nyc.gov/assets/cchr/downloads/pdf/Hair-Guidance.pdf"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history.com/topics/black-history/civil-rights-act" TargetMode="External"/><Relationship Id="rId23" Type="http://schemas.openxmlformats.org/officeDocument/2006/relationships/hyperlink" Target="http://digitalcommons.auctr.edu/cgi/viewcontent.cgi?article=1007&amp;context=continuum" TargetMode="External"/><Relationship Id="rId28" Type="http://schemas.openxmlformats.org/officeDocument/2006/relationships/hyperlink" Target="http://www.fox35orlando.com/news/local-news/school-asks-teen-to-change-her-natural-hair-style" TargetMode="External"/><Relationship Id="rId36" Type="http://schemas.openxmlformats.org/officeDocument/2006/relationships/fontTable" Target="fontTable.xml"/><Relationship Id="rId10" Type="http://schemas.openxmlformats.org/officeDocument/2006/relationships/hyperlink" Target="http://digitalcommons.auctr.edu/cgi/viewcontent.cgi?article=1007&amp;context=continuum" TargetMode="External"/><Relationship Id="rId19" Type="http://schemas.openxmlformats.org/officeDocument/2006/relationships/hyperlink" Target="https://www.elon.edu/docs/e-web/academics/communications/research/vol8no1/05_Cameron_Jackson.pdf" TargetMode="External"/><Relationship Id="rId31" Type="http://schemas.openxmlformats.org/officeDocument/2006/relationships/hyperlink" Target="https://daily.jstor.org/how-natural-black-hair-at-work-became-a-civil-rights-issue/" TargetMode="External"/><Relationship Id="rId4" Type="http://schemas.openxmlformats.org/officeDocument/2006/relationships/settings" Target="settings.xml"/><Relationship Id="rId9" Type="http://schemas.openxmlformats.org/officeDocument/2006/relationships/hyperlink" Target="https://www.jstor.org/stable/4230881?mag=how-natural-black-hair-at-work-became-a-civil-rights-issue" TargetMode="External"/><Relationship Id="rId14" Type="http://schemas.openxmlformats.org/officeDocument/2006/relationships/hyperlink" Target="https://www.jstor.org/stable/273523?mag=how-natural-black-hair-at-work-became-a-civil-rights-issue" TargetMode="External"/><Relationship Id="rId22" Type="http://schemas.openxmlformats.org/officeDocument/2006/relationships/hyperlink" Target="https://www.latimes.com/business/la-fi-natural-hair-industry-20170809-htmlstory.html" TargetMode="External"/><Relationship Id="rId27" Type="http://schemas.openxmlformats.org/officeDocument/2006/relationships/hyperlink" Target="https://www.armytimes.com/news/your-army/2017/01/30/soldiers-cheer-army-s-decision-to-authorize-dreadlocks-in-uniform/" TargetMode="External"/><Relationship Id="rId30" Type="http://schemas.openxmlformats.org/officeDocument/2006/relationships/hyperlink" Target="https://www.eeoc.gov/policy/docs/race-color.html" TargetMode="External"/><Relationship Id="rId35" Type="http://schemas.openxmlformats.org/officeDocument/2006/relationships/hyperlink" Target="http://www.ephemerajournal.org/contribution/accelerated-university-activist-academic-alliances-and-simulation-thought" TargetMode="External"/><Relationship Id="rId8" Type="http://schemas.openxmlformats.org/officeDocument/2006/relationships/hyperlink" Target="https://www.jstor.org/stable/26505328?mag=how-natural-black-hair-at-work-became-a-civil-rights-issue"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13000</Words>
  <Characters>74102</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12</cp:revision>
  <dcterms:created xsi:type="dcterms:W3CDTF">2022-03-12T13:55:00Z</dcterms:created>
  <dcterms:modified xsi:type="dcterms:W3CDTF">2022-03-12T17:18:00Z</dcterms:modified>
</cp:coreProperties>
</file>