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E3CA2" w14:textId="77777777" w:rsidR="00CB759B" w:rsidRPr="009B614F" w:rsidRDefault="00CB759B" w:rsidP="00CB759B">
      <w:pPr>
        <w:pStyle w:val="Heading1"/>
        <w:rPr>
          <w:rFonts w:cs="Calibri"/>
        </w:rPr>
      </w:pPr>
      <w:bookmarkStart w:id="0" w:name="_Hlk90725134"/>
      <w:r w:rsidRPr="009B614F">
        <w:rPr>
          <w:rFonts w:cs="Calibri"/>
        </w:rPr>
        <w:t>1NC – Dysfluency</w:t>
      </w:r>
    </w:p>
    <w:p w14:paraId="3AC9069E" w14:textId="77777777" w:rsidR="00CB759B" w:rsidRPr="009B614F" w:rsidRDefault="00CB759B" w:rsidP="00CB759B">
      <w:pPr>
        <w:pStyle w:val="Heading2"/>
        <w:rPr>
          <w:rFonts w:cs="Calibri"/>
        </w:rPr>
      </w:pPr>
      <w:r w:rsidRPr="009B614F">
        <w:rPr>
          <w:rFonts w:cs="Calibri"/>
        </w:rPr>
        <w:t>1</w:t>
      </w:r>
    </w:p>
    <w:p w14:paraId="4D0FA74D" w14:textId="77777777" w:rsidR="00CB759B" w:rsidRPr="009B614F" w:rsidRDefault="00CB759B" w:rsidP="00CB759B">
      <w:pPr>
        <w:pStyle w:val="Heading3"/>
        <w:rPr>
          <w:rFonts w:cs="Calibri"/>
        </w:rPr>
      </w:pPr>
      <w:r w:rsidRPr="009B614F">
        <w:rPr>
          <w:rFonts w:cs="Calibri"/>
        </w:rPr>
        <w:t>TFW</w:t>
      </w:r>
    </w:p>
    <w:p w14:paraId="6C920EE2" w14:textId="77777777" w:rsidR="00CB759B" w:rsidRPr="009B614F" w:rsidRDefault="00CB759B" w:rsidP="00CB759B">
      <w:pPr>
        <w:pStyle w:val="Heading4"/>
        <w:shd w:val="clear" w:color="auto" w:fill="FFFFFF"/>
        <w:spacing w:before="0" w:line="276" w:lineRule="auto"/>
        <w:rPr>
          <w:rFonts w:eastAsia="Times New Roman" w:cs="Calibri"/>
          <w:color w:val="000000" w:themeColor="text1"/>
        </w:rPr>
      </w:pPr>
      <w:r w:rsidRPr="009B614F">
        <w:rPr>
          <w:rFonts w:cs="Calibri"/>
          <w:color w:val="000000" w:themeColor="text1"/>
        </w:rPr>
        <w:t xml:space="preserve">Interp: </w:t>
      </w:r>
      <w:r w:rsidRPr="009B614F">
        <w:rPr>
          <w:rFonts w:eastAsia="Times New Roman" w:cs="Calibri"/>
          <w:color w:val="000000" w:themeColor="text1"/>
        </w:rPr>
        <w:t>The affirmative may not garner offense external to the hypothetical implementation that the appropriation of outer space by private entities is unjust.</w:t>
      </w:r>
    </w:p>
    <w:p w14:paraId="3A51F31B" w14:textId="77777777" w:rsidR="00CB759B" w:rsidRPr="009B614F" w:rsidRDefault="00CB759B" w:rsidP="00CB759B"/>
    <w:p w14:paraId="74E82826" w14:textId="77777777" w:rsidR="00CB759B" w:rsidRPr="009B614F" w:rsidRDefault="00CB759B" w:rsidP="00CB759B">
      <w:pPr>
        <w:pStyle w:val="Heading4"/>
        <w:rPr>
          <w:rFonts w:cs="Calibri"/>
        </w:rPr>
      </w:pPr>
      <w:r w:rsidRPr="009B614F">
        <w:rPr>
          <w:rFonts w:cs="Calibri"/>
        </w:rPr>
        <w:t>Resolved indicates a policy action.</w:t>
      </w:r>
    </w:p>
    <w:p w14:paraId="095935BD" w14:textId="77777777" w:rsidR="00CB759B" w:rsidRPr="009B614F" w:rsidRDefault="00CB759B" w:rsidP="00CB759B">
      <w:proofErr w:type="spellStart"/>
      <w:r w:rsidRPr="009B614F">
        <w:rPr>
          <w:rStyle w:val="Style13ptBold"/>
        </w:rPr>
        <w:t>Parcher</w:t>
      </w:r>
      <w:proofErr w:type="spellEnd"/>
      <w:r w:rsidRPr="009B614F">
        <w:rPr>
          <w:rStyle w:val="Style13ptBold"/>
        </w:rPr>
        <w:t xml:space="preserve"> 1</w:t>
      </w:r>
      <w:r w:rsidRPr="009B614F">
        <w:t xml:space="preserve">. [Jeff. 2/26/01. “Re: Jeff P--Is the resolution a question?” </w:t>
      </w:r>
      <w:hyperlink r:id="rId6" w:history="1">
        <w:r w:rsidRPr="009B614F">
          <w:rPr>
            <w:rStyle w:val="Hyperlink"/>
          </w:rPr>
          <w:t>https://web.archive.org/web/20050122044927/http://www.ndtceda.com/archives/200102/0790.html</w:t>
        </w:r>
      </w:hyperlink>
      <w:r w:rsidRPr="009B614F">
        <w:t>] Justin</w:t>
      </w:r>
    </w:p>
    <w:p w14:paraId="3E6F57EC" w14:textId="77777777" w:rsidR="00CB759B" w:rsidRPr="009B614F" w:rsidRDefault="00CB759B" w:rsidP="00CB759B">
      <w:pPr>
        <w:rPr>
          <w:u w:val="single"/>
        </w:rPr>
      </w:pPr>
      <w:r w:rsidRPr="009B614F">
        <w:t xml:space="preserve">(1) Pardon me if I turn to a source besides Bill. </w:t>
      </w:r>
      <w:r w:rsidRPr="009B614F">
        <w:rPr>
          <w:u w:val="single"/>
        </w:rPr>
        <w:t xml:space="preserve">American Heritage Dictionary: </w:t>
      </w:r>
      <w:r w:rsidRPr="009B614F">
        <w:rPr>
          <w:highlight w:val="green"/>
          <w:u w:val="single"/>
        </w:rPr>
        <w:t>Resolve</w:t>
      </w:r>
      <w:r w:rsidRPr="009B614F">
        <w:rPr>
          <w:u w:val="single"/>
        </w:rPr>
        <w:t xml:space="preserve">: 1. To make a firm decision about. 2. </w:t>
      </w:r>
      <w:r w:rsidRPr="009B614F">
        <w:rPr>
          <w:highlight w:val="green"/>
          <w:u w:val="single"/>
        </w:rPr>
        <w:t>To decide</w:t>
      </w:r>
      <w:r w:rsidRPr="009B614F">
        <w:rPr>
          <w:u w:val="single"/>
        </w:rPr>
        <w:t xml:space="preserve"> or express </w:t>
      </w:r>
      <w:r w:rsidRPr="009B614F">
        <w:rPr>
          <w:highlight w:val="green"/>
          <w:u w:val="single"/>
        </w:rPr>
        <w:t>by formal vote</w:t>
      </w:r>
      <w:r w:rsidRPr="009B614F">
        <w:t xml:space="preserve">. 3. To separate something into </w:t>
      </w:r>
      <w:proofErr w:type="spellStart"/>
      <w:r w:rsidRPr="009B614F">
        <w:t>constiutent</w:t>
      </w:r>
      <w:proofErr w:type="spellEnd"/>
      <w:r w:rsidRPr="009B614F">
        <w:t xml:space="preserve"> parts See </w:t>
      </w:r>
      <w:proofErr w:type="spellStart"/>
      <w:r w:rsidRPr="009B614F">
        <w:t>Syns</w:t>
      </w:r>
      <w:proofErr w:type="spellEnd"/>
      <w:r w:rsidRPr="009B614F">
        <w:t xml:space="preserve"> at *analyze* (emphasis in </w:t>
      </w:r>
      <w:proofErr w:type="spellStart"/>
      <w:r w:rsidRPr="009B614F">
        <w:t>orginal</w:t>
      </w:r>
      <w:proofErr w:type="spellEnd"/>
      <w:r w:rsidRPr="009B614F">
        <w:t xml:space="preserve">) 4. Find a solution to. See </w:t>
      </w:r>
      <w:proofErr w:type="spellStart"/>
      <w:r w:rsidRPr="009B614F">
        <w:t>Syns</w:t>
      </w:r>
      <w:proofErr w:type="spellEnd"/>
      <w:r w:rsidRPr="009B614F">
        <w:t xml:space="preserve"> at *Solve* (emphasis in original) 5. To dispel: resolve a doubt. - n 1. </w:t>
      </w:r>
      <w:proofErr w:type="spellStart"/>
      <w:r w:rsidRPr="009B614F">
        <w:t>Frimness</w:t>
      </w:r>
      <w:proofErr w:type="spellEnd"/>
      <w:r w:rsidRPr="009B614F">
        <w:t xml:space="preserve"> of purpose; </w:t>
      </w:r>
      <w:r w:rsidRPr="009B614F">
        <w:rPr>
          <w:u w:val="single"/>
        </w:rPr>
        <w:t>resolution</w:t>
      </w:r>
      <w:r w:rsidRPr="009B614F">
        <w:t xml:space="preserve">. 2. </w:t>
      </w:r>
      <w:r w:rsidRPr="009B614F">
        <w:rPr>
          <w:u w:val="single"/>
        </w:rPr>
        <w:t xml:space="preserve">A determination or decision. </w:t>
      </w:r>
    </w:p>
    <w:p w14:paraId="508CBE6B" w14:textId="77777777" w:rsidR="00CB759B" w:rsidRPr="009B614F" w:rsidRDefault="00CB759B" w:rsidP="00CB759B">
      <w:pPr>
        <w:rPr>
          <w:u w:val="single"/>
        </w:rPr>
      </w:pPr>
      <w:r w:rsidRPr="009B614F">
        <w:t xml:space="preserve">(2) </w:t>
      </w:r>
      <w:r w:rsidRPr="009B614F">
        <w:rPr>
          <w:u w:val="single"/>
        </w:rPr>
        <w:t>The very nature of the word "resolution"</w:t>
      </w:r>
      <w:r w:rsidRPr="009B614F">
        <w:t xml:space="preserve"> makes it a question. American Heritage: </w:t>
      </w:r>
      <w:r w:rsidRPr="009B614F">
        <w:rPr>
          <w:u w:val="single"/>
        </w:rPr>
        <w:t xml:space="preserve">A course of action determined or decided on. </w:t>
      </w:r>
      <w:r w:rsidRPr="009B614F">
        <w:rPr>
          <w:highlight w:val="green"/>
          <w:u w:val="single"/>
        </w:rPr>
        <w:t xml:space="preserve">A </w:t>
      </w:r>
      <w:r w:rsidRPr="009B614F">
        <w:rPr>
          <w:u w:val="single"/>
        </w:rPr>
        <w:t xml:space="preserve">formal </w:t>
      </w:r>
      <w:proofErr w:type="spellStart"/>
      <w:r w:rsidRPr="009B614F">
        <w:rPr>
          <w:highlight w:val="green"/>
          <w:u w:val="single"/>
        </w:rPr>
        <w:t>statemnt</w:t>
      </w:r>
      <w:proofErr w:type="spellEnd"/>
      <w:r w:rsidRPr="009B614F">
        <w:rPr>
          <w:u w:val="single"/>
        </w:rPr>
        <w:t xml:space="preserve"> of a </w:t>
      </w:r>
      <w:proofErr w:type="spellStart"/>
      <w:r w:rsidRPr="009B614F">
        <w:rPr>
          <w:u w:val="single"/>
        </w:rPr>
        <w:t>deciion</w:t>
      </w:r>
      <w:proofErr w:type="spellEnd"/>
      <w:r w:rsidRPr="009B614F">
        <w:rPr>
          <w:u w:val="single"/>
        </w:rPr>
        <w:t xml:space="preserve">, as </w:t>
      </w:r>
      <w:r w:rsidRPr="009B614F">
        <w:rPr>
          <w:highlight w:val="green"/>
          <w:u w:val="single"/>
        </w:rPr>
        <w:t>by</w:t>
      </w:r>
      <w:r w:rsidRPr="009B614F">
        <w:rPr>
          <w:u w:val="single"/>
        </w:rPr>
        <w:t xml:space="preserve"> a </w:t>
      </w:r>
      <w:r w:rsidRPr="009B614F">
        <w:rPr>
          <w:highlight w:val="green"/>
          <w:u w:val="single"/>
        </w:rPr>
        <w:t>legislature</w:t>
      </w:r>
      <w:r w:rsidRPr="009B614F">
        <w:rPr>
          <w:u w:val="single"/>
        </w:rPr>
        <w:t xml:space="preserve">. </w:t>
      </w:r>
    </w:p>
    <w:p w14:paraId="4271E5DD" w14:textId="77777777" w:rsidR="00CB759B" w:rsidRPr="009B614F" w:rsidRDefault="00CB759B" w:rsidP="00CB759B">
      <w:r w:rsidRPr="009B614F">
        <w:t xml:space="preserve">(3) </w:t>
      </w:r>
      <w:r w:rsidRPr="009B614F">
        <w:rPr>
          <w:u w:val="single"/>
        </w:rPr>
        <w:t>The resolution is obviously a question</w:t>
      </w:r>
      <w:r w:rsidRPr="009B614F">
        <w:t xml:space="preserve">. Any other conclusion is utterly </w:t>
      </w:r>
      <w:proofErr w:type="spellStart"/>
      <w:r w:rsidRPr="009B614F">
        <w:t>inconcievable</w:t>
      </w:r>
      <w:proofErr w:type="spellEnd"/>
      <w:r w:rsidRPr="009B614F">
        <w:t xml:space="preserve">. Why? Context. </w:t>
      </w:r>
      <w:r w:rsidRPr="009B614F">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w:t>
      </w:r>
      <w:r w:rsidRPr="009B614F">
        <w:rPr>
          <w:highlight w:val="green"/>
          <w:u w:val="single"/>
        </w:rPr>
        <w:t>determining</w:t>
      </w:r>
      <w:r w:rsidRPr="009B614F">
        <w:rPr>
          <w:u w:val="single"/>
        </w:rPr>
        <w:t xml:space="preserve"> the </w:t>
      </w:r>
      <w:r w:rsidRPr="009B614F">
        <w:rPr>
          <w:highlight w:val="green"/>
          <w:u w:val="single"/>
        </w:rPr>
        <w:t xml:space="preserve">policy </w:t>
      </w:r>
      <w:proofErr w:type="spellStart"/>
      <w:r w:rsidRPr="009B614F">
        <w:rPr>
          <w:highlight w:val="green"/>
          <w:u w:val="single"/>
        </w:rPr>
        <w:t>desireablility</w:t>
      </w:r>
      <w:proofErr w:type="spellEnd"/>
      <w:r w:rsidRPr="009B614F">
        <w:rPr>
          <w:u w:val="single"/>
        </w:rPr>
        <w:t xml:space="preserve"> of that resolution</w:t>
      </w:r>
      <w:r w:rsidRPr="009B614F">
        <w:t xml:space="preserve">. That's not only what they do, but </w:t>
      </w:r>
      <w:r w:rsidRPr="009B614F">
        <w:rPr>
          <w:u w:val="single"/>
        </w:rPr>
        <w:t>it's what we REQUIRE them to do</w:t>
      </w:r>
      <w:r w:rsidRPr="009B614F">
        <w:t xml:space="preserve">. We don't just send the topic </w:t>
      </w:r>
      <w:proofErr w:type="spellStart"/>
      <w:r w:rsidRPr="009B614F">
        <w:t>committtee</w:t>
      </w:r>
      <w:proofErr w:type="spellEnd"/>
      <w:r w:rsidRPr="009B614F">
        <w:t xml:space="preserve"> somewhere to adopt their own group resolution. It's not the end point of a resolution adopted by a body - it's the </w:t>
      </w:r>
      <w:proofErr w:type="spellStart"/>
      <w:r w:rsidRPr="009B614F">
        <w:t>prelimanary</w:t>
      </w:r>
      <w:proofErr w:type="spellEnd"/>
      <w:r w:rsidRPr="009B614F">
        <w:t xml:space="preserve"> wording of a resolution sent to others to be answered or decided upon. </w:t>
      </w:r>
    </w:p>
    <w:p w14:paraId="268C24B5" w14:textId="77777777" w:rsidR="00CB759B" w:rsidRPr="009B614F" w:rsidRDefault="00CB759B" w:rsidP="00CB759B">
      <w:r w:rsidRPr="009B614F">
        <w:t xml:space="preserve">(4) Further context: </w:t>
      </w:r>
      <w:r w:rsidRPr="009B614F">
        <w:rPr>
          <w:u w:val="single"/>
        </w:rPr>
        <w:t xml:space="preserve">the word resolved is used to emphasis the fact that it's policy debate. </w:t>
      </w:r>
      <w:r w:rsidRPr="009B614F">
        <w:rPr>
          <w:highlight w:val="green"/>
          <w:u w:val="single"/>
        </w:rPr>
        <w:t>Resolved comes from</w:t>
      </w:r>
      <w:r w:rsidRPr="009B614F">
        <w:rPr>
          <w:u w:val="single"/>
        </w:rPr>
        <w:t xml:space="preserve"> the adoption of </w:t>
      </w:r>
      <w:r w:rsidRPr="009B614F">
        <w:rPr>
          <w:highlight w:val="green"/>
          <w:u w:val="single"/>
        </w:rPr>
        <w:t>resolutions by legislative bodies</w:t>
      </w:r>
      <w:r w:rsidRPr="009B614F">
        <w:rPr>
          <w:u w:val="single"/>
        </w:rPr>
        <w:t>. A resolution is either adopted or it is not. It's a question before a legislative body.</w:t>
      </w:r>
      <w:r w:rsidRPr="009B614F">
        <w:t xml:space="preserve"> Should this statement be adopted or not.</w:t>
      </w:r>
    </w:p>
    <w:p w14:paraId="6968E9ED" w14:textId="77777777" w:rsidR="00CB759B" w:rsidRPr="009B614F" w:rsidRDefault="00CB759B" w:rsidP="00CB759B"/>
    <w:p w14:paraId="78E30F72" w14:textId="77777777" w:rsidR="00CB759B" w:rsidRPr="009B614F" w:rsidRDefault="00CB759B" w:rsidP="00CB759B">
      <w:pPr>
        <w:pStyle w:val="Heading4"/>
        <w:rPr>
          <w:rFonts w:cs="Calibri"/>
        </w:rPr>
      </w:pPr>
      <w:r w:rsidRPr="009B614F">
        <w:rPr>
          <w:rFonts w:cs="Calibri"/>
        </w:rPr>
        <w:t>The appropriation of outer space is permanent control.</w:t>
      </w:r>
    </w:p>
    <w:p w14:paraId="39D48D43" w14:textId="77777777" w:rsidR="00CB759B" w:rsidRPr="009B614F" w:rsidRDefault="00CB759B" w:rsidP="00CB759B">
      <w:r w:rsidRPr="009B614F">
        <w:t xml:space="preserve">TIMOTHY JUSTIN </w:t>
      </w:r>
      <w:r w:rsidRPr="009B614F">
        <w:rPr>
          <w:rStyle w:val="Style13ptBold"/>
        </w:rPr>
        <w:t>TRAPP</w:t>
      </w:r>
      <w:r w:rsidRPr="009B614F">
        <w:t xml:space="preserve">, JD Candidate @ UIUC Law, </w:t>
      </w:r>
      <w:r w:rsidRPr="009B614F">
        <w:rPr>
          <w:rStyle w:val="Style13ptBold"/>
        </w:rPr>
        <w:t>’13</w:t>
      </w:r>
      <w:r w:rsidRPr="009B614F">
        <w:t>, TAKING UP SPACE BY ANY OTHER MEANS: COMING TO TERMS WITH THE NONAPPROPRIATION ARTICLE OF THE OUTER SPACE TREATY UNIVERSITY OF ILLINOIS LAW REVIEW [Vol. 2013 No. 4]</w:t>
      </w:r>
    </w:p>
    <w:p w14:paraId="2A3C1F21" w14:textId="77777777" w:rsidR="00CB759B" w:rsidRPr="00727F0B" w:rsidRDefault="00CB759B" w:rsidP="00CB759B">
      <w:pPr>
        <w:rPr>
          <w:sz w:val="16"/>
        </w:rPr>
      </w:pPr>
      <w:r w:rsidRPr="00727F0B">
        <w:rPr>
          <w:sz w:val="16"/>
        </w:rPr>
        <w:t xml:space="preserve">The issues presented in relation to the </w:t>
      </w:r>
      <w:proofErr w:type="spellStart"/>
      <w:r w:rsidRPr="00727F0B">
        <w:rPr>
          <w:sz w:val="16"/>
        </w:rPr>
        <w:t>nonappropriation</w:t>
      </w:r>
      <w:proofErr w:type="spellEnd"/>
      <w:r w:rsidRPr="00727F0B">
        <w:rPr>
          <w:sz w:val="16"/>
        </w:rPr>
        <w:t xml:space="preserve"> article of the Outer Space Treaty should be clear.214 The ITU has, quite blatantly, created something akin to “</w:t>
      </w:r>
      <w:r w:rsidRPr="009B614F">
        <w:rPr>
          <w:rStyle w:val="StyleUnderline"/>
        </w:rPr>
        <w:t>property interests in outer space</w:t>
      </w:r>
      <w:r w:rsidRPr="00727F0B">
        <w:rPr>
          <w:sz w:val="16"/>
        </w:rPr>
        <w:t xml:space="preserve">.”215 It allows nations to exclude others from their orbital slots, even when the nation is not currently using that slot.216 This </w:t>
      </w:r>
      <w:r w:rsidRPr="009B614F">
        <w:rPr>
          <w:rStyle w:val="StyleUnderline"/>
        </w:rPr>
        <w:t>is directly in line with at least one definition of outer-space appropriation</w:t>
      </w:r>
      <w:r w:rsidRPr="00727F0B">
        <w:rPr>
          <w:sz w:val="16"/>
        </w:rPr>
        <w:t>.217 [**Start Footnote 217**Id. at 236 (“</w:t>
      </w:r>
      <w:r w:rsidRPr="009B614F">
        <w:rPr>
          <w:rStyle w:val="Emphasis"/>
          <w:highlight w:val="green"/>
        </w:rPr>
        <w:t>Appropriation of outer space</w:t>
      </w:r>
      <w:r w:rsidRPr="00727F0B">
        <w:rPr>
          <w:sz w:val="16"/>
        </w:rPr>
        <w:t xml:space="preserve">, </w:t>
      </w:r>
      <w:r w:rsidRPr="009B614F">
        <w:rPr>
          <w:rStyle w:val="Emphasis"/>
        </w:rPr>
        <w:t>therefore</w:t>
      </w:r>
      <w:r w:rsidRPr="009B614F">
        <w:rPr>
          <w:rStyle w:val="Emphasis"/>
          <w:highlight w:val="green"/>
        </w:rPr>
        <w:t>, is</w:t>
      </w:r>
      <w:r w:rsidRPr="009B614F">
        <w:rPr>
          <w:rStyle w:val="Emphasis"/>
        </w:rPr>
        <w:t xml:space="preserve"> ‘the </w:t>
      </w:r>
      <w:r w:rsidRPr="009B614F">
        <w:rPr>
          <w:rStyle w:val="Emphasis"/>
          <w:highlight w:val="green"/>
        </w:rPr>
        <w:t>exercise of exclusive control</w:t>
      </w:r>
      <w:r w:rsidRPr="009B614F">
        <w:rPr>
          <w:rStyle w:val="Emphasis"/>
        </w:rPr>
        <w:t xml:space="preserve"> or exclusive use’ </w:t>
      </w:r>
      <w:r w:rsidRPr="009B614F">
        <w:rPr>
          <w:rStyle w:val="Emphasis"/>
          <w:highlight w:val="green"/>
        </w:rPr>
        <w:t>with</w:t>
      </w:r>
      <w:r w:rsidRPr="009B614F">
        <w:rPr>
          <w:rStyle w:val="Emphasis"/>
        </w:rPr>
        <w:t xml:space="preserve"> a sense of </w:t>
      </w:r>
      <w:r w:rsidRPr="009B614F">
        <w:rPr>
          <w:rStyle w:val="Emphasis"/>
          <w:highlight w:val="green"/>
        </w:rPr>
        <w:t>permanence</w:t>
      </w:r>
      <w:r w:rsidRPr="009B614F">
        <w:rPr>
          <w:rStyle w:val="Emphasis"/>
        </w:rPr>
        <w:t>, which limits other nations’ access to i</w:t>
      </w:r>
      <w:r w:rsidRPr="00727F0B">
        <w:rPr>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F82FC05" w14:textId="77777777" w:rsidR="00CB759B" w:rsidRPr="009B614F" w:rsidRDefault="00CB759B" w:rsidP="00CB759B">
      <w:pPr>
        <w:rPr>
          <w:rFonts w:eastAsiaTheme="majorEastAsia"/>
          <w:b/>
          <w:iCs/>
          <w:sz w:val="26"/>
        </w:rPr>
      </w:pPr>
    </w:p>
    <w:p w14:paraId="3F0B2D26" w14:textId="77777777" w:rsidR="00CB759B" w:rsidRPr="009B614F" w:rsidRDefault="00CB759B" w:rsidP="00CB759B">
      <w:pPr>
        <w:pStyle w:val="Heading4"/>
        <w:rPr>
          <w:rFonts w:eastAsia="Times New Roman" w:cs="Calibri"/>
        </w:rPr>
      </w:pPr>
      <w:r w:rsidRPr="009B614F">
        <w:rPr>
          <w:rFonts w:cs="Calibri"/>
        </w:rPr>
        <w:t xml:space="preserve">Violation: </w:t>
      </w:r>
      <w:r>
        <w:rPr>
          <w:rFonts w:cs="Calibri"/>
        </w:rPr>
        <w:t>they don’t defend the topic – cx proves.</w:t>
      </w:r>
      <w:r w:rsidRPr="009B614F">
        <w:rPr>
          <w:rFonts w:cs="Calibri"/>
        </w:rPr>
        <w:t xml:space="preserve"> </w:t>
      </w:r>
      <w:r w:rsidRPr="009B614F">
        <w:rPr>
          <w:rFonts w:eastAsia="Times New Roman" w:cs="Calibri"/>
        </w:rPr>
        <w:t xml:space="preserve">At </w:t>
      </w:r>
      <w:r w:rsidRPr="009B614F">
        <w:rPr>
          <w:rFonts w:eastAsia="Times New Roman" w:cs="Calibri"/>
          <w:u w:val="single"/>
        </w:rPr>
        <w:t>best</w:t>
      </w:r>
      <w:r w:rsidRPr="009B614F">
        <w:rPr>
          <w:rFonts w:eastAsia="Times New Roman" w:cs="Calibri"/>
        </w:rPr>
        <w:t xml:space="preserve"> they’re extra topical which is a </w:t>
      </w:r>
      <w:r w:rsidRPr="009B614F">
        <w:rPr>
          <w:rFonts w:eastAsia="Times New Roman" w:cs="Calibri"/>
          <w:u w:val="single"/>
        </w:rPr>
        <w:t>voter</w:t>
      </w:r>
      <w:r w:rsidRPr="009B614F">
        <w:rPr>
          <w:rFonts w:eastAsia="Times New Roman" w:cs="Calibri"/>
        </w:rPr>
        <w:t xml:space="preserve"> for exploding limits and inflating aff solvency </w:t>
      </w:r>
      <w:r w:rsidRPr="009B614F">
        <w:rPr>
          <w:rFonts w:eastAsia="Times New Roman" w:cs="Calibri"/>
          <w:u w:val="single"/>
        </w:rPr>
        <w:t>or</w:t>
      </w:r>
      <w:r w:rsidRPr="009B614F">
        <w:rPr>
          <w:rFonts w:eastAsia="Times New Roman" w:cs="Calibri"/>
        </w:rPr>
        <w:t xml:space="preserve"> effects topical which is </w:t>
      </w:r>
      <w:r w:rsidRPr="009B614F">
        <w:rPr>
          <w:rFonts w:eastAsia="Times New Roman" w:cs="Calibri"/>
          <w:u w:val="single"/>
        </w:rPr>
        <w:t>worse</w:t>
      </w:r>
      <w:r w:rsidRPr="009B614F">
        <w:rPr>
          <w:rFonts w:eastAsia="Times New Roman" w:cs="Calibri"/>
        </w:rPr>
        <w:t>, since any small aff can spill up to the resolution.</w:t>
      </w:r>
    </w:p>
    <w:p w14:paraId="2ACFE2C6" w14:textId="77777777" w:rsidR="00CB759B" w:rsidRPr="009B614F" w:rsidRDefault="00CB759B" w:rsidP="00CB759B"/>
    <w:p w14:paraId="043B82DA" w14:textId="77777777" w:rsidR="00CB759B" w:rsidRPr="009B614F" w:rsidRDefault="00CB759B" w:rsidP="00CB759B">
      <w:pPr>
        <w:pStyle w:val="Heading4"/>
        <w:rPr>
          <w:rFonts w:cs="Calibri"/>
        </w:rPr>
      </w:pPr>
      <w:r w:rsidRPr="009B614F">
        <w:rPr>
          <w:rFonts w:cs="Calibri"/>
        </w:rPr>
        <w:t xml:space="preserve">Vote neg for </w:t>
      </w:r>
      <w:r w:rsidRPr="009B614F">
        <w:rPr>
          <w:rFonts w:cs="Calibri"/>
          <w:u w:val="single"/>
        </w:rPr>
        <w:t>competitive equity and clash</w:t>
      </w:r>
      <w:r w:rsidRPr="009B614F">
        <w:rPr>
          <w:rFonts w:cs="Calibri"/>
        </w:rPr>
        <w:t xml:space="preserve">: changing the topic favors the aff because it destroys the only stasis point and makes </w:t>
      </w:r>
      <w:r w:rsidRPr="009B614F">
        <w:rPr>
          <w:rFonts w:cs="Calibri"/>
          <w:u w:val="single"/>
        </w:rPr>
        <w:t>prep</w:t>
      </w:r>
      <w:r w:rsidRPr="009B614F">
        <w:rPr>
          <w:rFonts w:cs="Calibri"/>
        </w:rPr>
        <w:t xml:space="preserve"> impossible because any ground is </w:t>
      </w:r>
      <w:r w:rsidRPr="009B614F">
        <w:rPr>
          <w:rFonts w:cs="Calibri"/>
          <w:u w:val="single"/>
        </w:rPr>
        <w:t>self-serving</w:t>
      </w:r>
      <w:r w:rsidRPr="009B614F">
        <w:rPr>
          <w:rFonts w:cs="Calibri"/>
        </w:rPr>
        <w:t xml:space="preserve">, </w:t>
      </w:r>
      <w:r w:rsidRPr="009B614F">
        <w:rPr>
          <w:rFonts w:cs="Calibri"/>
          <w:u w:val="single"/>
        </w:rPr>
        <w:t>concessionary</w:t>
      </w:r>
      <w:r w:rsidRPr="009B614F">
        <w:rPr>
          <w:rFonts w:cs="Calibri"/>
        </w:rPr>
        <w:t xml:space="preserve">, and from </w:t>
      </w:r>
      <w:r w:rsidRPr="009B614F">
        <w:rPr>
          <w:rFonts w:cs="Calibri"/>
          <w:u w:val="single"/>
        </w:rPr>
        <w:t>distorted literature bases</w:t>
      </w:r>
      <w:r w:rsidRPr="009B614F">
        <w:rPr>
          <w:rFonts w:cs="Calibri"/>
        </w:rPr>
        <w:t xml:space="preserve">. Their model allows someone to specialize for </w:t>
      </w:r>
      <w:r w:rsidRPr="009B614F">
        <w:rPr>
          <w:rFonts w:cs="Calibri"/>
          <w:u w:val="single"/>
        </w:rPr>
        <w:t>4 years</w:t>
      </w:r>
      <w:r w:rsidRPr="009B614F">
        <w:rPr>
          <w:rFonts w:cs="Calibri"/>
        </w:rPr>
        <w:t xml:space="preserve"> giving them an edge over people who switch </w:t>
      </w:r>
      <w:r w:rsidRPr="009B614F">
        <w:rPr>
          <w:rFonts w:cs="Calibri"/>
          <w:u w:val="single"/>
        </w:rPr>
        <w:t>every 2 months</w:t>
      </w:r>
      <w:r w:rsidRPr="009B614F">
        <w:rPr>
          <w:rFonts w:cs="Calibri"/>
        </w:rPr>
        <w:t xml:space="preserve">. Filter this through debate’s </w:t>
      </w:r>
      <w:r w:rsidRPr="009B614F">
        <w:rPr>
          <w:rFonts w:cs="Calibri"/>
          <w:u w:val="single"/>
        </w:rPr>
        <w:t>nature</w:t>
      </w:r>
      <w:r w:rsidRPr="009B614F">
        <w:rPr>
          <w:rFonts w:cs="Calibri"/>
        </w:rPr>
        <w:t xml:space="preserve"> of being a game where both teams want to </w:t>
      </w:r>
      <w:r w:rsidRPr="009B614F">
        <w:rPr>
          <w:rFonts w:cs="Calibri"/>
          <w:u w:val="single"/>
        </w:rPr>
        <w:t>win</w:t>
      </w:r>
      <w:r w:rsidRPr="009B614F">
        <w:rPr>
          <w:rFonts w:cs="Calibri"/>
        </w:rPr>
        <w:t xml:space="preserve">, which becomes meaningless without </w:t>
      </w:r>
      <w:r w:rsidRPr="009B614F">
        <w:rPr>
          <w:rFonts w:cs="Calibri"/>
          <w:u w:val="single"/>
        </w:rPr>
        <w:t>constraints</w:t>
      </w:r>
      <w:r w:rsidRPr="009B614F">
        <w:rPr>
          <w:rFonts w:cs="Calibri"/>
        </w:rPr>
        <w:t>.</w:t>
      </w:r>
    </w:p>
    <w:p w14:paraId="7A178C28" w14:textId="77777777" w:rsidR="00CB759B" w:rsidRPr="009B614F" w:rsidRDefault="00CB759B" w:rsidP="00CB759B"/>
    <w:p w14:paraId="7468C5C0" w14:textId="77777777" w:rsidR="00CB759B" w:rsidRPr="009B614F" w:rsidRDefault="00CB759B" w:rsidP="00CB759B">
      <w:pPr>
        <w:pStyle w:val="Heading4"/>
        <w:rPr>
          <w:rFonts w:cs="Calibri"/>
        </w:rPr>
      </w:pPr>
      <w:r w:rsidRPr="009B614F">
        <w:rPr>
          <w:rFonts w:cs="Calibri"/>
        </w:rPr>
        <w:t>Impacts:</w:t>
      </w:r>
    </w:p>
    <w:p w14:paraId="72775441" w14:textId="77777777" w:rsidR="00CB759B" w:rsidRPr="009B614F" w:rsidRDefault="00CB759B" w:rsidP="00CB759B"/>
    <w:p w14:paraId="66E8250B" w14:textId="77777777" w:rsidR="00CB759B" w:rsidRDefault="00CB759B" w:rsidP="00CB759B">
      <w:pPr>
        <w:pStyle w:val="Heading4"/>
        <w:rPr>
          <w:rFonts w:cs="Calibri"/>
          <w:bCs/>
        </w:rPr>
      </w:pPr>
      <w:r w:rsidRPr="009B614F">
        <w:rPr>
          <w:rFonts w:cs="Calibri"/>
        </w:rPr>
        <w:t xml:space="preserve">1] Procedural fairness </w:t>
      </w:r>
      <w:r w:rsidRPr="009B614F">
        <w:rPr>
          <w:rFonts w:cs="Calibri"/>
          <w:u w:val="single"/>
        </w:rPr>
        <w:t>outweighs</w:t>
      </w:r>
      <w:r>
        <w:rPr>
          <w:rFonts w:cs="Calibri"/>
          <w:bCs/>
        </w:rPr>
        <w:t xml:space="preserve"> – </w:t>
      </w:r>
    </w:p>
    <w:p w14:paraId="72E1F255" w14:textId="77777777" w:rsidR="00CB759B" w:rsidRDefault="00CB759B" w:rsidP="00CB759B">
      <w:pPr>
        <w:pStyle w:val="Heading4"/>
        <w:rPr>
          <w:rFonts w:cs="Calibri"/>
          <w:bCs/>
        </w:rPr>
      </w:pPr>
      <w:r w:rsidRPr="009B614F">
        <w:rPr>
          <w:rFonts w:cs="Calibri"/>
          <w:bCs/>
        </w:rPr>
        <w:t xml:space="preserve">a) </w:t>
      </w:r>
      <w:r w:rsidRPr="00727F0B">
        <w:rPr>
          <w:rFonts w:cs="Calibri"/>
          <w:bCs/>
          <w:u w:val="single"/>
        </w:rPr>
        <w:t>Intrinsicness</w:t>
      </w:r>
      <w:r w:rsidRPr="009B614F">
        <w:rPr>
          <w:rFonts w:cs="Calibri"/>
          <w:bCs/>
        </w:rPr>
        <w:t xml:space="preserve">—debate is a </w:t>
      </w:r>
      <w:r w:rsidRPr="009B614F">
        <w:rPr>
          <w:rFonts w:cs="Calibri"/>
          <w:bCs/>
          <w:u w:val="single"/>
        </w:rPr>
        <w:t>game</w:t>
      </w:r>
      <w:r w:rsidRPr="009B614F">
        <w:rPr>
          <w:rFonts w:cs="Calibri"/>
          <w:bCs/>
        </w:rPr>
        <w:t xml:space="preserve"> and equity is necessary to sustain the activity </w:t>
      </w:r>
    </w:p>
    <w:p w14:paraId="611A90D3" w14:textId="77777777" w:rsidR="00CB759B" w:rsidRPr="00727F0B" w:rsidRDefault="00CB759B" w:rsidP="00CB759B"/>
    <w:p w14:paraId="5332E8DC" w14:textId="77777777" w:rsidR="00CB759B" w:rsidRDefault="00CB759B" w:rsidP="00CB759B">
      <w:pPr>
        <w:pStyle w:val="Heading4"/>
        <w:rPr>
          <w:rFonts w:cs="Calibri"/>
          <w:bCs/>
        </w:rPr>
      </w:pPr>
      <w:r w:rsidRPr="009B614F">
        <w:rPr>
          <w:rFonts w:cs="Calibri"/>
          <w:bCs/>
        </w:rPr>
        <w:t xml:space="preserve">b) </w:t>
      </w:r>
      <w:r>
        <w:rPr>
          <w:rFonts w:cs="Calibri"/>
          <w:bCs/>
          <w:u w:val="single"/>
        </w:rPr>
        <w:t>P</w:t>
      </w:r>
      <w:r w:rsidRPr="00727F0B">
        <w:rPr>
          <w:rFonts w:cs="Calibri"/>
          <w:bCs/>
          <w:u w:val="single"/>
        </w:rPr>
        <w:t>robability</w:t>
      </w:r>
      <w:r w:rsidRPr="009B614F">
        <w:rPr>
          <w:rFonts w:cs="Calibri"/>
          <w:bCs/>
        </w:rPr>
        <w:t xml:space="preserve">—debate </w:t>
      </w:r>
      <w:r w:rsidRPr="009B614F">
        <w:rPr>
          <w:rFonts w:cs="Calibri"/>
          <w:bCs/>
          <w:u w:val="single"/>
        </w:rPr>
        <w:t>can’t alter</w:t>
      </w:r>
      <w:r w:rsidRPr="009B614F">
        <w:rPr>
          <w:rFonts w:cs="Calibri"/>
          <w:bCs/>
        </w:rPr>
        <w:t xml:space="preserve"> subjectivity, but it </w:t>
      </w:r>
      <w:r w:rsidRPr="009B614F">
        <w:rPr>
          <w:rFonts w:cs="Calibri"/>
          <w:bCs/>
          <w:u w:val="single"/>
        </w:rPr>
        <w:t>can</w:t>
      </w:r>
      <w:r w:rsidRPr="009B614F">
        <w:rPr>
          <w:rFonts w:cs="Calibri"/>
          <w:bCs/>
        </w:rPr>
        <w:t xml:space="preserve"> rectify skews </w:t>
      </w:r>
    </w:p>
    <w:p w14:paraId="631C2393" w14:textId="77777777" w:rsidR="00CB759B" w:rsidRPr="00727F0B" w:rsidRDefault="00CB759B" w:rsidP="00CB759B"/>
    <w:p w14:paraId="498DAE92" w14:textId="77777777" w:rsidR="00CB759B" w:rsidRDefault="00CB759B" w:rsidP="00CB759B">
      <w:pPr>
        <w:pStyle w:val="Heading4"/>
        <w:rPr>
          <w:rFonts w:cs="Calibri"/>
        </w:rPr>
      </w:pPr>
      <w:r w:rsidRPr="009B614F">
        <w:rPr>
          <w:rFonts w:cs="Calibri"/>
          <w:bCs/>
        </w:rPr>
        <w:t xml:space="preserve">c) </w:t>
      </w:r>
      <w:r w:rsidRPr="00727F0B">
        <w:rPr>
          <w:rFonts w:cs="Calibri"/>
          <w:bCs/>
          <w:u w:val="single"/>
        </w:rPr>
        <w:t>Meta-constraint</w:t>
      </w:r>
      <w:r w:rsidRPr="009B614F">
        <w:rPr>
          <w:rFonts w:cs="Calibri"/>
          <w:bCs/>
        </w:rPr>
        <w:t>—</w:t>
      </w:r>
      <w:r w:rsidRPr="009B614F">
        <w:rPr>
          <w:rFonts w:cs="Calibri"/>
        </w:rPr>
        <w:t xml:space="preserve">all your arguments </w:t>
      </w:r>
      <w:r w:rsidRPr="009B614F">
        <w:rPr>
          <w:rFonts w:cs="Calibri"/>
          <w:u w:val="single"/>
        </w:rPr>
        <w:t>concede fairness</w:t>
      </w:r>
      <w:r w:rsidRPr="009B614F">
        <w:rPr>
          <w:rFonts w:cs="Calibri"/>
        </w:rPr>
        <w:t xml:space="preserve"> since you </w:t>
      </w:r>
      <w:r w:rsidRPr="009B614F">
        <w:rPr>
          <w:rFonts w:cs="Calibri"/>
          <w:u w:val="single"/>
        </w:rPr>
        <w:t>assume</w:t>
      </w:r>
      <w:r w:rsidRPr="009B614F">
        <w:rPr>
          <w:rFonts w:cs="Calibri"/>
        </w:rPr>
        <w:t xml:space="preserve"> they will be evaluated fairly </w:t>
      </w:r>
    </w:p>
    <w:p w14:paraId="5B6EEDA8" w14:textId="77777777" w:rsidR="00CB759B" w:rsidRPr="00727F0B" w:rsidRDefault="00CB759B" w:rsidP="00CB759B"/>
    <w:p w14:paraId="49A01EF9" w14:textId="77777777" w:rsidR="00CB759B" w:rsidRPr="009B614F" w:rsidRDefault="00CB759B" w:rsidP="00CB759B">
      <w:pPr>
        <w:pStyle w:val="Heading4"/>
        <w:rPr>
          <w:rFonts w:cs="Calibri"/>
          <w:b w:val="0"/>
        </w:rPr>
      </w:pPr>
      <w:r w:rsidRPr="009B614F">
        <w:rPr>
          <w:rFonts w:cs="Calibri"/>
        </w:rPr>
        <w:t xml:space="preserve">d) </w:t>
      </w:r>
      <w:r>
        <w:rPr>
          <w:rFonts w:cs="Calibri"/>
          <w:u w:val="single"/>
        </w:rPr>
        <w:t>A</w:t>
      </w:r>
      <w:r w:rsidRPr="00727F0B">
        <w:rPr>
          <w:rFonts w:cs="Calibri"/>
          <w:u w:val="single"/>
        </w:rPr>
        <w:t>pplication</w:t>
      </w:r>
      <w:r w:rsidRPr="009B614F">
        <w:rPr>
          <w:rFonts w:cs="Calibri"/>
        </w:rPr>
        <w:t xml:space="preserve">—your model only indicts how </w:t>
      </w:r>
      <w:r w:rsidRPr="009B614F">
        <w:rPr>
          <w:rFonts w:cs="Calibri"/>
          <w:u w:val="single"/>
        </w:rPr>
        <w:t>fairness has been applied</w:t>
      </w:r>
      <w:r w:rsidRPr="009B614F">
        <w:rPr>
          <w:rFonts w:cs="Calibri"/>
          <w:i/>
          <w:iCs w:val="0"/>
        </w:rPr>
        <w:t xml:space="preserve"> </w:t>
      </w:r>
      <w:r w:rsidRPr="009B614F">
        <w:rPr>
          <w:rFonts w:cs="Calibri"/>
        </w:rPr>
        <w:t xml:space="preserve">not that it’s </w:t>
      </w:r>
      <w:r w:rsidRPr="009B614F">
        <w:rPr>
          <w:rFonts w:cs="Calibri"/>
          <w:u w:val="single"/>
        </w:rPr>
        <w:t>intrinsically bad</w:t>
      </w:r>
      <w:r w:rsidRPr="009B614F">
        <w:rPr>
          <w:rFonts w:cs="Calibri"/>
        </w:rPr>
        <w:t xml:space="preserve">—their model would justify </w:t>
      </w:r>
      <w:r w:rsidRPr="009B614F">
        <w:rPr>
          <w:rFonts w:cs="Calibri"/>
          <w:u w:val="single"/>
        </w:rPr>
        <w:t>exclusion</w:t>
      </w:r>
      <w:r w:rsidRPr="009B614F">
        <w:rPr>
          <w:rFonts w:cs="Calibri"/>
        </w:rPr>
        <w:t>.</w:t>
      </w:r>
    </w:p>
    <w:p w14:paraId="1ED1013D" w14:textId="77777777" w:rsidR="00CB759B" w:rsidRDefault="00CB759B" w:rsidP="00CB759B"/>
    <w:p w14:paraId="53293F46" w14:textId="77777777" w:rsidR="00CB759B" w:rsidRPr="009B614F" w:rsidRDefault="00CB759B" w:rsidP="00CB759B"/>
    <w:p w14:paraId="706D5085" w14:textId="77777777" w:rsidR="00CB759B" w:rsidRPr="009B614F" w:rsidRDefault="00CB759B" w:rsidP="00CB759B">
      <w:pPr>
        <w:pStyle w:val="Heading4"/>
        <w:rPr>
          <w:rFonts w:eastAsia="Times New Roman" w:cs="Calibri"/>
        </w:rPr>
      </w:pPr>
      <w:r w:rsidRPr="009B614F">
        <w:rPr>
          <w:rFonts w:cs="Calibri"/>
        </w:rPr>
        <w:t>2] Switch Side Debate—</w:t>
      </w:r>
      <w:r w:rsidRPr="009B614F">
        <w:rPr>
          <w:rFonts w:eastAsia="Times New Roman" w:cs="Calibri"/>
        </w:rPr>
        <w:t xml:space="preserve">they can read it as a </w:t>
      </w:r>
      <w:r w:rsidRPr="009B614F">
        <w:rPr>
          <w:rFonts w:eastAsia="Times New Roman" w:cs="Calibri"/>
          <w:u w:val="single"/>
        </w:rPr>
        <w:t>K</w:t>
      </w:r>
      <w:r w:rsidRPr="009B614F">
        <w:rPr>
          <w:rFonts w:eastAsia="Times New Roman" w:cs="Calibri"/>
        </w:rPr>
        <w:t xml:space="preserve"> against affirmatives—forces debaters to consider issues from </w:t>
      </w:r>
      <w:r w:rsidRPr="009B614F">
        <w:rPr>
          <w:rFonts w:eastAsia="Times New Roman" w:cs="Calibri"/>
          <w:u w:val="single"/>
        </w:rPr>
        <w:t>multiple perspectives</w:t>
      </w:r>
      <w:r w:rsidRPr="009B614F">
        <w:rPr>
          <w:rFonts w:eastAsia="Times New Roman" w:cs="Calibri"/>
        </w:rPr>
        <w:t xml:space="preserve">. Non-topical affs allow individuals to establish </w:t>
      </w:r>
      <w:r w:rsidRPr="009B614F">
        <w:rPr>
          <w:rFonts w:eastAsia="Times New Roman" w:cs="Calibri"/>
          <w:u w:val="single"/>
        </w:rPr>
        <w:t>their own metrics</w:t>
      </w:r>
      <w:r w:rsidRPr="009B614F">
        <w:rPr>
          <w:rFonts w:eastAsia="Times New Roman" w:cs="Calibri"/>
        </w:rPr>
        <w:t xml:space="preserve"> for what they want to debate leading to </w:t>
      </w:r>
      <w:r w:rsidRPr="009B614F">
        <w:rPr>
          <w:rFonts w:eastAsia="Times New Roman" w:cs="Calibri"/>
          <w:u w:val="single"/>
        </w:rPr>
        <w:t>dogmatism</w:t>
      </w:r>
      <w:r w:rsidRPr="009B614F">
        <w:rPr>
          <w:rFonts w:eastAsia="Times New Roman" w:cs="Calibri"/>
        </w:rPr>
        <w:t>.</w:t>
      </w:r>
    </w:p>
    <w:p w14:paraId="2CB6F454" w14:textId="77777777" w:rsidR="00CB759B" w:rsidRDefault="00CB759B" w:rsidP="00CB759B"/>
    <w:p w14:paraId="01C817A8" w14:textId="77777777" w:rsidR="00CB759B" w:rsidRPr="009B614F" w:rsidRDefault="00CB759B" w:rsidP="00CB759B"/>
    <w:p w14:paraId="7440330A" w14:textId="77777777" w:rsidR="00CB759B" w:rsidRPr="009B614F" w:rsidRDefault="00CB759B" w:rsidP="00CB759B">
      <w:pPr>
        <w:pStyle w:val="Heading4"/>
        <w:rPr>
          <w:rFonts w:cs="Calibri"/>
        </w:rPr>
      </w:pPr>
      <w:r w:rsidRPr="009B614F">
        <w:rPr>
          <w:rFonts w:cs="Calibri"/>
        </w:rPr>
        <w:t xml:space="preserve">3] </w:t>
      </w:r>
      <w:r w:rsidRPr="009B614F">
        <w:rPr>
          <w:rFonts w:cs="Calibri"/>
          <w:u w:val="single"/>
        </w:rPr>
        <w:t>Deliberative clash</w:t>
      </w:r>
      <w:r w:rsidRPr="009B614F">
        <w:rPr>
          <w:rFonts w:cs="Calibri"/>
        </w:rPr>
        <w:t xml:space="preserve"> is </w:t>
      </w:r>
      <w:r w:rsidRPr="009B614F">
        <w:rPr>
          <w:rFonts w:cs="Calibri"/>
          <w:u w:val="single"/>
        </w:rPr>
        <w:t>crucial</w:t>
      </w:r>
      <w:r w:rsidRPr="009B614F">
        <w:rPr>
          <w:rFonts w:cs="Calibri"/>
        </w:rPr>
        <w:t xml:space="preserve"> to overcoming </w:t>
      </w:r>
      <w:r w:rsidRPr="009B614F">
        <w:rPr>
          <w:rFonts w:cs="Calibri"/>
          <w:u w:val="single"/>
        </w:rPr>
        <w:t>entrenched ableist ideology</w:t>
      </w:r>
      <w:r w:rsidRPr="009B614F">
        <w:rPr>
          <w:rFonts w:cs="Calibri"/>
        </w:rPr>
        <w:t xml:space="preserve"> and can </w:t>
      </w:r>
      <w:r w:rsidRPr="009B614F">
        <w:rPr>
          <w:rFonts w:cs="Calibri"/>
          <w:u w:val="single"/>
        </w:rPr>
        <w:t>rectify power asymmetries</w:t>
      </w:r>
      <w:r w:rsidRPr="009B614F">
        <w:rPr>
          <w:rFonts w:cs="Calibri"/>
        </w:rPr>
        <w:t xml:space="preserve"> to create </w:t>
      </w:r>
      <w:r w:rsidRPr="009B614F">
        <w:rPr>
          <w:rFonts w:cs="Calibri"/>
          <w:u w:val="single"/>
        </w:rPr>
        <w:t>egalitarianism</w:t>
      </w:r>
      <w:r w:rsidRPr="009B614F">
        <w:rPr>
          <w:rFonts w:cs="Calibri"/>
        </w:rPr>
        <w:t>.</w:t>
      </w:r>
    </w:p>
    <w:p w14:paraId="5DF2EA83" w14:textId="77777777" w:rsidR="00CB759B" w:rsidRPr="009B614F" w:rsidRDefault="00CB759B" w:rsidP="00CB759B">
      <w:r w:rsidRPr="009B614F">
        <w:t xml:space="preserve">Amber </w:t>
      </w:r>
      <w:r w:rsidRPr="009B614F">
        <w:rPr>
          <w:rStyle w:val="Style13ptBold"/>
        </w:rPr>
        <w:t>Knight 15</w:t>
      </w:r>
      <w:r w:rsidRPr="009B614F">
        <w:t>, Assistant Professor of Political Science at Saint Louis University, “Democratizing Disability: Achieving Inclusion (without Assimilation) through “Participatory Parity”,” Hypatia vol. 30, no. 1 (Winter ‘15)</w:t>
      </w:r>
    </w:p>
    <w:p w14:paraId="4B1B994D" w14:textId="77777777" w:rsidR="00CB759B" w:rsidRPr="009B614F" w:rsidRDefault="00CB759B" w:rsidP="00CB759B">
      <w:r w:rsidRPr="009B614F">
        <w:rPr>
          <w:u w:val="single"/>
        </w:rPr>
        <w:t>There is ample evidence</w:t>
      </w:r>
      <w:r w:rsidRPr="009B614F">
        <w:t xml:space="preserve"> </w:t>
      </w:r>
      <w:r w:rsidRPr="009B614F">
        <w:rPr>
          <w:u w:val="single"/>
        </w:rPr>
        <w:t>to suggest</w:t>
      </w:r>
      <w:r w:rsidRPr="009B614F">
        <w:t xml:space="preserve"> that </w:t>
      </w:r>
      <w:r w:rsidRPr="009B614F">
        <w:rPr>
          <w:u w:val="single"/>
        </w:rPr>
        <w:t>able-bodied people</w:t>
      </w:r>
      <w:r w:rsidRPr="009B614F">
        <w:t xml:space="preserve"> simply </w:t>
      </w:r>
      <w:r w:rsidRPr="009B614F">
        <w:rPr>
          <w:u w:val="single"/>
        </w:rPr>
        <w:t>miss the mark when they are asked to think</w:t>
      </w:r>
      <w:r w:rsidRPr="009B614F">
        <w:t xml:space="preserve"> </w:t>
      </w:r>
      <w:r w:rsidRPr="009B614F">
        <w:rPr>
          <w:u w:val="single"/>
        </w:rPr>
        <w:t>about life from the point of view of a person with a disability</w:t>
      </w:r>
      <w:r w:rsidRPr="009B614F">
        <w:t>. A recent poll found that fifty-two percent of Americans would rather be dead than disabled (</w:t>
      </w:r>
      <w:proofErr w:type="spellStart"/>
      <w:r w:rsidRPr="009B614F">
        <w:t>Disaboom</w:t>
      </w:r>
      <w:proofErr w:type="spellEnd"/>
      <w:r w:rsidRPr="009B614F">
        <w:t xml:space="preserve"> 2008). Yet when you talk with people with disabilities they usually think that their lives are very much worth living. </w:t>
      </w:r>
      <w:r w:rsidRPr="009B614F">
        <w:rPr>
          <w:u w:val="single"/>
        </w:rPr>
        <w:t>To explain</w:t>
      </w:r>
      <w:r w:rsidRPr="009B614F">
        <w:t xml:space="preserve"> these </w:t>
      </w:r>
      <w:r w:rsidRPr="009B614F">
        <w:rPr>
          <w:u w:val="single"/>
        </w:rPr>
        <w:t>divergent perspectives</w:t>
      </w:r>
      <w:r w:rsidRPr="009B614F">
        <w:t xml:space="preserve">, sociologists Gary </w:t>
      </w:r>
      <w:r w:rsidRPr="009B614F">
        <w:rPr>
          <w:u w:val="single"/>
        </w:rPr>
        <w:t>Albrecht and</w:t>
      </w:r>
      <w:r w:rsidRPr="009B614F">
        <w:t xml:space="preserve"> Patrick </w:t>
      </w:r>
      <w:proofErr w:type="spellStart"/>
      <w:r w:rsidRPr="009B614F">
        <w:rPr>
          <w:u w:val="single"/>
        </w:rPr>
        <w:t>Devlieger</w:t>
      </w:r>
      <w:proofErr w:type="spellEnd"/>
      <w:r w:rsidRPr="009B614F">
        <w:rPr>
          <w:u w:val="single"/>
        </w:rPr>
        <w:t xml:space="preserve"> coined </w:t>
      </w:r>
      <w:r w:rsidRPr="009B614F">
        <w:t>this phenomenon “</w:t>
      </w:r>
      <w:r w:rsidRPr="009B614F">
        <w:rPr>
          <w:u w:val="single"/>
        </w:rPr>
        <w:t>the disability paradox</w:t>
      </w:r>
      <w:r w:rsidRPr="009B614F">
        <w:t xml:space="preserve">.” They write, The disability paradox exists in two forms: first, people with disabilities report that they have serious limitations in activities of daily living, problems in performing their social roles and experience persistent discrimination, yet they say that they have an excellent or good quality of life; and, second, the general public, physicians and other health care workers perceive that persons with disabilities have an unsatisfying quality of life despite that fact that over 50% of these people report an excellent or good quality of life. (Albrecht and </w:t>
      </w:r>
      <w:proofErr w:type="spellStart"/>
      <w:r w:rsidRPr="009B614F">
        <w:t>Devlieger</w:t>
      </w:r>
      <w:proofErr w:type="spellEnd"/>
      <w:r w:rsidRPr="009B614F">
        <w:t xml:space="preserve"> 1999, 982) </w:t>
      </w:r>
      <w:r w:rsidRPr="009B614F">
        <w:rPr>
          <w:u w:val="single"/>
        </w:rPr>
        <w:t xml:space="preserve">This </w:t>
      </w:r>
      <w:r w:rsidRPr="009B614F">
        <w:t xml:space="preserve">paradox </w:t>
      </w:r>
      <w:r w:rsidRPr="009B614F">
        <w:rPr>
          <w:u w:val="single"/>
        </w:rPr>
        <w:t>serves as a reminder that people are unable to transcend social privilege to think about issues objectively</w:t>
      </w:r>
      <w:r w:rsidRPr="009B614F">
        <w:t>. Instead</w:t>
      </w:r>
      <w:r w:rsidRPr="009B614F">
        <w:rPr>
          <w:u w:val="single"/>
        </w:rPr>
        <w:t xml:space="preserve">, it seems that many nondisabled people project their own fears and misconceptions about living with an impairment onto the lives of people with disabilities. </w:t>
      </w:r>
      <w:r w:rsidRPr="009B614F">
        <w:t xml:space="preserve">As this analysis has shown, it </w:t>
      </w:r>
      <w:r w:rsidRPr="009B614F">
        <w:rPr>
          <w:u w:val="single"/>
        </w:rPr>
        <w:t xml:space="preserve">seems that </w:t>
      </w:r>
      <w:r w:rsidRPr="009B614F">
        <w:rPr>
          <w:highlight w:val="green"/>
          <w:u w:val="single"/>
        </w:rPr>
        <w:t xml:space="preserve">the </w:t>
      </w:r>
      <w:r w:rsidRPr="009B614F">
        <w:rPr>
          <w:b/>
          <w:highlight w:val="green"/>
          <w:u w:val="single"/>
          <w:bdr w:val="single" w:sz="18" w:space="0" w:color="auto"/>
        </w:rPr>
        <w:t>best way</w:t>
      </w:r>
      <w:r w:rsidRPr="009B614F">
        <w:rPr>
          <w:highlight w:val="green"/>
        </w:rPr>
        <w:t xml:space="preserve"> </w:t>
      </w:r>
      <w:r w:rsidRPr="009B614F">
        <w:rPr>
          <w:highlight w:val="green"/>
          <w:u w:val="single"/>
        </w:rPr>
        <w:t>to achieve</w:t>
      </w:r>
      <w:r w:rsidRPr="009B614F">
        <w:rPr>
          <w:u w:val="single"/>
        </w:rPr>
        <w:t xml:space="preserve">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b/>
          <w:highlight w:val="green"/>
          <w:u w:val="single"/>
          <w:bdr w:val="single" w:sz="18" w:space="0" w:color="auto"/>
        </w:rPr>
        <w:t>is</w:t>
      </w:r>
      <w:r w:rsidRPr="009B614F">
        <w:rPr>
          <w:b/>
          <w:u w:val="single"/>
          <w:bdr w:val="single" w:sz="18" w:space="0" w:color="auto"/>
        </w:rPr>
        <w:t xml:space="preserve"> </w:t>
      </w:r>
      <w:r w:rsidRPr="009B614F">
        <w:rPr>
          <w:b/>
          <w:u w:val="single"/>
        </w:rPr>
        <w:t xml:space="preserve">not through </w:t>
      </w:r>
      <w:r w:rsidRPr="009B614F">
        <w:rPr>
          <w:rStyle w:val="Emphasis"/>
        </w:rPr>
        <w:t>transcendence</w:t>
      </w:r>
      <w:r w:rsidRPr="009B614F">
        <w:t xml:space="preserve">, </w:t>
      </w:r>
      <w:r w:rsidRPr="009B614F">
        <w:rPr>
          <w:b/>
          <w:u w:val="single"/>
        </w:rPr>
        <w:t xml:space="preserve">but </w:t>
      </w:r>
      <w:r w:rsidRPr="009B614F">
        <w:rPr>
          <w:b/>
          <w:highlight w:val="green"/>
          <w:u w:val="single"/>
          <w:bdr w:val="single" w:sz="18" w:space="0" w:color="auto"/>
        </w:rPr>
        <w:t>by communicating</w:t>
      </w:r>
      <w:r w:rsidRPr="009B614F">
        <w:rPr>
          <w:bdr w:val="single" w:sz="18" w:space="0" w:color="auto"/>
        </w:rPr>
        <w:t xml:space="preserve"> </w:t>
      </w:r>
      <w:r w:rsidRPr="009B614F">
        <w:t xml:space="preserve">with others </w:t>
      </w:r>
      <w:r w:rsidRPr="000D2EE7">
        <w:rPr>
          <w:b/>
          <w:u w:val="single"/>
          <w:bdr w:val="single" w:sz="18" w:space="0" w:color="auto"/>
        </w:rPr>
        <w:t>across differences</w:t>
      </w:r>
      <w:r w:rsidRPr="009B614F">
        <w:rPr>
          <w:b/>
          <w:u w:val="single"/>
        </w:rPr>
        <w:t xml:space="preserve">. </w:t>
      </w:r>
      <w:r w:rsidRPr="009B614F">
        <w:rPr>
          <w:highlight w:val="green"/>
          <w:u w:val="single"/>
        </w:rPr>
        <w:t xml:space="preserve">By engaging </w:t>
      </w:r>
      <w:r w:rsidRPr="009B614F">
        <w:rPr>
          <w:u w:val="single"/>
        </w:rPr>
        <w:t xml:space="preserve">with those with </w:t>
      </w:r>
      <w:r w:rsidRPr="009B614F">
        <w:rPr>
          <w:highlight w:val="green"/>
          <w:u w:val="single"/>
        </w:rPr>
        <w:t>disabilities</w:t>
      </w:r>
      <w:r w:rsidRPr="009B614F">
        <w:rPr>
          <w:highlight w:val="green"/>
        </w:rPr>
        <w:t xml:space="preserve">, </w:t>
      </w:r>
      <w:r w:rsidRPr="009B614F">
        <w:rPr>
          <w:highlight w:val="green"/>
          <w:u w:val="single"/>
        </w:rPr>
        <w:t xml:space="preserve">nondisabled citizens may </w:t>
      </w:r>
      <w:r w:rsidRPr="009B614F">
        <w:rPr>
          <w:b/>
          <w:highlight w:val="green"/>
          <w:u w:val="single"/>
          <w:bdr w:val="single" w:sz="18" w:space="0" w:color="auto"/>
        </w:rPr>
        <w:t>confront</w:t>
      </w:r>
      <w:r w:rsidRPr="009B614F">
        <w:rPr>
          <w:highlight w:val="green"/>
          <w:u w:val="single"/>
          <w:bdr w:val="single" w:sz="18" w:space="0" w:color="auto"/>
        </w:rPr>
        <w:t xml:space="preserve"> </w:t>
      </w:r>
      <w:r w:rsidRPr="009B614F">
        <w:rPr>
          <w:b/>
          <w:highlight w:val="green"/>
          <w:u w:val="single"/>
          <w:bdr w:val="single" w:sz="18" w:space="0" w:color="auto"/>
        </w:rPr>
        <w:t>their</w:t>
      </w:r>
      <w:r w:rsidRPr="009B614F">
        <w:rPr>
          <w:b/>
          <w:u w:val="single"/>
        </w:rPr>
        <w:t xml:space="preserve"> </w:t>
      </w:r>
      <w:r w:rsidRPr="009B614F">
        <w:rPr>
          <w:u w:val="single"/>
        </w:rPr>
        <w:t xml:space="preserve">own </w:t>
      </w:r>
      <w:r w:rsidRPr="009B614F">
        <w:rPr>
          <w:b/>
          <w:u w:val="single"/>
          <w:bdr w:val="single" w:sz="18" w:space="0" w:color="auto"/>
        </w:rPr>
        <w:t xml:space="preserve">stigmatized </w:t>
      </w:r>
      <w:r w:rsidRPr="009B614F">
        <w:rPr>
          <w:b/>
          <w:highlight w:val="green"/>
          <w:u w:val="single"/>
          <w:bdr w:val="single" w:sz="18" w:space="0" w:color="auto"/>
        </w:rPr>
        <w:t>ideas</w:t>
      </w:r>
      <w:r w:rsidRPr="009B614F">
        <w:rPr>
          <w:b/>
          <w:u w:val="single"/>
        </w:rPr>
        <w:t xml:space="preserve"> about impairment</w:t>
      </w:r>
      <w:r w:rsidRPr="009B614F">
        <w:t xml:space="preserve">, </w:t>
      </w:r>
      <w:r w:rsidRPr="009B614F">
        <w:rPr>
          <w:b/>
          <w:u w:val="single"/>
        </w:rPr>
        <w:t xml:space="preserve">learn to understand important aspects of disabled peoples’ lives, </w:t>
      </w:r>
      <w:r w:rsidRPr="009B614F">
        <w:rPr>
          <w:b/>
          <w:highlight w:val="green"/>
          <w:u w:val="single"/>
          <w:bdr w:val="single" w:sz="18" w:space="0" w:color="auto"/>
        </w:rPr>
        <w:t>and</w:t>
      </w:r>
      <w:r w:rsidRPr="009B614F">
        <w:t xml:space="preserve"> hopefully </w:t>
      </w:r>
      <w:r w:rsidRPr="009B614F">
        <w:rPr>
          <w:b/>
          <w:highlight w:val="green"/>
          <w:u w:val="single"/>
          <w:bdr w:val="single" w:sz="18" w:space="0" w:color="auto"/>
        </w:rPr>
        <w:t xml:space="preserve">make </w:t>
      </w:r>
      <w:r w:rsidRPr="009B614F">
        <w:rPr>
          <w:rStyle w:val="Emphasis"/>
          <w:highlight w:val="green"/>
        </w:rPr>
        <w:t xml:space="preserve">better </w:t>
      </w:r>
      <w:r w:rsidRPr="009B614F">
        <w:rPr>
          <w:rStyle w:val="Emphasis"/>
        </w:rPr>
        <w:t xml:space="preserve">political </w:t>
      </w:r>
      <w:r w:rsidRPr="009B614F">
        <w:rPr>
          <w:rStyle w:val="Emphasis"/>
          <w:highlight w:val="green"/>
        </w:rPr>
        <w:t>decisions</w:t>
      </w:r>
      <w:r w:rsidRPr="009B614F">
        <w:t xml:space="preserve"> in the long run. </w:t>
      </w:r>
      <w:r w:rsidRPr="009B614F">
        <w:rPr>
          <w:u w:val="single"/>
        </w:rPr>
        <w:t>They may also learn to think of themselves as temporarily able-bodied and come to grips with the reality</w:t>
      </w:r>
      <w:r w:rsidRPr="009B614F">
        <w:t xml:space="preserve"> that </w:t>
      </w:r>
      <w:r w:rsidRPr="009B614F">
        <w:rPr>
          <w:u w:val="single"/>
        </w:rPr>
        <w:t>they too will likely experience disability at some point in their lives</w:t>
      </w:r>
      <w:r w:rsidRPr="009B614F">
        <w:t xml:space="preserve"> since human beings are unavoidably vulnerable to aging, illness, and impairment. </w:t>
      </w:r>
      <w:r w:rsidRPr="009B614F">
        <w:rPr>
          <w:highlight w:val="green"/>
          <w:u w:val="single"/>
        </w:rPr>
        <w:t>Such</w:t>
      </w:r>
      <w:r w:rsidRPr="009B614F">
        <w:rPr>
          <w:u w:val="single"/>
        </w:rPr>
        <w:t xml:space="preserve"> a realization </w:t>
      </w:r>
      <w:r w:rsidRPr="009B614F">
        <w:rPr>
          <w:highlight w:val="green"/>
          <w:u w:val="single"/>
        </w:rPr>
        <w:t xml:space="preserve">may </w:t>
      </w:r>
      <w:r w:rsidRPr="009B614F">
        <w:rPr>
          <w:b/>
          <w:highlight w:val="green"/>
          <w:u w:val="single"/>
          <w:bdr w:val="single" w:sz="18" w:space="0" w:color="auto"/>
        </w:rPr>
        <w:t>motivate</w:t>
      </w:r>
      <w:r w:rsidRPr="009B614F">
        <w:rPr>
          <w:b/>
          <w:u w:val="single"/>
          <w:bdr w:val="single" w:sz="18" w:space="0" w:color="auto"/>
        </w:rPr>
        <w:t xml:space="preserve"> all </w:t>
      </w:r>
      <w:r w:rsidRPr="009B614F">
        <w:rPr>
          <w:b/>
          <w:highlight w:val="green"/>
          <w:u w:val="single"/>
          <w:bdr w:val="single" w:sz="18" w:space="0" w:color="auto"/>
        </w:rPr>
        <w:t>citizens</w:t>
      </w:r>
      <w:r w:rsidRPr="009B614F">
        <w:rPr>
          <w:highlight w:val="green"/>
          <w:bdr w:val="single" w:sz="18" w:space="0" w:color="auto"/>
        </w:rPr>
        <w:t xml:space="preserve"> </w:t>
      </w:r>
      <w:r w:rsidRPr="009B614F">
        <w:rPr>
          <w:b/>
          <w:highlight w:val="green"/>
          <w:u w:val="single"/>
          <w:bdr w:val="single" w:sz="18" w:space="0" w:color="auto"/>
        </w:rPr>
        <w:t xml:space="preserve">to consider </w:t>
      </w:r>
      <w:r w:rsidRPr="009B614F">
        <w:rPr>
          <w:b/>
          <w:u w:val="single"/>
          <w:bdr w:val="single" w:sz="18" w:space="0" w:color="auto"/>
        </w:rPr>
        <w:t xml:space="preserve">their own stake in creating just </w:t>
      </w:r>
      <w:r w:rsidRPr="009B614F">
        <w:rPr>
          <w:b/>
          <w:highlight w:val="green"/>
          <w:u w:val="single"/>
          <w:bdr w:val="single" w:sz="18" w:space="0" w:color="auto"/>
        </w:rPr>
        <w:t>arrangements</w:t>
      </w:r>
      <w:r w:rsidRPr="009B614F">
        <w:rPr>
          <w:b/>
          <w:u w:val="single"/>
        </w:rPr>
        <w:t xml:space="preserve"> that enhance everybody’s opportunities to occupy public space. </w:t>
      </w:r>
      <w:r w:rsidRPr="009B614F">
        <w:t xml:space="preserve">Therefore, </w:t>
      </w:r>
      <w:r w:rsidRPr="009B614F">
        <w:rPr>
          <w:u w:val="single"/>
        </w:rPr>
        <w:t>even though Fraser</w:t>
      </w:r>
      <w:r w:rsidRPr="009B614F">
        <w:t xml:space="preserve"> specifically </w:t>
      </w:r>
      <w:r w:rsidRPr="009B614F">
        <w:rPr>
          <w:u w:val="single"/>
        </w:rPr>
        <w:t xml:space="preserve">acknowledges </w:t>
      </w:r>
      <w:r w:rsidRPr="009B614F">
        <w:t xml:space="preserve">that </w:t>
      </w:r>
      <w:r w:rsidRPr="009B614F">
        <w:rPr>
          <w:u w:val="single"/>
        </w:rPr>
        <w:t xml:space="preserve">gaps between procedural fairness and substantive justice </w:t>
      </w:r>
      <w:r w:rsidRPr="009B614F">
        <w:rPr>
          <w:b/>
          <w:u w:val="single"/>
        </w:rPr>
        <w:t>may occur</w:t>
      </w:r>
      <w:r w:rsidRPr="009B614F">
        <w:t xml:space="preserve">, </w:t>
      </w:r>
      <w:r w:rsidRPr="009B614F">
        <w:rPr>
          <w:u w:val="single"/>
        </w:rPr>
        <w:t xml:space="preserve">she </w:t>
      </w:r>
      <w:r w:rsidRPr="009B614F">
        <w:t xml:space="preserve">cautiously </w:t>
      </w:r>
      <w:r w:rsidRPr="009B614F">
        <w:rPr>
          <w:u w:val="single"/>
        </w:rPr>
        <w:t xml:space="preserve">implies that fair </w:t>
      </w:r>
      <w:r w:rsidRPr="009B614F">
        <w:rPr>
          <w:highlight w:val="green"/>
          <w:u w:val="single"/>
        </w:rPr>
        <w:t>deliberation</w:t>
      </w:r>
      <w:r w:rsidRPr="009B614F">
        <w:rPr>
          <w:u w:val="single"/>
        </w:rPr>
        <w:t xml:space="preserve"> in the absence of structural power asymmetries</w:t>
      </w:r>
      <w:r w:rsidRPr="009B614F">
        <w:t xml:space="preserve"> </w:t>
      </w:r>
      <w:r w:rsidRPr="000D2EE7">
        <w:rPr>
          <w:u w:val="single"/>
        </w:rPr>
        <w:t xml:space="preserve">will </w:t>
      </w:r>
      <w:r w:rsidRPr="009B614F">
        <w:rPr>
          <w:highlight w:val="green"/>
          <w:u w:val="single"/>
        </w:rPr>
        <w:t xml:space="preserve">foster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highlight w:val="green"/>
          <w:u w:val="single"/>
        </w:rPr>
        <w:t>and</w:t>
      </w:r>
      <w:r w:rsidRPr="009B614F">
        <w:rPr>
          <w:u w:val="single"/>
        </w:rPr>
        <w:t xml:space="preserve"> </w:t>
      </w:r>
      <w:r w:rsidRPr="009B614F">
        <w:t xml:space="preserve">likely </w:t>
      </w:r>
      <w:r w:rsidRPr="009B614F">
        <w:rPr>
          <w:u w:val="single"/>
        </w:rPr>
        <w:t xml:space="preserve">generate outcomes that </w:t>
      </w:r>
      <w:r w:rsidRPr="009B614F">
        <w:t xml:space="preserve">further </w:t>
      </w:r>
      <w:r w:rsidRPr="009B614F">
        <w:rPr>
          <w:b/>
          <w:highlight w:val="green"/>
          <w:u w:val="single"/>
          <w:bdr w:val="single" w:sz="18" w:space="0" w:color="auto"/>
        </w:rPr>
        <w:t xml:space="preserve">reduce </w:t>
      </w:r>
      <w:r w:rsidRPr="009B614F">
        <w:rPr>
          <w:b/>
          <w:u w:val="single"/>
          <w:bdr w:val="single" w:sz="18" w:space="0" w:color="auto"/>
        </w:rPr>
        <w:t xml:space="preserve">social </w:t>
      </w:r>
      <w:r w:rsidRPr="009B614F">
        <w:rPr>
          <w:b/>
          <w:highlight w:val="green"/>
          <w:u w:val="single"/>
          <w:bdr w:val="single" w:sz="18" w:space="0" w:color="auto"/>
        </w:rPr>
        <w:t>disparities</w:t>
      </w:r>
      <w:r w:rsidRPr="009B614F">
        <w:t xml:space="preserve"> (Fraser 2007, 331). This line of thought is certainly circular since substantive </w:t>
      </w:r>
      <w:r w:rsidRPr="009B614F">
        <w:rPr>
          <w:rStyle w:val="Emphasis"/>
          <w:highlight w:val="green"/>
        </w:rPr>
        <w:t>policies</w:t>
      </w:r>
      <w:r w:rsidRPr="009B614F">
        <w:rPr>
          <w:bdr w:val="single" w:sz="18" w:space="0" w:color="auto"/>
        </w:rPr>
        <w:t xml:space="preserve"> </w:t>
      </w:r>
      <w:r w:rsidRPr="009B614F">
        <w:rPr>
          <w:b/>
          <w:u w:val="single"/>
          <w:bdr w:val="single" w:sz="18" w:space="0" w:color="auto"/>
        </w:rPr>
        <w:t>that reduce disparities</w:t>
      </w:r>
      <w:r w:rsidRPr="009B614F">
        <w:rPr>
          <w:b/>
          <w:highlight w:val="green"/>
          <w:u w:val="single"/>
          <w:bdr w:val="single" w:sz="18" w:space="0" w:color="auto"/>
        </w:rPr>
        <w:t xml:space="preserve"> are </w:t>
      </w:r>
      <w:r w:rsidRPr="009B614F">
        <w:rPr>
          <w:rStyle w:val="Emphasis"/>
          <w:highlight w:val="green"/>
        </w:rPr>
        <w:t>necessary</w:t>
      </w:r>
      <w:r w:rsidRPr="009B614F">
        <w:rPr>
          <w:highlight w:val="green"/>
          <w:bdr w:val="single" w:sz="18" w:space="0" w:color="auto"/>
        </w:rPr>
        <w:t xml:space="preserve"> </w:t>
      </w:r>
      <w:r w:rsidRPr="009B614F">
        <w:rPr>
          <w:b/>
          <w:highlight w:val="green"/>
          <w:u w:val="single"/>
          <w:bdr w:val="single" w:sz="18" w:space="0" w:color="auto"/>
        </w:rPr>
        <w:t>to ensure</w:t>
      </w:r>
      <w:r w:rsidRPr="009B614F">
        <w:rPr>
          <w:b/>
          <w:u w:val="single"/>
          <w:bdr w:val="single" w:sz="18" w:space="0" w:color="auto"/>
        </w:rPr>
        <w:t xml:space="preserve"> procedural </w:t>
      </w:r>
      <w:r w:rsidRPr="009B614F">
        <w:rPr>
          <w:b/>
          <w:highlight w:val="green"/>
          <w:u w:val="single"/>
          <w:bdr w:val="single" w:sz="18" w:space="0" w:color="auto"/>
        </w:rPr>
        <w:t>parity</w:t>
      </w:r>
      <w:r w:rsidRPr="009B614F">
        <w:t xml:space="preserve">, </w:t>
      </w:r>
      <w:r w:rsidRPr="009B614F">
        <w:rPr>
          <w:b/>
          <w:u w:val="single"/>
          <w:bdr w:val="single" w:sz="18" w:space="0" w:color="auto"/>
        </w:rPr>
        <w:t>and just procedures are required in order to bring about just outcomes</w:t>
      </w:r>
      <w:r w:rsidRPr="009B614F">
        <w:t xml:space="preserve">. </w:t>
      </w:r>
      <w:r w:rsidRPr="009B614F">
        <w:rPr>
          <w:u w:val="single"/>
        </w:rPr>
        <w:t>To escape this cycle</w:t>
      </w:r>
      <w:r w:rsidRPr="009B614F">
        <w:t xml:space="preserve"> and realistically apply her framework, </w:t>
      </w:r>
      <w:r w:rsidRPr="009B614F">
        <w:rPr>
          <w:u w:val="single"/>
        </w:rPr>
        <w:t>Fraser proposes</w:t>
      </w:r>
      <w:r w:rsidRPr="009B614F">
        <w:t xml:space="preserve"> the idea of “</w:t>
      </w:r>
      <w:r w:rsidRPr="009B614F">
        <w:rPr>
          <w:rStyle w:val="Emphasis"/>
        </w:rPr>
        <w:t xml:space="preserve">good enough deliberation.” </w:t>
      </w:r>
      <w:r w:rsidRPr="009B614F">
        <w:t xml:space="preserve">She explains: </w:t>
      </w:r>
      <w:r w:rsidRPr="009B614F">
        <w:rPr>
          <w:u w:val="single"/>
        </w:rPr>
        <w:t xml:space="preserve">This </w:t>
      </w:r>
      <w:r w:rsidRPr="009B614F">
        <w:t xml:space="preserve">expression </w:t>
      </w:r>
      <w:r w:rsidRPr="009B614F">
        <w:rPr>
          <w:u w:val="single"/>
        </w:rPr>
        <w:t xml:space="preserve">refers to </w:t>
      </w:r>
      <w:r w:rsidRPr="009B614F">
        <w:rPr>
          <w:highlight w:val="green"/>
          <w:u w:val="single"/>
        </w:rPr>
        <w:t>deliberation that</w:t>
      </w:r>
      <w:r w:rsidRPr="009B614F">
        <w:t xml:space="preserve">, </w:t>
      </w:r>
      <w:r w:rsidRPr="000D2EE7">
        <w:rPr>
          <w:u w:val="single"/>
        </w:rPr>
        <w:t xml:space="preserve">while tainted by power asymmetries and </w:t>
      </w:r>
      <w:r w:rsidRPr="000D2EE7">
        <w:t xml:space="preserve">thus </w:t>
      </w:r>
      <w:r w:rsidRPr="000D2EE7">
        <w:rPr>
          <w:u w:val="single"/>
        </w:rPr>
        <w:t xml:space="preserve">falling short of procedural parity, is </w:t>
      </w:r>
      <w:r w:rsidRPr="000D2EE7">
        <w:t>“</w:t>
      </w:r>
      <w:r w:rsidRPr="000D2EE7">
        <w:rPr>
          <w:rStyle w:val="Emphasis"/>
        </w:rPr>
        <w:t>good enough”</w:t>
      </w:r>
      <w:r w:rsidRPr="000D2EE7">
        <w:t xml:space="preserve"> </w:t>
      </w:r>
      <w:r w:rsidRPr="000D2EE7">
        <w:rPr>
          <w:u w:val="single"/>
        </w:rPr>
        <w:t xml:space="preserve">to </w:t>
      </w:r>
      <w:r w:rsidRPr="009B614F">
        <w:rPr>
          <w:highlight w:val="green"/>
          <w:u w:val="single"/>
        </w:rPr>
        <w:t xml:space="preserve">generate outcomes </w:t>
      </w:r>
      <w:r w:rsidRPr="009B614F">
        <w:rPr>
          <w:u w:val="single"/>
        </w:rPr>
        <w:t xml:space="preserve">that </w:t>
      </w:r>
      <w:r w:rsidRPr="009B614F">
        <w:rPr>
          <w:b/>
          <w:u w:val="single"/>
          <w:bdr w:val="single" w:sz="18" w:space="0" w:color="auto"/>
        </w:rPr>
        <w:t>reduce disparities</w:t>
      </w:r>
      <w:r w:rsidRPr="009B614F">
        <w:t xml:space="preserve">, </w:t>
      </w:r>
      <w:r w:rsidRPr="009B614F">
        <w:rPr>
          <w:b/>
          <w:highlight w:val="green"/>
          <w:u w:val="single"/>
          <w:bdr w:val="single" w:sz="18" w:space="0" w:color="auto"/>
        </w:rPr>
        <w:t>so</w:t>
      </w:r>
      <w:r w:rsidRPr="009B614F">
        <w:rPr>
          <w:b/>
          <w:u w:val="single"/>
        </w:rPr>
        <w:t xml:space="preserve"> </w:t>
      </w:r>
      <w:r w:rsidRPr="009B614F">
        <w:t xml:space="preserve">that </w:t>
      </w:r>
      <w:r w:rsidRPr="009B614F">
        <w:rPr>
          <w:rStyle w:val="Emphasis"/>
          <w:highlight w:val="green"/>
        </w:rPr>
        <w:t>the next round</w:t>
      </w:r>
      <w:r w:rsidRPr="009B614F">
        <w:rPr>
          <w:b/>
          <w:u w:val="single"/>
          <w:bdr w:val="single" w:sz="18" w:space="0" w:color="auto"/>
        </w:rPr>
        <w:t xml:space="preserve"> of political argument proceeds on terms that are</w:t>
      </w:r>
      <w:r w:rsidRPr="009B614F">
        <w:t xml:space="preserve"> somewhat </w:t>
      </w:r>
      <w:r w:rsidRPr="009B614F">
        <w:rPr>
          <w:b/>
          <w:highlight w:val="green"/>
          <w:u w:val="single"/>
          <w:bdr w:val="single" w:sz="18" w:space="0" w:color="auto"/>
        </w:rPr>
        <w:t>more fair</w:t>
      </w:r>
      <w:r w:rsidRPr="009B614F">
        <w:rPr>
          <w:b/>
          <w:u w:val="single"/>
          <w:bdr w:val="single" w:sz="18" w:space="0" w:color="auto"/>
        </w:rPr>
        <w:t xml:space="preserve"> and can be expected to lead to still better outcomes</w:t>
      </w:r>
      <w:r w:rsidRPr="009B614F">
        <w:rPr>
          <w:b/>
          <w:u w:val="single"/>
        </w:rPr>
        <w:t>,</w:t>
      </w:r>
      <w:r w:rsidRPr="009B614F">
        <w:t xml:space="preserve"> and so on. (Fraser 2007, 332) Fraser therefore remains optimistic that </w:t>
      </w:r>
      <w:r w:rsidRPr="009B614F">
        <w:rPr>
          <w:rStyle w:val="Emphasis"/>
          <w:highlight w:val="green"/>
        </w:rPr>
        <w:t>incremental changes</w:t>
      </w:r>
      <w:r w:rsidRPr="009B614F">
        <w:rPr>
          <w:b/>
          <w:u w:val="single"/>
          <w:bdr w:val="single" w:sz="18" w:space="0" w:color="auto"/>
        </w:rPr>
        <w:t xml:space="preserve"> in the relations of deliberation will </w:t>
      </w:r>
      <w:r w:rsidRPr="009B614F">
        <w:rPr>
          <w:b/>
          <w:highlight w:val="green"/>
          <w:u w:val="single"/>
          <w:bdr w:val="single" w:sz="18" w:space="0" w:color="auto"/>
        </w:rPr>
        <w:t>yield</w:t>
      </w:r>
      <w:r w:rsidRPr="009B614F">
        <w:rPr>
          <w:b/>
          <w:u w:val="single"/>
          <w:bdr w:val="single" w:sz="18" w:space="0" w:color="auto"/>
        </w:rPr>
        <w:t xml:space="preserve"> more </w:t>
      </w:r>
      <w:r w:rsidRPr="009B614F">
        <w:rPr>
          <w:rStyle w:val="Emphasis"/>
          <w:highlight w:val="green"/>
        </w:rPr>
        <w:t>egalitarian decisions</w:t>
      </w:r>
      <w:r w:rsidRPr="009B614F">
        <w:t xml:space="preserve">. From a disability perspective, this concept serves as a reminder that actively working to include people with a range of impairments in formal and informal democratic spaces is paramount to achieving substantive policies that procure social justice. In sum, </w:t>
      </w:r>
      <w:r w:rsidRPr="009B614F">
        <w:rPr>
          <w:u w:val="single"/>
        </w:rPr>
        <w:t>preserving difference is in democracy’s best interest</w:t>
      </w:r>
      <w:r w:rsidRPr="009B614F">
        <w:t xml:space="preserve">, since it not only follows through on the promise of preserving human dignity, but also leads to better deliberative outcomes that have the potential to benefit the public at large. </w:t>
      </w:r>
      <w:r w:rsidRPr="009B614F">
        <w:rPr>
          <w:u w:val="single"/>
        </w:rPr>
        <w:t>The outcomes of deliberations cannot be determined in advance</w:t>
      </w:r>
      <w:r w:rsidRPr="009B614F">
        <w:t xml:space="preserve">, but it is possible that </w:t>
      </w:r>
      <w:r w:rsidRPr="009B614F">
        <w:rPr>
          <w:u w:val="single"/>
        </w:rPr>
        <w:t>interactions</w:t>
      </w:r>
      <w:r w:rsidRPr="009B614F">
        <w:t xml:space="preserve"> </w:t>
      </w:r>
      <w:r w:rsidRPr="009B614F">
        <w:rPr>
          <w:u w:val="single"/>
        </w:rPr>
        <w:t>between able-bodied and disabled individuals may be</w:t>
      </w:r>
      <w:r w:rsidRPr="009B614F">
        <w:t xml:space="preserve"> </w:t>
      </w:r>
      <w:r w:rsidRPr="009B614F">
        <w:rPr>
          <w:b/>
          <w:u w:val="single"/>
        </w:rPr>
        <w:t>progressively transformative</w:t>
      </w:r>
      <w:r w:rsidRPr="009B614F">
        <w:t>. In any case, if people with disabilities are persistently isolated, marginalized, and excluded, individuals with disabilities are surely denied their human dignity, and the political community will never know what it is denying itself.</w:t>
      </w:r>
    </w:p>
    <w:p w14:paraId="7CD50685" w14:textId="77777777" w:rsidR="00CB759B" w:rsidRPr="009B614F" w:rsidRDefault="00CB759B" w:rsidP="00CB759B"/>
    <w:p w14:paraId="13681D92" w14:textId="77777777" w:rsidR="00CB759B" w:rsidRPr="009B614F" w:rsidRDefault="00CB759B" w:rsidP="00CB759B">
      <w:pPr>
        <w:pStyle w:val="Heading4"/>
        <w:rPr>
          <w:rFonts w:cs="Calibri"/>
          <w:u w:val="single"/>
        </w:rPr>
      </w:pPr>
      <w:r w:rsidRPr="009B614F">
        <w:rPr>
          <w:rFonts w:cs="Calibri"/>
          <w:u w:val="single"/>
        </w:rPr>
        <w:t>No impact turns</w:t>
      </w:r>
      <w:r w:rsidRPr="009B614F">
        <w:rPr>
          <w:rFonts w:cs="Calibri"/>
        </w:rPr>
        <w:t xml:space="preserve"> – T is just like a </w:t>
      </w:r>
      <w:r w:rsidRPr="009B614F">
        <w:rPr>
          <w:rFonts w:cs="Calibri"/>
          <w:u w:val="single"/>
        </w:rPr>
        <w:t>disad or K</w:t>
      </w:r>
      <w:r w:rsidRPr="009B614F">
        <w:rPr>
          <w:rFonts w:cs="Calibri"/>
        </w:rPr>
        <w:t xml:space="preserve"> – just like the cap k that says non-topical affs reinforce capitalism – impositions are </w:t>
      </w:r>
      <w:r w:rsidRPr="009B614F">
        <w:rPr>
          <w:rFonts w:cs="Calibri"/>
          <w:u w:val="single"/>
        </w:rPr>
        <w:t>inevitable</w:t>
      </w:r>
      <w:r w:rsidRPr="009B614F">
        <w:rPr>
          <w:rFonts w:cs="Calibri"/>
        </w:rPr>
        <w:t xml:space="preserve"> because the negative has the </w:t>
      </w:r>
      <w:r w:rsidRPr="009B614F">
        <w:rPr>
          <w:rFonts w:cs="Calibri"/>
          <w:u w:val="single"/>
        </w:rPr>
        <w:t>burden of rejoinder</w:t>
      </w:r>
      <w:r w:rsidRPr="009B614F">
        <w:rPr>
          <w:rFonts w:cs="Calibri"/>
        </w:rPr>
        <w:t xml:space="preserve"> – every link says the aff </w:t>
      </w:r>
      <w:r w:rsidRPr="009B614F">
        <w:rPr>
          <w:rFonts w:cs="Calibri"/>
          <w:u w:val="single"/>
        </w:rPr>
        <w:t>did something wrong</w:t>
      </w:r>
      <w:r w:rsidRPr="009B614F">
        <w:rPr>
          <w:rFonts w:cs="Calibri"/>
        </w:rPr>
        <w:t xml:space="preserve"> and </w:t>
      </w:r>
      <w:proofErr w:type="spellStart"/>
      <w:r w:rsidRPr="009B614F">
        <w:rPr>
          <w:rFonts w:cs="Calibri"/>
        </w:rPr>
        <w:t>theres</w:t>
      </w:r>
      <w:proofErr w:type="spellEnd"/>
      <w:r w:rsidRPr="009B614F">
        <w:rPr>
          <w:rFonts w:cs="Calibri"/>
        </w:rPr>
        <w:t xml:space="preserve"> a </w:t>
      </w:r>
      <w:r w:rsidRPr="009B614F">
        <w:rPr>
          <w:rFonts w:cs="Calibri"/>
          <w:u w:val="single"/>
        </w:rPr>
        <w:t>version of the aff</w:t>
      </w:r>
      <w:r w:rsidRPr="009B614F">
        <w:rPr>
          <w:rFonts w:cs="Calibri"/>
        </w:rPr>
        <w:t xml:space="preserve"> that </w:t>
      </w:r>
      <w:r w:rsidRPr="009B614F">
        <w:rPr>
          <w:rFonts w:cs="Calibri"/>
          <w:u w:val="single"/>
        </w:rPr>
        <w:t>wouldn’t have linked</w:t>
      </w:r>
    </w:p>
    <w:p w14:paraId="1C432A41" w14:textId="77777777" w:rsidR="00CB759B" w:rsidRPr="009B614F" w:rsidRDefault="00CB759B" w:rsidP="00CB759B"/>
    <w:p w14:paraId="57B8CCA3" w14:textId="77777777" w:rsidR="00CB759B" w:rsidRPr="009B614F" w:rsidRDefault="00CB759B" w:rsidP="00CB759B">
      <w:pPr>
        <w:pStyle w:val="Heading2"/>
        <w:rPr>
          <w:rFonts w:cs="Calibri"/>
        </w:rPr>
      </w:pPr>
      <w:r w:rsidRPr="009B614F">
        <w:rPr>
          <w:rFonts w:cs="Calibri"/>
        </w:rPr>
        <w:t>2</w:t>
      </w:r>
    </w:p>
    <w:p w14:paraId="678F7EED" w14:textId="77777777" w:rsidR="00CB759B" w:rsidRPr="009B614F" w:rsidRDefault="00CB759B" w:rsidP="00CB759B">
      <w:pPr>
        <w:pStyle w:val="Heading3"/>
        <w:rPr>
          <w:rFonts w:cs="Calibri"/>
        </w:rPr>
      </w:pPr>
      <w:r w:rsidRPr="009B614F">
        <w:rPr>
          <w:rFonts w:cs="Calibri"/>
        </w:rPr>
        <w:t>K</w:t>
      </w:r>
    </w:p>
    <w:p w14:paraId="070531A7" w14:textId="77777777" w:rsidR="00CB759B" w:rsidRPr="003669D1" w:rsidRDefault="00CB759B" w:rsidP="00CB759B">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6D4E8831" w14:textId="77777777" w:rsidR="00CB759B" w:rsidRPr="003026E1" w:rsidRDefault="00CB759B" w:rsidP="00CB759B">
      <w:pPr>
        <w:rPr>
          <w:rStyle w:val="Style13ptBold"/>
        </w:rPr>
      </w:pPr>
      <w:r>
        <w:rPr>
          <w:rStyle w:val="Style13ptBold"/>
        </w:rPr>
        <w:t>Escalante ‘19</w:t>
      </w:r>
    </w:p>
    <w:p w14:paraId="78CBA64D" w14:textId="77777777" w:rsidR="00CB759B" w:rsidRDefault="00CB759B" w:rsidP="00CB759B">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37B7C465" w14:textId="77777777" w:rsidR="00CB759B" w:rsidRPr="003669D1" w:rsidRDefault="00CB759B" w:rsidP="00CB759B">
      <w:pPr>
        <w:rPr>
          <w:sz w:val="12"/>
        </w:rPr>
      </w:pPr>
      <w:r w:rsidRPr="001102BD">
        <w:rPr>
          <w:rStyle w:val="Emphasis"/>
        </w:rPr>
        <w:t>The world we live in today is in a dire state</w:t>
      </w:r>
      <w:r w:rsidRPr="001102BD">
        <w:rPr>
          <w:sz w:val="12"/>
        </w:rPr>
        <w:t>. Climate destruction</w:t>
      </w:r>
      <w:r w:rsidRPr="003669D1">
        <w:rPr>
          <w:sz w:val="12"/>
        </w:rPr>
        <w:t xml:space="preserve"> continues at a fast pace, and every with every passing day, capitalism proves itself to be incapable of addressing this. </w:t>
      </w:r>
      <w:r w:rsidRPr="00EB3C23">
        <w:rPr>
          <w:rStyle w:val="StyleUnderline"/>
          <w:highlight w:val="green"/>
        </w:rPr>
        <w:t xml:space="preserve">Capitalist </w:t>
      </w:r>
      <w:r w:rsidRPr="000D2EE7">
        <w:rPr>
          <w:rStyle w:val="StyleUnderline"/>
        </w:rPr>
        <w:t>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1FF62A3D" w14:textId="77777777" w:rsidR="00CB759B" w:rsidRPr="003669D1" w:rsidRDefault="00CB759B" w:rsidP="00CB759B">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 xml:space="preserve">and </w:t>
      </w:r>
      <w:r w:rsidRPr="001102BD">
        <w:rPr>
          <w:rStyle w:val="StyleUnderline"/>
        </w:rPr>
        <w:t xml:space="preserve">the most </w:t>
      </w:r>
      <w:r w:rsidRPr="00EB3C23">
        <w:rPr>
          <w:rStyle w:val="StyleUnderline"/>
          <w:highlight w:val="green"/>
        </w:rPr>
        <w:t>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41BF2DF1" w14:textId="77777777" w:rsidR="00CB759B" w:rsidRPr="003669D1" w:rsidRDefault="00CB759B" w:rsidP="00CB759B">
      <w:pPr>
        <w:rPr>
          <w:sz w:val="8"/>
          <w:szCs w:val="8"/>
        </w:rPr>
      </w:pPr>
      <w:r w:rsidRPr="003669D1">
        <w:rPr>
          <w:sz w:val="12"/>
        </w:rPr>
        <w:t>The decaying US empire continues to lash out in violence across the globe in a desperate attempt to re</w:t>
      </w:r>
      <w:r w:rsidRPr="001102BD">
        <w:rPr>
          <w:sz w:val="12"/>
        </w:rPr>
        <w:t>-assert its power and hegemony</w:t>
      </w:r>
      <w:r w:rsidRPr="003669D1">
        <w:rPr>
          <w:sz w:val="12"/>
        </w:rPr>
        <w:t xml:space="preserve">. </w:t>
      </w:r>
      <w:r w:rsidRPr="001102BD">
        <w:rPr>
          <w:rStyle w:val="StyleUnderline"/>
        </w:rPr>
        <w:t xml:space="preserve">Whole </w:t>
      </w:r>
      <w:r w:rsidRPr="00EB3C23">
        <w:rPr>
          <w:rStyle w:val="StyleUnderline"/>
          <w:highlight w:val="green"/>
        </w:rPr>
        <w:t>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5E5250D6" w14:textId="77777777" w:rsidR="00CB759B" w:rsidRPr="003669D1" w:rsidRDefault="00CB759B" w:rsidP="00CB759B">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w:t>
      </w:r>
      <w:r w:rsidRPr="001102BD">
        <w:rPr>
          <w:rStyle w:val="Emphasis"/>
        </w:rPr>
        <w:t>ary movement cap</w:t>
      </w:r>
      <w:r w:rsidRPr="003669D1">
        <w:rPr>
          <w:rStyle w:val="Emphasis"/>
        </w:rPr>
        <w:t xml:space="preserve">able of replacing capitalism with something better </w:t>
      </w:r>
      <w:r w:rsidRPr="00EB3C23">
        <w:rPr>
          <w:rStyle w:val="Emphasis"/>
          <w:highlight w:val="green"/>
        </w:rPr>
        <w:t xml:space="preserve">has </w:t>
      </w:r>
      <w:r w:rsidRPr="001102BD">
        <w:rPr>
          <w:rStyle w:val="Emphasis"/>
        </w:rPr>
        <w:t xml:space="preserve">never </w:t>
      </w:r>
      <w:r w:rsidRPr="00EB3C23">
        <w:rPr>
          <w:rStyle w:val="Emphasis"/>
          <w:highlight w:val="green"/>
        </w:rPr>
        <w:t xml:space="preserve">been </w:t>
      </w:r>
      <w:r w:rsidRPr="001102BD">
        <w:rPr>
          <w:rStyle w:val="Emphasis"/>
        </w:rPr>
        <w:t xml:space="preserve">so </w:t>
      </w:r>
      <w:r w:rsidRPr="00EB3C23">
        <w:rPr>
          <w:rStyle w:val="Emphasis"/>
          <w:highlight w:val="green"/>
        </w:rPr>
        <w:t>clear</w:t>
      </w:r>
      <w:r w:rsidRPr="003669D1">
        <w:rPr>
          <w:sz w:val="12"/>
        </w:rPr>
        <w:t xml:space="preserve">. The choice between socialism or barbarism has never been so stark. </w:t>
      </w:r>
      <w:r w:rsidRPr="003669D1">
        <w:rPr>
          <w:rStyle w:val="StyleUnderline"/>
        </w:rPr>
        <w:t xml:space="preserve">More and </w:t>
      </w:r>
      <w:r w:rsidRPr="001102BD">
        <w:rPr>
          <w:rStyle w:val="StyleUnderline"/>
        </w:rPr>
        <w:t>more people are starting to realize that reform cannot save us</w:t>
      </w:r>
      <w:r w:rsidRPr="001102BD">
        <w:rPr>
          <w:sz w:val="12"/>
        </w:rPr>
        <w:t xml:space="preserve">, </w:t>
      </w:r>
      <w:r w:rsidRPr="001102BD">
        <w:rPr>
          <w:rStyle w:val="StyleUnderline"/>
        </w:rPr>
        <w:t>that capitalism and imperialism themselves are the problem</w:t>
      </w:r>
      <w:r w:rsidRPr="001102BD">
        <w:rPr>
          <w:sz w:val="12"/>
        </w:rPr>
        <w:t xml:space="preserve">, </w:t>
      </w:r>
      <w:r w:rsidRPr="001102BD">
        <w:rPr>
          <w:rStyle w:val="StyleUnderline"/>
        </w:rPr>
        <w:t>and that we must unite and band together to fight for a better world</w:t>
      </w:r>
      <w:r w:rsidRPr="001102BD">
        <w:rPr>
          <w:sz w:val="12"/>
        </w:rPr>
        <w:t>.</w:t>
      </w:r>
    </w:p>
    <w:p w14:paraId="16F41D3A" w14:textId="77777777" w:rsidR="00CB759B" w:rsidRPr="00CA6D44" w:rsidRDefault="00CB759B" w:rsidP="00CB759B">
      <w:pPr>
        <w:rPr>
          <w:sz w:val="12"/>
        </w:rPr>
      </w:pPr>
      <w:r w:rsidRPr="00CA6D44">
        <w:rPr>
          <w:sz w:val="12"/>
        </w:rPr>
        <w:t xml:space="preserve">The question </w:t>
      </w:r>
      <w:r w:rsidRPr="001102BD">
        <w:rPr>
          <w:sz w:val="12"/>
        </w:rPr>
        <w:t xml:space="preserve">then is: </w:t>
      </w:r>
      <w:r w:rsidRPr="001102BD">
        <w:rPr>
          <w:rStyle w:val="StyleUnderline"/>
        </w:rPr>
        <w:t>how will we know what strategies</w:t>
      </w:r>
      <w:r w:rsidRPr="001102BD">
        <w:rPr>
          <w:sz w:val="12"/>
        </w:rPr>
        <w:t xml:space="preserve">, </w:t>
      </w:r>
      <w:r w:rsidRPr="001102BD">
        <w:rPr>
          <w:rStyle w:val="StyleUnderline"/>
        </w:rPr>
        <w:t>what tactics</w:t>
      </w:r>
      <w:r w:rsidRPr="001102BD">
        <w:rPr>
          <w:sz w:val="12"/>
        </w:rPr>
        <w:t xml:space="preserve">, </w:t>
      </w:r>
      <w:r w:rsidRPr="001102BD">
        <w:rPr>
          <w:rStyle w:val="StyleUnderline"/>
        </w:rPr>
        <w:t>and what ideas to unite around?</w:t>
      </w:r>
      <w:r w:rsidRPr="001102BD">
        <w:rPr>
          <w:sz w:val="12"/>
        </w:rPr>
        <w:t xml:space="preserve"> If the skeptics and</w:t>
      </w:r>
      <w:r w:rsidRPr="00CA6D44">
        <w:rPr>
          <w:sz w:val="12"/>
        </w:rPr>
        <w:t xml:space="preserve">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2E11FABC" w14:textId="77777777" w:rsidR="00CB759B" w:rsidRPr="00CA6D44" w:rsidRDefault="00CB759B" w:rsidP="00CB759B">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02CCCEC6" w14:textId="77777777" w:rsidR="00CB759B" w:rsidRPr="00CA6D44" w:rsidRDefault="00CB759B" w:rsidP="00CB759B">
      <w:pPr>
        <w:rPr>
          <w:sz w:val="8"/>
          <w:szCs w:val="8"/>
        </w:rPr>
      </w:pPr>
      <w:r w:rsidRPr="00CA6D44">
        <w:rPr>
          <w:sz w:val="8"/>
          <w:szCs w:val="8"/>
        </w:rPr>
        <w:t xml:space="preserve">Marxism, with its </w:t>
      </w:r>
      <w:proofErr w:type="spellStart"/>
      <w:r w:rsidRPr="00CA6D44">
        <w:rPr>
          <w:sz w:val="8"/>
          <w:szCs w:val="8"/>
        </w:rPr>
        <w:t>self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0625388E" w14:textId="77777777" w:rsidR="00CB759B" w:rsidRDefault="00CB759B" w:rsidP="00CB759B">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 xml:space="preserve">What is at stake </w:t>
      </w:r>
      <w:r w:rsidRPr="001102BD">
        <w:rPr>
          <w:rStyle w:val="StyleUnderline"/>
        </w:rPr>
        <w:t xml:space="preserve">in questions of Marxist epistemology </w:t>
      </w:r>
      <w:r w:rsidRPr="00EB3C23">
        <w:rPr>
          <w:rStyle w:val="StyleUnderline"/>
          <w:highlight w:val="green"/>
        </w:rPr>
        <w:t>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We must defend the scientific status of Marxism, and must insist on the possibility of victory.</w:t>
      </w:r>
    </w:p>
    <w:p w14:paraId="5CF76306" w14:textId="77777777" w:rsidR="00CB759B" w:rsidRPr="004B16D8" w:rsidRDefault="00CB759B" w:rsidP="00CB759B"/>
    <w:p w14:paraId="199EB9EF" w14:textId="77777777" w:rsidR="00CB759B" w:rsidRPr="003A2F04" w:rsidRDefault="00CB759B" w:rsidP="00CB759B">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794FCB6E" w14:textId="77777777" w:rsidR="00CB759B" w:rsidRPr="001102BD" w:rsidRDefault="00CB759B" w:rsidP="00CB759B">
      <w:pPr>
        <w:rPr>
          <w:b/>
          <w:bCs/>
          <w:sz w:val="26"/>
        </w:rPr>
      </w:pPr>
      <w:r w:rsidRPr="001102BD">
        <w:rPr>
          <w:rStyle w:val="Style13ptBold"/>
        </w:rPr>
        <w:t xml:space="preserve">Puar ‘17 </w:t>
      </w:r>
      <w:proofErr w:type="spellStart"/>
      <w:r w:rsidRPr="003A2F04">
        <w:t>Jasbir</w:t>
      </w:r>
      <w:proofErr w:type="spellEnd"/>
      <w:r w:rsidRPr="003A2F04">
        <w:t xml:space="preserve">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t>rc</w:t>
      </w:r>
      <w:proofErr w:type="spellEnd"/>
      <w:r w:rsidRPr="003A2F04">
        <w:t>/pat</w:t>
      </w:r>
    </w:p>
    <w:p w14:paraId="053C315A" w14:textId="77777777" w:rsidR="00CB759B" w:rsidRPr="003A2F04" w:rsidRDefault="00CB759B" w:rsidP="00CB759B">
      <w:pPr>
        <w:rPr>
          <w:sz w:val="12"/>
        </w:rPr>
      </w:pPr>
      <w:r w:rsidRPr="00EB3C23">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EB3C23">
        <w:rPr>
          <w:rStyle w:val="StyleUnderline"/>
          <w:highlight w:val="green"/>
        </w:rPr>
        <w:t>transition</w:t>
      </w:r>
      <w:r w:rsidRPr="003A2F04">
        <w:rPr>
          <w:rStyle w:val="StyleUnderline"/>
        </w:rPr>
        <w:t xml:space="preserve"> of some </w:t>
      </w:r>
      <w:r w:rsidRPr="00EB3C23">
        <w:rPr>
          <w:rStyle w:val="StyleUnderline"/>
          <w:highlight w:val="green"/>
        </w:rPr>
        <w:t xml:space="preserve">disabled bodies </w:t>
      </w:r>
      <w:r w:rsidRPr="001102BD">
        <w:rPr>
          <w:rStyle w:val="StyleUnderline"/>
        </w:rPr>
        <w:t>from the disciplinary institutions of containment</w:t>
      </w:r>
      <w:r w:rsidRPr="003A2F04">
        <w:rPr>
          <w:rStyle w:val="StyleUnderline"/>
        </w:rPr>
        <w:t xml:space="preserve">, quarantine, and expulsion </w:t>
      </w:r>
      <w:r w:rsidRPr="00EB3C23">
        <w:rPr>
          <w:rStyle w:val="StyleUnderline"/>
          <w:highlight w:val="green"/>
        </w:rPr>
        <w:t>into</w:t>
      </w:r>
      <w:r w:rsidRPr="003A2F04">
        <w:rPr>
          <w:rStyle w:val="StyleUnderline"/>
        </w:rPr>
        <w:t xml:space="preserve"> forms of </w:t>
      </w:r>
      <w:r w:rsidRPr="00EB3C23">
        <w:rPr>
          <w:rStyle w:val="StyleUnderline"/>
          <w:highlight w:val="green"/>
        </w:rPr>
        <w:t>incorporative</w:t>
      </w:r>
      <w:r w:rsidRPr="003A2F04">
        <w:rPr>
          <w:rStyle w:val="StyleUnderline"/>
        </w:rPr>
        <w:t xml:space="preserve"> biopolitical </w:t>
      </w:r>
      <w:r w:rsidRPr="00EB3C23">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EB3C23">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EB3C23">
        <w:rPr>
          <w:rStyle w:val="StyleUnderline"/>
          <w:highlight w:val="green"/>
        </w:rPr>
        <w:t>impel</w:t>
      </w:r>
      <w:r w:rsidRPr="003A2F04">
        <w:rPr>
          <w:rStyle w:val="StyleUnderline"/>
        </w:rPr>
        <w:t xml:space="preserve"> the investment of service economies and </w:t>
      </w:r>
      <w:r w:rsidRPr="00EB3C23">
        <w:rPr>
          <w:rStyle w:val="StyleUnderline"/>
          <w:highlight w:val="green"/>
        </w:rPr>
        <w:t>neoliberal</w:t>
      </w:r>
      <w:r w:rsidRPr="003A2F04">
        <w:rPr>
          <w:rStyle w:val="StyleUnderline"/>
        </w:rPr>
        <w:t xml:space="preserve"> strategies of </w:t>
      </w:r>
      <w:r w:rsidRPr="001102BD">
        <w:rPr>
          <w:rStyle w:val="StyleUnderline"/>
        </w:rPr>
        <w:t xml:space="preserve">intervention and </w:t>
      </w:r>
      <w:r w:rsidRPr="00EB3C23">
        <w:rPr>
          <w:rStyle w:val="StyleUnderline"/>
          <w:highlight w:val="green"/>
        </w:rPr>
        <w:t>rehabilitation</w:t>
      </w:r>
      <w:r w:rsidRPr="003A2F04">
        <w:rPr>
          <w:sz w:val="12"/>
        </w:rPr>
        <w:t>—</w:t>
      </w:r>
      <w:r w:rsidRPr="003A2F04">
        <w:rPr>
          <w:rStyle w:val="StyleUnderline"/>
        </w:rPr>
        <w:t xml:space="preserve">“a ‘hot’ ticket item for potential </w:t>
      </w:r>
      <w:r w:rsidRPr="001102BD">
        <w:rPr>
          <w:rStyle w:val="StyleUnderline"/>
        </w:rPr>
        <w:t xml:space="preserve">research and </w:t>
      </w:r>
      <w:r w:rsidRPr="00EB3C23">
        <w:rPr>
          <w:rStyle w:val="StyleUnderline"/>
          <w:highlight w:val="green"/>
        </w:rPr>
        <w:t>funding schemes</w:t>
      </w:r>
      <w:r w:rsidRPr="003A2F04">
        <w:rPr>
          <w:sz w:val="12"/>
        </w:rPr>
        <w:t xml:space="preserve">.” </w:t>
      </w:r>
    </w:p>
    <w:p w14:paraId="713DFCDE" w14:textId="77777777" w:rsidR="00CB759B" w:rsidRPr="003A2F04" w:rsidRDefault="00CB759B" w:rsidP="00CB759B">
      <w:pPr>
        <w:rPr>
          <w:sz w:val="12"/>
        </w:rPr>
      </w:pPr>
      <w:r w:rsidRPr="00163D04">
        <w:rPr>
          <w:rStyle w:val="Emphasis"/>
        </w:rPr>
        <w:t>Mitchell and Snyder’s</w:t>
      </w:r>
      <w:r w:rsidRPr="003A2F04">
        <w:rPr>
          <w:rStyle w:val="Emphasis"/>
        </w:rPr>
        <w:t xml:space="preserve"> claim</w:t>
      </w:r>
      <w:r w:rsidRPr="003A2F04">
        <w:rPr>
          <w:rStyle w:val="StyleUnderline"/>
        </w:rPr>
        <w:t xml:space="preserve"> </w:t>
      </w:r>
      <w:r w:rsidRPr="00EB3C23">
        <w:rPr>
          <w:rStyle w:val="StyleUnderline"/>
          <w:highlight w:val="green"/>
        </w:rPr>
        <w:t>situate</w:t>
      </w:r>
      <w:r w:rsidRPr="003A2F04">
        <w:rPr>
          <w:sz w:val="12"/>
        </w:rPr>
        <w:t xml:space="preserve">s </w:t>
      </w:r>
      <w:r w:rsidRPr="00EB3C23">
        <w:rPr>
          <w:rStyle w:val="StyleUnderline"/>
          <w:highlight w:val="green"/>
        </w:rPr>
        <w:t xml:space="preserve">the disabled body as the site of </w:t>
      </w:r>
      <w:r w:rsidRPr="001102BD">
        <w:rPr>
          <w:rStyle w:val="StyleUnderline"/>
        </w:rPr>
        <w:t>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EB3C23">
        <w:rPr>
          <w:rStyle w:val="StyleUnderline"/>
          <w:highlight w:val="green"/>
        </w:rPr>
        <w:t>profitability</w:t>
      </w:r>
      <w:r w:rsidRPr="003A2F04">
        <w:rPr>
          <w:sz w:val="12"/>
        </w:rPr>
        <w:t xml:space="preserve">— </w:t>
      </w:r>
      <w:r w:rsidRPr="003A2F04">
        <w:rPr>
          <w:rStyle w:val="StyleUnderline"/>
        </w:rPr>
        <w:t xml:space="preserve">precisely </w:t>
      </w:r>
      <w:r w:rsidRPr="00EB3C23">
        <w:rPr>
          <w:rStyle w:val="StyleUnderline"/>
          <w:highlight w:val="green"/>
        </w:rPr>
        <w:t xml:space="preserve">through </w:t>
      </w:r>
      <w:r w:rsidRPr="001102BD">
        <w:rPr>
          <w:rStyle w:val="StyleUnderline"/>
        </w:rPr>
        <w:t xml:space="preserve">its </w:t>
      </w:r>
      <w:r w:rsidRPr="00EB3C23">
        <w:rPr>
          <w:rStyle w:val="StyleUnderline"/>
          <w:highlight w:val="green"/>
        </w:rPr>
        <w:t>lack of conventional</w:t>
      </w:r>
      <w:r w:rsidRPr="003A2F04">
        <w:rPr>
          <w:rStyle w:val="StyleUnderline"/>
        </w:rPr>
        <w:t xml:space="preserve"> productive </w:t>
      </w:r>
      <w:r w:rsidRPr="001102BD">
        <w:rPr>
          <w:rStyle w:val="StyleUnderline"/>
        </w:rPr>
        <w:t xml:space="preserve">laboring </w:t>
      </w:r>
      <w:r w:rsidRPr="00EB3C23">
        <w:rPr>
          <w:rStyle w:val="StyleUnderline"/>
          <w:highlight w:val="green"/>
        </w:rPr>
        <w:t>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721AD32C" w14:textId="77777777" w:rsidR="00CB759B" w:rsidRPr="003A2F04" w:rsidRDefault="00CB759B" w:rsidP="00CB759B">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“living  labor”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yet, this is what we admire about them the most.”52</w:t>
      </w:r>
    </w:p>
    <w:p w14:paraId="0A242903" w14:textId="77777777" w:rsidR="00CB759B" w:rsidRPr="003A2F04" w:rsidRDefault="00CB759B" w:rsidP="00CB759B">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w:t>
      </w:r>
      <w:r w:rsidRPr="001102BD">
        <w:rPr>
          <w:sz w:val="12"/>
        </w:rPr>
        <w:t xml:space="preserve">generate? Further, </w:t>
      </w:r>
      <w:r w:rsidRPr="001102BD">
        <w:rPr>
          <w:rStyle w:val="Emphasis"/>
        </w:rPr>
        <w:t>the resistance of non-consumptive lives pales in a global economic context where</w:t>
      </w:r>
      <w:r w:rsidRPr="001102BD">
        <w:rPr>
          <w:sz w:val="12"/>
        </w:rPr>
        <w:t>, as Gayatri Spivak reminds us, humanistic training in consumerism is foreclosed for populations whose labor creates consumer opportunities</w:t>
      </w:r>
      <w:r w:rsidRPr="003A2F04">
        <w:rPr>
          <w:sz w:val="12"/>
        </w:rPr>
        <w:t xml:space="preserve"> for others. </w:t>
      </w:r>
      <w:r w:rsidRPr="00EB3C23">
        <w:rPr>
          <w:rStyle w:val="Emphasis"/>
          <w:highlight w:val="green"/>
        </w:rPr>
        <w:t>The</w:t>
      </w:r>
      <w:r w:rsidRPr="003A2F04">
        <w:rPr>
          <w:rStyle w:val="Emphasis"/>
        </w:rPr>
        <w:t xml:space="preserve"> (individual) </w:t>
      </w:r>
      <w:r w:rsidRPr="00EB3C23">
        <w:rPr>
          <w:rStyle w:val="Emphasis"/>
          <w:highlight w:val="green"/>
        </w:rPr>
        <w:t xml:space="preserve">capacity to </w:t>
      </w:r>
      <w:r w:rsidRPr="001102BD">
        <w:rPr>
          <w:rStyle w:val="Emphasis"/>
        </w:rPr>
        <w:t>consume—or to</w:t>
      </w:r>
      <w:r w:rsidRPr="00EB3C23">
        <w:rPr>
          <w:rStyle w:val="Emphasis"/>
          <w:highlight w:val="green"/>
        </w:rPr>
        <w:t xml:space="preserve"> refuse to consume—is</w:t>
      </w:r>
      <w:r w:rsidRPr="003A2F04">
        <w:rPr>
          <w:rStyle w:val="Emphasis"/>
        </w:rPr>
        <w:t xml:space="preserve"> already </w:t>
      </w:r>
      <w:r w:rsidRPr="00EB3C23">
        <w:rPr>
          <w:rStyle w:val="Emphasis"/>
          <w:highlight w:val="green"/>
        </w:rPr>
        <w:t xml:space="preserve">predicated on the </w:t>
      </w:r>
      <w:r w:rsidRPr="001102BD">
        <w:rPr>
          <w:rStyle w:val="Emphasis"/>
        </w:rPr>
        <w:t xml:space="preserve">privileged </w:t>
      </w:r>
      <w:r w:rsidRPr="00EB3C23">
        <w:rPr>
          <w:rStyle w:val="Emphasis"/>
          <w:highlight w:val="green"/>
        </w:rPr>
        <w:t>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actually relies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28460C77" w14:textId="77777777" w:rsidR="00CB759B" w:rsidRPr="003A2F04" w:rsidRDefault="00CB759B" w:rsidP="00CB759B">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immaterial  labor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225909CC" w14:textId="77777777" w:rsidR="00CB759B" w:rsidRPr="003A2F04" w:rsidRDefault="00CB759B" w:rsidP="00CB759B">
      <w:pPr>
        <w:rPr>
          <w:sz w:val="12"/>
        </w:rPr>
      </w:pPr>
      <w:r w:rsidRPr="003A2F04">
        <w:rPr>
          <w:sz w:val="12"/>
        </w:rPr>
        <w:t xml:space="preserve">Is it possible that </w:t>
      </w:r>
      <w:r w:rsidRPr="003A2F04">
        <w:rPr>
          <w:rStyle w:val="StyleUnderline"/>
        </w:rPr>
        <w:t xml:space="preserve">the figure of </w:t>
      </w:r>
      <w:r w:rsidRPr="007554A7">
        <w:rPr>
          <w:rStyle w:val="StyleUnderline"/>
        </w:rPr>
        <w:t>the non-productive disabled body becomes something of a fetish in Mitchell and Snyder’s text</w:t>
      </w:r>
      <w:r w:rsidRPr="007554A7">
        <w:rPr>
          <w:sz w:val="12"/>
        </w:rPr>
        <w:t xml:space="preserve">, </w:t>
      </w:r>
      <w:r w:rsidRPr="007554A7">
        <w:rPr>
          <w:rStyle w:val="StyleUnderline"/>
        </w:rPr>
        <w:t>recoding resistance as a form of automatic capacitation</w:t>
      </w:r>
      <w:r w:rsidRPr="007554A7">
        <w:rPr>
          <w:sz w:val="12"/>
        </w:rPr>
        <w:t xml:space="preserve">, </w:t>
      </w:r>
      <w:r w:rsidRPr="007554A7">
        <w:rPr>
          <w:rStyle w:val="StyleUnderline"/>
        </w:rPr>
        <w:t>an onto-</w:t>
      </w:r>
      <w:r w:rsidRPr="003A2F04">
        <w:rPr>
          <w:rStyle w:val="StyleUnderline"/>
        </w:rPr>
        <w:t>crypto-capacity</w:t>
      </w:r>
      <w:r w:rsidRPr="003A2F04">
        <w:rPr>
          <w:sz w:val="12"/>
        </w:rPr>
        <w:t xml:space="preserve">? </w:t>
      </w:r>
      <w:r w:rsidRPr="00EB3C23">
        <w:rPr>
          <w:rStyle w:val="StyleUnderline"/>
          <w:highlight w:val="green"/>
        </w:rPr>
        <w:t>This</w:t>
      </w:r>
      <w:r w:rsidRPr="00C7791F">
        <w:rPr>
          <w:rStyle w:val="StyleUnderline"/>
        </w:rPr>
        <w:t xml:space="preserve"> body</w:t>
      </w:r>
      <w:r w:rsidRPr="003A2F04">
        <w:rPr>
          <w:rStyle w:val="StyleUnderline"/>
        </w:rPr>
        <w:t xml:space="preserve"> </w:t>
      </w:r>
      <w:r w:rsidRPr="00EB3C23">
        <w:rPr>
          <w:rStyle w:val="StyleUnderline"/>
          <w:highlight w:val="green"/>
        </w:rPr>
        <w:t>occludes</w:t>
      </w:r>
      <w:r w:rsidRPr="003A2F04">
        <w:rPr>
          <w:sz w:val="12"/>
        </w:rPr>
        <w:t xml:space="preserve">, to some extent, </w:t>
      </w:r>
      <w:r w:rsidRPr="00EB3C23">
        <w:rPr>
          <w:rStyle w:val="StyleUnderline"/>
          <w:highlight w:val="green"/>
        </w:rPr>
        <w:t>populations</w:t>
      </w:r>
      <w:r w:rsidRPr="003A2F04">
        <w:rPr>
          <w:rStyle w:val="StyleUnderline"/>
        </w:rPr>
        <w:t xml:space="preserve"> that are </w:t>
      </w:r>
      <w:r w:rsidRPr="00EB3C23">
        <w:rPr>
          <w:rStyle w:val="StyleUnderline"/>
          <w:highlight w:val="green"/>
        </w:rPr>
        <w:t>neither</w:t>
      </w:r>
      <w:r w:rsidRPr="003A2F04">
        <w:rPr>
          <w:rStyle w:val="StyleUnderline"/>
        </w:rPr>
        <w:t xml:space="preserve"> positioned as </w:t>
      </w:r>
      <w:r w:rsidRPr="00EB3C23">
        <w:rPr>
          <w:rStyle w:val="StyleUnderline"/>
          <w:highlight w:val="green"/>
        </w:rPr>
        <w:t xml:space="preserve">resistant </w:t>
      </w:r>
      <w:r w:rsidRPr="001102BD">
        <w:rPr>
          <w:rStyle w:val="StyleUnderline"/>
        </w:rPr>
        <w:t xml:space="preserve">to capitalism </w:t>
      </w:r>
      <w:r w:rsidRPr="00EB3C23">
        <w:rPr>
          <w:rStyle w:val="StyleUnderline"/>
          <w:highlight w:val="green"/>
        </w:rPr>
        <w:t>nor</w:t>
      </w:r>
      <w:r w:rsidRPr="003A2F04">
        <w:rPr>
          <w:rStyle w:val="StyleUnderline"/>
        </w:rPr>
        <w:t xml:space="preserve"> promoted as </w:t>
      </w:r>
      <w:r w:rsidRPr="00EB3C23">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7554A7">
        <w:rPr>
          <w:rStyle w:val="StyleUnderline"/>
        </w:rPr>
        <w:t>Their debilitation functions as a form of value extraction for otherwise disposable bodies</w:t>
      </w:r>
      <w:r w:rsidRPr="003A2F04">
        <w:rPr>
          <w:sz w:val="12"/>
        </w:rPr>
        <w:t xml:space="preserve">. </w:t>
      </w:r>
      <w:r w:rsidRPr="003A2F04">
        <w:rPr>
          <w:rStyle w:val="StyleUnderline"/>
        </w:rPr>
        <w:t xml:space="preserve">Lauding </w:t>
      </w:r>
      <w:r w:rsidRPr="007554A7">
        <w:rPr>
          <w:rStyle w:val="StyleUnderline"/>
        </w:rPr>
        <w:t xml:space="preserve">the inherent </w:t>
      </w:r>
      <w:r w:rsidRPr="00EB3C23">
        <w:rPr>
          <w:rStyle w:val="StyleUnderline"/>
          <w:highlight w:val="green"/>
        </w:rPr>
        <w:t>resistance</w:t>
      </w:r>
      <w:r w:rsidRPr="003A2F04">
        <w:rPr>
          <w:rStyle w:val="StyleUnderline"/>
        </w:rPr>
        <w:t xml:space="preserve"> to capitalism </w:t>
      </w:r>
      <w:r w:rsidRPr="00EB3C23">
        <w:rPr>
          <w:rStyle w:val="StyleUnderline"/>
          <w:highlight w:val="green"/>
        </w:rPr>
        <w:t>of disabled bodies</w:t>
      </w:r>
      <w:r w:rsidRPr="003A2F04">
        <w:rPr>
          <w:rStyle w:val="StyleUnderline"/>
        </w:rPr>
        <w:t xml:space="preserve"> as well as the advantages of the immaterial labor market for people with disabilities both depend on three factors</w:t>
      </w:r>
      <w:r w:rsidRPr="003A2F04">
        <w:rPr>
          <w:sz w:val="12"/>
        </w:rPr>
        <w:t xml:space="preserve">: first, the assumption or invocation of the identity or grouping of disabled people as an a priori given; which then, secondly, </w:t>
      </w:r>
      <w:r w:rsidRPr="00EB3C23">
        <w:rPr>
          <w:rStyle w:val="StyleUnderline"/>
          <w:highlight w:val="green"/>
        </w:rPr>
        <w:t xml:space="preserve">entails </w:t>
      </w:r>
      <w:r w:rsidRPr="007554A7">
        <w:rPr>
          <w:rStyle w:val="StyleUnderline"/>
        </w:rPr>
        <w:t>the</w:t>
      </w:r>
      <w:r w:rsidRPr="003A2F04">
        <w:rPr>
          <w:rStyle w:val="StyleUnderline"/>
        </w:rPr>
        <w:t xml:space="preserve"> substantial </w:t>
      </w:r>
      <w:r w:rsidRPr="007554A7">
        <w:rPr>
          <w:rStyle w:val="StyleUnderline"/>
        </w:rPr>
        <w:t>occlusion of</w:t>
      </w:r>
      <w:r w:rsidRPr="003A2F04">
        <w:rPr>
          <w:rStyle w:val="StyleUnderline"/>
        </w:rPr>
        <w:t xml:space="preserve"> the manufacturing of disability</w:t>
      </w:r>
      <w:r w:rsidRPr="003A2F04">
        <w:rPr>
          <w:sz w:val="12"/>
        </w:rPr>
        <w:t xml:space="preserve">, that is, </w:t>
      </w:r>
      <w:r w:rsidRPr="00EB3C23">
        <w:rPr>
          <w:rStyle w:val="Emphasis"/>
          <w:highlight w:val="green"/>
        </w:rPr>
        <w:t xml:space="preserve">capitalist exploitation </w:t>
      </w:r>
      <w:r w:rsidRPr="001102BD">
        <w:rPr>
          <w:rStyle w:val="Emphasis"/>
        </w:rPr>
        <w:t>as an ongoing process of debilitation</w:t>
      </w:r>
      <w:r w:rsidRPr="003A2F04">
        <w:rPr>
          <w:sz w:val="12"/>
        </w:rPr>
        <w:t xml:space="preserve">; </w:t>
      </w:r>
      <w:r w:rsidRPr="00EB3C23">
        <w:rPr>
          <w:rStyle w:val="StyleUnderline"/>
          <w:highlight w:val="green"/>
        </w:rPr>
        <w:t>which</w:t>
      </w:r>
      <w:r w:rsidRPr="003A2F04">
        <w:rPr>
          <w:rStyle w:val="StyleUnderline"/>
        </w:rPr>
        <w:t xml:space="preserve"> then</w:t>
      </w:r>
      <w:r w:rsidRPr="003A2F04">
        <w:rPr>
          <w:sz w:val="12"/>
        </w:rPr>
        <w:t xml:space="preserve">, thirdly, </w:t>
      </w:r>
      <w:r w:rsidRPr="00EB3C23">
        <w:rPr>
          <w:rStyle w:val="StyleUnderline"/>
          <w:highlight w:val="green"/>
        </w:rPr>
        <w:t xml:space="preserve">submerges </w:t>
      </w:r>
      <w:r w:rsidRPr="007554A7">
        <w:rPr>
          <w:rStyle w:val="StyleUnderline"/>
        </w:rPr>
        <w:t>the</w:t>
      </w:r>
      <w:r w:rsidRPr="003A2F04">
        <w:rPr>
          <w:rStyle w:val="StyleUnderline"/>
        </w:rPr>
        <w:t xml:space="preserve"> supplemental </w:t>
      </w:r>
      <w:r w:rsidRPr="007554A7">
        <w:rPr>
          <w:rStyle w:val="StyleUnderline"/>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EB3C23">
        <w:rPr>
          <w:rStyle w:val="StyleUnderline"/>
          <w:highlight w:val="green"/>
        </w:rPr>
        <w:t>disability as a</w:t>
      </w:r>
      <w:r w:rsidRPr="003A2F04">
        <w:rPr>
          <w:rStyle w:val="StyleUnderline"/>
        </w:rPr>
        <w:t xml:space="preserve"> potential </w:t>
      </w:r>
      <w:r w:rsidRPr="00EB3C23">
        <w:rPr>
          <w:rStyle w:val="StyleUnderline"/>
          <w:highlight w:val="green"/>
        </w:rPr>
        <w:t xml:space="preserve">site of </w:t>
      </w:r>
      <w:r w:rsidRPr="001102BD">
        <w:rPr>
          <w:rStyle w:val="StyleUnderline"/>
        </w:rPr>
        <w:t xml:space="preserve">cultural </w:t>
      </w:r>
      <w:r w:rsidRPr="00EB3C23">
        <w:rPr>
          <w:rStyle w:val="StyleUnderline"/>
          <w:highlight w:val="green"/>
        </w:rPr>
        <w:t xml:space="preserve">incorporation </w:t>
      </w:r>
      <w:r w:rsidRPr="001102BD">
        <w:rPr>
          <w:rStyle w:val="StyleUnderline"/>
        </w:rPr>
        <w:t>and debilitation of populations made available and/or targeted for injury</w:t>
      </w:r>
      <w:r w:rsidRPr="001102BD">
        <w:rPr>
          <w:sz w:val="12"/>
        </w:rPr>
        <w:t xml:space="preserve">—in a neoliberal economy that profits from both. The burden-to-care periodization is one that therefore racializes as well as </w:t>
      </w:r>
      <w:proofErr w:type="spellStart"/>
      <w:r w:rsidRPr="001102BD">
        <w:rPr>
          <w:sz w:val="12"/>
        </w:rPr>
        <w:t>temporospatializes</w:t>
      </w:r>
      <w:proofErr w:type="spellEnd"/>
      <w:r w:rsidRPr="001102BD">
        <w:rPr>
          <w:sz w:val="12"/>
        </w:rPr>
        <w:t>: between eugenics as it has been and the biopolitics of inclusion of the now (described as “post-</w:t>
      </w:r>
      <w:r w:rsidRPr="003A2F04">
        <w:rPr>
          <w:sz w:val="12"/>
        </w:rPr>
        <w:t xml:space="preserve">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4CD9A569" w14:textId="77777777" w:rsidR="00CB759B" w:rsidRPr="003A117F" w:rsidRDefault="00CB759B" w:rsidP="00CB759B">
      <w:pPr>
        <w:pStyle w:val="Heading4"/>
      </w:pPr>
      <w:r w:rsidRPr="003A117F">
        <w:t xml:space="preserve">Capitalism both explains the </w:t>
      </w:r>
      <w:r w:rsidRPr="003A117F">
        <w:rPr>
          <w:u w:val="single"/>
        </w:rPr>
        <w:t>rise of Trump</w:t>
      </w:r>
      <w:r w:rsidRPr="003A117F">
        <w:t xml:space="preserve"> and </w:t>
      </w:r>
      <w:r w:rsidRPr="003A117F">
        <w:rPr>
          <w:u w:val="single"/>
        </w:rPr>
        <w:t>ableism</w:t>
      </w:r>
      <w:r w:rsidRPr="003A117F">
        <w:t xml:space="preserve"> </w:t>
      </w:r>
      <w:r>
        <w:t>–</w:t>
      </w:r>
      <w:r w:rsidRPr="003A117F">
        <w:t xml:space="preserve"> they’re created out of a </w:t>
      </w:r>
      <w:r w:rsidRPr="003A117F">
        <w:rPr>
          <w:u w:val="single"/>
        </w:rPr>
        <w:t>drive for productivity</w:t>
      </w:r>
      <w:r w:rsidRPr="003A117F">
        <w:t xml:space="preserve"> and a </w:t>
      </w:r>
      <w:r w:rsidRPr="003A117F">
        <w:rPr>
          <w:u w:val="single"/>
        </w:rPr>
        <w:t>fear</w:t>
      </w:r>
      <w:r w:rsidRPr="003A117F">
        <w:t xml:space="preserve"> of being </w:t>
      </w:r>
      <w:r w:rsidRPr="003A117F">
        <w:rPr>
          <w:u w:val="single"/>
        </w:rPr>
        <w:t>unproductive</w:t>
      </w:r>
      <w:r w:rsidRPr="003A117F">
        <w:t xml:space="preserve"> and </w:t>
      </w:r>
      <w:r w:rsidRPr="003A117F">
        <w:rPr>
          <w:u w:val="single"/>
        </w:rPr>
        <w:t>discarded</w:t>
      </w:r>
      <w:r w:rsidRPr="003A117F">
        <w:t xml:space="preserve"> </w:t>
      </w:r>
    </w:p>
    <w:p w14:paraId="54AB7FDD" w14:textId="77777777" w:rsidR="00CB759B" w:rsidRPr="00670203" w:rsidRDefault="00CB759B" w:rsidP="00CB759B">
      <w:pPr>
        <w:rPr>
          <w:b/>
          <w:sz w:val="26"/>
          <w:u w:val="single"/>
        </w:rPr>
      </w:pPr>
      <w:r w:rsidRPr="001102BD">
        <w:rPr>
          <w:rStyle w:val="Style13ptBold"/>
          <w:b w:val="0"/>
          <w:sz w:val="22"/>
          <w:szCs w:val="18"/>
        </w:rPr>
        <w:t>Andrew</w:t>
      </w:r>
      <w:r w:rsidRPr="001102BD">
        <w:rPr>
          <w:rStyle w:val="Style13ptBold"/>
          <w:b w:val="0"/>
          <w:sz w:val="22"/>
          <w:szCs w:val="20"/>
        </w:rPr>
        <w:t xml:space="preserve"> </w:t>
      </w:r>
      <w:r w:rsidRPr="003A117F">
        <w:rPr>
          <w:rStyle w:val="Style13ptBold"/>
        </w:rPr>
        <w:t>Harnish 17</w:t>
      </w:r>
      <w:r w:rsidRPr="003A117F">
        <w:rPr>
          <w:rStyle w:val="Style13ptBold"/>
          <w:b w:val="0"/>
        </w:rPr>
        <w:t>.</w:t>
      </w:r>
      <w:r w:rsidRPr="003A117F">
        <w:rPr>
          <w:rStyle w:val="Style13ptBold"/>
        </w:rPr>
        <w:t xml:space="preserve"> </w:t>
      </w:r>
      <w:r w:rsidRPr="003A117F">
        <w:t xml:space="preserve">Professor of English and Creative Writing, University of North Dakota, “Ableism and the Trump phenomenon,” Disability &amp; Society 2017. Vol. 32, No. 3. Pp 423-428. </w:t>
      </w:r>
      <w:hyperlink r:id="rId7" w:history="1">
        <w:r w:rsidRPr="003A117F">
          <w:rPr>
            <w:rStyle w:val="Hyperlink"/>
          </w:rPr>
          <w:t>https://www.tandfonline.com/doi/pdf/10.1080/09687599.2017.1288684?needAccess=true</w:t>
        </w:r>
      </w:hyperlink>
    </w:p>
    <w:p w14:paraId="52552F81" w14:textId="77777777" w:rsidR="00CB759B" w:rsidRPr="003A117F" w:rsidRDefault="00CB759B" w:rsidP="00CB759B">
      <w:pPr>
        <w:rPr>
          <w:sz w:val="16"/>
        </w:rPr>
      </w:pPr>
      <w:r w:rsidRPr="003A117F">
        <w:rPr>
          <w:rStyle w:val="StyleUnderline"/>
        </w:rPr>
        <w:t>The rural, white working class offered</w:t>
      </w:r>
      <w:r w:rsidRPr="003A117F">
        <w:rPr>
          <w:sz w:val="16"/>
        </w:rPr>
        <w:t xml:space="preserve"> Donald </w:t>
      </w:r>
      <w:r w:rsidRPr="003A117F">
        <w:rPr>
          <w:rStyle w:val="StyleUnderline"/>
        </w:rPr>
        <w:t>Trump unprecedented support in the 2016 US presidential campaign</w:t>
      </w:r>
      <w:r w:rsidRPr="003A117F">
        <w:rPr>
          <w:sz w:val="16"/>
        </w:rPr>
        <w:t xml:space="preserve"> (Collingwood 2016). Some analysts have pointed to the power of Trump’s racist rhetoric in winning these voters (Matthews 2016; </w:t>
      </w:r>
      <w:proofErr w:type="spellStart"/>
      <w:r w:rsidRPr="003A117F">
        <w:rPr>
          <w:sz w:val="16"/>
        </w:rPr>
        <w:t>Yglesias</w:t>
      </w:r>
      <w:proofErr w:type="spellEnd"/>
      <w:r w:rsidRPr="003A117F">
        <w:rPr>
          <w:sz w:val="16"/>
        </w:rPr>
        <w:t xml:space="preserve"> 2016). Others have noted the pull of his populist economic promises (Guo 2016; Casselman 2017). </w:t>
      </w:r>
      <w:r w:rsidRPr="003A117F">
        <w:rPr>
          <w:rStyle w:val="Emphasis"/>
        </w:rPr>
        <w:t xml:space="preserve">Yet </w:t>
      </w:r>
      <w:r w:rsidRPr="003A117F">
        <w:rPr>
          <w:rStyle w:val="Emphasis"/>
          <w:highlight w:val="green"/>
        </w:rPr>
        <w:t>Trump</w:t>
      </w:r>
      <w:r w:rsidRPr="003A117F">
        <w:rPr>
          <w:rStyle w:val="Emphasis"/>
        </w:rPr>
        <w:t xml:space="preserve"> also </w:t>
      </w:r>
      <w:r w:rsidRPr="003A117F">
        <w:rPr>
          <w:rStyle w:val="Emphasis"/>
          <w:highlight w:val="green"/>
        </w:rPr>
        <w:t>used ableist rhetoric to</w:t>
      </w:r>
      <w:r w:rsidRPr="003A117F">
        <w:rPr>
          <w:rStyle w:val="Emphasis"/>
        </w:rPr>
        <w:t xml:space="preserve"> </w:t>
      </w:r>
      <w:r w:rsidRPr="003A117F">
        <w:rPr>
          <w:rStyle w:val="Emphasis"/>
          <w:highlight w:val="green"/>
        </w:rPr>
        <w:t xml:space="preserve">court </w:t>
      </w:r>
      <w:r w:rsidRPr="001102BD">
        <w:rPr>
          <w:rStyle w:val="Emphasis"/>
        </w:rPr>
        <w:t xml:space="preserve">rural, </w:t>
      </w:r>
      <w:r w:rsidRPr="003A117F">
        <w:rPr>
          <w:rStyle w:val="Emphasis"/>
          <w:highlight w:val="green"/>
        </w:rPr>
        <w:t xml:space="preserve">working-class </w:t>
      </w:r>
      <w:r w:rsidRPr="00A2407D">
        <w:rPr>
          <w:rStyle w:val="Emphasis"/>
        </w:rPr>
        <w:t>whites</w:t>
      </w:r>
      <w:r w:rsidRPr="003A117F">
        <w:rPr>
          <w:sz w:val="16"/>
        </w:rPr>
        <w:t xml:space="preserve">; </w:t>
      </w:r>
      <w:r w:rsidRPr="001102BD">
        <w:rPr>
          <w:rStyle w:val="StyleUnderline"/>
        </w:rPr>
        <w:t>his</w:t>
      </w:r>
      <w:r w:rsidRPr="003A117F">
        <w:rPr>
          <w:rStyle w:val="StyleUnderline"/>
        </w:rPr>
        <w:t xml:space="preserve"> repeated use of </w:t>
      </w:r>
      <w:r w:rsidRPr="00A2407D">
        <w:rPr>
          <w:rStyle w:val="StyleUnderline"/>
        </w:rPr>
        <w:t xml:space="preserve">metaphors equating bodily difference with weakness and failure </w:t>
      </w:r>
      <w:r w:rsidRPr="003A117F">
        <w:rPr>
          <w:rStyle w:val="StyleUnderline"/>
          <w:highlight w:val="green"/>
        </w:rPr>
        <w:t xml:space="preserve">played to </w:t>
      </w:r>
      <w:r w:rsidRPr="003A117F">
        <w:rPr>
          <w:rStyle w:val="Emphasis"/>
          <w:highlight w:val="green"/>
        </w:rPr>
        <w:t>a</w:t>
      </w:r>
      <w:r w:rsidRPr="003A117F">
        <w:rPr>
          <w:rStyle w:val="Emphasis"/>
        </w:rPr>
        <w:t xml:space="preserve"> </w:t>
      </w:r>
      <w:r w:rsidRPr="003A117F">
        <w:rPr>
          <w:rStyle w:val="Emphasis"/>
          <w:highlight w:val="green"/>
        </w:rPr>
        <w:t>fear of disability</w:t>
      </w:r>
      <w:r w:rsidRPr="003A117F">
        <w:rPr>
          <w:rStyle w:val="Emphasis"/>
        </w:rPr>
        <w:t xml:space="preserve"> that is </w:t>
      </w:r>
      <w:r w:rsidRPr="001102BD">
        <w:rPr>
          <w:rStyle w:val="Emphasis"/>
        </w:rPr>
        <w:t xml:space="preserve">deeply </w:t>
      </w:r>
      <w:r w:rsidRPr="003A117F">
        <w:rPr>
          <w:rStyle w:val="Emphasis"/>
          <w:highlight w:val="green"/>
        </w:rPr>
        <w:t>embedded in</w:t>
      </w:r>
      <w:r w:rsidRPr="003A117F">
        <w:rPr>
          <w:rStyle w:val="Emphasis"/>
        </w:rPr>
        <w:t xml:space="preserve"> rural, </w:t>
      </w:r>
      <w:r w:rsidRPr="001102BD">
        <w:rPr>
          <w:rStyle w:val="Emphasis"/>
        </w:rPr>
        <w:t xml:space="preserve">white </w:t>
      </w:r>
      <w:r w:rsidRPr="003A117F">
        <w:rPr>
          <w:rStyle w:val="Emphasis"/>
          <w:highlight w:val="green"/>
        </w:rPr>
        <w:t>working-class culture</w:t>
      </w:r>
      <w:r w:rsidRPr="003A117F">
        <w:rPr>
          <w:sz w:val="16"/>
        </w:rPr>
        <w:t xml:space="preserve">. </w:t>
      </w:r>
      <w:r w:rsidRPr="003A117F">
        <w:rPr>
          <w:rStyle w:val="StyleUnderline"/>
        </w:rPr>
        <w:t xml:space="preserve">This fear has been </w:t>
      </w:r>
      <w:r w:rsidRPr="003A117F">
        <w:rPr>
          <w:rStyle w:val="Emphasis"/>
        </w:rPr>
        <w:t>magnified</w:t>
      </w:r>
      <w:r w:rsidRPr="003A117F">
        <w:rPr>
          <w:rStyle w:val="StyleUnderline"/>
        </w:rPr>
        <w:t xml:space="preserve"> by the damage to working-class communities wrought by technological change and the neoliberal policies of deregulation, entitlement ‘reform,’ and disinvestment in the welfare state</w:t>
      </w:r>
      <w:r w:rsidRPr="003A117F">
        <w:rPr>
          <w:sz w:val="16"/>
        </w:rPr>
        <w:t xml:space="preserve">. Trump’s own bodily difference is also important in any understanding of his popularity with rural, working-class whites. </w:t>
      </w:r>
      <w:r w:rsidRPr="003A117F">
        <w:rPr>
          <w:rStyle w:val="StyleUnderline"/>
        </w:rPr>
        <w:t>His spectacular</w:t>
      </w:r>
      <w:r w:rsidRPr="003A117F">
        <w:rPr>
          <w:sz w:val="16"/>
        </w:rPr>
        <w:t xml:space="preserve"> and even, at times, debilitated-seeming </w:t>
      </w:r>
      <w:r w:rsidRPr="003A117F">
        <w:rPr>
          <w:rStyle w:val="StyleUnderline"/>
        </w:rPr>
        <w:t>embodiment mirrors the often debilitated state of many rural, white working-class Americans</w:t>
      </w:r>
      <w:r w:rsidRPr="003A117F">
        <w:rPr>
          <w:sz w:val="16"/>
        </w:rPr>
        <w:t xml:space="preserve">, whose lack of appreciation for the values of thoroughgoing diversity too often primes them to endorse exclusive definitions of ‘normativity’ that do violence to those who are not ‘like’ </w:t>
      </w:r>
      <w:proofErr w:type="spellStart"/>
      <w:r w:rsidRPr="003A117F">
        <w:rPr>
          <w:sz w:val="16"/>
        </w:rPr>
        <w:t>them.The</w:t>
      </w:r>
      <w:proofErr w:type="spellEnd"/>
      <w:r w:rsidRPr="003A117F">
        <w:rPr>
          <w:sz w:val="16"/>
        </w:rPr>
        <w:t xml:space="preserve"> work of crip theorist Robert </w:t>
      </w:r>
      <w:proofErr w:type="spellStart"/>
      <w:r w:rsidRPr="003A117F">
        <w:rPr>
          <w:sz w:val="16"/>
        </w:rPr>
        <w:t>McRuer</w:t>
      </w:r>
      <w:proofErr w:type="spellEnd"/>
      <w:r w:rsidRPr="003A117F">
        <w:rPr>
          <w:sz w:val="16"/>
        </w:rPr>
        <w:t xml:space="preserve"> is essential to understanding the relationship between ableism, neoliberalism, and white working-class communities. His theory of ‘compulsory able-</w:t>
      </w:r>
      <w:proofErr w:type="spellStart"/>
      <w:r w:rsidRPr="003A117F">
        <w:rPr>
          <w:sz w:val="16"/>
        </w:rPr>
        <w:t>bodiedness</w:t>
      </w:r>
      <w:proofErr w:type="spellEnd"/>
      <w:r w:rsidRPr="003A117F">
        <w:rPr>
          <w:sz w:val="16"/>
        </w:rPr>
        <w:t>’ (</w:t>
      </w:r>
      <w:proofErr w:type="spellStart"/>
      <w:r w:rsidRPr="003A117F">
        <w:rPr>
          <w:sz w:val="16"/>
        </w:rPr>
        <w:t>McRuer</w:t>
      </w:r>
      <w:proofErr w:type="spellEnd"/>
      <w:r w:rsidRPr="003A117F">
        <w:rPr>
          <w:sz w:val="16"/>
        </w:rPr>
        <w:t xml:space="preserve"> 2006) explains why disability is so often pathologized and why the prospect of bodily difference can seem terrifying in neoliberal environments. According to </w:t>
      </w:r>
      <w:proofErr w:type="spellStart"/>
      <w:r w:rsidRPr="003A117F">
        <w:rPr>
          <w:sz w:val="16"/>
        </w:rPr>
        <w:t>McRuer</w:t>
      </w:r>
      <w:proofErr w:type="spellEnd"/>
      <w:r w:rsidRPr="003A117F">
        <w:rPr>
          <w:sz w:val="16"/>
        </w:rPr>
        <w:t xml:space="preserve"> (2006, 2), compulsory able-</w:t>
      </w:r>
      <w:proofErr w:type="spellStart"/>
      <w:r w:rsidRPr="003A117F">
        <w:rPr>
          <w:sz w:val="16"/>
        </w:rPr>
        <w:t>bodiedness</w:t>
      </w:r>
      <w:proofErr w:type="spellEnd"/>
      <w:r w:rsidRPr="003A117F">
        <w:rPr>
          <w:sz w:val="16"/>
        </w:rPr>
        <w:t xml:space="preserve"> elevates ‘normative’ bodily performances and stigmatizes every performance that fails to conform to this standard. For </w:t>
      </w:r>
      <w:proofErr w:type="spellStart"/>
      <w:r w:rsidRPr="003A117F">
        <w:rPr>
          <w:sz w:val="16"/>
        </w:rPr>
        <w:t>McRuer</w:t>
      </w:r>
      <w:proofErr w:type="spellEnd"/>
      <w:r w:rsidRPr="003A117F">
        <w:rPr>
          <w:sz w:val="16"/>
        </w:rPr>
        <w:t xml:space="preserve">, </w:t>
      </w:r>
      <w:r w:rsidRPr="003A117F">
        <w:rPr>
          <w:rStyle w:val="StyleUnderline"/>
        </w:rPr>
        <w:t xml:space="preserve">compulsory </w:t>
      </w:r>
      <w:r w:rsidRPr="003A117F">
        <w:rPr>
          <w:rStyle w:val="StyleUnderline"/>
          <w:highlight w:val="green"/>
        </w:rPr>
        <w:t>able-</w:t>
      </w:r>
      <w:proofErr w:type="spellStart"/>
      <w:r w:rsidRPr="003A117F">
        <w:rPr>
          <w:rStyle w:val="StyleUnderline"/>
          <w:highlight w:val="green"/>
        </w:rPr>
        <w:t>bodiedness</w:t>
      </w:r>
      <w:proofErr w:type="spellEnd"/>
      <w:r w:rsidRPr="003A117F">
        <w:rPr>
          <w:rStyle w:val="StyleUnderline"/>
          <w:highlight w:val="green"/>
        </w:rPr>
        <w:t xml:space="preserve"> is enforced by </w:t>
      </w:r>
      <w:r w:rsidRPr="003A117F">
        <w:rPr>
          <w:rStyle w:val="Emphasis"/>
          <w:highlight w:val="green"/>
        </w:rPr>
        <w:t>corporations</w:t>
      </w:r>
      <w:r w:rsidRPr="003A117F">
        <w:rPr>
          <w:rStyle w:val="Emphasis"/>
        </w:rPr>
        <w:t xml:space="preserve">, policy-makers, and </w:t>
      </w:r>
      <w:r w:rsidRPr="00804384">
        <w:rPr>
          <w:rStyle w:val="Emphasis"/>
        </w:rPr>
        <w:t>citizens</w:t>
      </w:r>
      <w:r w:rsidRPr="00804384">
        <w:rPr>
          <w:rStyle w:val="StyleUnderline"/>
        </w:rPr>
        <w:t xml:space="preserve">, and because </w:t>
      </w:r>
      <w:r w:rsidRPr="00804384">
        <w:rPr>
          <w:rStyle w:val="Emphasis"/>
        </w:rPr>
        <w:t>neoliberal values</w:t>
      </w:r>
      <w:r w:rsidRPr="00804384">
        <w:rPr>
          <w:rStyle w:val="StyleUnderline"/>
        </w:rPr>
        <w:t xml:space="preserve"> dominate</w:t>
      </w:r>
      <w:r w:rsidRPr="003A117F">
        <w:rPr>
          <w:rStyle w:val="StyleUnderline"/>
        </w:rPr>
        <w:t xml:space="preserve"> government in the United States, </w:t>
      </w:r>
      <w:r w:rsidRPr="001102BD">
        <w:rPr>
          <w:rStyle w:val="StyleUnderline"/>
        </w:rPr>
        <w:t>those Americans who find themselves in need of assistance</w:t>
      </w:r>
      <w:r w:rsidRPr="001102BD">
        <w:rPr>
          <w:sz w:val="16"/>
        </w:rPr>
        <w:t xml:space="preserve"> – whether economic or bodily, or some combination of the two – </w:t>
      </w:r>
      <w:r w:rsidRPr="001102BD">
        <w:rPr>
          <w:rStyle w:val="StyleUnderline"/>
        </w:rPr>
        <w:t>are not just stigmatized, but also offered quite limited opportunities for support and care due to the curtailment and/or privatization of government-provided social services</w:t>
      </w:r>
      <w:r w:rsidRPr="001102BD">
        <w:rPr>
          <w:sz w:val="16"/>
        </w:rPr>
        <w:t xml:space="preserve">. During the campaign, Trump alluded to the harm done by these neoliberal policies, but </w:t>
      </w:r>
      <w:r w:rsidRPr="001102BD">
        <w:rPr>
          <w:rStyle w:val="StyleUnderline"/>
        </w:rPr>
        <w:t>his Cabinet choices suggest</w:t>
      </w:r>
      <w:r w:rsidRPr="001102BD">
        <w:rPr>
          <w:sz w:val="16"/>
        </w:rPr>
        <w:t xml:space="preserve"> that </w:t>
      </w:r>
      <w:r w:rsidRPr="001102BD">
        <w:rPr>
          <w:rStyle w:val="StyleUnderline"/>
        </w:rPr>
        <w:t>his legislative agenda will draw on his arch-capitalist roots.</w:t>
      </w:r>
      <w:r w:rsidRPr="001102BD">
        <w:rPr>
          <w:sz w:val="16"/>
        </w:rPr>
        <w:t xml:space="preserve"> </w:t>
      </w:r>
      <w:r w:rsidRPr="001102BD">
        <w:rPr>
          <w:rStyle w:val="Emphasis"/>
        </w:rPr>
        <w:t>This agenda is liable to be even more toxic than his</w:t>
      </w:r>
      <w:r w:rsidRPr="003A117F">
        <w:rPr>
          <w:rStyle w:val="Emphasis"/>
        </w:rPr>
        <w:t xml:space="preserve"> rhetoric for people with disabilities</w:t>
      </w:r>
      <w:r w:rsidRPr="003A117F">
        <w:rPr>
          <w:sz w:val="16"/>
        </w:rPr>
        <w:t xml:space="preserve">—and Trump’s rhetoric is toxic. The title of his policy guidebook, Crippled America: How to Make America Great Again (Trump 2015), offers the ugliest example of what became a pattern of ableist language over the course of his campaign. The text makes no reference to actual people with disabilities, and offers no explanation as to how the US economic predicament corresponds to authentic crip experience. Instead, throughout, Trump gleefully pathologizes disability by using the title as a metaphor for economic stagnation. For Trump, ‘crippled’ means not being ‘great’ (Trump 2015, ix), not being excellent (2015, xi), and not winning (2015, 1). In Trump’s vision, being ‘crippled’ is equivalent to being ‘a </w:t>
      </w:r>
      <w:proofErr w:type="spellStart"/>
      <w:r w:rsidRPr="003A117F">
        <w:rPr>
          <w:sz w:val="16"/>
        </w:rPr>
        <w:t>mess’</w:t>
      </w:r>
      <w:proofErr w:type="spellEnd"/>
      <w:r w:rsidRPr="003A117F">
        <w:rPr>
          <w:sz w:val="16"/>
        </w:rPr>
        <w:t xml:space="preserve"> (2015, 8), getting ‘killed’ (2015, 20), and being weak and submitting (2015, 43). The pattern of Trump’s ableist rhetoric extends to his mockery of the New York Times reporter Serge </w:t>
      </w:r>
      <w:proofErr w:type="spellStart"/>
      <w:r w:rsidRPr="003A117F">
        <w:rPr>
          <w:sz w:val="16"/>
        </w:rPr>
        <w:t>Kovaleski</w:t>
      </w:r>
      <w:proofErr w:type="spellEnd"/>
      <w:r w:rsidRPr="003A117F">
        <w:rPr>
          <w:sz w:val="16"/>
        </w:rPr>
        <w:t xml:space="preserve">, his denigration of the conservative pundit and wheelchair user Charles Krauthammer – Trump called him ‘a “loser” who “just sits there”’ (Mizrahi 2015) – and his routine belittling of his opponents’ mental difference. But </w:t>
      </w:r>
      <w:r w:rsidRPr="003A117F">
        <w:rPr>
          <w:rStyle w:val="StyleUnderline"/>
        </w:rPr>
        <w:t xml:space="preserve">reprehensible as it is, </w:t>
      </w:r>
      <w:r w:rsidRPr="00A2407D">
        <w:rPr>
          <w:rStyle w:val="StyleUnderline"/>
        </w:rPr>
        <w:t>Trump’s ableist rhetoric</w:t>
      </w:r>
      <w:r w:rsidRPr="003A117F">
        <w:rPr>
          <w:rStyle w:val="StyleUnderline"/>
        </w:rPr>
        <w:t xml:space="preserve"> plainly has </w:t>
      </w:r>
      <w:r w:rsidRPr="001102BD">
        <w:rPr>
          <w:rStyle w:val="Emphasis"/>
        </w:rPr>
        <w:t>purchase</w:t>
      </w:r>
      <w:r w:rsidRPr="001102BD">
        <w:rPr>
          <w:sz w:val="16"/>
        </w:rPr>
        <w:t xml:space="preserve">. One reason is simple: </w:t>
      </w:r>
      <w:r w:rsidRPr="001102BD">
        <w:rPr>
          <w:rStyle w:val="Emphasis"/>
        </w:rPr>
        <w:t xml:space="preserve">many in </w:t>
      </w:r>
      <w:r w:rsidRPr="00A2407D">
        <w:rPr>
          <w:rStyle w:val="Emphasis"/>
        </w:rPr>
        <w:t>the white</w:t>
      </w:r>
      <w:r w:rsidRPr="003A117F">
        <w:rPr>
          <w:rStyle w:val="Emphasis"/>
          <w:highlight w:val="green"/>
        </w:rPr>
        <w:t xml:space="preserve"> working class</w:t>
      </w:r>
      <w:r w:rsidRPr="003A117F">
        <w:rPr>
          <w:sz w:val="16"/>
        </w:rPr>
        <w:t xml:space="preserve"> – and the working class writ large – </w:t>
      </w:r>
      <w:r w:rsidRPr="003A117F">
        <w:rPr>
          <w:rStyle w:val="Emphasis"/>
          <w:highlight w:val="green"/>
        </w:rPr>
        <w:t xml:space="preserve">are </w:t>
      </w:r>
      <w:r w:rsidRPr="001102BD">
        <w:rPr>
          <w:rStyle w:val="Emphasis"/>
        </w:rPr>
        <w:t xml:space="preserve">deeply </w:t>
      </w:r>
      <w:r w:rsidRPr="003A117F">
        <w:rPr>
          <w:rStyle w:val="Emphasis"/>
          <w:highlight w:val="green"/>
        </w:rPr>
        <w:t>fearful of disability</w:t>
      </w:r>
      <w:r w:rsidRPr="003A117F">
        <w:rPr>
          <w:sz w:val="16"/>
        </w:rPr>
        <w:t xml:space="preserve">. </w:t>
      </w:r>
      <w:r w:rsidRPr="003A117F">
        <w:rPr>
          <w:rStyle w:val="StyleUnderline"/>
        </w:rPr>
        <w:t>Until recently, life for rural, white, able-bodied Americans was broadly gratifying</w:t>
      </w:r>
      <w:r w:rsidRPr="003A117F">
        <w:rPr>
          <w:sz w:val="16"/>
        </w:rPr>
        <w:t xml:space="preserve">. </w:t>
      </w:r>
      <w:r w:rsidRPr="001102BD">
        <w:rPr>
          <w:rStyle w:val="StyleUnderline"/>
        </w:rPr>
        <w:t xml:space="preserve">The </w:t>
      </w:r>
      <w:r w:rsidRPr="001102BD">
        <w:rPr>
          <w:rStyle w:val="Emphasis"/>
        </w:rPr>
        <w:t>automation</w:t>
      </w:r>
      <w:r w:rsidRPr="001102BD">
        <w:rPr>
          <w:rStyle w:val="StyleUnderline"/>
        </w:rPr>
        <w:t xml:space="preserve"> of agriculture, the outsourcing of manufacturing, and the </w:t>
      </w:r>
      <w:r w:rsidRPr="003A117F">
        <w:rPr>
          <w:rStyle w:val="Emphasis"/>
          <w:highlight w:val="green"/>
        </w:rPr>
        <w:t xml:space="preserve">neoliberal assault on </w:t>
      </w:r>
      <w:r w:rsidRPr="001102BD">
        <w:rPr>
          <w:rStyle w:val="Emphasis"/>
        </w:rPr>
        <w:t xml:space="preserve">social </w:t>
      </w:r>
      <w:r w:rsidRPr="003A117F">
        <w:rPr>
          <w:rStyle w:val="Emphasis"/>
          <w:highlight w:val="green"/>
        </w:rPr>
        <w:t>services</w:t>
      </w:r>
      <w:r w:rsidRPr="003A117F">
        <w:rPr>
          <w:rStyle w:val="StyleUnderline"/>
        </w:rPr>
        <w:t xml:space="preserve"> have </w:t>
      </w:r>
      <w:r w:rsidRPr="003A117F">
        <w:rPr>
          <w:rStyle w:val="StyleUnderline"/>
          <w:highlight w:val="green"/>
        </w:rPr>
        <w:t>left</w:t>
      </w:r>
      <w:r w:rsidRPr="003A117F">
        <w:rPr>
          <w:rStyle w:val="StyleUnderline"/>
        </w:rPr>
        <w:t xml:space="preserve"> many </w:t>
      </w:r>
      <w:r w:rsidRPr="00A2407D">
        <w:rPr>
          <w:rStyle w:val="StyleUnderline"/>
        </w:rPr>
        <w:t xml:space="preserve">rural Americans </w:t>
      </w:r>
      <w:r w:rsidRPr="003A117F">
        <w:rPr>
          <w:rStyle w:val="StyleUnderline"/>
          <w:highlight w:val="green"/>
        </w:rPr>
        <w:t>unable to find jobs</w:t>
      </w:r>
      <w:r w:rsidRPr="003A117F">
        <w:rPr>
          <w:rStyle w:val="StyleUnderline"/>
        </w:rPr>
        <w:t xml:space="preserve"> in their communities and debilitated by the great distances they must travel to find employment</w:t>
      </w:r>
      <w:r w:rsidRPr="003A117F">
        <w:rPr>
          <w:sz w:val="16"/>
        </w:rPr>
        <w:t xml:space="preserve">. </w:t>
      </w:r>
      <w:r w:rsidRPr="003A117F">
        <w:rPr>
          <w:rStyle w:val="StyleUnderline"/>
        </w:rPr>
        <w:t xml:space="preserve">Life in rural America is increasingly precarious, </w:t>
      </w:r>
      <w:r w:rsidRPr="001102BD">
        <w:rPr>
          <w:rStyle w:val="StyleUnderline"/>
        </w:rPr>
        <w:t xml:space="preserve">yet </w:t>
      </w:r>
      <w:r w:rsidRPr="001102BD">
        <w:rPr>
          <w:rStyle w:val="Emphasis"/>
        </w:rPr>
        <w:t xml:space="preserve">rural American </w:t>
      </w:r>
      <w:r w:rsidRPr="00804384">
        <w:rPr>
          <w:rStyle w:val="Emphasis"/>
        </w:rPr>
        <w:t>culture does not have a strong tradition of valuing bodily difference or conceiving of people as having worth beyond their labor value</w:t>
      </w:r>
      <w:r w:rsidRPr="00804384">
        <w:rPr>
          <w:sz w:val="16"/>
        </w:rPr>
        <w:t>. While</w:t>
      </w:r>
      <w:r w:rsidRPr="003A117F">
        <w:rPr>
          <w:sz w:val="16"/>
        </w:rPr>
        <w:t xml:space="preserve"> the urban working class has access to a range of (often inadequate) government services, </w:t>
      </w:r>
      <w:r w:rsidRPr="003A117F">
        <w:rPr>
          <w:rStyle w:val="StyleUnderline"/>
        </w:rPr>
        <w:t>the rural working class often lacks even this limited access</w:t>
      </w:r>
      <w:r w:rsidRPr="003A117F">
        <w:rPr>
          <w:sz w:val="16"/>
        </w:rPr>
        <w:t xml:space="preserve">. Low population density, limited access to public transportation, and few social service offices make rural communities difficult to navigate for those with disabilities. Yet, at least electorally, </w:t>
      </w:r>
      <w:r w:rsidRPr="003A117F">
        <w:rPr>
          <w:rStyle w:val="StyleUnderline"/>
        </w:rPr>
        <w:t>rural communities have not generally embraced the services that might make the neoliberal disruptions of the last quarter century more endurable</w:t>
      </w:r>
      <w:r w:rsidRPr="003A117F">
        <w:rPr>
          <w:sz w:val="16"/>
        </w:rPr>
        <w:t xml:space="preserve">. Part of this is </w:t>
      </w:r>
      <w:r w:rsidRPr="001102BD">
        <w:rPr>
          <w:sz w:val="16"/>
        </w:rPr>
        <w:t xml:space="preserve">because </w:t>
      </w:r>
      <w:r w:rsidRPr="001102BD">
        <w:rPr>
          <w:rStyle w:val="StyleUnderline"/>
        </w:rPr>
        <w:t>the culture of rural America remains independent, rooted in family and contemptuous of the costs and diversity of the metropolis, scornful</w:t>
      </w:r>
      <w:r w:rsidRPr="003A117F">
        <w:rPr>
          <w:rStyle w:val="StyleUnderline"/>
        </w:rPr>
        <w:t xml:space="preserve"> of social investments, the </w:t>
      </w:r>
      <w:r w:rsidRPr="003A117F">
        <w:rPr>
          <w:rStyle w:val="Emphasis"/>
        </w:rPr>
        <w:t>‘</w:t>
      </w:r>
      <w:r w:rsidRPr="003A117F">
        <w:rPr>
          <w:rStyle w:val="Emphasis"/>
          <w:highlight w:val="green"/>
        </w:rPr>
        <w:t>welfare’</w:t>
      </w:r>
      <w:r w:rsidRPr="003A117F">
        <w:rPr>
          <w:rStyle w:val="StyleUnderline"/>
        </w:rPr>
        <w:t xml:space="preserve"> that </w:t>
      </w:r>
      <w:r w:rsidRPr="00A2407D">
        <w:rPr>
          <w:rStyle w:val="StyleUnderline"/>
        </w:rPr>
        <w:t xml:space="preserve">always seems to </w:t>
      </w:r>
      <w:r w:rsidRPr="003A117F">
        <w:rPr>
          <w:rStyle w:val="StyleUnderline"/>
          <w:highlight w:val="green"/>
        </w:rPr>
        <w:t xml:space="preserve">benefit </w:t>
      </w:r>
      <w:r w:rsidRPr="003A117F">
        <w:rPr>
          <w:rStyle w:val="Emphasis"/>
          <w:highlight w:val="green"/>
        </w:rPr>
        <w:t>‘someone else’</w:t>
      </w:r>
      <w:r w:rsidRPr="003A117F">
        <w:rPr>
          <w:sz w:val="16"/>
        </w:rPr>
        <w:t xml:space="preserve"> (Williams 2016). Part, too, is due to a powerful conservative media apparatus that is quick to denounce urban entitlements, but seldom, if ever, highlights the government subsidies that benefit its largely rural, white audience. </w:t>
      </w:r>
      <w:r w:rsidRPr="003A117F">
        <w:rPr>
          <w:rStyle w:val="StyleUnderline"/>
        </w:rPr>
        <w:t>In the face of its own increasing economic and even bodily difference, much of rural America has redoubled its isolation</w:t>
      </w:r>
      <w:r w:rsidRPr="003A117F">
        <w:rPr>
          <w:sz w:val="16"/>
        </w:rPr>
        <w:t xml:space="preserve">. </w:t>
      </w:r>
      <w:r w:rsidRPr="00A2407D">
        <w:rPr>
          <w:rStyle w:val="Emphasis"/>
          <w:sz w:val="24"/>
        </w:rPr>
        <w:t>This is the environment Trump preyed upon with his ableist rhetoric</w:t>
      </w:r>
      <w:r w:rsidRPr="003A117F">
        <w:rPr>
          <w:sz w:val="16"/>
        </w:rPr>
        <w:t xml:space="preserve">. </w:t>
      </w:r>
      <w:r w:rsidRPr="003A117F">
        <w:rPr>
          <w:rStyle w:val="StyleUnderline"/>
        </w:rPr>
        <w:t xml:space="preserve">Rural electoral complicity with the neoliberal assaults on the welfare </w:t>
      </w:r>
      <w:r w:rsidRPr="001102BD">
        <w:rPr>
          <w:rStyle w:val="StyleUnderline"/>
        </w:rPr>
        <w:t>state has created an environment where disabled working-class voters have few resources to fall back on</w:t>
      </w:r>
      <w:r w:rsidRPr="001102BD">
        <w:rPr>
          <w:sz w:val="16"/>
        </w:rPr>
        <w:t xml:space="preserve">. </w:t>
      </w:r>
      <w:r w:rsidRPr="001102BD">
        <w:rPr>
          <w:rStyle w:val="Emphasis"/>
        </w:rPr>
        <w:t>It is no wonder that many rural, working-class whites are frightened of disability</w:t>
      </w:r>
      <w:r w:rsidRPr="001102BD">
        <w:rPr>
          <w:sz w:val="16"/>
        </w:rPr>
        <w:t xml:space="preserve">. The federal government still offers people with disabilities limited </w:t>
      </w:r>
      <w:r w:rsidRPr="001102BD">
        <w:rPr>
          <w:rStyle w:val="StyleUnderline"/>
        </w:rPr>
        <w:t>financial assistance</w:t>
      </w:r>
      <w:r w:rsidRPr="001102BD">
        <w:rPr>
          <w:sz w:val="16"/>
        </w:rPr>
        <w:t xml:space="preserve">, $1070 dollars per month for ‘non-blind persons’ and $1800 dollars monthly for ‘blind persons’ (‘Facts and Figures’ 2014), but </w:t>
      </w:r>
      <w:r w:rsidRPr="001102BD">
        <w:rPr>
          <w:rStyle w:val="StyleUnderline"/>
        </w:rPr>
        <w:t xml:space="preserve">these sums are so low that many Americans cannot imagine living on them, especially as, in much of the United States, </w:t>
      </w:r>
      <w:r w:rsidRPr="001102BD">
        <w:rPr>
          <w:rStyle w:val="Emphasis"/>
        </w:rPr>
        <w:t>poverty is treated as a moral flaw</w:t>
      </w:r>
      <w:r w:rsidRPr="001102BD">
        <w:rPr>
          <w:rStyle w:val="StyleUnderline"/>
        </w:rPr>
        <w:t>.</w:t>
      </w:r>
      <w:r w:rsidRPr="001102BD">
        <w:rPr>
          <w:rStyle w:val="StyleUnderline"/>
          <w:sz w:val="16"/>
        </w:rPr>
        <w:t xml:space="preserve"> </w:t>
      </w:r>
      <w:r w:rsidRPr="001102BD">
        <w:rPr>
          <w:sz w:val="16"/>
        </w:rPr>
        <w:t>So far, the left has not done a good job persuading rural America that more accessible and inclusive communities will increase its flourish</w:t>
      </w:r>
      <w:r w:rsidRPr="003A117F">
        <w:rPr>
          <w:sz w:val="16"/>
        </w:rPr>
        <w:t xml:space="preserve">ing. Hillary Clinton tried to make this case – she spoke directly to people with disabilities. But Donald </w:t>
      </w:r>
      <w:r w:rsidRPr="003A117F">
        <w:rPr>
          <w:rStyle w:val="StyleUnderline"/>
        </w:rPr>
        <w:t>Trump eschewed this vision, denouncing racial and disabled minorities, and promising to create rural, white working-class jobs,</w:t>
      </w:r>
      <w:r w:rsidRPr="003A117F">
        <w:rPr>
          <w:sz w:val="16"/>
        </w:rPr>
        <w:t xml:space="preserve"> and trounced Clinton in rural communities. </w:t>
      </w:r>
      <w:r w:rsidRPr="00A2407D">
        <w:rPr>
          <w:rStyle w:val="Emphasis"/>
          <w:sz w:val="24"/>
        </w:rPr>
        <w:t>Employment seems to promise the ‘independence’ prized in rural, working-class culture</w:t>
      </w:r>
      <w:r w:rsidRPr="003A117F">
        <w:rPr>
          <w:sz w:val="16"/>
        </w:rPr>
        <w:t xml:space="preserve">. Conveniently for conservatives, these promises are also a substitute for economically costly investments in the built environment of rural communities: in public transportation, social services, and child care, investments that would make those communities more livable for people with disabilities and those with limited economic means. </w:t>
      </w:r>
      <w:r w:rsidRPr="003A117F">
        <w:rPr>
          <w:rStyle w:val="StyleUnderline"/>
        </w:rPr>
        <w:t xml:space="preserve">The rural, white working class embraced Donald </w:t>
      </w:r>
      <w:r w:rsidRPr="003A117F">
        <w:rPr>
          <w:rStyle w:val="StyleUnderline"/>
          <w:highlight w:val="green"/>
        </w:rPr>
        <w:t>Trump</w:t>
      </w:r>
      <w:r w:rsidRPr="003A117F">
        <w:rPr>
          <w:rStyle w:val="StyleUnderline"/>
        </w:rPr>
        <w:t xml:space="preserve">, but his </w:t>
      </w:r>
      <w:r w:rsidRPr="003A117F">
        <w:rPr>
          <w:rStyle w:val="StyleUnderline"/>
          <w:highlight w:val="green"/>
        </w:rPr>
        <w:t>policies are liable to make all</w:t>
      </w:r>
      <w:r w:rsidRPr="003A117F">
        <w:rPr>
          <w:rStyle w:val="StyleUnderline"/>
        </w:rPr>
        <w:t xml:space="preserve"> rural Americans </w:t>
      </w:r>
      <w:r w:rsidRPr="003A117F">
        <w:rPr>
          <w:rStyle w:val="StyleUnderline"/>
          <w:highlight w:val="green"/>
        </w:rPr>
        <w:t>more vulnerable</w:t>
      </w:r>
      <w:r w:rsidRPr="003A117F">
        <w:rPr>
          <w:rStyle w:val="StyleUnderline"/>
        </w:rPr>
        <w:t xml:space="preserve">, and </w:t>
      </w:r>
      <w:r w:rsidRPr="003A117F">
        <w:rPr>
          <w:rStyle w:val="Emphasis"/>
          <w:highlight w:val="green"/>
        </w:rPr>
        <w:t>especially those with disabilities</w:t>
      </w:r>
      <w:r w:rsidRPr="003A117F">
        <w:rPr>
          <w:sz w:val="16"/>
        </w:rPr>
        <w:t>. His ableist rhetoric, capitalizing on an ableist culture, will increase the structural ableism that already obtains in the United States.</w:t>
      </w:r>
    </w:p>
    <w:p w14:paraId="290C491F" w14:textId="77777777" w:rsidR="00CB759B" w:rsidRPr="00B55AD5" w:rsidRDefault="00CB759B" w:rsidP="00CB759B"/>
    <w:p w14:paraId="575DFB42" w14:textId="77777777" w:rsidR="00CB759B" w:rsidRPr="00986E2D" w:rsidRDefault="00CB759B" w:rsidP="00CB759B">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4B7CFA61" w14:textId="77777777" w:rsidR="00CB759B" w:rsidRPr="0007448B" w:rsidRDefault="00CB759B" w:rsidP="00CB759B">
      <w:pPr>
        <w:rPr>
          <w:rStyle w:val="Style13ptBold"/>
        </w:rPr>
      </w:pPr>
      <w:r>
        <w:rPr>
          <w:rStyle w:val="Style13ptBold"/>
        </w:rPr>
        <w:t>Kuhn ‘18</w:t>
      </w:r>
    </w:p>
    <w:p w14:paraId="149E2831" w14:textId="77777777" w:rsidR="00CB759B" w:rsidRPr="0007448B" w:rsidRDefault="00CB759B" w:rsidP="00CB759B">
      <w:pPr>
        <w:rPr>
          <w:sz w:val="16"/>
          <w:szCs w:val="16"/>
        </w:rPr>
      </w:pP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8"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1278A82F" w14:textId="77777777" w:rsidR="00CB759B" w:rsidRPr="0007448B" w:rsidRDefault="00CB759B" w:rsidP="00CB759B">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w:t>
      </w:r>
      <w:r w:rsidRPr="001102BD">
        <w:rPr>
          <w:sz w:val="12"/>
        </w:rPr>
        <w:t xml:space="preserve">that the looser the connections are, the better. This assumption is wrong. </w:t>
      </w:r>
      <w:r w:rsidRPr="001102BD">
        <w:rPr>
          <w:rStyle w:val="StyleUnderline"/>
        </w:rPr>
        <w:t>Loose connections might suit the needs of a</w:t>
      </w:r>
      <w:r w:rsidRPr="001102BD">
        <w:rPr>
          <w:sz w:val="12"/>
        </w:rPr>
        <w:t xml:space="preserve">n </w:t>
      </w:r>
      <w:r w:rsidRPr="001102BD">
        <w:rPr>
          <w:rStyle w:val="StyleUnderline"/>
        </w:rPr>
        <w:t>ever more flexible market economy</w:t>
      </w:r>
      <w:r w:rsidRPr="001102BD">
        <w:rPr>
          <w:sz w:val="12"/>
        </w:rPr>
        <w:t xml:space="preserve">, </w:t>
      </w:r>
      <w:r w:rsidRPr="001102BD">
        <w:rPr>
          <w:rStyle w:val="Emphasis"/>
        </w:rPr>
        <w:t>but not of effective political organizing</w:t>
      </w:r>
      <w:r w:rsidRPr="001102BD">
        <w:rPr>
          <w:sz w:val="12"/>
        </w:rPr>
        <w:t>. To “have contacts” is not enough; you need to do something wi</w:t>
      </w:r>
      <w:r w:rsidRPr="0007448B">
        <w:rPr>
          <w:sz w:val="12"/>
        </w:rPr>
        <w:t xml:space="preserve">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39D8D862" w14:textId="77777777" w:rsidR="00CB759B" w:rsidRPr="00824FAD" w:rsidRDefault="00CB759B" w:rsidP="00CB759B">
      <w:pPr>
        <w:rPr>
          <w:sz w:val="12"/>
        </w:rPr>
      </w:pPr>
      <w:r w:rsidRPr="00824FAD">
        <w:rPr>
          <w:sz w:val="12"/>
        </w:rPr>
        <w:t xml:space="preserve">1. </w:t>
      </w:r>
      <w:r w:rsidRPr="0007448B">
        <w:rPr>
          <w:rStyle w:val="StyleUnderline"/>
        </w:rPr>
        <w:t xml:space="preserve">We need to </w:t>
      </w:r>
      <w:r w:rsidRPr="005842C4">
        <w:rPr>
          <w:rStyle w:val="StyleUnderline"/>
        </w:rPr>
        <w:t>leave sectarianism behind</w:t>
      </w:r>
      <w:r w:rsidRPr="00824FAD">
        <w:rPr>
          <w:sz w:val="12"/>
        </w:rPr>
        <w:t xml:space="preserve">. </w:t>
      </w:r>
      <w:r w:rsidRPr="007F3715">
        <w:rPr>
          <w:rStyle w:val="StyleUnderline"/>
        </w:rPr>
        <w:t>The left is weak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4EF2021D" w14:textId="77777777" w:rsidR="00CB759B" w:rsidRPr="0007448B" w:rsidRDefault="00CB759B" w:rsidP="00CB759B">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3547FC8F" w14:textId="77777777" w:rsidR="00CB759B" w:rsidRPr="0007448B" w:rsidRDefault="00CB759B" w:rsidP="00CB759B">
      <w:pPr>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0D2EE7">
        <w:rPr>
          <w:rStyle w:val="StyleUnderline"/>
        </w:rPr>
        <w:t xml:space="preserve">and imperial legacy </w:t>
      </w:r>
      <w:r w:rsidRPr="00EB3C23">
        <w:rPr>
          <w:rStyle w:val="StyleUnderline"/>
          <w:highlight w:val="green"/>
        </w:rPr>
        <w:t>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w:t>
      </w:r>
      <w:r w:rsidRPr="001102BD">
        <w:rPr>
          <w:sz w:val="12"/>
        </w:rPr>
        <w:t xml:space="preserve">class relations. In fact, </w:t>
      </w:r>
      <w:r w:rsidRPr="001102BD">
        <w:rPr>
          <w:rStyle w:val="StyleUnderline"/>
        </w:rPr>
        <w:t>feminist</w:t>
      </w:r>
      <w:r w:rsidRPr="001102BD">
        <w:rPr>
          <w:sz w:val="12"/>
        </w:rPr>
        <w:t xml:space="preserve">, </w:t>
      </w:r>
      <w:r w:rsidRPr="001102BD">
        <w:rPr>
          <w:rStyle w:val="StyleUnderline"/>
        </w:rPr>
        <w:t>anti-racist</w:t>
      </w:r>
      <w:r w:rsidRPr="001102BD">
        <w:rPr>
          <w:sz w:val="12"/>
        </w:rPr>
        <w:t xml:space="preserve">, </w:t>
      </w:r>
      <w:r w:rsidRPr="001102BD">
        <w:rPr>
          <w:rStyle w:val="StyleUnderline"/>
        </w:rPr>
        <w:t xml:space="preserve">and anti-colonial struggles </w:t>
      </w:r>
      <w:r w:rsidRPr="001102BD">
        <w:rPr>
          <w:rStyle w:val="Emphasis"/>
        </w:rPr>
        <w:t xml:space="preserve">are </w:t>
      </w:r>
      <w:r w:rsidRPr="00EB3C23">
        <w:rPr>
          <w:rStyle w:val="Emphasis"/>
          <w:highlight w:val="green"/>
        </w:rPr>
        <w:t>the base on which</w:t>
      </w:r>
      <w:r w:rsidRPr="0007448B">
        <w:rPr>
          <w:rStyle w:val="Emphasis"/>
        </w:rPr>
        <w:t xml:space="preserve"> effective unified </w:t>
      </w:r>
      <w:r w:rsidRPr="001102BD">
        <w:rPr>
          <w:rStyle w:val="Emphasis"/>
        </w:rPr>
        <w:t xml:space="preserve">class </w:t>
      </w:r>
      <w:r w:rsidRPr="00EB3C23">
        <w:rPr>
          <w:rStyle w:val="Emphasis"/>
          <w:highlight w:val="green"/>
        </w:rPr>
        <w:t>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25B0D49D" w14:textId="77777777" w:rsidR="00CB759B" w:rsidRPr="0007448B" w:rsidRDefault="00CB759B" w:rsidP="00CB759B">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1102BD">
        <w:rPr>
          <w:rStyle w:val="StyleUnderline"/>
        </w:rPr>
        <w:t xml:space="preserve">Radical </w:t>
      </w:r>
      <w:r w:rsidRPr="00EB3C23">
        <w:rPr>
          <w:rStyle w:val="StyleUnderline"/>
          <w:highlight w:val="green"/>
        </w:rPr>
        <w:t>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w:t>
      </w:r>
      <w:r w:rsidRPr="001102BD">
        <w:rPr>
          <w:rStyle w:val="StyleUnderline"/>
        </w:rPr>
        <w:t>individual qualities of its members</w:t>
      </w:r>
      <w:r w:rsidRPr="001102BD">
        <w:rPr>
          <w:sz w:val="12"/>
        </w:rPr>
        <w:t>, that</w:t>
      </w:r>
      <w:r w:rsidRPr="0007448B">
        <w:rPr>
          <w:sz w:val="12"/>
        </w:rPr>
        <w:t xml:space="preserve"> is, </w:t>
      </w:r>
      <w:r w:rsidRPr="00EB3C23">
        <w:rPr>
          <w:rStyle w:val="Emphasis"/>
          <w:highlight w:val="green"/>
        </w:rPr>
        <w:t>responsibility, reliability, and accountability</w:t>
      </w:r>
      <w:r w:rsidRPr="0007448B">
        <w:rPr>
          <w:sz w:val="12"/>
        </w:rPr>
        <w:t>.</w:t>
      </w:r>
    </w:p>
    <w:p w14:paraId="0BD95CA3" w14:textId="77777777" w:rsidR="00CB759B" w:rsidRPr="00986E2D" w:rsidRDefault="00CB759B" w:rsidP="00CB759B">
      <w:pPr>
        <w:rPr>
          <w:sz w:val="8"/>
          <w:szCs w:val="8"/>
        </w:rPr>
      </w:pPr>
      <w:r w:rsidRPr="00986E2D">
        <w:rPr>
          <w:sz w:val="8"/>
          <w:szCs w:val="8"/>
        </w:rPr>
        <w:t>Making Things Concrete</w:t>
      </w:r>
    </w:p>
    <w:p w14:paraId="2CC38546" w14:textId="77777777" w:rsidR="00CB759B" w:rsidRPr="0007448B" w:rsidRDefault="00CB759B" w:rsidP="00CB759B">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we have to</w:t>
      </w:r>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63DCA0C6" w14:textId="77777777" w:rsidR="00CB759B" w:rsidRPr="00A027C4" w:rsidRDefault="00CB759B" w:rsidP="00CB759B">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1102BD">
        <w:rPr>
          <w:rStyle w:val="StyleUnderline"/>
        </w:rPr>
        <w:t>direct-</w:t>
      </w:r>
      <w:r w:rsidRPr="00EB3C23">
        <w:rPr>
          <w:rStyle w:val="StyleUnderline"/>
          <w:highlight w:val="green"/>
        </w:rPr>
        <w: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2210BDAC" w14:textId="77777777" w:rsidR="00CB759B" w:rsidRPr="00A027C4" w:rsidRDefault="00CB759B" w:rsidP="00CB759B">
      <w:pPr>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w:t>
      </w:r>
      <w:r w:rsidRPr="000D2EE7">
        <w:rPr>
          <w:rStyle w:val="StyleUnderline"/>
        </w:rPr>
        <w:t>essential is the following</w:t>
      </w:r>
      <w:r w:rsidRPr="000D2EE7">
        <w:rPr>
          <w:sz w:val="12"/>
        </w:rPr>
        <w:t xml:space="preserve">: </w:t>
      </w:r>
      <w:r w:rsidRPr="000D2EE7">
        <w:rPr>
          <w:rStyle w:val="Emphasis"/>
        </w:rPr>
        <w:t>None of this would be happening if it wasn’t for a vanguard leading the way</w:t>
      </w:r>
      <w:r w:rsidRPr="000D2EE7">
        <w:rPr>
          <w:sz w:val="12"/>
        </w:rPr>
        <w:t>. The revolution in Rojava proves that Leninist vanguardism is correct, not false.</w:t>
      </w:r>
    </w:p>
    <w:p w14:paraId="77493EFB" w14:textId="77777777" w:rsidR="00CB759B" w:rsidRPr="00A027C4" w:rsidRDefault="00CB759B" w:rsidP="00CB759B">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500218AC" w14:textId="77777777" w:rsidR="00CB759B" w:rsidRPr="00A027C4" w:rsidRDefault="00CB759B" w:rsidP="00CB759B">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7B795121" w14:textId="77777777" w:rsidR="00CB759B" w:rsidRPr="00A027C4" w:rsidRDefault="00CB759B" w:rsidP="00CB759B">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782A463D" w14:textId="77777777" w:rsidR="00CB759B" w:rsidRPr="003C4D47" w:rsidRDefault="00CB759B" w:rsidP="00CB759B">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08D577B1" w14:textId="77777777" w:rsidR="00CB759B" w:rsidRPr="00824FAD" w:rsidRDefault="00CB759B" w:rsidP="00CB759B">
      <w:pPr>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005D7993" w14:textId="77777777" w:rsidR="00CB759B" w:rsidRPr="00824FAD" w:rsidRDefault="00CB759B" w:rsidP="00CB759B">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 xml:space="preserve">To produce </w:t>
      </w:r>
      <w:r w:rsidRPr="001102BD">
        <w:rPr>
          <w:rStyle w:val="StyleUnderline"/>
        </w:rPr>
        <w:t>according to the needs of the people rather than the</w:t>
      </w:r>
      <w:r w:rsidRPr="00824FAD">
        <w:rPr>
          <w:rStyle w:val="StyleUnderline"/>
        </w:rPr>
        <w:t xml:space="preserve"> needs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1D0DBFB1" w14:textId="77777777" w:rsidR="00CB759B" w:rsidRPr="00824FAD" w:rsidRDefault="00CB759B" w:rsidP="00CB759B">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337FA120" w14:textId="77777777" w:rsidR="00CB759B" w:rsidRDefault="00CB759B" w:rsidP="00CB759B">
      <w:pPr>
        <w:rPr>
          <w:sz w:val="12"/>
          <w:szCs w:val="12"/>
        </w:rPr>
      </w:pPr>
      <w:r w:rsidRPr="001102BD">
        <w:rPr>
          <w:rStyle w:val="Emphasis"/>
        </w:rPr>
        <w:t>Romanticizing particular struggles rarely does any good</w:t>
      </w:r>
      <w:r w:rsidRPr="001102BD">
        <w:rPr>
          <w:sz w:val="12"/>
        </w:rPr>
        <w:t>, no matter how council-based they</w:t>
      </w:r>
      <w:r w:rsidRPr="00824FAD">
        <w:rPr>
          <w:sz w:val="12"/>
        </w:rPr>
        <w:t xml:space="preserve">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1973BEAD" w14:textId="41C20A30" w:rsidR="00CB759B" w:rsidRPr="00166112" w:rsidRDefault="00CB759B" w:rsidP="00CB759B">
      <w:pPr>
        <w:rPr>
          <w:b/>
          <w:sz w:val="26"/>
          <w:u w:val="single"/>
        </w:rPr>
      </w:pPr>
    </w:p>
    <w:p w14:paraId="3FEB92E3" w14:textId="7B300573" w:rsidR="00065A82" w:rsidRPr="006C33A5" w:rsidRDefault="00CB759B" w:rsidP="006C33A5">
      <w:pPr>
        <w:pStyle w:val="Heading1"/>
        <w:rPr>
          <w:rFonts w:cs="Calibri"/>
        </w:rPr>
      </w:pPr>
      <w:r w:rsidRPr="009B614F">
        <w:rPr>
          <w:rFonts w:cs="Calibri"/>
        </w:rPr>
        <w:t>Case</w:t>
      </w:r>
    </w:p>
    <w:p w14:paraId="68910716" w14:textId="77777777" w:rsidR="00CB759B" w:rsidRPr="009B614F" w:rsidRDefault="00CB759B" w:rsidP="00CB759B">
      <w:pPr>
        <w:pStyle w:val="Heading3"/>
        <w:rPr>
          <w:rFonts w:cs="Calibri"/>
        </w:rPr>
      </w:pPr>
      <w:r w:rsidRPr="009B614F">
        <w:rPr>
          <w:rFonts w:cs="Calibri"/>
        </w:rPr>
        <w:t>1NC – Presumption</w:t>
      </w:r>
    </w:p>
    <w:p w14:paraId="1EC9B69A" w14:textId="77777777" w:rsidR="00CB759B" w:rsidRPr="009B614F" w:rsidRDefault="00CB759B" w:rsidP="00CB759B">
      <w:pPr>
        <w:pStyle w:val="Heading4"/>
        <w:rPr>
          <w:rFonts w:cs="Calibri"/>
        </w:rPr>
      </w:pPr>
      <w:r w:rsidRPr="009B614F">
        <w:rPr>
          <w:rFonts w:cs="Calibri"/>
        </w:rPr>
        <w:t xml:space="preserve">Presumption </w:t>
      </w:r>
      <w:r w:rsidRPr="009B614F">
        <w:rPr>
          <w:rFonts w:cs="Calibri"/>
          <w:u w:val="single"/>
        </w:rPr>
        <w:t>flips neg</w:t>
      </w:r>
      <w:r w:rsidRPr="009B614F">
        <w:rPr>
          <w:rFonts w:cs="Calibri"/>
        </w:rPr>
        <w:t xml:space="preserve"> against K affs – they have the </w:t>
      </w:r>
      <w:r w:rsidRPr="009B614F">
        <w:rPr>
          <w:rFonts w:cs="Calibri"/>
          <w:u w:val="single"/>
        </w:rPr>
        <w:t>burden of proof</w:t>
      </w:r>
      <w:r w:rsidRPr="009B614F">
        <w:rPr>
          <w:rFonts w:cs="Calibri"/>
        </w:rPr>
        <w:t xml:space="preserve"> since they aren’t defending the rez. That’s key to ensure the neg has a </w:t>
      </w:r>
      <w:r w:rsidRPr="009B614F">
        <w:rPr>
          <w:rFonts w:cs="Calibri"/>
          <w:u w:val="single"/>
        </w:rPr>
        <w:t>shot at engagement</w:t>
      </w:r>
      <w:r w:rsidRPr="009B614F">
        <w:rPr>
          <w:rFonts w:cs="Calibri"/>
        </w:rPr>
        <w:t>.</w:t>
      </w:r>
    </w:p>
    <w:p w14:paraId="3B6F0318" w14:textId="77777777" w:rsidR="00CB759B" w:rsidRPr="009B614F" w:rsidRDefault="00CB759B" w:rsidP="00CB759B"/>
    <w:p w14:paraId="2CD67EB2" w14:textId="77777777" w:rsidR="00CB759B" w:rsidRPr="009B614F" w:rsidRDefault="00CB759B" w:rsidP="00CB759B">
      <w:pPr>
        <w:pStyle w:val="Heading4"/>
        <w:rPr>
          <w:rFonts w:cs="Calibri"/>
        </w:rPr>
      </w:pPr>
      <w:r w:rsidRPr="009B614F">
        <w:rPr>
          <w:rFonts w:cs="Calibri"/>
        </w:rPr>
        <w:t xml:space="preserve">Vote neg on </w:t>
      </w:r>
      <w:r w:rsidRPr="009B614F">
        <w:rPr>
          <w:rFonts w:cs="Calibri"/>
          <w:u w:val="single"/>
        </w:rPr>
        <w:t>presumption</w:t>
      </w:r>
      <w:r w:rsidRPr="009B614F">
        <w:rPr>
          <w:rFonts w:cs="Calibri"/>
        </w:rPr>
        <w:t>:</w:t>
      </w:r>
    </w:p>
    <w:p w14:paraId="3BC73760" w14:textId="77777777" w:rsidR="00CB759B" w:rsidRPr="009B614F" w:rsidRDefault="00CB759B" w:rsidP="00CB759B">
      <w:pPr>
        <w:pStyle w:val="Heading4"/>
        <w:rPr>
          <w:rFonts w:cs="Calibri"/>
        </w:rPr>
      </w:pPr>
      <w:r w:rsidRPr="009B614F">
        <w:rPr>
          <w:rFonts w:cs="Calibri"/>
        </w:rPr>
        <w:t xml:space="preserve">1] </w:t>
      </w:r>
      <w:r w:rsidRPr="009B614F">
        <w:rPr>
          <w:rFonts w:cs="Calibri"/>
          <w:u w:val="single"/>
        </w:rPr>
        <w:t>Systems</w:t>
      </w:r>
      <w:r w:rsidRPr="009B614F">
        <w:rPr>
          <w:rFonts w:cs="Calibri"/>
        </w:rPr>
        <w:t xml:space="preserve">--the 1AC says institutions create social realities that replicate violence but in-round discourse does </w:t>
      </w:r>
      <w:r w:rsidRPr="009B614F">
        <w:rPr>
          <w:rFonts w:cs="Calibri"/>
          <w:u w:val="single"/>
        </w:rPr>
        <w:t>nothing</w:t>
      </w:r>
      <w:r w:rsidRPr="009B614F">
        <w:rPr>
          <w:rFonts w:cs="Calibri"/>
        </w:rPr>
        <w:t xml:space="preserve"> to alter conditions. All you do is encourage teams to write </w:t>
      </w:r>
      <w:r w:rsidRPr="009B614F">
        <w:rPr>
          <w:rFonts w:cs="Calibri"/>
          <w:u w:val="single"/>
        </w:rPr>
        <w:t>better framework blocks</w:t>
      </w:r>
      <w:r w:rsidRPr="009B614F">
        <w:rPr>
          <w:rFonts w:cs="Calibri"/>
        </w:rPr>
        <w:t>.</w:t>
      </w:r>
    </w:p>
    <w:p w14:paraId="64A42701" w14:textId="77777777" w:rsidR="00CB759B" w:rsidRPr="009B614F" w:rsidRDefault="00CB759B" w:rsidP="00CB759B">
      <w:pPr>
        <w:pStyle w:val="Heading4"/>
        <w:rPr>
          <w:rFonts w:cs="Calibri"/>
        </w:rPr>
      </w:pPr>
      <w:r w:rsidRPr="009B614F">
        <w:rPr>
          <w:rFonts w:cs="Calibri"/>
        </w:rPr>
        <w:t xml:space="preserve">2] </w:t>
      </w:r>
      <w:r w:rsidRPr="009B614F">
        <w:rPr>
          <w:rFonts w:cs="Calibri"/>
          <w:u w:val="single"/>
        </w:rPr>
        <w:t>Spillover</w:t>
      </w:r>
      <w:r w:rsidRPr="009B614F">
        <w:rPr>
          <w:rFonts w:cs="Calibri"/>
        </w:rPr>
        <w:t xml:space="preserve">--they are missing an </w:t>
      </w:r>
      <w:r w:rsidRPr="009B614F">
        <w:rPr>
          <w:rFonts w:cs="Calibri"/>
          <w:u w:val="single"/>
        </w:rPr>
        <w:t>internal link</w:t>
      </w:r>
      <w:r w:rsidRPr="009B614F">
        <w:rPr>
          <w:rFonts w:cs="Calibri"/>
        </w:rPr>
        <w:t xml:space="preserve"> as to </w:t>
      </w:r>
      <w:r w:rsidRPr="009B614F">
        <w:rPr>
          <w:rFonts w:cs="Calibri"/>
          <w:u w:val="single"/>
        </w:rPr>
        <w:t>why</w:t>
      </w:r>
      <w:r w:rsidRPr="009B614F">
        <w:rPr>
          <w:rFonts w:cs="Calibri"/>
        </w:rPr>
        <w:t xml:space="preserve"> they need the ballot or </w:t>
      </w:r>
      <w:r w:rsidRPr="009B614F">
        <w:rPr>
          <w:rFonts w:cs="Calibri"/>
          <w:u w:val="single"/>
        </w:rPr>
        <w:t>why</w:t>
      </w:r>
      <w:r w:rsidRPr="009B614F">
        <w:rPr>
          <w:rFonts w:cs="Calibri"/>
        </w:rPr>
        <w:t xml:space="preserve"> the reading of the aff forwards change. </w:t>
      </w:r>
      <w:r w:rsidRPr="009B614F">
        <w:rPr>
          <w:rFonts w:cs="Calibri"/>
          <w:u w:val="single"/>
        </w:rPr>
        <w:t>Empirically denied</w:t>
      </w:r>
      <w:r w:rsidRPr="009B614F">
        <w:rPr>
          <w:rFonts w:cs="Calibri"/>
        </w:rPr>
        <w:t xml:space="preserve"> – judges vote on [x] all the time and nothing happens.</w:t>
      </w:r>
    </w:p>
    <w:p w14:paraId="087935FF" w14:textId="77777777" w:rsidR="00CB759B" w:rsidRPr="0036106B" w:rsidRDefault="00CB759B" w:rsidP="00CB759B">
      <w:pPr>
        <w:pStyle w:val="Heading4"/>
      </w:pPr>
      <w:r>
        <w:t xml:space="preserve">3] </w:t>
      </w:r>
      <w:r>
        <w:rPr>
          <w:u w:val="single"/>
        </w:rPr>
        <w:t>Ivory Tower DA</w:t>
      </w:r>
      <w:r>
        <w:t>--advocating to do nothing and embrace disability ignores millions of disabled people who are suffering in the streets who can’t afford to do nothing. This is ivory tower analysis and re-affirms the impacts they talk about.</w:t>
      </w:r>
    </w:p>
    <w:p w14:paraId="7C20C6AB" w14:textId="77777777" w:rsidR="00CB759B" w:rsidRDefault="00CB759B" w:rsidP="00CB759B"/>
    <w:p w14:paraId="10729692" w14:textId="77777777" w:rsidR="00CB759B" w:rsidRPr="00871FCD" w:rsidRDefault="00CB759B" w:rsidP="00CB759B">
      <w:pPr>
        <w:pStyle w:val="Heading4"/>
      </w:pPr>
      <w:r>
        <w:t xml:space="preserve">Debate is </w:t>
      </w:r>
      <w:r w:rsidRPr="00871FCD">
        <w:rPr>
          <w:u w:val="single"/>
        </w:rPr>
        <w:t>good</w:t>
      </w:r>
      <w:r>
        <w:t xml:space="preserve">: it gives us the </w:t>
      </w:r>
      <w:r w:rsidRPr="00871FCD">
        <w:rPr>
          <w:u w:val="single"/>
        </w:rPr>
        <w:t>self-reflexivity</w:t>
      </w:r>
      <w:r>
        <w:t xml:space="preserve"> necessary to pass </w:t>
      </w:r>
      <w:r w:rsidRPr="00871FCD">
        <w:rPr>
          <w:u w:val="single"/>
        </w:rPr>
        <w:t>effective policy</w:t>
      </w:r>
      <w:r>
        <w:t xml:space="preserve"> by forcing </w:t>
      </w:r>
      <w:r w:rsidRPr="00871FCD">
        <w:rPr>
          <w:u w:val="single"/>
        </w:rPr>
        <w:t>rigorous argument refinement</w:t>
      </w:r>
      <w:r>
        <w:t xml:space="preserve"> through </w:t>
      </w:r>
      <w:r w:rsidRPr="00871FCD">
        <w:rPr>
          <w:u w:val="single"/>
        </w:rPr>
        <w:t>contestation</w:t>
      </w:r>
      <w:r>
        <w:t xml:space="preserve"> which allows us to filter out fake news while </w:t>
      </w:r>
      <w:r w:rsidRPr="00871FCD">
        <w:rPr>
          <w:u w:val="single"/>
        </w:rPr>
        <w:t>breaking down biases</w:t>
      </w:r>
      <w:r>
        <w:t xml:space="preserve"> – proven by debaters like Neal </w:t>
      </w:r>
      <w:proofErr w:type="spellStart"/>
      <w:r>
        <w:t>Katayal</w:t>
      </w:r>
      <w:proofErr w:type="spellEnd"/>
      <w:r>
        <w:t xml:space="preserve"> who made </w:t>
      </w:r>
      <w:r w:rsidRPr="00871FCD">
        <w:rPr>
          <w:u w:val="single"/>
        </w:rPr>
        <w:t>CJR reform</w:t>
      </w:r>
      <w:r>
        <w:t xml:space="preserve"> or Leslie Wexler who passed </w:t>
      </w:r>
      <w:r w:rsidRPr="00871FCD">
        <w:rPr>
          <w:u w:val="single"/>
        </w:rPr>
        <w:t>climate policy</w:t>
      </w:r>
      <w:r>
        <w:t xml:space="preserve">. Destroying debate would destroy the </w:t>
      </w:r>
      <w:r w:rsidRPr="00871FCD">
        <w:rPr>
          <w:u w:val="single"/>
        </w:rPr>
        <w:t>homes</w:t>
      </w:r>
      <w:r>
        <w:t xml:space="preserve"> of minorities who consider debate a </w:t>
      </w:r>
      <w:r w:rsidRPr="00871FCD">
        <w:rPr>
          <w:u w:val="single"/>
        </w:rPr>
        <w:t>safe space</w:t>
      </w:r>
      <w:r>
        <w:t xml:space="preserve"> or rely on it for </w:t>
      </w:r>
      <w:r w:rsidRPr="00871FCD">
        <w:rPr>
          <w:u w:val="single"/>
        </w:rPr>
        <w:t>scholarships</w:t>
      </w:r>
      <w:r>
        <w:t>.</w:t>
      </w:r>
    </w:p>
    <w:p w14:paraId="170709AD" w14:textId="77777777" w:rsidR="00CB759B" w:rsidRPr="009B614F" w:rsidRDefault="00CB759B" w:rsidP="00CB759B"/>
    <w:p w14:paraId="040AF2E4" w14:textId="77777777" w:rsidR="00CB759B" w:rsidRPr="009B614F" w:rsidRDefault="00CB759B" w:rsidP="00CB759B">
      <w:pPr>
        <w:pStyle w:val="Heading3"/>
        <w:rPr>
          <w:rFonts w:cs="Calibri"/>
        </w:rPr>
      </w:pPr>
      <w:r w:rsidRPr="009B614F">
        <w:rPr>
          <w:rFonts w:cs="Calibri"/>
        </w:rPr>
        <w:t>1NC – Theory of Power</w:t>
      </w:r>
    </w:p>
    <w:p w14:paraId="3314BB6B" w14:textId="77777777" w:rsidR="00CB759B" w:rsidRPr="009B614F" w:rsidRDefault="00CB759B" w:rsidP="00CB759B">
      <w:pPr>
        <w:pStyle w:val="Heading4"/>
        <w:rPr>
          <w:rFonts w:cs="Calibri"/>
        </w:rPr>
      </w:pPr>
      <w:r w:rsidRPr="009B614F">
        <w:rPr>
          <w:rFonts w:cs="Calibri"/>
          <w:u w:val="single"/>
        </w:rPr>
        <w:t>Two disads</w:t>
      </w:r>
      <w:r w:rsidRPr="009B614F">
        <w:rPr>
          <w:rFonts w:cs="Calibri"/>
        </w:rPr>
        <w:t xml:space="preserve"> to their theorizing:</w:t>
      </w:r>
    </w:p>
    <w:p w14:paraId="3D66C041" w14:textId="77777777" w:rsidR="00CB759B" w:rsidRPr="009B614F" w:rsidRDefault="00CB759B" w:rsidP="00CB759B">
      <w:pPr>
        <w:pStyle w:val="Heading4"/>
        <w:rPr>
          <w:rFonts w:cs="Calibri"/>
        </w:rPr>
      </w:pPr>
      <w:r w:rsidRPr="009B614F">
        <w:rPr>
          <w:rFonts w:cs="Calibri"/>
        </w:rPr>
        <w:t xml:space="preserve">1] Their focus on the </w:t>
      </w:r>
      <w:r w:rsidRPr="009B614F">
        <w:rPr>
          <w:rFonts w:cs="Calibri"/>
          <w:u w:val="single"/>
        </w:rPr>
        <w:t>body</w:t>
      </w:r>
      <w:r w:rsidRPr="009B614F">
        <w:rPr>
          <w:rFonts w:cs="Calibri"/>
        </w:rPr>
        <w:t xml:space="preserve"> as a site for politics </w:t>
      </w:r>
      <w:r w:rsidRPr="009B614F">
        <w:rPr>
          <w:rFonts w:cs="Calibri"/>
          <w:u w:val="single"/>
        </w:rPr>
        <w:t>limits</w:t>
      </w:r>
      <w:r w:rsidRPr="009B614F">
        <w:rPr>
          <w:rFonts w:cs="Calibri"/>
        </w:rPr>
        <w:t xml:space="preserve"> emancipatory potential and recreates exclusion </w:t>
      </w:r>
    </w:p>
    <w:p w14:paraId="29EA42EC" w14:textId="77777777" w:rsidR="00CB759B" w:rsidRPr="009B614F" w:rsidRDefault="00CB759B" w:rsidP="00CB759B">
      <w:r w:rsidRPr="009B614F">
        <w:t xml:space="preserve">Anna </w:t>
      </w:r>
      <w:proofErr w:type="spellStart"/>
      <w:r w:rsidRPr="009B614F">
        <w:rPr>
          <w:rStyle w:val="Style13ptBold"/>
        </w:rPr>
        <w:t>Mollow</w:t>
      </w:r>
      <w:proofErr w:type="spellEnd"/>
      <w:r w:rsidRPr="009B614F">
        <w:rPr>
          <w:rStyle w:val="Style13ptBold"/>
        </w:rPr>
        <w:t xml:space="preserve"> 4</w:t>
      </w:r>
      <w:r w:rsidRPr="009B614F">
        <w:t>, PhD candidate in English at the University of California, Berkeley. IDENTITY POLITICS ANDDISABILITY STUDIES:A CRITIQUE OF RECENT THEORY quod.lib.umich.edu/cgi/t/text/text-idx?cc=mqr;c=mqr;c=mqrarchive;idno=act2080.0043.218;rgn=main;view=text;xc=1;g=mqrg</w:t>
      </w:r>
    </w:p>
    <w:p w14:paraId="1B163240" w14:textId="77777777" w:rsidR="00CB759B" w:rsidRPr="009B614F" w:rsidRDefault="00CB759B" w:rsidP="00CB759B">
      <w:pPr>
        <w:rPr>
          <w:sz w:val="14"/>
        </w:rPr>
      </w:pPr>
      <w:r w:rsidRPr="009B614F">
        <w:rPr>
          <w:sz w:val="14"/>
        </w:rPr>
        <w:t xml:space="preserve">The most troubling aspect of </w:t>
      </w:r>
      <w:r w:rsidRPr="009B614F">
        <w:rPr>
          <w:rStyle w:val="StyleUnderline"/>
        </w:rPr>
        <w:t>Thomson's</w:t>
      </w:r>
      <w:r w:rsidRPr="009B614F">
        <w:rPr>
          <w:sz w:val="14"/>
        </w:rPr>
        <w:t xml:space="preserve"> use of identity politics is her </w:t>
      </w:r>
      <w:r w:rsidRPr="009B614F">
        <w:rPr>
          <w:rStyle w:val="StyleUnderline"/>
        </w:rPr>
        <w:t xml:space="preserve">definition of </w:t>
      </w:r>
      <w:r w:rsidRPr="009B614F">
        <w:rPr>
          <w:rStyle w:val="StyleUnderline"/>
          <w:highlight w:val="green"/>
        </w:rPr>
        <w:t xml:space="preserve">disability as </w:t>
      </w:r>
      <w:r w:rsidRPr="009B614F">
        <w:rPr>
          <w:rStyle w:val="StyleUnderline"/>
        </w:rPr>
        <w:t xml:space="preserve">visible </w:t>
      </w:r>
      <w:r w:rsidRPr="009B614F">
        <w:rPr>
          <w:rStyle w:val="StyleUnderline"/>
          <w:highlight w:val="green"/>
        </w:rPr>
        <w:t>physical difference</w:t>
      </w:r>
      <w:r w:rsidRPr="009B614F">
        <w:rPr>
          <w:rStyle w:val="StyleUnderline"/>
        </w:rPr>
        <w:t xml:space="preserve">. </w:t>
      </w:r>
      <w:r w:rsidRPr="009B614F">
        <w:rPr>
          <w:sz w:val="14"/>
        </w:rPr>
        <w:t xml:space="preserve">Extraordinary Bodies locates "the disabled people of the later twentieth-century" at the end of a historical trajectory that begins with "the wondrous monsters of antiquity" and moves to "the fascinating freaks of the nineteenth-century" (58). Undoubtedly, many of the people who appeared in nineteenth-century freak shows might today be described as disabled. But other nineteenth-century constructions that have little to do with visual bodily difference—such as </w:t>
      </w:r>
      <w:r w:rsidRPr="009B614F">
        <w:rPr>
          <w:rStyle w:val="StyleUnderline"/>
        </w:rPr>
        <w:t>the hysteric or the invalid</w:t>
      </w:r>
      <w:r w:rsidRPr="009B614F">
        <w:rPr>
          <w:sz w:val="14"/>
        </w:rPr>
        <w:t>—</w:t>
      </w:r>
      <w:r w:rsidRPr="009B614F">
        <w:rPr>
          <w:rStyle w:val="StyleUnderline"/>
        </w:rPr>
        <w:t>are</w:t>
      </w:r>
      <w:r w:rsidRPr="009B614F">
        <w:rPr>
          <w:sz w:val="14"/>
        </w:rPr>
        <w:t xml:space="preserve"> also </w:t>
      </w:r>
      <w:r w:rsidRPr="009B614F">
        <w:rPr>
          <w:rStyle w:val="StyleUnderline"/>
        </w:rPr>
        <w:t>important</w:t>
      </w:r>
      <w:r w:rsidRPr="009B614F">
        <w:rPr>
          <w:sz w:val="14"/>
        </w:rPr>
        <w:t xml:space="preserve"> </w:t>
      </w:r>
      <w:r w:rsidRPr="009B614F">
        <w:rPr>
          <w:rStyle w:val="StyleUnderline"/>
        </w:rPr>
        <w:t>to consider in a history of disability</w:t>
      </w:r>
      <w:r w:rsidRPr="009B614F">
        <w:rPr>
          <w:sz w:val="14"/>
        </w:rPr>
        <w:t xml:space="preserve">. </w:t>
      </w:r>
      <w:r w:rsidRPr="009B614F">
        <w:rPr>
          <w:rStyle w:val="StyleUnderline"/>
        </w:rPr>
        <w:t>Thomson</w:t>
      </w:r>
      <w:r w:rsidRPr="009B614F">
        <w:rPr>
          <w:sz w:val="14"/>
        </w:rPr>
        <w:t xml:space="preserve">, however, </w:t>
      </w:r>
      <w:r w:rsidRPr="009B614F">
        <w:rPr>
          <w:rStyle w:val="StyleUnderline"/>
        </w:rPr>
        <w:t>tends to equate disability with visible difference. She writes that "the disabled body is a spectacle</w:t>
      </w:r>
      <w:r w:rsidRPr="009B614F">
        <w:rPr>
          <w:sz w:val="14"/>
        </w:rPr>
        <w:t xml:space="preserve"> . . . in a complex relation between seer and seen" (136). In literature, she claims, disability "functions only as a visual difference"; and throughout history, female "deviance" is "always attributed to some visible characteristic" (10-11; 28; emphasis added) </w:t>
      </w:r>
      <w:r w:rsidRPr="009B614F">
        <w:rPr>
          <w:rStyle w:val="StyleUnderline"/>
        </w:rPr>
        <w:t>I do not</w:t>
      </w:r>
      <w:r w:rsidRPr="009B614F">
        <w:rPr>
          <w:sz w:val="14"/>
        </w:rPr>
        <w:t xml:space="preserve"> mean to </w:t>
      </w:r>
      <w:r w:rsidRPr="009B614F">
        <w:rPr>
          <w:rStyle w:val="StyleUnderline"/>
        </w:rPr>
        <w:t>suggest that Thomson would</w:t>
      </w:r>
      <w:r w:rsidRPr="009B614F">
        <w:rPr>
          <w:sz w:val="14"/>
        </w:rPr>
        <w:t xml:space="preserve"> </w:t>
      </w:r>
      <w:r w:rsidRPr="009B614F">
        <w:rPr>
          <w:rStyle w:val="StyleUnderline"/>
        </w:rPr>
        <w:t>deny that</w:t>
      </w:r>
      <w:r w:rsidRPr="009B614F">
        <w:rPr>
          <w:sz w:val="14"/>
        </w:rPr>
        <w:t xml:space="preserve"> many </w:t>
      </w:r>
      <w:r w:rsidRPr="009B614F">
        <w:rPr>
          <w:rStyle w:val="StyleUnderline"/>
        </w:rPr>
        <w:t>people with invisible impairments are disabled</w:t>
      </w:r>
      <w:r w:rsidRPr="009B614F">
        <w:rPr>
          <w:sz w:val="14"/>
        </w:rPr>
        <w:t xml:space="preserve">; on the contrary, like each of the critics I discuss in this essay, Thomson is committed to combating oppression of people with all forms of disability. In fact, early in the first chapter of her book, she provides a definition of disability that includes a number of non-visible impairments (13). </w:t>
      </w:r>
      <w:r w:rsidRPr="009B614F">
        <w:rPr>
          <w:rStyle w:val="StyleUnderline"/>
        </w:rPr>
        <w:t xml:space="preserve">Yet Thomson </w:t>
      </w:r>
      <w:r w:rsidRPr="009B614F">
        <w:rPr>
          <w:rStyle w:val="StyleUnderline"/>
          <w:highlight w:val="green"/>
        </w:rPr>
        <w:t>does not explain</w:t>
      </w:r>
      <w:r w:rsidRPr="009B614F">
        <w:rPr>
          <w:sz w:val="14"/>
        </w:rPr>
        <w:t xml:space="preserve"> in Extraordinary Bodies </w:t>
      </w:r>
      <w:r w:rsidRPr="009B614F">
        <w:rPr>
          <w:rStyle w:val="StyleUnderline"/>
        </w:rPr>
        <w:t>how her definition of disability as a visual spectacle might be reconciled with her recognition of arthritis as a disability, or</w:t>
      </w:r>
      <w:r w:rsidRPr="009B614F">
        <w:rPr>
          <w:sz w:val="14"/>
        </w:rPr>
        <w:t xml:space="preserve"> with the ADA's inclusion of conditions such as </w:t>
      </w:r>
      <w:r w:rsidRPr="009B614F">
        <w:rPr>
          <w:rStyle w:val="StyleUnderline"/>
        </w:rPr>
        <w:t>carpal tunnel syndrome, Chronic Fatigue Syndrome, hypertension, and chronic back pain under the category of disability</w:t>
      </w:r>
      <w:r w:rsidRPr="009B614F">
        <w:rPr>
          <w:sz w:val="14"/>
        </w:rPr>
        <w:t xml:space="preserve">. [24] </w:t>
      </w:r>
      <w:r w:rsidRPr="009B614F">
        <w:rPr>
          <w:rStyle w:val="StyleUnderline"/>
        </w:rPr>
        <w:t>Thomson's unintentional elision of invisible</w:t>
      </w:r>
      <w:r w:rsidRPr="009B614F">
        <w:rPr>
          <w:sz w:val="14"/>
        </w:rPr>
        <w:t xml:space="preserve"> </w:t>
      </w:r>
      <w:r w:rsidRPr="009B614F">
        <w:rPr>
          <w:rStyle w:val="StyleUnderline"/>
        </w:rPr>
        <w:t>disability has</w:t>
      </w:r>
      <w:r w:rsidRPr="009B614F">
        <w:rPr>
          <w:sz w:val="14"/>
        </w:rPr>
        <w:t xml:space="preserve"> potentially </w:t>
      </w:r>
      <w:r w:rsidRPr="009B614F">
        <w:rPr>
          <w:rStyle w:val="Emphasis"/>
        </w:rPr>
        <w:t>serious political repercussions</w:t>
      </w:r>
      <w:r w:rsidRPr="009B614F">
        <w:rPr>
          <w:sz w:val="14"/>
        </w:rPr>
        <w:t xml:space="preserve">; </w:t>
      </w:r>
      <w:r w:rsidRPr="00C07C9C">
        <w:rPr>
          <w:rStyle w:val="Emphasis"/>
        </w:rPr>
        <w:t xml:space="preserve">people with </w:t>
      </w:r>
      <w:r w:rsidRPr="009B614F">
        <w:rPr>
          <w:rStyle w:val="Emphasis"/>
          <w:highlight w:val="green"/>
        </w:rPr>
        <w:t xml:space="preserve">unseen disabilities </w:t>
      </w:r>
      <w:r w:rsidRPr="009B614F">
        <w:rPr>
          <w:rStyle w:val="Emphasis"/>
        </w:rPr>
        <w:t>are often objects of suspicion and disbelief</w:t>
      </w:r>
      <w:r w:rsidRPr="009B614F">
        <w:rPr>
          <w:sz w:val="14"/>
        </w:rPr>
        <w:t xml:space="preserve">. [25] </w:t>
      </w:r>
      <w:r w:rsidRPr="009B614F">
        <w:rPr>
          <w:rStyle w:val="StyleUnderline"/>
        </w:rPr>
        <w:t>Thomson's narrow definition of disability does not result from a wish to exclude</w:t>
      </w:r>
      <w:r w:rsidRPr="009B614F">
        <w:rPr>
          <w:sz w:val="14"/>
        </w:rPr>
        <w:t xml:space="preserve">, </w:t>
      </w:r>
      <w:r w:rsidRPr="009B614F">
        <w:rPr>
          <w:rStyle w:val="Emphasis"/>
        </w:rPr>
        <w:t xml:space="preserve">but rather from </w:t>
      </w:r>
      <w:r w:rsidRPr="00C07C9C">
        <w:rPr>
          <w:rStyle w:val="Emphasis"/>
          <w:highlight w:val="green"/>
        </w:rPr>
        <w:t>the</w:t>
      </w:r>
      <w:r w:rsidRPr="009B614F">
        <w:rPr>
          <w:rStyle w:val="Emphasis"/>
        </w:rPr>
        <w:t xml:space="preserve"> </w:t>
      </w:r>
      <w:r w:rsidRPr="00C07C9C">
        <w:rPr>
          <w:rStyle w:val="Emphasis"/>
        </w:rPr>
        <w:t xml:space="preserve">use of an identity politics </w:t>
      </w:r>
      <w:r w:rsidRPr="00C07C9C">
        <w:rPr>
          <w:rStyle w:val="Emphasis"/>
          <w:highlight w:val="green"/>
        </w:rPr>
        <w:t>model</w:t>
      </w:r>
      <w:r w:rsidRPr="00C07C9C">
        <w:rPr>
          <w:sz w:val="14"/>
        </w:rPr>
        <w:t xml:space="preserve">. Critics of identity politics point out that </w:t>
      </w:r>
      <w:r w:rsidRPr="00C07C9C">
        <w:rPr>
          <w:rStyle w:val="StyleUnderline"/>
        </w:rPr>
        <w:t>the construction of identity is an</w:t>
      </w:r>
      <w:r w:rsidRPr="009B614F">
        <w:rPr>
          <w:rStyle w:val="StyleUnderline"/>
        </w:rPr>
        <w:t xml:space="preserve"> </w:t>
      </w:r>
      <w:r w:rsidRPr="009B614F">
        <w:rPr>
          <w:rStyle w:val="Emphasis"/>
        </w:rPr>
        <w:t xml:space="preserve">inevitably </w:t>
      </w:r>
      <w:r w:rsidRPr="009B614F">
        <w:rPr>
          <w:rStyle w:val="Emphasis"/>
          <w:highlight w:val="green"/>
        </w:rPr>
        <w:t>exclusionary process</w:t>
      </w:r>
      <w:r w:rsidRPr="009B614F">
        <w:rPr>
          <w:rStyle w:val="StyleUnderline"/>
        </w:rPr>
        <w:t xml:space="preserve">; </w:t>
      </w:r>
      <w:r w:rsidRPr="009B614F">
        <w:rPr>
          <w:sz w:val="14"/>
        </w:rPr>
        <w:t xml:space="preserve">one defines who one is in part by saying what one is not, thus </w:t>
      </w:r>
      <w:r w:rsidRPr="00C07C9C">
        <w:rPr>
          <w:rStyle w:val="StyleUnderline"/>
          <w:highlight w:val="green"/>
        </w:rPr>
        <w:t>producing</w:t>
      </w:r>
      <w:r w:rsidRPr="00C07C9C">
        <w:rPr>
          <w:sz w:val="14"/>
        </w:rPr>
        <w:t xml:space="preserve"> what Butler has called</w:t>
      </w:r>
      <w:r w:rsidRPr="00C07C9C">
        <w:rPr>
          <w:rStyle w:val="StyleUnderline"/>
        </w:rPr>
        <w:t xml:space="preserve"> </w:t>
      </w:r>
      <w:r w:rsidRPr="00C07C9C">
        <w:rPr>
          <w:rStyle w:val="StyleUnderline"/>
          <w:highlight w:val="green"/>
        </w:rPr>
        <w:t>a</w:t>
      </w:r>
      <w:r w:rsidRPr="00C07C9C">
        <w:rPr>
          <w:rStyle w:val="StyleUnderline"/>
        </w:rPr>
        <w:t xml:space="preserve"> "constitutive </w:t>
      </w:r>
      <w:r w:rsidRPr="00C07C9C">
        <w:rPr>
          <w:rStyle w:val="StyleUnderline"/>
          <w:highlight w:val="green"/>
        </w:rPr>
        <w:t>outside</w:t>
      </w:r>
      <w:r w:rsidRPr="009B614F">
        <w:rPr>
          <w:sz w:val="14"/>
        </w:rPr>
        <w:t xml:space="preserve">" (xi). In Extraordinary Bodies, this constitutive outside might be understood as disease. </w:t>
      </w:r>
      <w:r w:rsidRPr="009B614F">
        <w:rPr>
          <w:rStyle w:val="StyleUnderline"/>
        </w:rPr>
        <w:t xml:space="preserve">Thomson's construction of a positive disabled identity is facilitated by her emphatic disassociation of disability from disease. </w:t>
      </w:r>
      <w:r w:rsidRPr="009B614F">
        <w:rPr>
          <w:sz w:val="14"/>
        </w:rPr>
        <w:t>She seeks "to recast [disability] from a form of pathology to a form of ethnicity" (6). The title of her conclusion—"From Pathology to Identity"—repeats the call for such a transition in understanding disability.</w:t>
      </w:r>
    </w:p>
    <w:p w14:paraId="3D9284E9" w14:textId="77777777" w:rsidR="00CB759B" w:rsidRPr="009B614F" w:rsidRDefault="00CB759B" w:rsidP="00CB759B">
      <w:pPr>
        <w:pStyle w:val="Heading4"/>
        <w:rPr>
          <w:rFonts w:cs="Calibri"/>
        </w:rPr>
      </w:pPr>
      <w:bookmarkStart w:id="1" w:name="_Hlk24441404"/>
      <w:r w:rsidRPr="009B614F">
        <w:rPr>
          <w:rFonts w:cs="Calibri"/>
        </w:rPr>
        <w:t xml:space="preserve">2] Critical </w:t>
      </w:r>
      <w:r>
        <w:rPr>
          <w:rFonts w:cs="Calibri"/>
        </w:rPr>
        <w:t>disability</w:t>
      </w:r>
      <w:r w:rsidRPr="009B614F">
        <w:rPr>
          <w:rFonts w:cs="Calibri"/>
        </w:rPr>
        <w:t xml:space="preserve"> studies invariably </w:t>
      </w:r>
      <w:r w:rsidRPr="009B614F">
        <w:rPr>
          <w:rFonts w:cs="Calibri"/>
          <w:u w:val="single"/>
        </w:rPr>
        <w:t>reif</w:t>
      </w:r>
      <w:r>
        <w:rPr>
          <w:rFonts w:cs="Calibri"/>
          <w:u w:val="single"/>
        </w:rPr>
        <w:t>ies</w:t>
      </w:r>
      <w:r w:rsidRPr="009B614F">
        <w:rPr>
          <w:rFonts w:cs="Calibri"/>
        </w:rPr>
        <w:t xml:space="preserve"> that which they seek to oppose </w:t>
      </w:r>
      <w:r>
        <w:rPr>
          <w:rFonts w:cs="Calibri"/>
        </w:rPr>
        <w:t>and</w:t>
      </w:r>
      <w:r w:rsidRPr="009B614F">
        <w:rPr>
          <w:rFonts w:cs="Calibri"/>
        </w:rPr>
        <w:t xml:space="preserve"> </w:t>
      </w:r>
      <w:r w:rsidRPr="009B614F">
        <w:rPr>
          <w:rFonts w:cs="Calibri"/>
          <w:u w:val="single"/>
        </w:rPr>
        <w:t>confirms</w:t>
      </w:r>
      <w:r w:rsidRPr="009B614F">
        <w:rPr>
          <w:rFonts w:cs="Calibri"/>
        </w:rPr>
        <w:t xml:space="preserve"> liberal individualism which dooms progressive politics.</w:t>
      </w:r>
    </w:p>
    <w:p w14:paraId="3901B94F" w14:textId="77777777" w:rsidR="00CB759B" w:rsidRPr="009B614F" w:rsidRDefault="00CB759B" w:rsidP="00CB759B">
      <w:r w:rsidRPr="009B614F">
        <w:t xml:space="preserve">Anna </w:t>
      </w:r>
      <w:proofErr w:type="spellStart"/>
      <w:r w:rsidRPr="009B614F">
        <w:rPr>
          <w:rStyle w:val="Style13ptBold"/>
        </w:rPr>
        <w:t>Mollow</w:t>
      </w:r>
      <w:proofErr w:type="spellEnd"/>
      <w:r w:rsidRPr="009B614F">
        <w:rPr>
          <w:rStyle w:val="Style13ptBold"/>
        </w:rPr>
        <w:t xml:space="preserve"> 4</w:t>
      </w:r>
      <w:r w:rsidRPr="009B614F">
        <w:t>, PhD candidate in English at the University of California, Berkeley. IDENTITY POLITICS ANDDISABILITY STUDIES:A CRITIQUE OF RECENT THEORY quod.lib.umich.edu/cgi/t/text/text-idx?cc=mqr;c=mqr;c=mqrarchive;idno=act2080.0043.218;rgn=main;view=text;xc=1;g=mqrg</w:t>
      </w:r>
    </w:p>
    <w:p w14:paraId="122EDD4D" w14:textId="77777777" w:rsidR="00CB759B" w:rsidRPr="009B614F" w:rsidRDefault="00CB759B" w:rsidP="00CB759B">
      <w:pPr>
        <w:rPr>
          <w:sz w:val="16"/>
        </w:rPr>
      </w:pPr>
      <w:proofErr w:type="spellStart"/>
      <w:r w:rsidRPr="009B614F">
        <w:rPr>
          <w:sz w:val="16"/>
        </w:rPr>
        <w:t>Siebers's</w:t>
      </w:r>
      <w:proofErr w:type="spellEnd"/>
      <w:r w:rsidRPr="009B614F">
        <w:rPr>
          <w:sz w:val="16"/>
        </w:rPr>
        <w:t xml:space="preserve"> reservations about Foucault have important implications for his own arguments about identity politics. A </w:t>
      </w:r>
      <w:proofErr w:type="spellStart"/>
      <w:r w:rsidRPr="009B614F">
        <w:rPr>
          <w:sz w:val="16"/>
        </w:rPr>
        <w:t>Foucaultian</w:t>
      </w:r>
      <w:proofErr w:type="spellEnd"/>
      <w:r w:rsidRPr="009B614F">
        <w:rPr>
          <w:sz w:val="16"/>
        </w:rPr>
        <w:t xml:space="preserve"> </w:t>
      </w:r>
      <w:r w:rsidRPr="009B614F">
        <w:rPr>
          <w:rStyle w:val="StyleUnderline"/>
        </w:rPr>
        <w:t>analysis of identity might take</w:t>
      </w:r>
      <w:r w:rsidRPr="009B614F">
        <w:rPr>
          <w:sz w:val="16"/>
        </w:rPr>
        <w:t xml:space="preserve"> </w:t>
      </w:r>
      <w:proofErr w:type="spellStart"/>
      <w:r w:rsidRPr="009B614F">
        <w:rPr>
          <w:rStyle w:val="StyleUnderline"/>
        </w:rPr>
        <w:t>Siebers's</w:t>
      </w:r>
      <w:proofErr w:type="spellEnd"/>
      <w:r w:rsidRPr="009B614F">
        <w:rPr>
          <w:rStyle w:val="StyleUnderline"/>
        </w:rPr>
        <w:t xml:space="preserve"> observation that individualization is a form of subjection</w:t>
      </w:r>
      <w:r w:rsidRPr="009B614F">
        <w:rPr>
          <w:sz w:val="16"/>
        </w:rPr>
        <w:t xml:space="preserve"> </w:t>
      </w:r>
      <w:r w:rsidRPr="009B614F">
        <w:rPr>
          <w:rStyle w:val="StyleUnderline"/>
        </w:rPr>
        <w:t xml:space="preserve">a step further, noting that </w:t>
      </w:r>
      <w:r w:rsidRPr="009B614F">
        <w:rPr>
          <w:rStyle w:val="Emphasis"/>
          <w:highlight w:val="green"/>
        </w:rPr>
        <w:t>identity categories are</w:t>
      </w:r>
      <w:r w:rsidRPr="009B614F">
        <w:rPr>
          <w:rStyle w:val="StyleUnderline"/>
        </w:rPr>
        <w:t xml:space="preserve"> themselves the </w:t>
      </w:r>
      <w:r w:rsidRPr="009B614F">
        <w:rPr>
          <w:rStyle w:val="Emphasis"/>
          <w:highlight w:val="green"/>
        </w:rPr>
        <w:t xml:space="preserve">effects of </w:t>
      </w:r>
      <w:r w:rsidRPr="009B614F">
        <w:rPr>
          <w:rStyle w:val="Emphasis"/>
        </w:rPr>
        <w:t xml:space="preserve">such </w:t>
      </w:r>
      <w:r w:rsidRPr="009B614F">
        <w:rPr>
          <w:rStyle w:val="Emphasis"/>
          <w:highlight w:val="green"/>
        </w:rPr>
        <w:t>processes</w:t>
      </w:r>
      <w:r w:rsidRPr="009B614F">
        <w:rPr>
          <w:sz w:val="16"/>
        </w:rPr>
        <w:t xml:space="preserve">. </w:t>
      </w:r>
      <w:r w:rsidRPr="009B614F">
        <w:rPr>
          <w:rStyle w:val="StyleUnderline"/>
        </w:rPr>
        <w:t>If</w:t>
      </w:r>
      <w:r w:rsidRPr="009B614F">
        <w:rPr>
          <w:sz w:val="16"/>
        </w:rPr>
        <w:t xml:space="preserve">, as Foucault claims, </w:t>
      </w:r>
      <w:r w:rsidRPr="009B614F">
        <w:rPr>
          <w:rStyle w:val="StyleUnderline"/>
        </w:rPr>
        <w:t xml:space="preserve">"species" such as "the homosexual" or </w:t>
      </w:r>
      <w:r w:rsidRPr="009B614F">
        <w:rPr>
          <w:sz w:val="16"/>
        </w:rPr>
        <w:t xml:space="preserve">"the delinquent"—or, disability scholars might add, </w:t>
      </w:r>
      <w:r w:rsidRPr="009B614F">
        <w:rPr>
          <w:rStyle w:val="StyleUnderline"/>
        </w:rPr>
        <w:t>"</w:t>
      </w:r>
      <w:r w:rsidRPr="009B614F">
        <w:rPr>
          <w:rStyle w:val="StyleUnderline"/>
          <w:highlight w:val="green"/>
        </w:rPr>
        <w:t>the handicapped person</w:t>
      </w:r>
      <w:r w:rsidRPr="009B614F">
        <w:rPr>
          <w:rStyle w:val="StyleUnderline"/>
        </w:rPr>
        <w:t>"—do not</w:t>
      </w:r>
      <w:r w:rsidRPr="009B614F">
        <w:rPr>
          <w:sz w:val="16"/>
        </w:rPr>
        <w:t xml:space="preserve"> </w:t>
      </w:r>
      <w:r w:rsidRPr="009B614F">
        <w:rPr>
          <w:rStyle w:val="StyleUnderline"/>
        </w:rPr>
        <w:t>exist outside of power, but are instead produced by disciplinary regimes</w:t>
      </w:r>
      <w:r w:rsidRPr="009B614F">
        <w:rPr>
          <w:sz w:val="16"/>
        </w:rPr>
        <w:t xml:space="preserve">, </w:t>
      </w:r>
      <w:r w:rsidRPr="009B614F">
        <w:rPr>
          <w:rStyle w:val="Emphasis"/>
        </w:rPr>
        <w:t xml:space="preserve">then </w:t>
      </w:r>
      <w:r w:rsidRPr="009B614F">
        <w:rPr>
          <w:rStyle w:val="Emphasis"/>
          <w:highlight w:val="green"/>
        </w:rPr>
        <w:t xml:space="preserve">to center a </w:t>
      </w:r>
      <w:r w:rsidRPr="009B614F">
        <w:rPr>
          <w:rStyle w:val="Emphasis"/>
        </w:rPr>
        <w:t xml:space="preserve">political </w:t>
      </w:r>
      <w:r w:rsidRPr="009B614F">
        <w:rPr>
          <w:rStyle w:val="Emphasis"/>
          <w:highlight w:val="green"/>
        </w:rPr>
        <w:t>theory on</w:t>
      </w:r>
      <w:r w:rsidRPr="009B614F">
        <w:rPr>
          <w:sz w:val="16"/>
        </w:rPr>
        <w:t xml:space="preserve"> any of </w:t>
      </w:r>
      <w:r w:rsidRPr="009B614F">
        <w:rPr>
          <w:rStyle w:val="Emphasis"/>
          <w:highlight w:val="green"/>
        </w:rPr>
        <w:t>these categories</w:t>
      </w:r>
      <w:r w:rsidRPr="009B614F">
        <w:rPr>
          <w:sz w:val="16"/>
        </w:rPr>
        <w:t>—or on variations of them such as "the disabled person," "the lesbian," or "the queer"—</w:t>
      </w:r>
      <w:r w:rsidRPr="009B614F">
        <w:rPr>
          <w:rStyle w:val="Emphasis"/>
          <w:highlight w:val="green"/>
        </w:rPr>
        <w:t xml:space="preserve">is to </w:t>
      </w:r>
      <w:r w:rsidRPr="009B614F">
        <w:rPr>
          <w:rStyle w:val="Emphasis"/>
        </w:rPr>
        <w:t xml:space="preserve">risk </w:t>
      </w:r>
      <w:r w:rsidRPr="009B614F">
        <w:rPr>
          <w:rStyle w:val="Emphasis"/>
          <w:highlight w:val="green"/>
        </w:rPr>
        <w:t>reify</w:t>
      </w:r>
      <w:r w:rsidRPr="009B614F">
        <w:rPr>
          <w:rStyle w:val="Emphasis"/>
        </w:rPr>
        <w:t xml:space="preserve">ing </w:t>
      </w:r>
      <w:r w:rsidRPr="009B614F">
        <w:rPr>
          <w:rStyle w:val="Emphasis"/>
          <w:highlight w:val="green"/>
        </w:rPr>
        <w:t>them</w:t>
      </w:r>
      <w:r w:rsidRPr="009B614F">
        <w:rPr>
          <w:sz w:val="16"/>
        </w:rPr>
        <w:t xml:space="preserve">. This danger becomes evident when </w:t>
      </w:r>
      <w:proofErr w:type="spellStart"/>
      <w:r w:rsidRPr="009B614F">
        <w:rPr>
          <w:sz w:val="16"/>
        </w:rPr>
        <w:t>Siebers</w:t>
      </w:r>
      <w:proofErr w:type="spellEnd"/>
      <w:r w:rsidRPr="009B614F">
        <w:rPr>
          <w:sz w:val="16"/>
        </w:rPr>
        <w:t xml:space="preserve"> chastises postmodern theorists for their putative preoccupation with pleasure. Like Davis, </w:t>
      </w:r>
      <w:proofErr w:type="spellStart"/>
      <w:r w:rsidRPr="009B614F">
        <w:rPr>
          <w:sz w:val="16"/>
        </w:rPr>
        <w:t>Siebers</w:t>
      </w:r>
      <w:proofErr w:type="spellEnd"/>
      <w:r w:rsidRPr="009B614F">
        <w:rPr>
          <w:sz w:val="16"/>
        </w:rPr>
        <w:t xml:space="preserve"> formulates a critique of postmodernism that appears to depend in part upon an opposition between disability and sexuality: "Many social constructionists assume that it is extremely difficult to see through the repressive apparatus of modern society to any given body, but when they do manage to spot one, it is rarely disabled. It is usually a body that feels good and looks good—a body on the brink of discovering new kinds of pleasure, new uses for itself, and more and more power" (DT 742). The language in this passage, like that which Davis employs in his critique of "the fashionable discourse of theory," has the effect of reinscribing an opposition between disability and sexuality; that is, between the disabled body and "a body that feels good and looks good" (EN 5; DT 742). </w:t>
      </w:r>
      <w:r w:rsidRPr="009B614F">
        <w:rPr>
          <w:rStyle w:val="Emphasis"/>
          <w:highlight w:val="green"/>
        </w:rPr>
        <w:t xml:space="preserve">This </w:t>
      </w:r>
      <w:r w:rsidRPr="00A85B94">
        <w:rPr>
          <w:rStyle w:val="Emphasis"/>
        </w:rPr>
        <w:t>discursive construction of people with disabilities is naturalized</w:t>
      </w:r>
      <w:r w:rsidRPr="00A85B94">
        <w:rPr>
          <w:sz w:val="16"/>
        </w:rPr>
        <w:t xml:space="preserve"> </w:t>
      </w:r>
      <w:r w:rsidRPr="00A85B94">
        <w:rPr>
          <w:rStyle w:val="StyleUnderline"/>
        </w:rPr>
        <w:t xml:space="preserve">when </w:t>
      </w:r>
      <w:proofErr w:type="spellStart"/>
      <w:r w:rsidRPr="00A85B94">
        <w:rPr>
          <w:rStyle w:val="StyleUnderline"/>
        </w:rPr>
        <w:t>Siebers</w:t>
      </w:r>
      <w:proofErr w:type="spellEnd"/>
      <w:r w:rsidRPr="00A85B94">
        <w:rPr>
          <w:rStyle w:val="StyleUnderline"/>
        </w:rPr>
        <w:t xml:space="preserve"> asserts that the "human ego does not easily accept the disabled body.</w:t>
      </w:r>
      <w:r w:rsidRPr="00A85B94">
        <w:rPr>
          <w:sz w:val="16"/>
        </w:rPr>
        <w:t xml:space="preserve"> It prefers pleasure" (DT 742). </w:t>
      </w:r>
      <w:r w:rsidRPr="00A85B94">
        <w:rPr>
          <w:rStyle w:val="StyleUnderline"/>
        </w:rPr>
        <w:t xml:space="preserve">Such a formulation contributes to an </w:t>
      </w:r>
      <w:r w:rsidRPr="00A85B94">
        <w:rPr>
          <w:rStyle w:val="Emphasis"/>
        </w:rPr>
        <w:t>individualization of disability</w:t>
      </w:r>
      <w:r w:rsidRPr="00A85B94">
        <w:rPr>
          <w:sz w:val="16"/>
        </w:rPr>
        <w:t xml:space="preserve"> </w:t>
      </w:r>
      <w:r w:rsidRPr="00A85B94">
        <w:rPr>
          <w:rStyle w:val="StyleUnderline"/>
        </w:rPr>
        <w:t xml:space="preserve">similar to that which </w:t>
      </w:r>
      <w:proofErr w:type="spellStart"/>
      <w:r w:rsidRPr="00A85B94">
        <w:rPr>
          <w:rStyle w:val="StyleUnderline"/>
        </w:rPr>
        <w:t>Siebers</w:t>
      </w:r>
      <w:proofErr w:type="spellEnd"/>
      <w:r w:rsidRPr="00A85B94">
        <w:rPr>
          <w:rStyle w:val="StyleUnderline"/>
        </w:rPr>
        <w:t xml:space="preserve"> </w:t>
      </w:r>
      <w:r w:rsidRPr="00A85B94">
        <w:rPr>
          <w:sz w:val="16"/>
        </w:rPr>
        <w:t>persuasively</w:t>
      </w:r>
      <w:r w:rsidRPr="00A85B94">
        <w:rPr>
          <w:rStyle w:val="StyleUnderline"/>
        </w:rPr>
        <w:t xml:space="preserve"> protests at other moments</w:t>
      </w:r>
      <w:r w:rsidRPr="00A85B94">
        <w:rPr>
          <w:sz w:val="16"/>
        </w:rPr>
        <w:t xml:space="preserve">: ironically, </w:t>
      </w:r>
      <w:proofErr w:type="spellStart"/>
      <w:r w:rsidRPr="00A85B94">
        <w:rPr>
          <w:sz w:val="16"/>
        </w:rPr>
        <w:t>Siebers's</w:t>
      </w:r>
      <w:proofErr w:type="spellEnd"/>
      <w:r w:rsidRPr="00A85B94">
        <w:rPr>
          <w:sz w:val="16"/>
        </w:rPr>
        <w:t xml:space="preserve"> construction of the disabled person resembles Freud's description of the narcissistic—"so long as he suffers, he ceases to love" (551). As with Davis, </w:t>
      </w:r>
      <w:proofErr w:type="spellStart"/>
      <w:r w:rsidRPr="00A85B94">
        <w:rPr>
          <w:sz w:val="16"/>
        </w:rPr>
        <w:t>Siebers</w:t>
      </w:r>
      <w:proofErr w:type="spellEnd"/>
      <w:r w:rsidRPr="00A85B94">
        <w:rPr>
          <w:sz w:val="16"/>
        </w:rPr>
        <w:t xml:space="preserve"> is not actually arguing for a de-eroticized definition of disability. Rather, it seems clear that the purpose of </w:t>
      </w:r>
      <w:proofErr w:type="spellStart"/>
      <w:r w:rsidRPr="00A85B94">
        <w:rPr>
          <w:sz w:val="16"/>
        </w:rPr>
        <w:t>Siebers's</w:t>
      </w:r>
      <w:proofErr w:type="spellEnd"/>
      <w:r w:rsidRPr="00A85B94">
        <w:rPr>
          <w:sz w:val="16"/>
        </w:rPr>
        <w:t xml:space="preserve"> contrast between "the disabled body" and "pleasure" is to highlight the physical</w:t>
      </w:r>
      <w:r w:rsidRPr="009B614F">
        <w:rPr>
          <w:sz w:val="16"/>
        </w:rPr>
        <w:t xml:space="preserve"> pain and the social disempowerment that many people with disabilities face. These realities are important to emphasize, and by doing so, </w:t>
      </w:r>
      <w:proofErr w:type="spellStart"/>
      <w:r w:rsidRPr="009B614F">
        <w:rPr>
          <w:sz w:val="16"/>
        </w:rPr>
        <w:t>Siebers</w:t>
      </w:r>
      <w:proofErr w:type="spellEnd"/>
      <w:r w:rsidRPr="009B614F">
        <w:rPr>
          <w:sz w:val="16"/>
        </w:rPr>
        <w:t xml:space="preserve"> takes on an important challenge facing disability scholars: the need to theorize bodily pain. It seems equally important, however, to insist that disabled bodies can also be sites of pleasure and power.</w:t>
      </w:r>
      <w:r w:rsidRPr="009B614F">
        <w:rPr>
          <w:rStyle w:val="StyleUnderline"/>
        </w:rPr>
        <w:t xml:space="preserve"> </w:t>
      </w:r>
      <w:r w:rsidRPr="009B614F">
        <w:rPr>
          <w:rStyle w:val="StyleUnderline"/>
          <w:highlight w:val="green"/>
        </w:rPr>
        <w:t>The passage</w:t>
      </w:r>
      <w:r w:rsidRPr="009B614F">
        <w:rPr>
          <w:sz w:val="16"/>
        </w:rPr>
        <w:t xml:space="preserve"> cited above may </w:t>
      </w:r>
      <w:r w:rsidRPr="009B614F">
        <w:rPr>
          <w:rStyle w:val="StyleUnderline"/>
          <w:highlight w:val="green"/>
        </w:rPr>
        <w:t xml:space="preserve">risk reifying the </w:t>
      </w:r>
      <w:r w:rsidRPr="009B614F">
        <w:rPr>
          <w:rStyle w:val="StyleUnderline"/>
        </w:rPr>
        <w:t xml:space="preserve">figure of "the </w:t>
      </w:r>
      <w:r w:rsidRPr="009B614F">
        <w:rPr>
          <w:rStyle w:val="StyleUnderline"/>
          <w:highlight w:val="green"/>
        </w:rPr>
        <w:t>disabled</w:t>
      </w:r>
      <w:r w:rsidRPr="009B614F">
        <w:rPr>
          <w:sz w:val="16"/>
        </w:rPr>
        <w:t xml:space="preserve"> </w:t>
      </w:r>
      <w:r w:rsidRPr="009B614F">
        <w:rPr>
          <w:rStyle w:val="StyleUnderline"/>
        </w:rPr>
        <w:t xml:space="preserve">body" </w:t>
      </w:r>
      <w:r w:rsidRPr="009B614F">
        <w:rPr>
          <w:rStyle w:val="StyleUnderline"/>
          <w:highlight w:val="green"/>
        </w:rPr>
        <w:t>as powerless</w:t>
      </w:r>
      <w:r w:rsidRPr="009B614F">
        <w:rPr>
          <w:rStyle w:val="StyleUnderline"/>
        </w:rPr>
        <w:t xml:space="preserve"> and asexual</w:t>
      </w:r>
      <w:r w:rsidRPr="009B614F">
        <w:rPr>
          <w:sz w:val="16"/>
        </w:rPr>
        <w:t xml:space="preserve">; in this way, it </w:t>
      </w:r>
      <w:r w:rsidRPr="00A85B94">
        <w:rPr>
          <w:sz w:val="16"/>
        </w:rPr>
        <w:t xml:space="preserve">illustrates the danger that </w:t>
      </w:r>
      <w:r w:rsidRPr="00A85B94">
        <w:rPr>
          <w:rStyle w:val="Emphasis"/>
        </w:rPr>
        <w:t xml:space="preserve">identity-centered analyses can unintentionally naturalize constructions </w:t>
      </w:r>
      <w:r w:rsidRPr="00A85B94">
        <w:rPr>
          <w:sz w:val="16"/>
        </w:rPr>
        <w:t xml:space="preserve">that might better be contested. </w:t>
      </w:r>
      <w:proofErr w:type="spellStart"/>
      <w:r w:rsidRPr="00A85B94">
        <w:rPr>
          <w:sz w:val="16"/>
        </w:rPr>
        <w:t>Siebers's</w:t>
      </w:r>
      <w:proofErr w:type="spellEnd"/>
      <w:r w:rsidRPr="00A85B94">
        <w:rPr>
          <w:sz w:val="16"/>
        </w:rPr>
        <w:t xml:space="preserve"> endorsement of consciousness-raising and his emphasis upon the importance of individual experience also conflict with his more </w:t>
      </w:r>
      <w:proofErr w:type="spellStart"/>
      <w:r w:rsidRPr="00A85B94">
        <w:rPr>
          <w:sz w:val="16"/>
        </w:rPr>
        <w:t>Foucaultian</w:t>
      </w:r>
      <w:proofErr w:type="spellEnd"/>
      <w:r w:rsidRPr="00A85B94">
        <w:rPr>
          <w:sz w:val="16"/>
        </w:rPr>
        <w:t xml:space="preserve"> claim that the individualization of disabled people contributes to their oppression. The </w:t>
      </w:r>
      <w:proofErr w:type="spellStart"/>
      <w:r w:rsidRPr="00A85B94">
        <w:rPr>
          <w:sz w:val="16"/>
        </w:rPr>
        <w:t>Foucaultian</w:t>
      </w:r>
      <w:proofErr w:type="spellEnd"/>
      <w:r w:rsidRPr="00A85B94">
        <w:rPr>
          <w:sz w:val="16"/>
        </w:rPr>
        <w:t xml:space="preserve"> account of subject formation, according to which the "individual is an effect of power," poses a challenge to the claims of identity politics, which grant a privileged epistemological status to individual experience (TL 98). As </w:t>
      </w:r>
      <w:proofErr w:type="spellStart"/>
      <w:r w:rsidRPr="00A85B94">
        <w:rPr>
          <w:sz w:val="16"/>
        </w:rPr>
        <w:t>Siebers</w:t>
      </w:r>
      <w:proofErr w:type="spellEnd"/>
      <w:r w:rsidRPr="00A85B94">
        <w:rPr>
          <w:sz w:val="16"/>
        </w:rPr>
        <w:t xml:space="preserve"> puts it, "representing the individual experiences of unique human kinds is clearly the goal of black studies, women's studies, and disability studies" (TO 6). Personal experience also authorizes </w:t>
      </w:r>
      <w:proofErr w:type="spellStart"/>
      <w:r w:rsidRPr="00A85B94">
        <w:rPr>
          <w:sz w:val="16"/>
        </w:rPr>
        <w:t>Siebers's</w:t>
      </w:r>
      <w:proofErr w:type="spellEnd"/>
      <w:r w:rsidRPr="00A85B94">
        <w:rPr>
          <w:sz w:val="16"/>
        </w:rPr>
        <w:t xml:space="preserve"> rejection of Donna Haraway's theory of the cyborg: "I know the truth about the myth of the cyborg, about how able-bodied people try to represent disability as a marvelous advantage, because I am a cyborg myself," he writes (DT 746). While I share </w:t>
      </w:r>
      <w:proofErr w:type="spellStart"/>
      <w:r w:rsidRPr="00A85B94">
        <w:rPr>
          <w:sz w:val="16"/>
        </w:rPr>
        <w:t>Siebers's</w:t>
      </w:r>
      <w:proofErr w:type="spellEnd"/>
      <w:r w:rsidRPr="00A85B94">
        <w:rPr>
          <w:sz w:val="16"/>
        </w:rPr>
        <w:t xml:space="preserve"> impulse to resist romanticizing depictions of disability, it nonetheless seems important to note that such romanticization is not exclusively the domain of "able-bodied people." The strategy of representing "disability as a marvelous advantage" is also employed by disability scholars such as Thomson, who identifies herself as disabled and embraces Haraway's cyborg as "the affirmed survivor of cultural otherness, ready to engage the postmodern world on its own terms" (114). And ironically, </w:t>
      </w:r>
      <w:proofErr w:type="spellStart"/>
      <w:r w:rsidRPr="00A85B94">
        <w:rPr>
          <w:sz w:val="16"/>
        </w:rPr>
        <w:t>Siebers</w:t>
      </w:r>
      <w:proofErr w:type="spellEnd"/>
      <w:r w:rsidRPr="00A85B94">
        <w:rPr>
          <w:sz w:val="16"/>
        </w:rPr>
        <w:t xml:space="preserve"> himself attributes to disability a marvelous cognitive advantage when he claims, "I know the truth . . . because I am a cyborg myself." Claiming that people with disabilities have privileged access to knowledge may have the potential to subvert assumptions that we need others' advice and intervention. But </w:t>
      </w:r>
      <w:r w:rsidRPr="00A85B94">
        <w:rPr>
          <w:rStyle w:val="Emphasis"/>
        </w:rPr>
        <w:t>by over-emphasizing our difference, the strategy risks contributing to our excessive individualization</w:t>
      </w:r>
      <w:r w:rsidRPr="00A85B94">
        <w:rPr>
          <w:sz w:val="16"/>
        </w:rPr>
        <w:t xml:space="preserve">, </w:t>
      </w:r>
      <w:r w:rsidRPr="00A85B94">
        <w:rPr>
          <w:rStyle w:val="StyleUnderline"/>
        </w:rPr>
        <w:t xml:space="preserve">a process which </w:t>
      </w:r>
      <w:proofErr w:type="spellStart"/>
      <w:r w:rsidRPr="00A85B94">
        <w:rPr>
          <w:rStyle w:val="StyleUnderline"/>
        </w:rPr>
        <w:t>Siebers</w:t>
      </w:r>
      <w:proofErr w:type="spellEnd"/>
      <w:r w:rsidRPr="00A85B94">
        <w:rPr>
          <w:rStyle w:val="StyleUnderline"/>
        </w:rPr>
        <w:t xml:space="preserve"> accurately identifies </w:t>
      </w:r>
      <w:r w:rsidRPr="00A85B94">
        <w:rPr>
          <w:rStyle w:val="Emphasis"/>
        </w:rPr>
        <w:t>as a</w:t>
      </w:r>
      <w:r w:rsidRPr="00A85B94">
        <w:rPr>
          <w:rStyle w:val="StyleUnderline"/>
        </w:rPr>
        <w:t xml:space="preserve"> primary </w:t>
      </w:r>
      <w:r w:rsidRPr="00A85B94">
        <w:rPr>
          <w:rStyle w:val="Emphasis"/>
        </w:rPr>
        <w:t>means of</w:t>
      </w:r>
      <w:r w:rsidRPr="00A85B94">
        <w:rPr>
          <w:rStyle w:val="StyleUnderline"/>
        </w:rPr>
        <w:t xml:space="preserve"> our </w:t>
      </w:r>
      <w:r w:rsidRPr="00A85B94">
        <w:rPr>
          <w:rStyle w:val="Emphasis"/>
        </w:rPr>
        <w:t>oppression</w:t>
      </w:r>
      <w:r w:rsidRPr="00A85B94">
        <w:rPr>
          <w:sz w:val="16"/>
        </w:rPr>
        <w:t xml:space="preserve">. In addition, the confessional aspects of </w:t>
      </w:r>
      <w:proofErr w:type="spellStart"/>
      <w:r w:rsidRPr="00A85B94">
        <w:rPr>
          <w:sz w:val="16"/>
        </w:rPr>
        <w:t>Siebers's</w:t>
      </w:r>
      <w:proofErr w:type="spellEnd"/>
      <w:r w:rsidRPr="00A85B94">
        <w:rPr>
          <w:sz w:val="16"/>
        </w:rPr>
        <w:t xml:space="preserve"> writing also potentially undermine his critique of social constructions of disability as individual and personal. </w:t>
      </w:r>
      <w:proofErr w:type="spellStart"/>
      <w:r w:rsidRPr="00A85B94">
        <w:rPr>
          <w:sz w:val="16"/>
        </w:rPr>
        <w:t>Siebers</w:t>
      </w:r>
      <w:proofErr w:type="spellEnd"/>
      <w:r w:rsidRPr="00A85B94">
        <w:rPr>
          <w:sz w:val="16"/>
        </w:rPr>
        <w:t xml:space="preserve"> acknowledges the potentially depoliticizing aspects of personal nar</w:t>
      </w:r>
      <w:r w:rsidRPr="009B614F">
        <w:rPr>
          <w:sz w:val="16"/>
        </w:rPr>
        <w:t xml:space="preserve">rative, but he hopes that personal narratives by people with disabilities will enable "people without disabilities to recognize our reality and theirs as a common one"; this is necessary, he believes, in order for us to gain political recognition (TO 51). </w:t>
      </w:r>
      <w:proofErr w:type="spellStart"/>
      <w:r w:rsidRPr="009B614F">
        <w:rPr>
          <w:sz w:val="16"/>
        </w:rPr>
        <w:t>Siebers's</w:t>
      </w:r>
      <w:proofErr w:type="spellEnd"/>
      <w:r w:rsidRPr="009B614F">
        <w:rPr>
          <w:sz w:val="16"/>
        </w:rPr>
        <w:t xml:space="preserve"> point is well taken, and his own work demonstrates that personal narrative can be an invaluable component of a political analysis of disability. [15] Yet Foucault's insistence upon the ways in which subjects are "condemned to confess" is also worth considering in relation to disability.</w:t>
      </w:r>
      <w:r w:rsidRPr="009B614F">
        <w:rPr>
          <w:rStyle w:val="StyleUnderline"/>
        </w:rPr>
        <w:t xml:space="preserve"> The requirement that people with invisible </w:t>
      </w:r>
      <w:r w:rsidRPr="009B614F">
        <w:rPr>
          <w:sz w:val="16"/>
        </w:rPr>
        <w:t>or undiagnosed</w:t>
      </w:r>
      <w:r w:rsidRPr="009B614F">
        <w:rPr>
          <w:rStyle w:val="StyleUnderline"/>
        </w:rPr>
        <w:t xml:space="preserve"> disabilities </w:t>
      </w:r>
      <w:r w:rsidRPr="009B614F">
        <w:rPr>
          <w:sz w:val="16"/>
        </w:rPr>
        <w:t>routinely</w:t>
      </w:r>
      <w:r w:rsidRPr="009B614F">
        <w:rPr>
          <w:rStyle w:val="StyleUnderline"/>
        </w:rPr>
        <w:t xml:space="preserve"> provide first-person narratives—explain "what happened," describe "what's wrong" </w:t>
      </w:r>
      <w:r w:rsidRPr="009B614F">
        <w:rPr>
          <w:sz w:val="16"/>
        </w:rPr>
        <w:t xml:space="preserve">with them, </w:t>
      </w:r>
      <w:r w:rsidRPr="009B614F">
        <w:rPr>
          <w:rStyle w:val="StyleUnderline"/>
        </w:rPr>
        <w:t xml:space="preserve">justify their requests </w:t>
      </w:r>
      <w:r w:rsidRPr="009B614F">
        <w:rPr>
          <w:sz w:val="16"/>
        </w:rPr>
        <w:t>for accommodations</w:t>
      </w:r>
      <w:r w:rsidRPr="009B614F">
        <w:rPr>
          <w:rStyle w:val="StyleUnderline"/>
        </w:rPr>
        <w:t xml:space="preserve"> when they "look fine"—exemplifies a process by which </w:t>
      </w:r>
      <w:r w:rsidRPr="009B614F">
        <w:rPr>
          <w:rStyle w:val="Emphasis"/>
        </w:rPr>
        <w:t>the demand to "speak the truth" contributes to the medicalization of individuals</w:t>
      </w:r>
      <w:r w:rsidRPr="009B614F">
        <w:rPr>
          <w:sz w:val="16"/>
        </w:rPr>
        <w:t xml:space="preserve">. Moreover, institutional conferral of the identity of "disabled person" often mandates the production of a narrative; many applicants for disability benefits are required to describe in detail their symptoms, daily activities, and medical histories. Identity politics movements also often demand the authentication of one's identity. Consider, for example, </w:t>
      </w:r>
      <w:proofErr w:type="spellStart"/>
      <w:r w:rsidRPr="009B614F">
        <w:rPr>
          <w:sz w:val="16"/>
        </w:rPr>
        <w:t>Siebers's</w:t>
      </w:r>
      <w:proofErr w:type="spellEnd"/>
      <w:r w:rsidRPr="009B614F">
        <w:rPr>
          <w:sz w:val="16"/>
        </w:rPr>
        <w:t xml:space="preserve"> assertion that "every person with a disability can recount . . . stories" in which disabled bodies "become sources of fear and fascination for able-bodied people, who cannot bear to look at the unruly sight before them but also cannot bear not to look" (DT 746). As I will discuss later, this claim illustrates Butler's argument that the consolidation of identity necessarily operates by a process of exclusion (22). One can assume that </w:t>
      </w:r>
      <w:proofErr w:type="spellStart"/>
      <w:r w:rsidRPr="009B614F">
        <w:rPr>
          <w:sz w:val="16"/>
        </w:rPr>
        <w:t>Siebers</w:t>
      </w:r>
      <w:proofErr w:type="spellEnd"/>
      <w:r w:rsidRPr="009B614F">
        <w:rPr>
          <w:sz w:val="16"/>
        </w:rPr>
        <w:t xml:space="preserve"> does not mean to suggest that people with unseen impairments are not disabled; but his statement nonetheless implies that only those whose disabilities are visible belong to the group comprising "every person with a disability" (DT 746). The idea that all disabled people can relate similar stories might also be considered in the context of Janet E. Halley's critique of identity politics. </w:t>
      </w:r>
      <w:r w:rsidRPr="009B614F">
        <w:rPr>
          <w:rStyle w:val="StyleUnderline"/>
        </w:rPr>
        <w:t>Halley suggests that</w:t>
      </w:r>
      <w:r w:rsidRPr="009B614F">
        <w:rPr>
          <w:sz w:val="16"/>
        </w:rPr>
        <w:t xml:space="preserve"> </w:t>
      </w:r>
      <w:proofErr w:type="spellStart"/>
      <w:r w:rsidRPr="009B614F">
        <w:rPr>
          <w:sz w:val="16"/>
        </w:rPr>
        <w:t>Althusserian</w:t>
      </w:r>
      <w:proofErr w:type="spellEnd"/>
      <w:r w:rsidRPr="009B614F">
        <w:rPr>
          <w:sz w:val="16"/>
        </w:rPr>
        <w:t xml:space="preserve"> </w:t>
      </w:r>
      <w:r w:rsidRPr="00A85B94">
        <w:rPr>
          <w:rStyle w:val="Emphasis"/>
        </w:rPr>
        <w:t>interpellation can be instituted</w:t>
      </w:r>
      <w:r w:rsidRPr="00A85B94">
        <w:rPr>
          <w:sz w:val="16"/>
        </w:rPr>
        <w:t xml:space="preserve">, </w:t>
      </w:r>
      <w:r w:rsidRPr="00A85B94">
        <w:rPr>
          <w:rStyle w:val="Emphasis"/>
        </w:rPr>
        <w:t>not only by a state</w:t>
      </w:r>
      <w:r w:rsidRPr="00A85B94">
        <w:rPr>
          <w:sz w:val="16"/>
        </w:rPr>
        <w:t xml:space="preserve"> apparatus, </w:t>
      </w:r>
      <w:r w:rsidRPr="00A85B94">
        <w:rPr>
          <w:rStyle w:val="Emphasis"/>
        </w:rPr>
        <w:t>but also "from within resistant social movements</w:t>
      </w:r>
      <w:r w:rsidRPr="00A85B94">
        <w:rPr>
          <w:sz w:val="16"/>
        </w:rPr>
        <w:t>" (44). To support this argument, she draws upon K. Anthony Appiah, who observes: "Demanding respect for people as blacks and as gays requires that there are some scripts that go with being an African-American or having same-sex desires</w:t>
      </w:r>
      <w:r w:rsidRPr="009B614F">
        <w:rPr>
          <w:sz w:val="16"/>
        </w:rPr>
        <w:t xml:space="preserve">. There will be proper ways of being black and gay, there will be expectations to be met, demands to be made." [16]Indeed, </w:t>
      </w:r>
      <w:r w:rsidRPr="009B614F">
        <w:rPr>
          <w:rStyle w:val="StyleUnderline"/>
          <w:highlight w:val="green"/>
        </w:rPr>
        <w:t xml:space="preserve">one of the dangers of identity </w:t>
      </w:r>
      <w:r w:rsidRPr="009B614F">
        <w:rPr>
          <w:rStyle w:val="StyleUnderline"/>
        </w:rPr>
        <w:t xml:space="preserve">politics </w:t>
      </w:r>
      <w:r w:rsidRPr="009B614F">
        <w:rPr>
          <w:rStyle w:val="StyleUnderline"/>
          <w:highlight w:val="green"/>
        </w:rPr>
        <w:t xml:space="preserve">is its </w:t>
      </w:r>
      <w:r w:rsidRPr="009B614F">
        <w:rPr>
          <w:rStyle w:val="Emphasis"/>
          <w:highlight w:val="green"/>
        </w:rPr>
        <w:t>coercive potential</w:t>
      </w:r>
      <w:r w:rsidRPr="009B614F">
        <w:rPr>
          <w:sz w:val="16"/>
        </w:rPr>
        <w:t xml:space="preserve">. As </w:t>
      </w:r>
      <w:proofErr w:type="spellStart"/>
      <w:r w:rsidRPr="009B614F">
        <w:rPr>
          <w:sz w:val="16"/>
        </w:rPr>
        <w:t>Siebers's</w:t>
      </w:r>
      <w:proofErr w:type="spellEnd"/>
      <w:r w:rsidRPr="009B614F">
        <w:rPr>
          <w:sz w:val="16"/>
        </w:rPr>
        <w:t xml:space="preserve"> use of an identity politics model of disability illustrates, </w:t>
      </w:r>
      <w:r w:rsidRPr="009B614F">
        <w:rPr>
          <w:rStyle w:val="StyleUnderline"/>
        </w:rPr>
        <w:t xml:space="preserve">coercion can take the form of a requirement to produce certain kinds of </w:t>
      </w:r>
      <w:r w:rsidRPr="009B614F">
        <w:rPr>
          <w:rStyle w:val="Emphasis"/>
        </w:rPr>
        <w:t>stories in order to be identified as disabled</w:t>
      </w:r>
      <w:r w:rsidRPr="009B614F">
        <w:rPr>
          <w:sz w:val="16"/>
        </w:rPr>
        <w:t>; it can also operate through the entrenchment of de-sexualizing and disempowering definitions of disability.</w:t>
      </w:r>
    </w:p>
    <w:bookmarkEnd w:id="1"/>
    <w:p w14:paraId="2AEC7F08" w14:textId="77777777" w:rsidR="00CB759B" w:rsidRDefault="00CB759B" w:rsidP="00CB759B"/>
    <w:p w14:paraId="4DD22840" w14:textId="77777777" w:rsidR="00CB759B" w:rsidRPr="009B614F" w:rsidRDefault="00CB759B" w:rsidP="00CB759B">
      <w:pPr>
        <w:pStyle w:val="Heading4"/>
        <w:rPr>
          <w:rFonts w:cs="Calibri"/>
        </w:rPr>
      </w:pPr>
      <w:r w:rsidRPr="009B614F">
        <w:rPr>
          <w:rFonts w:cs="Calibri"/>
        </w:rPr>
        <w:t xml:space="preserve">Even if </w:t>
      </w:r>
      <w:r>
        <w:rPr>
          <w:rFonts w:cs="Calibri"/>
        </w:rPr>
        <w:t>politics</w:t>
      </w:r>
      <w:r w:rsidRPr="009B614F">
        <w:rPr>
          <w:rFonts w:cs="Calibri"/>
        </w:rPr>
        <w:t xml:space="preserve"> </w:t>
      </w:r>
      <w:r w:rsidRPr="009B614F">
        <w:rPr>
          <w:rFonts w:cs="Calibri"/>
          <w:u w:val="single"/>
        </w:rPr>
        <w:t>currently</w:t>
      </w:r>
      <w:r w:rsidRPr="009B614F">
        <w:rPr>
          <w:rFonts w:cs="Calibri"/>
        </w:rPr>
        <w:t xml:space="preserve"> excludes the disabled, discussing questions of implementation </w:t>
      </w:r>
      <w:r w:rsidRPr="009B614F">
        <w:rPr>
          <w:rFonts w:cs="Calibri"/>
          <w:u w:val="single"/>
        </w:rPr>
        <w:t>can</w:t>
      </w:r>
      <w:r w:rsidRPr="009B614F">
        <w:rPr>
          <w:rFonts w:cs="Calibri"/>
        </w:rPr>
        <w:t xml:space="preserve"> revise it.</w:t>
      </w:r>
    </w:p>
    <w:p w14:paraId="125F10FF" w14:textId="77777777" w:rsidR="00CB759B" w:rsidRPr="009B614F" w:rsidRDefault="00CB759B" w:rsidP="00CB759B">
      <w:pPr>
        <w:rPr>
          <w:sz w:val="16"/>
          <w:szCs w:val="16"/>
        </w:rPr>
      </w:pPr>
      <w:proofErr w:type="spellStart"/>
      <w:r w:rsidRPr="009B614F">
        <w:rPr>
          <w:rStyle w:val="Style13ptBold"/>
        </w:rPr>
        <w:t>Badano</w:t>
      </w:r>
      <w:proofErr w:type="spellEnd"/>
      <w:r w:rsidRPr="009B614F">
        <w:rPr>
          <w:rStyle w:val="Style13ptBold"/>
        </w:rPr>
        <w:t xml:space="preserve"> 13 </w:t>
      </w:r>
      <w:r w:rsidRPr="009B614F">
        <w:rPr>
          <w:sz w:val="16"/>
          <w:szCs w:val="16"/>
        </w:rPr>
        <w:t xml:space="preserve">[Gabriele, PhD candidate at the Centre for Philosophy, Justice and Health at University College London. April 2013. “Political Liberalism and the Justice Claims of the Disabled: A Reconciliation.” </w:t>
      </w:r>
      <w:hyperlink r:id="rId9" w:anchor=".UxyV-PldX-4" w:history="1">
        <w:r w:rsidRPr="009B614F">
          <w:rPr>
            <w:rStyle w:val="Hyperlink"/>
            <w:sz w:val="16"/>
            <w:szCs w:val="16"/>
          </w:rPr>
          <w:t>http://www.tandfonline.com/eprint/tHKkbrxhGYIWAxTcJrAW/full#.UxyV-PldX-4</w:t>
        </w:r>
      </w:hyperlink>
      <w:r w:rsidRPr="009B614F">
        <w:rPr>
          <w:sz w:val="16"/>
          <w:szCs w:val="16"/>
        </w:rPr>
        <w:t>] JCH-PF</w:t>
      </w:r>
    </w:p>
    <w:p w14:paraId="641BAFC5" w14:textId="77777777" w:rsidR="00CB759B" w:rsidRPr="009B614F" w:rsidRDefault="00CB759B" w:rsidP="00CB759B">
      <w:pPr>
        <w:rPr>
          <w:sz w:val="16"/>
        </w:rPr>
      </w:pPr>
      <w:r w:rsidRPr="009B614F">
        <w:rPr>
          <w:sz w:val="16"/>
        </w:rPr>
        <w:t xml:space="preserve">I argue that any proposal </w:t>
      </w:r>
      <w:r w:rsidRPr="009B614F">
        <w:rPr>
          <w:rStyle w:val="StyleUnderline"/>
          <w:highlight w:val="green"/>
        </w:rPr>
        <w:t xml:space="preserve">abandoning </w:t>
      </w:r>
      <w:r w:rsidRPr="009B614F">
        <w:rPr>
          <w:rStyle w:val="StyleUnderline"/>
        </w:rPr>
        <w:t xml:space="preserve">the language of </w:t>
      </w:r>
      <w:r w:rsidRPr="009B614F">
        <w:rPr>
          <w:rStyle w:val="StyleUnderline"/>
          <w:highlight w:val="green"/>
        </w:rPr>
        <w:t>political justice</w:t>
      </w:r>
      <w:r w:rsidRPr="009B614F">
        <w:rPr>
          <w:rStyle w:val="StyleUnderline"/>
          <w:sz w:val="12"/>
          <w:highlight w:val="green"/>
        </w:rPr>
        <w:t xml:space="preserve"> </w:t>
      </w:r>
      <w:r w:rsidRPr="009B614F">
        <w:rPr>
          <w:rStyle w:val="StyleUnderline"/>
          <w:highlight w:val="green"/>
        </w:rPr>
        <w:t>would not</w:t>
      </w:r>
      <w:r w:rsidRPr="009B614F">
        <w:rPr>
          <w:sz w:val="16"/>
        </w:rPr>
        <w:t xml:space="preserve"> seem to </w:t>
      </w:r>
      <w:r w:rsidRPr="009B614F">
        <w:rPr>
          <w:rStyle w:val="StyleUnderline"/>
          <w:highlight w:val="green"/>
        </w:rPr>
        <w:t>do enough for</w:t>
      </w:r>
      <w:r w:rsidRPr="009B614F">
        <w:rPr>
          <w:rStyle w:val="StyleUnderline"/>
        </w:rPr>
        <w:t xml:space="preserve"> those </w:t>
      </w:r>
      <w:r w:rsidRPr="009B614F">
        <w:rPr>
          <w:rStyle w:val="StyleUnderline"/>
          <w:highlight w:val="green"/>
        </w:rPr>
        <w:t>individuals with disabilities</w:t>
      </w:r>
      <w:r w:rsidRPr="009B614F">
        <w:rPr>
          <w:rStyle w:val="StyleUnderline"/>
        </w:rPr>
        <w:t xml:space="preserve"> </w:t>
      </w:r>
      <w:r w:rsidRPr="009B614F">
        <w:rPr>
          <w:sz w:val="16"/>
        </w:rPr>
        <w:t xml:space="preserve">who fall outside the basic idea of persons as depicted by Rawls. In fact, the intuitions supporting the idea that concepts like rights and opportunities are indispensable are very strong.11 Let us go back to the examples of individuals falling outside Rawls’s idea of persons because their disabilities prevent them from being a net beneﬁt to social cooperation. </w:t>
      </w:r>
      <w:r w:rsidRPr="009B614F">
        <w:rPr>
          <w:rStyle w:val="StyleUnderline"/>
        </w:rPr>
        <w:t>They are</w:t>
      </w:r>
      <w:r w:rsidRPr="009B614F">
        <w:rPr>
          <w:rStyle w:val="StyleUnderline"/>
          <w:sz w:val="12"/>
        </w:rPr>
        <w:t xml:space="preserve"> </w:t>
      </w:r>
      <w:r w:rsidRPr="009B614F">
        <w:rPr>
          <w:rStyle w:val="StyleUnderline"/>
        </w:rPr>
        <w:t>individuals</w:t>
      </w:r>
      <w:r w:rsidRPr="009B614F">
        <w:rPr>
          <w:sz w:val="16"/>
        </w:rPr>
        <w:t xml:space="preserve"> who need multiple </w:t>
      </w:r>
      <w:proofErr w:type="spellStart"/>
      <w:r w:rsidRPr="009B614F">
        <w:rPr>
          <w:sz w:val="16"/>
        </w:rPr>
        <w:t>carers</w:t>
      </w:r>
      <w:proofErr w:type="spellEnd"/>
      <w:r w:rsidRPr="009B614F">
        <w:rPr>
          <w:sz w:val="16"/>
        </w:rPr>
        <w:t xml:space="preserve"> to work, or </w:t>
      </w:r>
      <w:r w:rsidRPr="009B614F">
        <w:rPr>
          <w:rStyle w:val="StyleUnderline"/>
        </w:rPr>
        <w:t>whose disabilities prevent</w:t>
      </w:r>
      <w:r w:rsidRPr="009B614F">
        <w:rPr>
          <w:rStyle w:val="StyleUnderline"/>
          <w:sz w:val="12"/>
        </w:rPr>
        <w:t xml:space="preserve"> </w:t>
      </w:r>
      <w:r w:rsidRPr="009B614F">
        <w:rPr>
          <w:rStyle w:val="StyleUnderline"/>
        </w:rPr>
        <w:t>them from providing a beneﬁt to social cooperation</w:t>
      </w:r>
      <w:r w:rsidRPr="009B614F">
        <w:rPr>
          <w:sz w:val="16"/>
        </w:rPr>
        <w:t xml:space="preserve"> that is large enough. To put the point more sharply, it is worth noticing that the disabilities in question are compatible with being in full possession of one’s logical and moral powers. Now, </w:t>
      </w:r>
      <w:r w:rsidRPr="009B614F">
        <w:rPr>
          <w:rStyle w:val="Emphasis"/>
          <w:highlight w:val="green"/>
        </w:rPr>
        <w:t>should we accept</w:t>
      </w:r>
      <w:r w:rsidRPr="009B614F">
        <w:rPr>
          <w:rStyle w:val="StyleUnderline"/>
        </w:rPr>
        <w:t xml:space="preserve"> that </w:t>
      </w:r>
      <w:r w:rsidRPr="009B614F">
        <w:rPr>
          <w:rStyle w:val="Emphasis"/>
          <w:highlight w:val="green"/>
        </w:rPr>
        <w:t>those individuals ought to be</w:t>
      </w:r>
      <w:r w:rsidRPr="009B614F">
        <w:rPr>
          <w:rStyle w:val="Emphasis"/>
          <w:b w:val="0"/>
          <w:sz w:val="12"/>
          <w:highlight w:val="green"/>
        </w:rPr>
        <w:t xml:space="preserve"> </w:t>
      </w:r>
      <w:r w:rsidRPr="009B614F">
        <w:rPr>
          <w:rStyle w:val="Emphasis"/>
          <w:highlight w:val="green"/>
        </w:rPr>
        <w:t>given no rights</w:t>
      </w:r>
      <w:r w:rsidRPr="009B614F">
        <w:rPr>
          <w:rStyle w:val="StyleUnderline"/>
        </w:rPr>
        <w:t xml:space="preserve"> or opportunities?</w:t>
      </w:r>
      <w:r w:rsidRPr="009B614F">
        <w:rPr>
          <w:sz w:val="16"/>
        </w:rPr>
        <w:t xml:space="preserve"> An afﬁrmative answer would strike us as implausible, and for a good reason. In a liberal society, having one’s rights, opportunities and basic distributive entitlements acknowledged is one and the same as being recognized as an equal. And what is missing from Rawls’s political liberalism is precisely the idea that falling below a threshold of full cooperation should not be enough to prevent the disabled from being regarded as persons on an equal footing with anyone else. In sum, Rawls’s political liberalism is not amenable to any extension that, keeping the basic ideas of society and persons intact, is able to include a concern with the status of individuals with disabilities. In addition, the proposal that the interests of the disabled are not for public reason to protect is not satisfactory. </w:t>
      </w:r>
      <w:r w:rsidRPr="009B614F">
        <w:rPr>
          <w:rStyle w:val="StyleUnderline"/>
        </w:rPr>
        <w:t xml:space="preserve">Consequently, a substantial </w:t>
      </w:r>
      <w:r w:rsidRPr="009B614F">
        <w:rPr>
          <w:rStyle w:val="Emphasis"/>
          <w:highlight w:val="green"/>
        </w:rPr>
        <w:t>revision is the only way to reconcile political liberalism with</w:t>
      </w:r>
      <w:r w:rsidRPr="009B614F">
        <w:rPr>
          <w:rStyle w:val="StyleUnderline"/>
        </w:rPr>
        <w:t xml:space="preserve"> our intuitions concerning </w:t>
      </w:r>
      <w:r w:rsidRPr="009B614F">
        <w:rPr>
          <w:rStyle w:val="Emphasis"/>
          <w:highlight w:val="green"/>
        </w:rPr>
        <w:t>what is due to the disabled</w:t>
      </w:r>
      <w:r w:rsidRPr="009B614F">
        <w:rPr>
          <w:sz w:val="16"/>
        </w:rPr>
        <w:t xml:space="preserve">. Revising political liberalism I: beyond Hartley’s </w:t>
      </w:r>
      <w:proofErr w:type="spellStart"/>
      <w:r w:rsidRPr="009B614F">
        <w:rPr>
          <w:sz w:val="16"/>
        </w:rPr>
        <w:t>contractualism</w:t>
      </w:r>
      <w:proofErr w:type="spellEnd"/>
      <w:r w:rsidRPr="009B614F">
        <w:rPr>
          <w:sz w:val="16"/>
        </w:rPr>
        <w:t xml:space="preserve"> The aim of this section and the next is to propose a substantial revision of Rawls’s theory that accommodates the justice claims of the disabled while upholding the project of political liberalism. A question that needs to be answered at this point is: why should we uphold the project of political liberalism, rather than endorsing a different model that more neatly ﬁts with our intuitions concerning what is due to the disabled? First, the general project of </w:t>
      </w:r>
      <w:r w:rsidRPr="009B614F">
        <w:rPr>
          <w:rStyle w:val="StyleUnderline"/>
          <w:highlight w:val="green"/>
        </w:rPr>
        <w:t>political liberalism is compelling</w:t>
      </w:r>
      <w:r w:rsidRPr="009B614F">
        <w:rPr>
          <w:sz w:val="16"/>
        </w:rPr>
        <w:t xml:space="preserve">. Rawls’s political liberalism aims to identify a common ground of political ideas that can work as the basis on which the most important political decisions should be made. This project is of the greatest importance because, if successful, </w:t>
      </w:r>
      <w:r w:rsidRPr="009B614F">
        <w:rPr>
          <w:rStyle w:val="StyleUnderline"/>
          <w:highlight w:val="green"/>
        </w:rPr>
        <w:t xml:space="preserve">it </w:t>
      </w:r>
      <w:r w:rsidRPr="009B614F">
        <w:rPr>
          <w:rStyle w:val="StyleUnderline"/>
        </w:rPr>
        <w:t xml:space="preserve">creates legitimacy by </w:t>
      </w:r>
      <w:r w:rsidRPr="009B614F">
        <w:rPr>
          <w:rStyle w:val="StyleUnderline"/>
          <w:highlight w:val="green"/>
        </w:rPr>
        <w:t>build</w:t>
      </w:r>
      <w:r w:rsidRPr="009B614F">
        <w:rPr>
          <w:rStyle w:val="StyleUnderline"/>
        </w:rPr>
        <w:t xml:space="preserve">ing </w:t>
      </w:r>
      <w:r w:rsidRPr="009B614F">
        <w:rPr>
          <w:rStyle w:val="StyleUnderline"/>
          <w:highlight w:val="green"/>
        </w:rPr>
        <w:t>institutions on the basis of concepts</w:t>
      </w:r>
      <w:r w:rsidRPr="009B614F">
        <w:rPr>
          <w:rStyle w:val="StyleUnderline"/>
        </w:rPr>
        <w:t xml:space="preserve"> that are </w:t>
      </w:r>
      <w:r w:rsidRPr="009B614F">
        <w:rPr>
          <w:rStyle w:val="StyleUnderline"/>
          <w:highlight w:val="green"/>
        </w:rPr>
        <w:t>acceptable</w:t>
      </w:r>
      <w:r w:rsidRPr="009B614F">
        <w:rPr>
          <w:rStyle w:val="StyleUnderline"/>
          <w:sz w:val="12"/>
          <w:highlight w:val="green"/>
        </w:rPr>
        <w:t xml:space="preserve"> </w:t>
      </w:r>
      <w:r w:rsidRPr="009B614F">
        <w:rPr>
          <w:rStyle w:val="StyleUnderline"/>
          <w:highlight w:val="green"/>
        </w:rPr>
        <w:t>to each</w:t>
      </w:r>
      <w:r w:rsidRPr="009B614F">
        <w:rPr>
          <w:sz w:val="16"/>
        </w:rPr>
        <w:t xml:space="preserve"> reasonable </w:t>
      </w:r>
      <w:r w:rsidRPr="009B614F">
        <w:rPr>
          <w:rStyle w:val="StyleUnderline"/>
          <w:highlight w:val="green"/>
        </w:rPr>
        <w:t>individual</w:t>
      </w:r>
      <w:r w:rsidRPr="009B614F">
        <w:rPr>
          <w:sz w:val="16"/>
        </w:rPr>
        <w:t xml:space="preserve">. Moreover, it promotes stability in societies that are characterized by deep pluralism. Second, </w:t>
      </w:r>
      <w:r w:rsidRPr="009B614F">
        <w:rPr>
          <w:rStyle w:val="StyleUnderline"/>
        </w:rPr>
        <w:t>despite Rawls’s failure to take the interests of the disabled into</w:t>
      </w:r>
      <w:r w:rsidRPr="009B614F">
        <w:rPr>
          <w:rStyle w:val="StyleUnderline"/>
          <w:sz w:val="12"/>
        </w:rPr>
        <w:t xml:space="preserve"> </w:t>
      </w:r>
      <w:r w:rsidRPr="009B614F">
        <w:rPr>
          <w:rStyle w:val="StyleUnderline"/>
        </w:rPr>
        <w:t xml:space="preserve">consideration, </w:t>
      </w:r>
      <w:r w:rsidRPr="009B614F">
        <w:rPr>
          <w:rStyle w:val="Emphasis"/>
        </w:rPr>
        <w:t xml:space="preserve">political liberalism is </w:t>
      </w:r>
      <w:r w:rsidRPr="009B614F">
        <w:rPr>
          <w:rStyle w:val="Emphasis"/>
          <w:highlight w:val="green"/>
        </w:rPr>
        <w:t xml:space="preserve">well suited to support </w:t>
      </w:r>
      <w:r w:rsidRPr="009B614F">
        <w:rPr>
          <w:rStyle w:val="Emphasis"/>
        </w:rPr>
        <w:t>the justice claims</w:t>
      </w:r>
      <w:r w:rsidRPr="009B614F">
        <w:rPr>
          <w:rStyle w:val="Emphasis"/>
          <w:b w:val="0"/>
          <w:sz w:val="12"/>
        </w:rPr>
        <w:t xml:space="preserve"> </w:t>
      </w:r>
      <w:r w:rsidRPr="009B614F">
        <w:rPr>
          <w:rStyle w:val="Emphasis"/>
        </w:rPr>
        <w:t xml:space="preserve">of </w:t>
      </w:r>
      <w:r w:rsidRPr="009B614F">
        <w:rPr>
          <w:rStyle w:val="Emphasis"/>
          <w:highlight w:val="green"/>
        </w:rPr>
        <w:t>individuals with disabilities</w:t>
      </w:r>
      <w:r w:rsidRPr="009B614F">
        <w:rPr>
          <w:sz w:val="16"/>
        </w:rPr>
        <w:t xml:space="preserve">. This is because the idea that the disabled are citizens who deserve our respect is part of the common culture of our societies. In other words, there is an overlapping consensus on the idea that rights, opportunities and distributive shares must be granted to individuals who are not fully cooperating members of society, including those who fall below full moral powers. It is widely believed that </w:t>
      </w:r>
      <w:r w:rsidRPr="009B614F">
        <w:rPr>
          <w:rStyle w:val="StyleUnderline"/>
          <w:highlight w:val="green"/>
        </w:rPr>
        <w:t>those with</w:t>
      </w:r>
      <w:r w:rsidRPr="009B614F">
        <w:rPr>
          <w:rStyle w:val="StyleUnderline"/>
        </w:rPr>
        <w:t xml:space="preserve"> physical </w:t>
      </w:r>
      <w:r w:rsidRPr="009B614F">
        <w:rPr>
          <w:rStyle w:val="StyleUnderline"/>
          <w:highlight w:val="green"/>
        </w:rPr>
        <w:t>disabilities should have the same rights as</w:t>
      </w:r>
      <w:r w:rsidRPr="009B614F">
        <w:rPr>
          <w:rStyle w:val="StyleUnderline"/>
        </w:rPr>
        <w:t xml:space="preserve"> their fellow </w:t>
      </w:r>
      <w:r w:rsidRPr="009B614F">
        <w:rPr>
          <w:rStyle w:val="StyleUnderline"/>
          <w:highlight w:val="green"/>
        </w:rPr>
        <w:t>citizens</w:t>
      </w:r>
      <w:r w:rsidRPr="000D2EE7">
        <w:rPr>
          <w:rStyle w:val="StyleUnderline"/>
        </w:rPr>
        <w:t>, live in a social</w:t>
      </w:r>
      <w:r w:rsidRPr="000D2EE7">
        <w:rPr>
          <w:rStyle w:val="StyleUnderline"/>
          <w:sz w:val="12"/>
        </w:rPr>
        <w:t xml:space="preserve"> </w:t>
      </w:r>
      <w:r w:rsidRPr="000D2EE7">
        <w:rPr>
          <w:rStyle w:val="StyleUnderline"/>
        </w:rPr>
        <w:t>environment that does not</w:t>
      </w:r>
      <w:r w:rsidRPr="000D2EE7">
        <w:rPr>
          <w:sz w:val="16"/>
        </w:rPr>
        <w:t xml:space="preserve"> excessively </w:t>
      </w:r>
      <w:r w:rsidRPr="000D2EE7">
        <w:rPr>
          <w:rStyle w:val="StyleUnderline"/>
        </w:rPr>
        <w:t>limit their opportunities and receive</w:t>
      </w:r>
      <w:r w:rsidRPr="000D2EE7">
        <w:rPr>
          <w:rStyle w:val="StyleUnderline"/>
          <w:sz w:val="12"/>
        </w:rPr>
        <w:t xml:space="preserve"> </w:t>
      </w:r>
      <w:r w:rsidRPr="000D2EE7">
        <w:rPr>
          <w:rStyle w:val="StyleUnderline"/>
        </w:rPr>
        <w:t>beneﬁts that help meet their</w:t>
      </w:r>
      <w:r w:rsidRPr="000D2EE7">
        <w:rPr>
          <w:sz w:val="16"/>
        </w:rPr>
        <w:t xml:space="preserve"> special </w:t>
      </w:r>
      <w:r w:rsidRPr="000D2EE7">
        <w:rPr>
          <w:rStyle w:val="StyleUnderline"/>
        </w:rPr>
        <w:t>needs</w:t>
      </w:r>
      <w:r w:rsidRPr="000D2EE7">
        <w:rPr>
          <w:sz w:val="16"/>
        </w:rPr>
        <w:t>. Besides, although the state or third parties are given exceptional rights to interfere with the autonomy of individuals with severe cognitive disabilities, it is widely recognized that the mentally disabled are citizens whose basic interests must be protected by the law.12 In the public space, any proposal that individuals who are not fully cooperating</w:t>
      </w:r>
      <w:r w:rsidRPr="009B614F">
        <w:rPr>
          <w:sz w:val="16"/>
        </w:rPr>
        <w:t xml:space="preserve"> members of society should have their basic interests neglected would be widely received with outrage. Such proposal would be said to ﬁt a fascist society, not a decent one. Among other legal documents, the United Nations Convention on the Rights of Persons with Disabilities (UN General Assembly, A/61/611) can be taken as the epitome of this widespread attitude. Adopted in 2006, the Convention requires that all individuals with disabilities should share in the enjoyment of equal fundamental rights.</w:t>
      </w:r>
    </w:p>
    <w:p w14:paraId="15330E0F" w14:textId="77777777" w:rsidR="00CB759B" w:rsidRDefault="00CB759B" w:rsidP="00CB759B"/>
    <w:p w14:paraId="62AF01BB" w14:textId="77777777" w:rsidR="00CB759B" w:rsidRPr="00CC38A7" w:rsidRDefault="00CB759B" w:rsidP="00CB759B">
      <w:pPr>
        <w:pStyle w:val="Heading4"/>
        <w:rPr>
          <w:rStyle w:val="Style13ptBold"/>
          <w:b/>
          <w:bCs w:val="0"/>
        </w:rPr>
      </w:pPr>
      <w:r w:rsidRPr="00CC38A7">
        <w:t xml:space="preserve">Neuroscience </w:t>
      </w:r>
      <w:r w:rsidRPr="00CC38A7">
        <w:rPr>
          <w:u w:val="single"/>
        </w:rPr>
        <w:t>proves</w:t>
      </w:r>
      <w:r w:rsidRPr="00CC38A7">
        <w:t xml:space="preserve"> neural malleability</w:t>
      </w:r>
    </w:p>
    <w:p w14:paraId="6EE24A2F" w14:textId="77777777" w:rsidR="00CB759B" w:rsidRPr="00CC38A7" w:rsidRDefault="00CB759B" w:rsidP="00CB759B">
      <w:proofErr w:type="spellStart"/>
      <w:r w:rsidRPr="00CC38A7">
        <w:rPr>
          <w:rStyle w:val="Style13ptBold"/>
        </w:rPr>
        <w:t>Masland</w:t>
      </w:r>
      <w:proofErr w:type="spellEnd"/>
      <w:r w:rsidRPr="00CC38A7">
        <w:rPr>
          <w:rStyle w:val="Style13ptBold"/>
        </w:rPr>
        <w:t xml:space="preserve"> 20</w:t>
      </w:r>
      <w:r w:rsidRPr="00CC38A7">
        <w:t xml:space="preserve">[Richard </w:t>
      </w:r>
      <w:proofErr w:type="spellStart"/>
      <w:r w:rsidRPr="00CC38A7">
        <w:t>Masland</w:t>
      </w:r>
      <w:proofErr w:type="spellEnd"/>
      <w:r w:rsidRPr="00CC38A7">
        <w:t xml:space="preserve">- Contributing columnist “The Brain Reshapes Our Malleable Senses to Fit the World” </w:t>
      </w:r>
      <w:hyperlink r:id="rId10" w:anchor=":~:text=Yet%20with%20modern%20methodologies%2C%20neuroscientists,brain%20neurons%20do%20physically%20change.&amp;text=Studies%20of%20this%20phenomenon%20are,plasticity%20of%20the%20developing%20brain" w:history="1">
        <w:r w:rsidRPr="00CC38A7">
          <w:rPr>
            <w:rStyle w:val="Hyperlink"/>
          </w:rPr>
          <w:t>https://www.quantamagazine.org/the-brain-reshapes-our-malleable-senses-to-fit-the-world-20200324/#:~:text=Yet%20with%20modern%20methodologies%2C%20neuroscientists,brain%20neurons%20do%20physically%20change.&amp;text=Studies%20of%20this%20phenomenon%20are,plasticity%20of%20the%20developing%20brain</w:t>
        </w:r>
      </w:hyperlink>
      <w:r w:rsidRPr="00CC38A7">
        <w:t>. March 24</w:t>
      </w:r>
      <w:r w:rsidRPr="00CC38A7">
        <w:rPr>
          <w:vertAlign w:val="superscript"/>
        </w:rPr>
        <w:t>th</w:t>
      </w:r>
      <w:r w:rsidRPr="00CC38A7">
        <w:t xml:space="preserve"> 2020] VHS AI</w:t>
      </w:r>
    </w:p>
    <w:p w14:paraId="7A44D273" w14:textId="77777777" w:rsidR="00CB759B" w:rsidRDefault="00CB759B" w:rsidP="00CB759B">
      <w:pPr>
        <w:rPr>
          <w:rStyle w:val="Emphasis"/>
        </w:rPr>
      </w:pPr>
      <w:r w:rsidRPr="00CC38A7">
        <w:rPr>
          <w:sz w:val="12"/>
        </w:rPr>
        <w:t xml:space="preserve">Yet with modern methodologies, </w:t>
      </w:r>
      <w:r w:rsidRPr="00CC38A7">
        <w:rPr>
          <w:highlight w:val="green"/>
          <w:u w:val="single"/>
        </w:rPr>
        <w:t xml:space="preserve">neuroscientists have </w:t>
      </w:r>
      <w:r w:rsidRPr="00F6721A">
        <w:rPr>
          <w:rStyle w:val="Emphasis"/>
        </w:rPr>
        <w:t xml:space="preserve">conclusively </w:t>
      </w:r>
      <w:r w:rsidRPr="00CC38A7">
        <w:rPr>
          <w:rStyle w:val="Emphasis"/>
          <w:highlight w:val="green"/>
        </w:rPr>
        <w:t>proved</w:t>
      </w:r>
      <w:r w:rsidRPr="00CC38A7">
        <w:rPr>
          <w:highlight w:val="green"/>
          <w:u w:val="single"/>
        </w:rPr>
        <w:t xml:space="preserve"> </w:t>
      </w:r>
      <w:r w:rsidRPr="00F6721A">
        <w:rPr>
          <w:u w:val="single"/>
        </w:rPr>
        <w:t>that</w:t>
      </w:r>
      <w:r w:rsidRPr="00CC38A7">
        <w:rPr>
          <w:u w:val="single"/>
        </w:rPr>
        <w:t xml:space="preserve"> </w:t>
      </w:r>
      <w:r w:rsidRPr="00CC38A7">
        <w:rPr>
          <w:sz w:val="12"/>
        </w:rPr>
        <w:t xml:space="preserve">the </w:t>
      </w:r>
      <w:r w:rsidRPr="00CC38A7">
        <w:rPr>
          <w:u w:val="single"/>
        </w:rPr>
        <w:t xml:space="preserve">circuits of the </w:t>
      </w:r>
      <w:r w:rsidRPr="00F6721A">
        <w:rPr>
          <w:u w:val="single"/>
        </w:rPr>
        <w:t xml:space="preserve">brain </w:t>
      </w:r>
      <w:r w:rsidRPr="00CC38A7">
        <w:rPr>
          <w:highlight w:val="green"/>
          <w:u w:val="single"/>
        </w:rPr>
        <w:t xml:space="preserve">neurons </w:t>
      </w:r>
      <w:r w:rsidRPr="00F6721A">
        <w:rPr>
          <w:u w:val="single"/>
        </w:rPr>
        <w:t>do</w:t>
      </w:r>
      <w:r w:rsidRPr="00CC38A7">
        <w:rPr>
          <w:u w:val="single"/>
        </w:rPr>
        <w:t xml:space="preserve"> physically </w:t>
      </w:r>
      <w:r w:rsidRPr="00CC38A7">
        <w:rPr>
          <w:highlight w:val="green"/>
          <w:u w:val="single"/>
        </w:rPr>
        <w:t>change</w:t>
      </w:r>
      <w:r w:rsidRPr="00CC38A7">
        <w:rPr>
          <w:sz w:val="12"/>
          <w:highlight w:val="green"/>
        </w:rPr>
        <w:t xml:space="preserve">. </w:t>
      </w:r>
      <w:r w:rsidRPr="00CC38A7">
        <w:rPr>
          <w:highlight w:val="green"/>
          <w:u w:val="single"/>
        </w:rPr>
        <w:t xml:space="preserve">Our senses are </w:t>
      </w:r>
      <w:r w:rsidRPr="00CC38A7">
        <w:rPr>
          <w:rStyle w:val="Emphasis"/>
          <w:highlight w:val="green"/>
        </w:rPr>
        <w:t>malleable</w:t>
      </w:r>
      <w:r w:rsidRPr="00CC38A7">
        <w:rPr>
          <w:rStyle w:val="Emphasis"/>
        </w:rPr>
        <w:t xml:space="preserve"> </w:t>
      </w:r>
      <w:r w:rsidRPr="00F6721A">
        <w:rPr>
          <w:u w:val="single"/>
        </w:rPr>
        <w:t>because</w:t>
      </w:r>
      <w:r w:rsidRPr="00CC38A7">
        <w:rPr>
          <w:u w:val="single"/>
        </w:rPr>
        <w:t xml:space="preserve"> </w:t>
      </w:r>
      <w:r w:rsidRPr="00CC38A7">
        <w:rPr>
          <w:sz w:val="12"/>
        </w:rPr>
        <w:t xml:space="preserve">the </w:t>
      </w:r>
      <w:r w:rsidRPr="00CC38A7">
        <w:rPr>
          <w:highlight w:val="green"/>
          <w:u w:val="single"/>
        </w:rPr>
        <w:t>sensory centers</w:t>
      </w:r>
      <w:r w:rsidRPr="00CC38A7">
        <w:rPr>
          <w:u w:val="single"/>
        </w:rPr>
        <w:t xml:space="preserve"> of the brain </w:t>
      </w:r>
      <w:r w:rsidRPr="00CC38A7">
        <w:rPr>
          <w:highlight w:val="green"/>
          <w:u w:val="single"/>
        </w:rPr>
        <w:t>rewire themselves</w:t>
      </w:r>
      <w:r w:rsidRPr="00CC38A7">
        <w:rPr>
          <w:sz w:val="12"/>
          <w:highlight w:val="green"/>
        </w:rPr>
        <w:t xml:space="preserve"> </w:t>
      </w:r>
      <w:r w:rsidRPr="00CC38A7">
        <w:rPr>
          <w:highlight w:val="green"/>
          <w:u w:val="single"/>
        </w:rPr>
        <w:t>to strike a</w:t>
      </w:r>
      <w:r w:rsidRPr="00CC38A7">
        <w:rPr>
          <w:sz w:val="12"/>
        </w:rPr>
        <w:t xml:space="preserve"> useful </w:t>
      </w:r>
      <w:r w:rsidRPr="00CC38A7">
        <w:rPr>
          <w:highlight w:val="green"/>
          <w:u w:val="single"/>
        </w:rPr>
        <w:t>balance between</w:t>
      </w:r>
      <w:r w:rsidRPr="00CC38A7">
        <w:rPr>
          <w:u w:val="single"/>
        </w:rPr>
        <w:t xml:space="preserve"> the capacities of the available </w:t>
      </w:r>
      <w:r w:rsidRPr="00F6721A">
        <w:rPr>
          <w:u w:val="single"/>
        </w:rPr>
        <w:t xml:space="preserve">neural </w:t>
      </w:r>
      <w:r w:rsidRPr="00CC38A7">
        <w:rPr>
          <w:highlight w:val="green"/>
          <w:u w:val="single"/>
        </w:rPr>
        <w:t>resources and</w:t>
      </w:r>
      <w:r w:rsidRPr="00CC38A7">
        <w:rPr>
          <w:u w:val="single"/>
        </w:rPr>
        <w:t xml:space="preserve"> the </w:t>
      </w:r>
      <w:r w:rsidRPr="00CC38A7">
        <w:rPr>
          <w:highlight w:val="green"/>
          <w:u w:val="single"/>
        </w:rPr>
        <w:t>demands</w:t>
      </w:r>
      <w:r w:rsidRPr="00CC38A7">
        <w:rPr>
          <w:u w:val="single"/>
        </w:rPr>
        <w:t xml:space="preserve"> put on them</w:t>
      </w:r>
      <w:r w:rsidRPr="00CC38A7">
        <w:rPr>
          <w:sz w:val="12"/>
        </w:rPr>
        <w:t xml:space="preserve"> by incoming sensory impressions. Studies of this phenomenon are revealing that </w:t>
      </w:r>
      <w:r w:rsidRPr="00CC38A7">
        <w:rPr>
          <w:u w:val="single"/>
        </w:rPr>
        <w:t>some sensory areas have innate tendencies toward certain functions</w:t>
      </w:r>
      <w:r w:rsidRPr="00CC38A7">
        <w:rPr>
          <w:sz w:val="12"/>
        </w:rPr>
        <w:t xml:space="preserve">, </w:t>
      </w:r>
      <w:r w:rsidRPr="00CC38A7">
        <w:rPr>
          <w:u w:val="single"/>
        </w:rPr>
        <w:t xml:space="preserve">but </w:t>
      </w:r>
      <w:r w:rsidRPr="00CC38A7">
        <w:rPr>
          <w:rStyle w:val="Emphasis"/>
          <w:highlight w:val="green"/>
        </w:rPr>
        <w:t xml:space="preserve">they show </w:t>
      </w:r>
      <w:r w:rsidRPr="00F6721A">
        <w:rPr>
          <w:rStyle w:val="Emphasis"/>
        </w:rPr>
        <w:t>just</w:t>
      </w:r>
      <w:r w:rsidRPr="00CC38A7">
        <w:rPr>
          <w:rStyle w:val="Emphasis"/>
        </w:rPr>
        <w:t xml:space="preserve"> as powerfully </w:t>
      </w:r>
      <w:r w:rsidRPr="00CC38A7">
        <w:rPr>
          <w:rStyle w:val="Emphasis"/>
          <w:highlight w:val="green"/>
        </w:rPr>
        <w:t xml:space="preserve">the plasticity of the </w:t>
      </w:r>
      <w:r w:rsidRPr="00F6721A">
        <w:rPr>
          <w:rStyle w:val="Emphasis"/>
        </w:rPr>
        <w:t xml:space="preserve">developing </w:t>
      </w:r>
      <w:r w:rsidRPr="00CC38A7">
        <w:rPr>
          <w:rStyle w:val="Emphasis"/>
          <w:highlight w:val="green"/>
        </w:rPr>
        <w:t>brain</w:t>
      </w:r>
    </w:p>
    <w:p w14:paraId="3D4A7CD7" w14:textId="77777777" w:rsidR="00CB759B" w:rsidRDefault="00CB759B" w:rsidP="00CB759B">
      <w:pPr>
        <w:rPr>
          <w:rStyle w:val="Emphasis"/>
        </w:rPr>
      </w:pPr>
    </w:p>
    <w:p w14:paraId="6DA40FB5" w14:textId="77777777" w:rsidR="00CB759B" w:rsidRPr="00CE11B7" w:rsidRDefault="00CB759B" w:rsidP="00CB759B">
      <w:pPr>
        <w:pStyle w:val="Heading4"/>
      </w:pPr>
      <w:r w:rsidRPr="00CE11B7">
        <w:t>Psychoanalysis is infinitely regressive, not falsifiable, and too abstract</w:t>
      </w:r>
    </w:p>
    <w:p w14:paraId="49FB7728" w14:textId="77777777" w:rsidR="00CB759B" w:rsidRPr="00CE11B7" w:rsidRDefault="00CB759B" w:rsidP="00CB759B">
      <w:pPr>
        <w:rPr>
          <w:rFonts w:asciiTheme="majorHAnsi" w:eastAsia="Calibri" w:hAnsiTheme="majorHAnsi" w:cstheme="majorHAnsi"/>
          <w:sz w:val="16"/>
        </w:rPr>
      </w:pPr>
      <w:r w:rsidRPr="00CE11B7">
        <w:rPr>
          <w:rStyle w:val="Style13ptBold"/>
          <w:rFonts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4F1722A8" w14:textId="77777777" w:rsidR="00CB759B" w:rsidRDefault="00CB759B" w:rsidP="00CB759B">
      <w:pPr>
        <w:rPr>
          <w:rFonts w:asciiTheme="majorHAnsi" w:eastAsia="Calibri" w:hAnsiTheme="majorHAnsi" w:cstheme="majorHAnsi"/>
          <w:sz w:val="16"/>
        </w:rPr>
      </w:pPr>
      <w:r w:rsidRPr="00CE11B7">
        <w:rPr>
          <w:rFonts w:asciiTheme="majorHAnsi" w:eastAsia="Calibri" w:hAnsiTheme="majorHAnsi" w:cstheme="majorHAnsi"/>
          <w:sz w:val="16"/>
        </w:rPr>
        <w:t xml:space="preserve">But in the thirty years since </w:t>
      </w:r>
      <w:proofErr w:type="spellStart"/>
      <w:r w:rsidRPr="00CE11B7">
        <w:rPr>
          <w:rFonts w:asciiTheme="majorHAnsi" w:eastAsia="Calibri" w:hAnsiTheme="majorHAnsi" w:cstheme="majorHAnsi"/>
          <w:sz w:val="16"/>
        </w:rPr>
        <w:t>Kovel</w:t>
      </w:r>
      <w:proofErr w:type="spellEnd"/>
      <w:r w:rsidRPr="00CE11B7">
        <w:rPr>
          <w:rFonts w:asciiTheme="majorHAnsi" w:eastAsia="Calibri" w:hAnsiTheme="majorHAnsi" w:cstheme="majorHAnsi"/>
          <w:sz w:val="16"/>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CE11B7">
        <w:rPr>
          <w:rFonts w:asciiTheme="majorHAnsi" w:eastAsia="Calibri" w:hAnsiTheme="majorHAnsi" w:cstheme="majorHAnsi"/>
          <w:sz w:val="16"/>
        </w:rPr>
        <w:t>oating</w:t>
      </w:r>
      <w:proofErr w:type="spellEnd"/>
      <w:r w:rsidRPr="00CE11B7">
        <w:rPr>
          <w:rFonts w:asciiTheme="majorHAnsi" w:eastAsia="Calibri" w:hAnsiTheme="majorHAnsi" w:cstheme="majorHAnsi"/>
          <w:sz w:val="16"/>
        </w:rPr>
        <w:t>,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w:t>
      </w:r>
      <w:r w:rsidRPr="00F6721A">
        <w:rPr>
          <w:rStyle w:val="StyleUnderline"/>
          <w:rFonts w:cstheme="majorHAnsi"/>
        </w:rPr>
        <w:t xml:space="preserve"> and ends in discourse</w:t>
      </w:r>
      <w:r w:rsidRPr="00F6721A">
        <w:rPr>
          <w:rFonts w:asciiTheme="majorHAnsi" w:eastAsia="Calibri" w:hAnsiTheme="majorHAnsi" w:cstheme="majorHAnsi"/>
          <w:b/>
          <w:u w:val="single"/>
        </w:rPr>
        <w:t xml:space="preserve"> analysis a language</w:t>
      </w:r>
      <w:r w:rsidRPr="00CE11B7">
        <w:rPr>
          <w:rFonts w:asciiTheme="majorHAnsi" w:eastAsia="Calibri" w:hAnsiTheme="majorHAnsi" w:cstheme="majorHAnsi"/>
          <w:b/>
          <w:u w:val="single"/>
        </w:rPr>
        <w:t xml:space="preserv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w:t>
      </w:r>
      <w:proofErr w:type="spellStart"/>
      <w:r w:rsidRPr="00CE11B7">
        <w:rPr>
          <w:rFonts w:asciiTheme="majorHAnsi" w:eastAsia="Calibri" w:hAnsiTheme="majorHAnsi" w:cstheme="majorHAnsi"/>
          <w:sz w:val="16"/>
        </w:rPr>
        <w:t>ing</w:t>
      </w:r>
      <w:proofErr w:type="spellEnd"/>
      <w:r w:rsidRPr="00CE11B7">
        <w:rPr>
          <w:rFonts w:asciiTheme="majorHAnsi" w:eastAsia="Calibri" w:hAnsiTheme="majorHAnsi" w:cstheme="majorHAnsi"/>
          <w:sz w:val="16"/>
        </w:rPr>
        <w:t xml:space="preserve"> that psychoanalysis is a social theory. And, of course, in popular discourse, it is now a commonplace to hear of nations and societies spoken of in </w:t>
      </w:r>
      <w:proofErr w:type="spellStart"/>
      <w:r w:rsidRPr="00CE11B7">
        <w:rPr>
          <w:rFonts w:asciiTheme="majorHAnsi" w:eastAsia="Calibri" w:hAnsiTheme="majorHAnsi" w:cstheme="majorHAnsi"/>
          <w:sz w:val="16"/>
        </w:rPr>
        <w:t>personalised</w:t>
      </w:r>
      <w:proofErr w:type="spellEnd"/>
      <w:r w:rsidRPr="00CE11B7">
        <w:rPr>
          <w:rFonts w:asciiTheme="majorHAnsi" w:eastAsia="Calibri" w:hAnsiTheme="majorHAnsi" w:cstheme="majorHAnsi"/>
          <w:sz w:val="16"/>
        </w:rPr>
        <w:t xml:space="preserve">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F6721A">
        <w:rPr>
          <w:rStyle w:val="StyleUnderline"/>
          <w:rFonts w:cstheme="majorHAnsi"/>
        </w:rPr>
        <w:t>their</w:t>
      </w:r>
      <w:r w:rsidRPr="00F6721A">
        <w:rPr>
          <w:rFonts w:asciiTheme="majorHAnsi" w:eastAsia="Calibri" w:hAnsiTheme="majorHAnsi" w:cstheme="majorHAnsi"/>
          <w:b/>
          <w:u w:val="single"/>
        </w:rPr>
        <w:t xml:space="preserve"> </w:t>
      </w:r>
      <w:r w:rsidRPr="00E542DA">
        <w:rPr>
          <w:rStyle w:val="StyleUnderline"/>
          <w:rFonts w:cstheme="majorHAnsi"/>
          <w:highlight w:val="green"/>
        </w:rPr>
        <w:t xml:space="preserve">ideas in </w:t>
      </w:r>
      <w:r w:rsidRPr="00F6721A">
        <w:rPr>
          <w:rStyle w:val="StyleUnderline"/>
          <w:rFonts w:cstheme="majorHAnsi"/>
        </w:rPr>
        <w:t xml:space="preserve">the </w:t>
      </w:r>
      <w:r w:rsidRPr="00E542DA">
        <w:rPr>
          <w:rStyle w:val="StyleUnderline"/>
          <w:rFonts w:cstheme="majorHAnsi"/>
          <w:highlight w:val="green"/>
        </w:rPr>
        <w:t>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F6721A">
        <w:rPr>
          <w:rFonts w:asciiTheme="majorHAnsi" w:eastAsia="Calibri" w:hAnsiTheme="majorHAnsi" w:cstheme="majorHAnsi"/>
          <w:b/>
          <w:u w:val="single"/>
        </w:rPr>
        <w:t xml:space="preserve">such </w:t>
      </w:r>
      <w:r w:rsidRPr="00E542DA">
        <w:rPr>
          <w:rStyle w:val="StyleUnderline"/>
          <w:rFonts w:cstheme="majorHAnsi"/>
          <w:highlight w:val="green"/>
        </w:rPr>
        <w:t xml:space="preserve">verification </w:t>
      </w:r>
      <w:r w:rsidRPr="00F6721A">
        <w:rPr>
          <w:rStyle w:val="StyleUnderline"/>
          <w:rFonts w:cstheme="majorHAnsi"/>
        </w:rPr>
        <w:t>process</w:t>
      </w:r>
      <w:r w:rsidRPr="00CE11B7">
        <w:rPr>
          <w:rStyle w:val="StyleUnderline"/>
          <w:rFonts w:cstheme="majorHAnsi"/>
        </w:rPr>
        <w:t xml:space="preserve">, and the further one moves from the individual </w:t>
      </w:r>
      <w:r w:rsidRPr="00CE11B7">
        <w:rPr>
          <w:rFonts w:asciiTheme="majorHAnsi" w:eastAsia="Calibri" w:hAnsiTheme="majorHAnsi" w:cstheme="majorHAnsi"/>
          <w:b/>
          <w:u w:val="single"/>
        </w:rPr>
        <w:t xml:space="preserve">patient, </w:t>
      </w:r>
      <w:r w:rsidRPr="00CE11B7">
        <w:rPr>
          <w:rStyle w:val="StyleUnderline"/>
          <w:rFonts w:cstheme="majorHAnsi"/>
        </w:rPr>
        <w:t>the less purchase psychoanalytic</w:t>
      </w:r>
      <w:r w:rsidRPr="00CE11B7">
        <w:rPr>
          <w:rFonts w:asciiTheme="majorHAnsi" w:eastAsia="Calibri" w:hAnsiTheme="majorHAnsi" w:cstheme="majorHAnsi"/>
          <w:b/>
          <w:u w:val="single"/>
        </w:rPr>
        <w:t xml:space="preserve"> </w:t>
      </w:r>
      <w:r w:rsidRPr="00CE11B7">
        <w:rPr>
          <w:rStyle w:val="StyleUnderline"/>
          <w:rFonts w:cstheme="majorHAnsi"/>
        </w:rPr>
        <w:t xml:space="preserve">ideas </w:t>
      </w:r>
      <w:r w:rsidRPr="00F6721A">
        <w:rPr>
          <w:rStyle w:val="StyleUnderline"/>
          <w:rFonts w:cstheme="majorHAnsi"/>
        </w:rPr>
        <w:t>can</w:t>
      </w:r>
      <w:r w:rsidRPr="00F6721A">
        <w:rPr>
          <w:rFonts w:asciiTheme="majorHAnsi" w:eastAsia="Calibri" w:hAnsiTheme="majorHAnsi" w:cstheme="majorHAnsi"/>
          <w:b/>
          <w:u w:val="single"/>
        </w:rPr>
        <w:t xml:space="preserve"> </w:t>
      </w:r>
      <w:r w:rsidRPr="00F6721A">
        <w:rPr>
          <w:rStyle w:val="StyleUnderline"/>
          <w:rFonts w:cstheme="majorHAnsi"/>
        </w:rPr>
        <w:t>have</w:t>
      </w:r>
      <w:r w:rsidRPr="00F6721A">
        <w:rPr>
          <w:rFonts w:asciiTheme="majorHAnsi" w:eastAsia="Calibri" w:hAnsiTheme="majorHAnsi" w:cstheme="majorHAnsi"/>
          <w:b/>
          <w:u w:val="single"/>
        </w:rPr>
        <w:t xml:space="preserve">. </w:t>
      </w:r>
      <w:r w:rsidRPr="00F6721A">
        <w:rPr>
          <w:rStyle w:val="Emphasis"/>
          <w:rFonts w:cstheme="majorHAnsi"/>
        </w:rPr>
        <w:t xml:space="preserve">Outside the therapeutic encounter, </w:t>
      </w:r>
      <w:r w:rsidRPr="00E542DA">
        <w:rPr>
          <w:rStyle w:val="Emphasis"/>
          <w:rFonts w:cstheme="majorHAnsi"/>
          <w:highlight w:val="green"/>
        </w:rPr>
        <w:t xml:space="preserve">anything </w:t>
      </w:r>
      <w:r w:rsidRPr="00CE11B7">
        <w:rPr>
          <w:rStyle w:val="Emphasis"/>
          <w:rFonts w:cstheme="majorHAnsi"/>
        </w:rPr>
        <w:t xml:space="preserve">and everything </w:t>
      </w:r>
      <w:r w:rsidRPr="00E542DA">
        <w:rPr>
          <w:rStyle w:val="Emphasis"/>
          <w:rFonts w:cstheme="majorHAnsi"/>
          <w:highlight w:val="green"/>
        </w:rPr>
        <w:t>can be true</w:t>
      </w:r>
      <w:r w:rsidRPr="00CE11B7">
        <w:rPr>
          <w:rStyle w:val="Emphasis"/>
          <w:rFonts w:cstheme="majorHAnsi"/>
        </w:rPr>
        <w:t>, psychoanalytically speaking</w:t>
      </w:r>
      <w:r w:rsidRPr="00CE11B7">
        <w:rPr>
          <w:rStyle w:val="StyleUnderline"/>
          <w:rFonts w:cstheme="majorHAnsi"/>
        </w:rPr>
        <w:t>. But</w:t>
      </w:r>
      <w:r w:rsidRPr="00CE11B7">
        <w:rPr>
          <w:rFonts w:asciiTheme="majorHAnsi" w:eastAsia="Calibri" w:hAnsiTheme="majorHAnsi" w:cstheme="majorHAnsi"/>
          <w:b/>
          <w:u w:val="single"/>
        </w:rPr>
        <w:t xml:space="preserve"> </w:t>
      </w:r>
      <w:r w:rsidRPr="00CE11B7">
        <w:rPr>
          <w:rStyle w:val="StyleUnderline"/>
          <w:rFonts w:cstheme="majorHAnsi"/>
        </w:rPr>
        <w:t>if everything is true, then nothing can be false and therefore nothing can be true.</w:t>
      </w:r>
      <w:r w:rsidRPr="00CE11B7">
        <w:rPr>
          <w:rFonts w:asciiTheme="majorHAnsi" w:eastAsia="Calibri" w:hAnsiTheme="majorHAnsi" w:cstheme="majorHAnsi"/>
          <w:sz w:val="16"/>
        </w:rPr>
        <w:t xml:space="preserve"> An example of Cohen's method is to be found in his 1993 working paper, `Home rules', subtitled `Some </w:t>
      </w:r>
      <w:proofErr w:type="spellStart"/>
      <w:r w:rsidRPr="00CE11B7">
        <w:rPr>
          <w:rFonts w:asciiTheme="majorHAnsi" w:eastAsia="Calibri" w:hAnsiTheme="majorHAnsi" w:cstheme="majorHAnsi"/>
          <w:sz w:val="16"/>
        </w:rPr>
        <w:t>re¯ections</w:t>
      </w:r>
      <w:proofErr w:type="spellEnd"/>
      <w:r w:rsidRPr="00CE11B7">
        <w:rPr>
          <w:rFonts w:asciiTheme="majorHAnsi" w:eastAsia="Calibri" w:hAnsiTheme="majorHAnsi" w:cstheme="majorHAnsi"/>
          <w:sz w:val="16"/>
        </w:rPr>
        <w:t xml:space="preserve"> on racism and nation- </w:t>
      </w:r>
      <w:proofErr w:type="spellStart"/>
      <w:r w:rsidRPr="00CE11B7">
        <w:rPr>
          <w:rFonts w:asciiTheme="majorHAnsi" w:eastAsia="Calibri" w:hAnsiTheme="majorHAnsi" w:cstheme="majorHAnsi"/>
          <w:sz w:val="16"/>
        </w:rPr>
        <w:t>alism</w:t>
      </w:r>
      <w:proofErr w:type="spellEnd"/>
      <w:r w:rsidRPr="00CE11B7">
        <w:rPr>
          <w:rFonts w:asciiTheme="majorHAnsi" w:eastAsia="Calibri" w:hAnsiTheme="majorHAnsi" w:cstheme="majorHAnsi"/>
          <w:sz w:val="16"/>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CE11B7">
        <w:rPr>
          <w:rStyle w:val="StyleUnderline"/>
          <w:rFonts w:cstheme="majorHAnsi"/>
        </w:rPr>
        <w:t>a kind of free association, mixed with deconstruction, leads not to analysis, not even to psychoanalysis, but to . . . well, just more free association, an endless, indeed one might say pointless, play on words. This approach</w:t>
      </w:r>
      <w:r w:rsidRPr="00CE11B7">
        <w:rPr>
          <w:rFonts w:asciiTheme="majorHAnsi" w:eastAsia="Calibri" w:hAnsiTheme="majorHAnsi" w:cstheme="majorHAnsi"/>
          <w:sz w:val="16"/>
        </w:rPr>
        <w:t xml:space="preserve"> may well throw up some interesting associations along the way, connections one had never thought of but it </w:t>
      </w:r>
      <w:r w:rsidRPr="00CE11B7">
        <w:rPr>
          <w:rStyle w:val="StyleUnderline"/>
          <w:rFonts w:cstheme="majorHAnsi"/>
        </w:rPr>
        <w:t xml:space="preserve">is </w:t>
      </w:r>
      <w:r w:rsidRPr="00CE11B7">
        <w:rPr>
          <w:rStyle w:val="Emphasis"/>
          <w:rFonts w:cstheme="majorHAnsi"/>
        </w:rPr>
        <w:t>not to be confused with political analysis</w:t>
      </w:r>
      <w:r w:rsidRPr="00CE11B7">
        <w:rPr>
          <w:rFonts w:asciiTheme="majorHAnsi" w:eastAsia="Calibri" w:hAnsiTheme="majorHAnsi" w:cstheme="majorHAnsi"/>
          <w:sz w:val="16"/>
        </w:rPr>
        <w:t>. In `Home rules', anything and everything to do with `home' can and does ®</w:t>
      </w:r>
      <w:proofErr w:type="spellStart"/>
      <w:r w:rsidRPr="00CE11B7">
        <w:rPr>
          <w:rFonts w:asciiTheme="majorHAnsi" w:eastAsia="Calibri" w:hAnsiTheme="majorHAnsi" w:cstheme="majorHAnsi"/>
          <w:sz w:val="16"/>
        </w:rPr>
        <w:t>nd</w:t>
      </w:r>
      <w:proofErr w:type="spellEnd"/>
      <w:r w:rsidRPr="00CE11B7">
        <w:rPr>
          <w:rFonts w:asciiTheme="majorHAnsi" w:eastAsia="Calibri" w:hAnsiTheme="majorHAnsi" w:cstheme="majorHAnsi"/>
          <w:sz w:val="16"/>
        </w:rPr>
        <w:t xml:space="preserve"> a place here and, as I indicated above, even the popular ®</w:t>
      </w:r>
      <w:proofErr w:type="spellStart"/>
      <w:r w:rsidRPr="00CE11B7">
        <w:rPr>
          <w:rFonts w:asciiTheme="majorHAnsi" w:eastAsia="Calibri" w:hAnsiTheme="majorHAnsi" w:cstheme="majorHAnsi"/>
          <w:sz w:val="16"/>
        </w:rPr>
        <w:t>lm</w:t>
      </w:r>
      <w:proofErr w:type="spellEnd"/>
      <w:r w:rsidRPr="00CE11B7">
        <w:rPr>
          <w:rFonts w:asciiTheme="majorHAnsi" w:eastAsia="Calibri" w:hAnsiTheme="majorHAnsi" w:cstheme="majorHAnsi"/>
          <w:sz w:val="16"/>
        </w:rPr>
        <w:t xml:space="preserve"> Home Alone is pressed into service as a story about `racial' invasion.</w:t>
      </w:r>
    </w:p>
    <w:p w14:paraId="45995ACD" w14:textId="77777777" w:rsidR="00CB759B" w:rsidRPr="009B614F" w:rsidRDefault="00CB759B" w:rsidP="00CB759B"/>
    <w:p w14:paraId="273D4729" w14:textId="77777777" w:rsidR="00CB759B" w:rsidRPr="009B614F" w:rsidRDefault="00CB759B" w:rsidP="00CB759B">
      <w:pPr>
        <w:pStyle w:val="Heading4"/>
        <w:rPr>
          <w:rFonts w:cs="Calibri"/>
          <w:u w:val="single"/>
        </w:rPr>
      </w:pPr>
      <w:r w:rsidRPr="009B614F">
        <w:rPr>
          <w:rFonts w:cs="Calibri"/>
        </w:rPr>
        <w:t>The world is getting better for folks with disabilities, the ADA and other innovations prove that institutional progress is possible</w:t>
      </w:r>
      <w:r w:rsidRPr="009B614F">
        <w:rPr>
          <w:rFonts w:cs="Calibri"/>
          <w:u w:val="single"/>
        </w:rPr>
        <w:t>, additionally link turns the K since it proves futurism is good</w:t>
      </w:r>
    </w:p>
    <w:p w14:paraId="74DFBDD1" w14:textId="77777777" w:rsidR="00CB759B" w:rsidRPr="009B614F" w:rsidRDefault="00CB759B" w:rsidP="00CB759B">
      <w:r w:rsidRPr="009B614F">
        <w:t xml:space="preserve">Lee </w:t>
      </w:r>
      <w:r w:rsidRPr="009B614F">
        <w:rPr>
          <w:rStyle w:val="Style13ptBold"/>
        </w:rPr>
        <w:t>Lawrence</w:t>
      </w:r>
      <w:r w:rsidRPr="009B614F">
        <w:t xml:space="preserve">, Christian Science Monitor, “Possibility unbound: 25 years of progress for those with disability,” </w:t>
      </w:r>
      <w:r w:rsidRPr="009B614F">
        <w:rPr>
          <w:rStyle w:val="Style13ptBold"/>
        </w:rPr>
        <w:t>’14</w:t>
      </w:r>
      <w:r w:rsidRPr="009B614F">
        <w:t>, http://www.csmonitor.com/USA/Society/2014/1116/Possibility-unbound-25-years-of-progress-for-those-with-disability</w:t>
      </w:r>
    </w:p>
    <w:p w14:paraId="4681F788" w14:textId="77777777" w:rsidR="00CB759B" w:rsidRPr="009B614F" w:rsidRDefault="00CB759B" w:rsidP="00CB759B">
      <w:pPr>
        <w:rPr>
          <w:u w:val="single"/>
        </w:rPr>
      </w:pPr>
      <w:r w:rsidRPr="009B614F">
        <w:rPr>
          <w:u w:val="single"/>
        </w:rPr>
        <w:t>There is no question</w:t>
      </w:r>
      <w:r w:rsidRPr="009B614F">
        <w:t xml:space="preserve"> that, </w:t>
      </w:r>
      <w:r w:rsidRPr="009B614F">
        <w:rPr>
          <w:u w:val="single"/>
        </w:rPr>
        <w:t>to many with impairments</w:t>
      </w:r>
      <w:r w:rsidRPr="009B614F">
        <w:t xml:space="preserve">, </w:t>
      </w:r>
      <w:r w:rsidRPr="009B614F">
        <w:rPr>
          <w:b/>
          <w:u w:val="single"/>
        </w:rPr>
        <w:t>the modern world can still prove a daunting and sometimes downright inhospitable place</w:t>
      </w:r>
      <w:r w:rsidRPr="009B614F">
        <w:t xml:space="preserve">. </w:t>
      </w:r>
      <w:r w:rsidRPr="009B614F">
        <w:rPr>
          <w:b/>
          <w:u w:val="single"/>
        </w:rPr>
        <w:t>But</w:t>
      </w:r>
      <w:r w:rsidRPr="009B614F">
        <w:rPr>
          <w:u w:val="single"/>
        </w:rPr>
        <w:t xml:space="preserve"> nearly </w:t>
      </w:r>
      <w:r w:rsidRPr="009B614F">
        <w:rPr>
          <w:b/>
          <w:u w:val="single"/>
        </w:rPr>
        <w:t>25 years after</w:t>
      </w:r>
      <w:r w:rsidRPr="009B614F">
        <w:t xml:space="preserve"> President George H.W. </w:t>
      </w:r>
      <w:r w:rsidRPr="009B614F">
        <w:rPr>
          <w:u w:val="single"/>
        </w:rPr>
        <w:t>Bush signed</w:t>
      </w:r>
      <w:r w:rsidRPr="009B614F">
        <w:t xml:space="preserve"> </w:t>
      </w:r>
      <w:r w:rsidRPr="009B614F">
        <w:rPr>
          <w:u w:val="single"/>
        </w:rPr>
        <w:t xml:space="preserve">the </w:t>
      </w:r>
      <w:r w:rsidRPr="009B614F">
        <w:t>Americans with Disabilities Act (</w:t>
      </w:r>
      <w:r w:rsidRPr="009B614F">
        <w:rPr>
          <w:b/>
          <w:highlight w:val="green"/>
          <w:u w:val="single"/>
        </w:rPr>
        <w:t>ADA</w:t>
      </w:r>
      <w:r w:rsidRPr="009B614F">
        <w:t xml:space="preserve">), </w:t>
      </w:r>
      <w:r w:rsidRPr="009B614F">
        <w:rPr>
          <w:b/>
          <w:highlight w:val="green"/>
          <w:u w:val="single"/>
        </w:rPr>
        <w:t>an increasing number</w:t>
      </w:r>
      <w:r w:rsidRPr="009B614F">
        <w:rPr>
          <w:b/>
          <w:u w:val="single"/>
        </w:rPr>
        <w:t xml:space="preserve"> in the United States </w:t>
      </w:r>
      <w:r w:rsidRPr="009B614F">
        <w:rPr>
          <w:b/>
          <w:highlight w:val="green"/>
          <w:u w:val="single"/>
        </w:rPr>
        <w:t xml:space="preserve">are </w:t>
      </w:r>
      <w:r w:rsidRPr="009B614F">
        <w:rPr>
          <w:b/>
          <w:u w:val="single"/>
        </w:rPr>
        <w:t xml:space="preserve">living </w:t>
      </w:r>
      <w:r w:rsidRPr="009B614F">
        <w:rPr>
          <w:rStyle w:val="Emphasis"/>
        </w:rPr>
        <w:t xml:space="preserve">more </w:t>
      </w:r>
      <w:r w:rsidRPr="009B614F">
        <w:rPr>
          <w:rStyle w:val="Emphasis"/>
          <w:highlight w:val="green"/>
        </w:rPr>
        <w:t>empowered</w:t>
      </w:r>
      <w:r w:rsidRPr="009B614F">
        <w:rPr>
          <w:rStyle w:val="Emphasis"/>
        </w:rPr>
        <w:t>, less restricted lives.</w:t>
      </w:r>
      <w:r w:rsidRPr="009B614F">
        <w:rPr>
          <w:b/>
          <w:u w:val="single"/>
        </w:rPr>
        <w:t xml:space="preserve"> </w:t>
      </w:r>
      <w:r w:rsidRPr="009B614F">
        <w:t xml:space="preserve">The telecommunications </w:t>
      </w:r>
      <w:r w:rsidRPr="009B614F">
        <w:rPr>
          <w:u w:val="single"/>
        </w:rPr>
        <w:t>infrastructure and</w:t>
      </w:r>
      <w:r w:rsidRPr="009B614F">
        <w:t xml:space="preserve"> all those man-</w:t>
      </w:r>
      <w:r w:rsidRPr="009B614F">
        <w:rPr>
          <w:u w:val="single"/>
        </w:rPr>
        <w:t xml:space="preserve">made </w:t>
      </w:r>
      <w:r w:rsidRPr="009B614F">
        <w:rPr>
          <w:b/>
          <w:highlight w:val="green"/>
          <w:u w:val="single"/>
        </w:rPr>
        <w:t>spaces</w:t>
      </w:r>
      <w:r w:rsidRPr="009B614F">
        <w:t xml:space="preserve"> collectively </w:t>
      </w:r>
      <w:r w:rsidRPr="009B614F">
        <w:rPr>
          <w:u w:val="single"/>
        </w:rPr>
        <w:t>referred to as “the built environment”</w:t>
      </w:r>
      <w:r w:rsidRPr="009B614F">
        <w:t xml:space="preserve"> – which includes cities, architecture, transportation, even parks – “</w:t>
      </w:r>
      <w:r w:rsidRPr="009B614F">
        <w:rPr>
          <w:b/>
          <w:highlight w:val="green"/>
          <w:u w:val="single"/>
        </w:rPr>
        <w:t xml:space="preserve">are </w:t>
      </w:r>
      <w:r w:rsidRPr="009B614F">
        <w:rPr>
          <w:b/>
          <w:u w:val="single"/>
        </w:rPr>
        <w:t xml:space="preserve">dramatically </w:t>
      </w:r>
      <w:r w:rsidRPr="009B614F">
        <w:rPr>
          <w:b/>
          <w:highlight w:val="green"/>
          <w:u w:val="single"/>
        </w:rPr>
        <w:t>more accessible</w:t>
      </w:r>
      <w:r w:rsidRPr="009B614F">
        <w:t xml:space="preserve"> </w:t>
      </w:r>
      <w:r w:rsidRPr="009B614F">
        <w:rPr>
          <w:b/>
          <w:u w:val="single"/>
        </w:rPr>
        <w:t>today than they were in 1990</w:t>
      </w:r>
      <w:r w:rsidRPr="009B614F">
        <w:t xml:space="preserve"> when they passed the ADA,” </w:t>
      </w:r>
      <w:r w:rsidRPr="009B614F">
        <w:rPr>
          <w:u w:val="single"/>
        </w:rPr>
        <w:t xml:space="preserve">says </w:t>
      </w:r>
      <w:r w:rsidRPr="009B614F">
        <w:t xml:space="preserve">Andrew </w:t>
      </w:r>
      <w:proofErr w:type="spellStart"/>
      <w:r w:rsidRPr="009B614F">
        <w:rPr>
          <w:u w:val="single"/>
        </w:rPr>
        <w:t>Imparato</w:t>
      </w:r>
      <w:proofErr w:type="spellEnd"/>
      <w:r w:rsidRPr="009B614F">
        <w:t xml:space="preserve">, executive director of the Association of University Centers on Disabilities and former president of the American Association of People with Disabilities. </w:t>
      </w:r>
      <w:r w:rsidRPr="009B614F">
        <w:rPr>
          <w:b/>
          <w:highlight w:val="green"/>
          <w:u w:val="single"/>
        </w:rPr>
        <w:t>Services</w:t>
      </w:r>
      <w:r w:rsidRPr="009B614F">
        <w:rPr>
          <w:u w:val="single"/>
        </w:rPr>
        <w:t>, too,</w:t>
      </w:r>
      <w:r w:rsidRPr="009B614F">
        <w:t xml:space="preserve"> have </w:t>
      </w:r>
      <w:r w:rsidRPr="009B614F">
        <w:rPr>
          <w:b/>
          <w:highlight w:val="green"/>
          <w:u w:val="single"/>
        </w:rPr>
        <w:t>expanded</w:t>
      </w:r>
      <w:r w:rsidRPr="009B614F">
        <w:rPr>
          <w:u w:val="single"/>
        </w:rPr>
        <w:t xml:space="preserve">, </w:t>
      </w:r>
      <w:r w:rsidRPr="009B614F">
        <w:rPr>
          <w:b/>
          <w:u w:val="single"/>
        </w:rPr>
        <w:t xml:space="preserve">from </w:t>
      </w:r>
      <w:r w:rsidRPr="009B614F">
        <w:rPr>
          <w:b/>
          <w:highlight w:val="green"/>
          <w:u w:val="single"/>
        </w:rPr>
        <w:t>transit systems</w:t>
      </w:r>
      <w:r w:rsidRPr="009B614F">
        <w:rPr>
          <w:u w:val="single"/>
        </w:rPr>
        <w:t xml:space="preserve"> offering riders with disabilities free familiarization and safety programs to </w:t>
      </w:r>
      <w:r w:rsidRPr="009B614F">
        <w:rPr>
          <w:b/>
          <w:u w:val="single"/>
        </w:rPr>
        <w:t>specialized guides</w:t>
      </w:r>
      <w:r w:rsidRPr="009B614F">
        <w:rPr>
          <w:u w:val="single"/>
        </w:rPr>
        <w:t xml:space="preserve"> at museums </w:t>
      </w:r>
      <w:r w:rsidRPr="009B614F">
        <w:rPr>
          <w:b/>
          <w:u w:val="single"/>
        </w:rPr>
        <w:t>to</w:t>
      </w:r>
      <w:r w:rsidRPr="009B614F">
        <w:rPr>
          <w:u w:val="single"/>
        </w:rPr>
        <w:t xml:space="preserve"> a growing number of designers developing </w:t>
      </w:r>
      <w:r w:rsidRPr="009B614F">
        <w:rPr>
          <w:b/>
          <w:u w:val="single"/>
        </w:rPr>
        <w:t>clothing</w:t>
      </w:r>
      <w:r w:rsidRPr="009B614F">
        <w:rPr>
          <w:u w:val="single"/>
        </w:rPr>
        <w:t xml:space="preserve">  with a variety of specific needs in mind.</w:t>
      </w:r>
      <w:r w:rsidRPr="009B614F">
        <w:t xml:space="preserve"> </w:t>
      </w:r>
      <w:r w:rsidRPr="009B614F">
        <w:rPr>
          <w:b/>
          <w:u w:val="single"/>
        </w:rPr>
        <w:t>The ADA</w:t>
      </w:r>
      <w:r w:rsidRPr="009B614F">
        <w:t xml:space="preserve"> – “our crowning achievement,” as Mr. </w:t>
      </w:r>
      <w:proofErr w:type="spellStart"/>
      <w:r w:rsidRPr="009B614F">
        <w:t>Imparato</w:t>
      </w:r>
      <w:proofErr w:type="spellEnd"/>
      <w:r w:rsidRPr="009B614F">
        <w:t xml:space="preserve"> calls it – </w:t>
      </w:r>
      <w:r w:rsidRPr="009B614F">
        <w:rPr>
          <w:b/>
          <w:u w:val="single"/>
        </w:rPr>
        <w:t xml:space="preserve">set the country on a </w:t>
      </w:r>
      <w:r w:rsidRPr="009B614F">
        <w:rPr>
          <w:rStyle w:val="Emphasis"/>
        </w:rPr>
        <w:t>new course.</w:t>
      </w:r>
      <w:r w:rsidRPr="009B614F">
        <w:t xml:space="preserve"> </w:t>
      </w:r>
      <w:r w:rsidRPr="009B614F">
        <w:rPr>
          <w:u w:val="single"/>
        </w:rPr>
        <w:t>Those who have come of age since 1990 have “grown up in more integrated settings and generally have higher expectations for what is possible for people with disabilities to achieve</w:t>
      </w:r>
      <w:r w:rsidRPr="009B614F">
        <w:t xml:space="preserve"> in work and in life </w:t>
      </w:r>
      <w:r w:rsidRPr="009B614F">
        <w:rPr>
          <w:u w:val="single"/>
        </w:rPr>
        <w:t>than did the generations that came before them</w:t>
      </w:r>
      <w:r w:rsidRPr="009B614F">
        <w:t xml:space="preserve">,” </w:t>
      </w:r>
      <w:proofErr w:type="spellStart"/>
      <w:r w:rsidRPr="009B614F">
        <w:t>Imparato</w:t>
      </w:r>
      <w:proofErr w:type="spellEnd"/>
      <w:r w:rsidRPr="009B614F">
        <w:t xml:space="preserve"> says. </w:t>
      </w:r>
      <w:r w:rsidRPr="009B614F">
        <w:rPr>
          <w:b/>
          <w:u w:val="single"/>
        </w:rPr>
        <w:t xml:space="preserve">Advances in technology have triggered a </w:t>
      </w:r>
      <w:r w:rsidRPr="009B614F">
        <w:rPr>
          <w:rStyle w:val="Emphasis"/>
        </w:rPr>
        <w:t>sea change</w:t>
      </w:r>
      <w:r w:rsidRPr="009B614F">
        <w:t xml:space="preserve">. </w:t>
      </w:r>
      <w:r w:rsidRPr="009B614F">
        <w:rPr>
          <w:b/>
          <w:u w:val="single"/>
        </w:rPr>
        <w:t xml:space="preserve">Mainstream </w:t>
      </w:r>
      <w:r w:rsidRPr="009B614F">
        <w:rPr>
          <w:b/>
          <w:highlight w:val="green"/>
          <w:u w:val="single"/>
        </w:rPr>
        <w:t>innovations</w:t>
      </w:r>
      <w:r w:rsidRPr="009B614F">
        <w:t xml:space="preserve"> such as Siri </w:t>
      </w:r>
      <w:r w:rsidRPr="009B614F">
        <w:rPr>
          <w:u w:val="single"/>
        </w:rPr>
        <w:t>double as assistive technologies</w:t>
      </w:r>
      <w:r w:rsidRPr="009B614F">
        <w:t xml:space="preserve">, while </w:t>
      </w:r>
      <w:r w:rsidRPr="009B614F">
        <w:rPr>
          <w:u w:val="single"/>
        </w:rPr>
        <w:t>robotics</w:t>
      </w:r>
      <w:r w:rsidRPr="009B614F">
        <w:t xml:space="preserve">, </w:t>
      </w:r>
      <w:r w:rsidRPr="009B614F">
        <w:rPr>
          <w:u w:val="single"/>
        </w:rPr>
        <w:t>bionics</w:t>
      </w:r>
      <w:r w:rsidRPr="009B614F">
        <w:t xml:space="preserve">, </w:t>
      </w:r>
      <w:r w:rsidRPr="009B614F">
        <w:rPr>
          <w:u w:val="single"/>
        </w:rPr>
        <w:t xml:space="preserve">and 3-D printers have </w:t>
      </w:r>
      <w:r w:rsidRPr="009B614F">
        <w:rPr>
          <w:b/>
          <w:highlight w:val="green"/>
          <w:u w:val="single"/>
        </w:rPr>
        <w:t>revolutionized</w:t>
      </w:r>
      <w:r w:rsidRPr="009B614F">
        <w:t xml:space="preserve"> the </w:t>
      </w:r>
      <w:r w:rsidRPr="009B614F">
        <w:rPr>
          <w:b/>
          <w:highlight w:val="green"/>
          <w:u w:val="single"/>
        </w:rPr>
        <w:t xml:space="preserve">design and manufacture </w:t>
      </w:r>
      <w:r w:rsidRPr="009B614F">
        <w:rPr>
          <w:b/>
          <w:u w:val="single"/>
        </w:rPr>
        <w:t>of prostheses</w:t>
      </w:r>
      <w:r w:rsidRPr="009B614F">
        <w:rPr>
          <w:u w:val="single"/>
        </w:rPr>
        <w:t>.</w:t>
      </w:r>
      <w:r w:rsidRPr="009B614F">
        <w:t xml:space="preserve"> And mobile phones and tablets have opened an entirely new field: apps. </w:t>
      </w:r>
      <w:r w:rsidRPr="009B614F">
        <w:rPr>
          <w:u w:val="single"/>
        </w:rPr>
        <w:t xml:space="preserve">An ever-growing list of applications ranges from </w:t>
      </w:r>
      <w:r w:rsidRPr="009B614F">
        <w:rPr>
          <w:b/>
          <w:highlight w:val="green"/>
          <w:u w:val="single"/>
        </w:rPr>
        <w:t>hearing aids</w:t>
      </w:r>
      <w:r w:rsidRPr="009B614F">
        <w:rPr>
          <w:u w:val="single"/>
        </w:rPr>
        <w:t xml:space="preserve"> to </w:t>
      </w:r>
      <w:r w:rsidRPr="009B614F">
        <w:rPr>
          <w:b/>
          <w:highlight w:val="green"/>
          <w:u w:val="single"/>
        </w:rPr>
        <w:t>maps</w:t>
      </w:r>
      <w:r w:rsidRPr="009B614F">
        <w:rPr>
          <w:u w:val="single"/>
        </w:rPr>
        <w:t xml:space="preserve"> for people with low vision to communications methods for children with autism. Looking forward, </w:t>
      </w:r>
      <w:r w:rsidRPr="009B614F">
        <w:rPr>
          <w:b/>
          <w:u w:val="single"/>
        </w:rPr>
        <w:t>experts point to another major factor in advancing quality of life</w:t>
      </w:r>
      <w:r w:rsidRPr="009B614F">
        <w:t xml:space="preserve">: </w:t>
      </w:r>
      <w:r w:rsidRPr="009B614F">
        <w:rPr>
          <w:b/>
          <w:u w:val="single"/>
        </w:rPr>
        <w:t>the bubble of aging baby boomers</w:t>
      </w:r>
      <w:r w:rsidRPr="009B614F">
        <w:t xml:space="preserve">. </w:t>
      </w:r>
      <w:r w:rsidRPr="009B614F">
        <w:rPr>
          <w:u w:val="single"/>
        </w:rPr>
        <w:t>Among people under 65, an estimated 8.5 to 14 percent have a disability</w:t>
      </w:r>
      <w:r w:rsidRPr="009B614F">
        <w:t xml:space="preserve">. </w:t>
      </w:r>
      <w:r w:rsidRPr="009B614F">
        <w:rPr>
          <w:b/>
          <w:u w:val="single"/>
        </w:rPr>
        <w:t>In the over-65</w:t>
      </w:r>
      <w:r w:rsidRPr="009B614F">
        <w:rPr>
          <w:u w:val="single"/>
        </w:rPr>
        <w:t xml:space="preserve"> </w:t>
      </w:r>
      <w:r w:rsidRPr="009B614F">
        <w:rPr>
          <w:b/>
          <w:u w:val="single"/>
        </w:rPr>
        <w:t>population, some estimates are</w:t>
      </w:r>
      <w:r w:rsidRPr="009B614F">
        <w:t xml:space="preserve"> as high as </w:t>
      </w:r>
      <w:r w:rsidRPr="009B614F">
        <w:rPr>
          <w:b/>
          <w:u w:val="single"/>
        </w:rPr>
        <w:t xml:space="preserve">50 percent. </w:t>
      </w:r>
      <w:r w:rsidRPr="009B614F">
        <w:rPr>
          <w:u w:val="single"/>
        </w:rPr>
        <w:t>Just as baby boomers</w:t>
      </w:r>
      <w:r w:rsidRPr="009B614F">
        <w:t xml:space="preserve"> have </w:t>
      </w:r>
      <w:r w:rsidRPr="009B614F">
        <w:rPr>
          <w:u w:val="single"/>
        </w:rPr>
        <w:t>set trends in everything from spending habits to dating and child rearing,</w:t>
      </w:r>
      <w:r w:rsidRPr="009B614F">
        <w:t xml:space="preserve"> </w:t>
      </w:r>
      <w:r w:rsidRPr="009B614F">
        <w:rPr>
          <w:b/>
          <w:u w:val="single"/>
        </w:rPr>
        <w:t>boomers with disabilities</w:t>
      </w:r>
      <w:r w:rsidRPr="009B614F">
        <w:t xml:space="preserve"> </w:t>
      </w:r>
      <w:r w:rsidRPr="009B614F">
        <w:rPr>
          <w:b/>
          <w:u w:val="single"/>
        </w:rPr>
        <w:t>are</w:t>
      </w:r>
      <w:r w:rsidRPr="009B614F">
        <w:rPr>
          <w:u w:val="single"/>
        </w:rPr>
        <w:t xml:space="preserve"> </w:t>
      </w:r>
      <w:r w:rsidRPr="009B614F">
        <w:rPr>
          <w:b/>
          <w:u w:val="single"/>
        </w:rPr>
        <w:t>not going to scurry off to the margins of society</w:t>
      </w:r>
      <w:r w:rsidRPr="009B614F">
        <w:t xml:space="preserve">. </w:t>
      </w:r>
      <w:r w:rsidRPr="009B614F">
        <w:rPr>
          <w:b/>
          <w:u w:val="single"/>
        </w:rPr>
        <w:t xml:space="preserve">They’re going to </w:t>
      </w:r>
      <w:r w:rsidRPr="009B614F">
        <w:rPr>
          <w:rStyle w:val="Emphasis"/>
        </w:rPr>
        <w:t>demand</w:t>
      </w:r>
      <w:r w:rsidRPr="009B614F">
        <w:t xml:space="preserve"> </w:t>
      </w:r>
      <w:r w:rsidRPr="009B614F">
        <w:rPr>
          <w:b/>
          <w:u w:val="single"/>
        </w:rPr>
        <w:t>services and products.</w:t>
      </w:r>
      <w:r w:rsidRPr="009B614F">
        <w:t xml:space="preserve"> Many believe </w:t>
      </w:r>
      <w:r w:rsidRPr="009B614F">
        <w:rPr>
          <w:u w:val="single"/>
        </w:rPr>
        <w:t>this will benefit society at large</w:t>
      </w:r>
      <w:r w:rsidRPr="009B614F">
        <w:t xml:space="preserve">. </w:t>
      </w:r>
      <w:r w:rsidRPr="009B614F">
        <w:rPr>
          <w:u w:val="single"/>
        </w:rPr>
        <w:t>At the Indiana Institute on Disability and Community</w:t>
      </w:r>
      <w:r w:rsidRPr="009B614F">
        <w:t xml:space="preserve">, Phil </w:t>
      </w:r>
      <w:r w:rsidRPr="009B614F">
        <w:rPr>
          <w:u w:val="single"/>
        </w:rPr>
        <w:t>Stafford talks about progress “on the cultural front</w:t>
      </w:r>
      <w:r w:rsidRPr="009B614F">
        <w:t xml:space="preserve"> .... I think that </w:t>
      </w:r>
      <w:r w:rsidRPr="009B614F">
        <w:rPr>
          <w:u w:val="single"/>
        </w:rPr>
        <w:t>those without disabilities have a</w:t>
      </w:r>
      <w:r w:rsidRPr="009B614F">
        <w:t xml:space="preserve"> kind of a </w:t>
      </w:r>
      <w:r w:rsidRPr="009B614F">
        <w:rPr>
          <w:u w:val="single"/>
        </w:rPr>
        <w:t>taken-for-granted perspective on the world</w:t>
      </w:r>
      <w:r w:rsidRPr="009B614F">
        <w:t xml:space="preserve"> that </w:t>
      </w:r>
      <w:r w:rsidRPr="009B614F">
        <w:rPr>
          <w:u w:val="single"/>
        </w:rPr>
        <w:t xml:space="preserve">we are shocked out of when we understand what daily barriers people might encounter.” </w:t>
      </w:r>
      <w:r w:rsidRPr="009B614F">
        <w:t xml:space="preserve">This might be an announcement some can’t hear, a website others can’t access, or doorknobs yet others can’t grasp. </w:t>
      </w:r>
      <w:r w:rsidRPr="009B614F">
        <w:rPr>
          <w:u w:val="single"/>
        </w:rPr>
        <w:t>The light goes on</w:t>
      </w:r>
      <w:r w:rsidRPr="009B614F">
        <w:t xml:space="preserve">, Mr. Stafford says, </w:t>
      </w:r>
      <w:r w:rsidRPr="009B614F">
        <w:rPr>
          <w:u w:val="single"/>
        </w:rPr>
        <w:t>when people see “someone use their elbow to open a door that has a lever handle</w:t>
      </w:r>
      <w:r w:rsidRPr="009B614F">
        <w:t xml:space="preserve">. </w:t>
      </w:r>
      <w:r w:rsidRPr="009B614F">
        <w:rPr>
          <w:u w:val="single"/>
        </w:rPr>
        <w:t>People might say</w:t>
      </w:r>
      <w:r w:rsidRPr="009B614F">
        <w:t xml:space="preserve"> ‘</w:t>
      </w:r>
      <w:r w:rsidRPr="009B614F">
        <w:rPr>
          <w:u w:val="single"/>
        </w:rPr>
        <w:t>I never thought of that.</w:t>
      </w:r>
      <w:r w:rsidRPr="009B614F">
        <w:t xml:space="preserve">’ It’s not great world-shaking change, but </w:t>
      </w:r>
      <w:r w:rsidRPr="009B614F">
        <w:rPr>
          <w:u w:val="single"/>
        </w:rPr>
        <w:t xml:space="preserve">it’s those minor encounters that </w:t>
      </w:r>
      <w:r w:rsidRPr="009B614F">
        <w:rPr>
          <w:b/>
          <w:u w:val="single"/>
        </w:rPr>
        <w:t>make us aware.”</w:t>
      </w:r>
      <w:r w:rsidRPr="009B614F">
        <w:rPr>
          <w:u w:val="single"/>
        </w:rPr>
        <w:t xml:space="preserve"> </w:t>
      </w:r>
    </w:p>
    <w:p w14:paraId="0301F8F2" w14:textId="77777777" w:rsidR="00CB759B" w:rsidRPr="009B614F" w:rsidRDefault="00CB759B" w:rsidP="00CB759B">
      <w:pPr>
        <w:pStyle w:val="Heading4"/>
        <w:rPr>
          <w:rFonts w:cs="Calibri"/>
        </w:rPr>
      </w:pPr>
      <w:r w:rsidRPr="009B614F">
        <w:rPr>
          <w:rStyle w:val="Emphasis"/>
          <w:b/>
          <w:iCs/>
          <w:sz w:val="26"/>
          <w:u w:val="none"/>
        </w:rPr>
        <w:t>Relationships can occur between able and disabled people so instances of disgust and pity are not all that encompass relations towards disability</w:t>
      </w:r>
    </w:p>
    <w:p w14:paraId="7DB81BE6" w14:textId="77777777" w:rsidR="00CB759B" w:rsidRPr="006460B6" w:rsidRDefault="00CB759B" w:rsidP="00CB759B">
      <w:pPr>
        <w:rPr>
          <w:u w:val="single"/>
        </w:rPr>
      </w:pPr>
    </w:p>
    <w:p w14:paraId="6BAD6916" w14:textId="77777777" w:rsidR="00CB759B" w:rsidRPr="0029163B" w:rsidRDefault="00CB759B" w:rsidP="00CB759B"/>
    <w:p w14:paraId="76A5571E" w14:textId="77777777" w:rsidR="00CB759B" w:rsidRPr="00B55AD5" w:rsidRDefault="00CB759B" w:rsidP="00CB759B"/>
    <w:bookmarkEnd w:id="0"/>
    <w:p w14:paraId="7AFF74E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026118187616"/>
    <w:docVar w:name="VerbatimVersion" w:val="5.1"/>
  </w:docVars>
  <w:rsids>
    <w:rsidRoot w:val="00CB759B"/>
    <w:rsid w:val="000139A3"/>
    <w:rsid w:val="00065A82"/>
    <w:rsid w:val="00100833"/>
    <w:rsid w:val="00104529"/>
    <w:rsid w:val="00105942"/>
    <w:rsid w:val="00107396"/>
    <w:rsid w:val="00144A4C"/>
    <w:rsid w:val="00176AB0"/>
    <w:rsid w:val="00177B7D"/>
    <w:rsid w:val="0018322D"/>
    <w:rsid w:val="001B5776"/>
    <w:rsid w:val="001E527A"/>
    <w:rsid w:val="001F78CE"/>
    <w:rsid w:val="00240721"/>
    <w:rsid w:val="00251FC7"/>
    <w:rsid w:val="002855A7"/>
    <w:rsid w:val="00286E35"/>
    <w:rsid w:val="002B146A"/>
    <w:rsid w:val="002B5E17"/>
    <w:rsid w:val="00315690"/>
    <w:rsid w:val="00316B75"/>
    <w:rsid w:val="00325646"/>
    <w:rsid w:val="003460F2"/>
    <w:rsid w:val="003550DF"/>
    <w:rsid w:val="00371836"/>
    <w:rsid w:val="0038158C"/>
    <w:rsid w:val="003902BA"/>
    <w:rsid w:val="003A09E2"/>
    <w:rsid w:val="00407037"/>
    <w:rsid w:val="00433DF6"/>
    <w:rsid w:val="004605D6"/>
    <w:rsid w:val="004C60E8"/>
    <w:rsid w:val="004E3579"/>
    <w:rsid w:val="004E728B"/>
    <w:rsid w:val="004F39E0"/>
    <w:rsid w:val="00526C05"/>
    <w:rsid w:val="00537BD5"/>
    <w:rsid w:val="0057268A"/>
    <w:rsid w:val="005C6AA3"/>
    <w:rsid w:val="005D2912"/>
    <w:rsid w:val="006065BD"/>
    <w:rsid w:val="006146AC"/>
    <w:rsid w:val="00636588"/>
    <w:rsid w:val="00645FA9"/>
    <w:rsid w:val="00647866"/>
    <w:rsid w:val="00665003"/>
    <w:rsid w:val="006A2AD0"/>
    <w:rsid w:val="006C2375"/>
    <w:rsid w:val="006C33A5"/>
    <w:rsid w:val="006D4ECC"/>
    <w:rsid w:val="00722258"/>
    <w:rsid w:val="007243E5"/>
    <w:rsid w:val="00754267"/>
    <w:rsid w:val="00766EA0"/>
    <w:rsid w:val="00772D6C"/>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01DF"/>
    <w:rsid w:val="00A86D39"/>
    <w:rsid w:val="00A93661"/>
    <w:rsid w:val="00A95652"/>
    <w:rsid w:val="00AA366E"/>
    <w:rsid w:val="00AC0AB8"/>
    <w:rsid w:val="00B33C6D"/>
    <w:rsid w:val="00B4508F"/>
    <w:rsid w:val="00B55AD5"/>
    <w:rsid w:val="00B8057C"/>
    <w:rsid w:val="00BD6238"/>
    <w:rsid w:val="00BE004C"/>
    <w:rsid w:val="00BE1318"/>
    <w:rsid w:val="00BF593B"/>
    <w:rsid w:val="00BF773A"/>
    <w:rsid w:val="00BF7E81"/>
    <w:rsid w:val="00C13773"/>
    <w:rsid w:val="00C17CC8"/>
    <w:rsid w:val="00C83417"/>
    <w:rsid w:val="00C9604F"/>
    <w:rsid w:val="00CA19AA"/>
    <w:rsid w:val="00CB759B"/>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83B"/>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E10A"/>
  <w15:chartTrackingRefBased/>
  <w15:docId w15:val="{4CF85C7C-660E-44AB-9CFC-B2D6E365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33A5"/>
    <w:rPr>
      <w:rFonts w:ascii="Calibri" w:hAnsi="Calibri" w:cs="Calibri"/>
    </w:rPr>
  </w:style>
  <w:style w:type="paragraph" w:styleId="Heading1">
    <w:name w:val="heading 1"/>
    <w:aliases w:val="Pocket"/>
    <w:basedOn w:val="Normal"/>
    <w:next w:val="Normal"/>
    <w:link w:val="Heading1Char"/>
    <w:qFormat/>
    <w:rsid w:val="006C33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33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6C33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C33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33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3A5"/>
  </w:style>
  <w:style w:type="character" w:customStyle="1" w:styleId="Heading1Char">
    <w:name w:val="Heading 1 Char"/>
    <w:aliases w:val="Pocket Char"/>
    <w:basedOn w:val="DefaultParagraphFont"/>
    <w:link w:val="Heading1"/>
    <w:rsid w:val="006C33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33A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6C33A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C33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C33A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6C33A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C33A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6C33A5"/>
    <w:rPr>
      <w:color w:val="auto"/>
      <w:u w:val="none"/>
    </w:rPr>
  </w:style>
  <w:style w:type="character" w:styleId="FollowedHyperlink">
    <w:name w:val="FollowedHyperlink"/>
    <w:basedOn w:val="DefaultParagraphFont"/>
    <w:uiPriority w:val="99"/>
    <w:semiHidden/>
    <w:unhideWhenUsed/>
    <w:rsid w:val="006C33A5"/>
    <w:rPr>
      <w:color w:val="auto"/>
      <w:u w:val="none"/>
    </w:rPr>
  </w:style>
  <w:style w:type="paragraph" w:customStyle="1" w:styleId="textbold">
    <w:name w:val="text bold"/>
    <w:basedOn w:val="Normal"/>
    <w:link w:val="Emphasis"/>
    <w:autoRedefine/>
    <w:uiPriority w:val="7"/>
    <w:qFormat/>
    <w:rsid w:val="00CB759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CB759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96285">
      <w:bodyDiv w:val="1"/>
      <w:marLeft w:val="0"/>
      <w:marRight w:val="0"/>
      <w:marTop w:val="0"/>
      <w:marBottom w:val="0"/>
      <w:divBdr>
        <w:top w:val="none" w:sz="0" w:space="0" w:color="auto"/>
        <w:left w:val="none" w:sz="0" w:space="0" w:color="auto"/>
        <w:bottom w:val="none" w:sz="0" w:space="0" w:color="auto"/>
        <w:right w:val="none" w:sz="0" w:space="0" w:color="auto"/>
      </w:divBdr>
      <w:divsChild>
        <w:div w:id="1316179625">
          <w:marLeft w:val="0"/>
          <w:marRight w:val="0"/>
          <w:marTop w:val="0"/>
          <w:marBottom w:val="0"/>
          <w:divBdr>
            <w:top w:val="none" w:sz="0" w:space="0" w:color="auto"/>
            <w:left w:val="none" w:sz="0" w:space="0" w:color="auto"/>
            <w:bottom w:val="none" w:sz="0" w:space="0" w:color="auto"/>
            <w:right w:val="none" w:sz="0" w:space="0" w:color="auto"/>
          </w:divBdr>
          <w:divsChild>
            <w:div w:id="564532454">
              <w:marLeft w:val="0"/>
              <w:marRight w:val="0"/>
              <w:marTop w:val="0"/>
              <w:marBottom w:val="0"/>
              <w:divBdr>
                <w:top w:val="none" w:sz="0" w:space="0" w:color="auto"/>
                <w:left w:val="none" w:sz="0" w:space="0" w:color="auto"/>
                <w:bottom w:val="none" w:sz="0" w:space="0" w:color="auto"/>
                <w:right w:val="none" w:sz="0" w:space="0" w:color="auto"/>
              </w:divBdr>
              <w:divsChild>
                <w:div w:id="1289123035">
                  <w:marLeft w:val="0"/>
                  <w:marRight w:val="0"/>
                  <w:marTop w:val="0"/>
                  <w:marBottom w:val="0"/>
                  <w:divBdr>
                    <w:top w:val="none" w:sz="0" w:space="0" w:color="auto"/>
                    <w:left w:val="none" w:sz="0" w:space="0" w:color="auto"/>
                    <w:bottom w:val="none" w:sz="0" w:space="0" w:color="auto"/>
                    <w:right w:val="none" w:sz="0" w:space="0" w:color="auto"/>
                  </w:divBdr>
                  <w:divsChild>
                    <w:div w:id="123233389">
                      <w:marLeft w:val="0"/>
                      <w:marRight w:val="0"/>
                      <w:marTop w:val="0"/>
                      <w:marBottom w:val="0"/>
                      <w:divBdr>
                        <w:top w:val="none" w:sz="0" w:space="0" w:color="auto"/>
                        <w:left w:val="none" w:sz="0" w:space="0" w:color="auto"/>
                        <w:bottom w:val="none" w:sz="0" w:space="0" w:color="auto"/>
                        <w:right w:val="none" w:sz="0" w:space="0" w:color="auto"/>
                      </w:divBdr>
                      <w:divsChild>
                        <w:div w:id="914709424">
                          <w:marLeft w:val="0"/>
                          <w:marRight w:val="0"/>
                          <w:marTop w:val="0"/>
                          <w:marBottom w:val="0"/>
                          <w:divBdr>
                            <w:top w:val="none" w:sz="0" w:space="0" w:color="auto"/>
                            <w:left w:val="none" w:sz="0" w:space="0" w:color="auto"/>
                            <w:bottom w:val="none" w:sz="0" w:space="0" w:color="auto"/>
                            <w:right w:val="none" w:sz="0" w:space="0" w:color="auto"/>
                          </w:divBdr>
                          <w:divsChild>
                            <w:div w:id="178862113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238263">
          <w:marLeft w:val="0"/>
          <w:marRight w:val="0"/>
          <w:marTop w:val="0"/>
          <w:marBottom w:val="0"/>
          <w:divBdr>
            <w:top w:val="none" w:sz="0" w:space="0" w:color="auto"/>
            <w:left w:val="none" w:sz="0" w:space="0" w:color="auto"/>
            <w:bottom w:val="none" w:sz="0" w:space="0" w:color="auto"/>
            <w:right w:val="none" w:sz="0" w:space="0" w:color="auto"/>
          </w:divBdr>
          <w:divsChild>
            <w:div w:id="1531725802">
              <w:marLeft w:val="0"/>
              <w:marRight w:val="0"/>
              <w:marTop w:val="0"/>
              <w:marBottom w:val="0"/>
              <w:divBdr>
                <w:top w:val="none" w:sz="0" w:space="0" w:color="auto"/>
                <w:left w:val="none" w:sz="0" w:space="0" w:color="auto"/>
                <w:bottom w:val="none" w:sz="0" w:space="0" w:color="auto"/>
                <w:right w:val="none" w:sz="0" w:space="0" w:color="auto"/>
              </w:divBdr>
              <w:divsChild>
                <w:div w:id="873352353">
                  <w:marLeft w:val="0"/>
                  <w:marRight w:val="0"/>
                  <w:marTop w:val="0"/>
                  <w:marBottom w:val="360"/>
                  <w:divBdr>
                    <w:top w:val="none" w:sz="0" w:space="0" w:color="auto"/>
                    <w:left w:val="none" w:sz="0" w:space="0" w:color="auto"/>
                    <w:bottom w:val="none" w:sz="0" w:space="0" w:color="auto"/>
                    <w:right w:val="none" w:sz="0" w:space="0" w:color="auto"/>
                  </w:divBdr>
                  <w:divsChild>
                    <w:div w:id="1045834733">
                      <w:marLeft w:val="0"/>
                      <w:marRight w:val="0"/>
                      <w:marTop w:val="0"/>
                      <w:marBottom w:val="0"/>
                      <w:divBdr>
                        <w:top w:val="none" w:sz="0" w:space="0" w:color="auto"/>
                        <w:left w:val="none" w:sz="0" w:space="0" w:color="auto"/>
                        <w:bottom w:val="none" w:sz="0" w:space="0" w:color="auto"/>
                        <w:right w:val="none" w:sz="0" w:space="0" w:color="auto"/>
                      </w:divBdr>
                      <w:divsChild>
                        <w:div w:id="896473081">
                          <w:marLeft w:val="0"/>
                          <w:marRight w:val="0"/>
                          <w:marTop w:val="0"/>
                          <w:marBottom w:val="0"/>
                          <w:divBdr>
                            <w:top w:val="none" w:sz="0" w:space="0" w:color="auto"/>
                            <w:left w:val="none" w:sz="0" w:space="0" w:color="auto"/>
                            <w:bottom w:val="none" w:sz="0" w:space="0" w:color="auto"/>
                            <w:right w:val="none" w:sz="0" w:space="0" w:color="auto"/>
                          </w:divBdr>
                          <w:divsChild>
                            <w:div w:id="145588208">
                              <w:marLeft w:val="0"/>
                              <w:marRight w:val="0"/>
                              <w:marTop w:val="0"/>
                              <w:marBottom w:val="0"/>
                              <w:divBdr>
                                <w:top w:val="none" w:sz="0" w:space="0" w:color="auto"/>
                                <w:left w:val="none" w:sz="0" w:space="0" w:color="auto"/>
                                <w:bottom w:val="none" w:sz="0" w:space="0" w:color="auto"/>
                                <w:right w:val="none" w:sz="0" w:space="0" w:color="auto"/>
                              </w:divBdr>
                              <w:divsChild>
                                <w:div w:id="13696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rail.org/2018/03/field-notes/Dont-Morn-Organize-Is-Communism-a-Pipe-Dreamor-a-Viable-Future" TargetMode="External"/><Relationship Id="rId3" Type="http://schemas.openxmlformats.org/officeDocument/2006/relationships/styles" Target="styles.xml"/><Relationship Id="rId7" Type="http://schemas.openxmlformats.org/officeDocument/2006/relationships/hyperlink" Target="https://www.tandfonline.com/doi/pdf/10.1080/09687599.2017.1288684?needAccess=tru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quantamagazine.org/the-brain-reshapes-our-malleable-senses-to-fit-the-world-20200324/" TargetMode="External"/><Relationship Id="rId4" Type="http://schemas.openxmlformats.org/officeDocument/2006/relationships/settings" Target="settings.xml"/><Relationship Id="rId9" Type="http://schemas.openxmlformats.org/officeDocument/2006/relationships/hyperlink" Target="http://www.tandfonline.com/eprint/tHKkbrxhGYIWAxTcJrAW/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10211</Words>
  <Characters>58209</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16</cp:revision>
  <dcterms:created xsi:type="dcterms:W3CDTF">2021-12-18T17:35:00Z</dcterms:created>
  <dcterms:modified xsi:type="dcterms:W3CDTF">2021-12-18T19:05:00Z</dcterms:modified>
</cp:coreProperties>
</file>