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167BA" w14:textId="6A7FDBD1" w:rsidR="00A95652" w:rsidRDefault="00836AA2" w:rsidP="00836AA2">
      <w:pPr>
        <w:pStyle w:val="Heading1"/>
      </w:pPr>
      <w:r>
        <w:t>1NC NDCA Round 4</w:t>
      </w:r>
    </w:p>
    <w:p w14:paraId="4620D7D6" w14:textId="5E5E6257" w:rsidR="00836AA2" w:rsidRDefault="00836AA2" w:rsidP="00836AA2">
      <w:pPr>
        <w:pStyle w:val="Heading2"/>
      </w:pPr>
      <w:r>
        <w:t>1</w:t>
      </w:r>
    </w:p>
    <w:p w14:paraId="65EF902D" w14:textId="3F36842B" w:rsidR="00836AA2" w:rsidRDefault="00683FD8" w:rsidP="00836AA2">
      <w:pPr>
        <w:pStyle w:val="Heading3"/>
      </w:pPr>
      <w:r>
        <w:t>DA</w:t>
      </w:r>
    </w:p>
    <w:p w14:paraId="7E02F611" w14:textId="77777777" w:rsidR="00836AA2" w:rsidRPr="008553B3" w:rsidRDefault="00836AA2" w:rsidP="00836AA2">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52A6EA01" w14:textId="77777777" w:rsidR="00836AA2" w:rsidRDefault="00836AA2" w:rsidP="00836AA2">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6"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686BFDB4" w14:textId="77777777" w:rsidR="00836AA2" w:rsidRPr="008553B3" w:rsidRDefault="00836AA2" w:rsidP="00836AA2">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B1ACB">
        <w:rPr>
          <w:rStyle w:val="Emphasis"/>
          <w:highlight w:val="green"/>
        </w:rPr>
        <w:t>China’s</w:t>
      </w:r>
      <w:r w:rsidRPr="00CB1ACB">
        <w:rPr>
          <w:rStyle w:val="StyleUnderline"/>
          <w:highlight w:val="green"/>
        </w:rPr>
        <w:t xml:space="preserve"> </w:t>
      </w:r>
      <w:proofErr w:type="spellStart"/>
      <w:r w:rsidRPr="00683FD8">
        <w:rPr>
          <w:rStyle w:val="Emphasis"/>
        </w:rPr>
        <w:t>Shenzen</w:t>
      </w:r>
      <w:proofErr w:type="spellEnd"/>
      <w:r w:rsidRPr="00683FD8">
        <w:rPr>
          <w:rStyle w:val="StyleUnderline"/>
        </w:rPr>
        <w:t xml:space="preserve"> Origin Space </w:t>
      </w:r>
      <w:r w:rsidRPr="00683FD8">
        <w:rPr>
          <w:rStyle w:val="Emphasis"/>
        </w:rPr>
        <w:t>Technology Co</w:t>
      </w:r>
      <w:r w:rsidRPr="00683FD8">
        <w:rPr>
          <w:rStyle w:val="StyleUnderline"/>
        </w:rPr>
        <w:t xml:space="preserve">. Ltd. </w:t>
      </w:r>
      <w:r w:rsidRPr="00683FD8">
        <w:rPr>
          <w:rStyle w:val="Emphasis"/>
        </w:rPr>
        <w:t>launched</w:t>
      </w:r>
      <w:r w:rsidRPr="00683FD8">
        <w:rPr>
          <w:rStyle w:val="StyleUnderline"/>
        </w:rPr>
        <w:t xml:space="preserve"> the </w:t>
      </w:r>
      <w:r w:rsidRPr="00683FD8">
        <w:rPr>
          <w:rStyle w:val="Emphasis"/>
        </w:rPr>
        <w:t>NEO-1</w:t>
      </w:r>
      <w:r w:rsidRPr="00683FD8">
        <w:rPr>
          <w:rStyle w:val="StyleUnderline"/>
        </w:rPr>
        <w:t xml:space="preserve">, the </w:t>
      </w:r>
      <w:r w:rsidRPr="00683FD8">
        <w:rPr>
          <w:rStyle w:val="Emphasis"/>
        </w:rPr>
        <w:t xml:space="preserve">first commercial </w:t>
      </w:r>
      <w:r w:rsidRPr="00CB1ACB">
        <w:rPr>
          <w:rStyle w:val="Emphasis"/>
          <w:highlight w:val="green"/>
        </w:rPr>
        <w:t>spacecraft</w:t>
      </w:r>
      <w:r w:rsidRPr="00CB1ACB">
        <w:rPr>
          <w:rStyle w:val="StyleUnderline"/>
          <w:highlight w:val="green"/>
        </w:rPr>
        <w:t xml:space="preserve"> </w:t>
      </w:r>
      <w:r w:rsidRPr="00CB1ACB">
        <w:rPr>
          <w:rStyle w:val="Emphasis"/>
          <w:highlight w:val="green"/>
          <w:bdr w:val="single" w:sz="18" w:space="0" w:color="auto"/>
        </w:rPr>
        <w:t xml:space="preserve">dedicated </w:t>
      </w:r>
      <w:r w:rsidRPr="00683FD8">
        <w:rPr>
          <w:rStyle w:val="Emphasis"/>
          <w:bdr w:val="single" w:sz="18" w:space="0" w:color="auto"/>
        </w:rPr>
        <w:t xml:space="preserve">to the </w:t>
      </w:r>
      <w:r w:rsidRPr="00CB1ACB">
        <w:rPr>
          <w:rStyle w:val="Emphasis"/>
          <w:highlight w:val="green"/>
          <w:bdr w:val="single" w:sz="18" w:space="0" w:color="auto"/>
        </w:rPr>
        <w:t>mining of space resources</w:t>
      </w:r>
      <w:r w:rsidRPr="00CB1ACB">
        <w:rPr>
          <w:rStyle w:val="StyleUnderline"/>
          <w:highlight w:val="green"/>
        </w:rPr>
        <w:t xml:space="preserve"> </w:t>
      </w:r>
      <w:r w:rsidRPr="00A73F31">
        <w:rPr>
          <w:rStyle w:val="StyleUnderline"/>
        </w:rPr>
        <w:t>– from asteroids to the lunar surface</w:t>
      </w:r>
      <w:r w:rsidRPr="008553B3">
        <w:rPr>
          <w:sz w:val="16"/>
        </w:rPr>
        <w:t xml:space="preserve">. </w:t>
      </w:r>
      <w:r w:rsidRPr="00CB1ACB">
        <w:rPr>
          <w:rStyle w:val="Emphasis"/>
          <w:highlight w:val="green"/>
        </w:rPr>
        <w:t>Falling costs of space launches and spacecraft technology</w:t>
      </w:r>
      <w:r w:rsidRPr="00CB1ACB">
        <w:rPr>
          <w:rStyle w:val="StyleUnderline"/>
          <w:highlight w:val="green"/>
        </w:rPr>
        <w:t xml:space="preserve"> </w:t>
      </w:r>
      <w:r w:rsidRPr="00A73F31">
        <w:rPr>
          <w:rStyle w:val="StyleUnderline"/>
        </w:rPr>
        <w:t xml:space="preserve">alongside existing infrastructure </w:t>
      </w:r>
      <w:r w:rsidRPr="00CB1ACB">
        <w:rPr>
          <w:rStyle w:val="Emphasis"/>
          <w:highlight w:val="green"/>
        </w:rPr>
        <w:t>provides</w:t>
      </w:r>
      <w:r w:rsidRPr="00CB1ACB">
        <w:rPr>
          <w:rStyle w:val="StyleUnderline"/>
          <w:highlight w:val="green"/>
        </w:rPr>
        <w:t xml:space="preserve"> </w:t>
      </w:r>
      <w:r w:rsidRPr="00A73F31">
        <w:rPr>
          <w:rStyle w:val="StyleUnderline"/>
        </w:rPr>
        <w:t xml:space="preserve">a </w:t>
      </w:r>
      <w:r w:rsidRPr="00B12AB8">
        <w:rPr>
          <w:rStyle w:val="Emphasis"/>
          <w:bdr w:val="single" w:sz="18" w:space="0" w:color="auto"/>
        </w:rPr>
        <w:t xml:space="preserve">unique </w:t>
      </w:r>
      <w:r w:rsidRPr="00CB1ACB">
        <w:rPr>
          <w:rStyle w:val="Emphasis"/>
          <w:highlight w:val="green"/>
          <w:bdr w:val="single" w:sz="18" w:space="0" w:color="auto"/>
        </w:rPr>
        <w:t xml:space="preserve">opportunity to explore </w:t>
      </w:r>
      <w:r w:rsidRPr="00B12AB8">
        <w:rPr>
          <w:rStyle w:val="Emphasis"/>
          <w:bdr w:val="single" w:sz="18" w:space="0" w:color="auto"/>
        </w:rPr>
        <w:t xml:space="preserve">extraterrestrial </w:t>
      </w:r>
      <w:r w:rsidRPr="00CB1ACB">
        <w:rPr>
          <w:rStyle w:val="Emphasis"/>
          <w:highlight w:val="green"/>
          <w:bdr w:val="single" w:sz="18" w:space="0" w:color="auto"/>
        </w:rPr>
        <w:t>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w:t>
      </w:r>
      <w:proofErr w:type="gramStart"/>
      <w:r w:rsidRPr="00A73F31">
        <w:rPr>
          <w:rStyle w:val="StyleUnderline"/>
        </w:rPr>
        <w:t>launch</w:t>
      </w:r>
      <w:proofErr w:type="gramEnd"/>
      <w:r w:rsidRPr="00A73F31">
        <w:rPr>
          <w:rStyle w:val="StyleUnderline"/>
        </w:rPr>
        <w:t xml:space="preserve">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CB1ACB">
        <w:rPr>
          <w:rStyle w:val="Emphasis"/>
          <w:highlight w:val="green"/>
        </w:rPr>
        <w:t>private investment</w:t>
      </w:r>
      <w:r w:rsidRPr="00CB1ACB">
        <w:rPr>
          <w:rStyle w:val="StyleUnderline"/>
          <w:highlight w:val="green"/>
        </w:rPr>
        <w:t xml:space="preserve"> </w:t>
      </w:r>
      <w:r w:rsidRPr="00A73F31">
        <w:rPr>
          <w:rStyle w:val="StyleUnderline"/>
        </w:rPr>
        <w:t xml:space="preserve">in space grows, the </w:t>
      </w:r>
      <w:r w:rsidRPr="00CB1ACB">
        <w:rPr>
          <w:rStyle w:val="Emphasis"/>
          <w:highlight w:val="green"/>
        </w:rPr>
        <w:t>end goal</w:t>
      </w:r>
      <w:r w:rsidRPr="00CB1ACB">
        <w:rPr>
          <w:rStyle w:val="StyleUnderline"/>
          <w:highlight w:val="green"/>
        </w:rPr>
        <w:t xml:space="preserve"> </w:t>
      </w:r>
      <w:r w:rsidRPr="00A73F31">
        <w:rPr>
          <w:rStyle w:val="StyleUnderline"/>
        </w:rPr>
        <w:t xml:space="preserve">is to be </w:t>
      </w:r>
      <w:r w:rsidRPr="00B12AB8">
        <w:rPr>
          <w:rStyle w:val="Emphasis"/>
          <w:bdr w:val="single" w:sz="18" w:space="0" w:color="auto"/>
        </w:rPr>
        <w:t xml:space="preserve">capable of </w:t>
      </w:r>
      <w:r w:rsidRPr="00CB1ACB">
        <w:rPr>
          <w:rStyle w:val="Emphasis"/>
          <w:highlight w:val="green"/>
          <w:bdr w:val="single" w:sz="18" w:space="0" w:color="auto"/>
        </w:rPr>
        <w:t xml:space="preserve">harvesting </w:t>
      </w:r>
      <w:r w:rsidRPr="00B12AB8">
        <w:rPr>
          <w:rStyle w:val="Emphasis"/>
          <w:bdr w:val="single" w:sz="18" w:space="0" w:color="auto"/>
        </w:rPr>
        <w:t xml:space="preserve">resources to </w:t>
      </w:r>
      <w:r w:rsidRPr="00CB1ACB">
        <w:rPr>
          <w:rStyle w:val="Emphasis"/>
          <w:highlight w:val="green"/>
          <w:bdr w:val="single" w:sz="18" w:space="0" w:color="auto"/>
        </w:rPr>
        <w:t>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B12AB8">
        <w:rPr>
          <w:rStyle w:val="Emphasis"/>
        </w:rPr>
        <w:t>April launch demonstrates</w:t>
      </w:r>
      <w:r w:rsidRPr="00B12AB8">
        <w:rPr>
          <w:rStyle w:val="StyleUnderline"/>
        </w:rPr>
        <w:t xml:space="preserve"> </w:t>
      </w:r>
      <w:r w:rsidRPr="00A73F31">
        <w:rPr>
          <w:rStyle w:val="StyleUnderline"/>
        </w:rPr>
        <w:t xml:space="preserve">that </w:t>
      </w:r>
      <w:r w:rsidRPr="00B12AB8">
        <w:rPr>
          <w:rStyle w:val="Emphasis"/>
          <w:highlight w:val="green"/>
          <w:bdr w:val="single" w:sz="18" w:space="0" w:color="auto"/>
        </w:rPr>
        <w:t xml:space="preserve">China </w:t>
      </w:r>
      <w:r w:rsidRPr="00B12AB8">
        <w:rPr>
          <w:rStyle w:val="Emphasis"/>
          <w:bdr w:val="single" w:sz="18" w:space="0" w:color="auto"/>
        </w:rPr>
        <w:t xml:space="preserve">is </w:t>
      </w:r>
      <w:r w:rsidRPr="00CB1ACB">
        <w:rPr>
          <w:rStyle w:val="Emphasis"/>
          <w:highlight w:val="green"/>
          <w:bdr w:val="single" w:sz="18" w:space="0" w:color="auto"/>
        </w:rPr>
        <w:t xml:space="preserve">already succeeding while the West is spinning </w:t>
      </w:r>
      <w:r w:rsidRPr="00B12AB8">
        <w:rPr>
          <w:rStyle w:val="Emphasis"/>
          <w:bdr w:val="single" w:sz="18" w:space="0" w:color="auto"/>
        </w:rPr>
        <w:t>its wheels</w:t>
      </w:r>
      <w:r w:rsidRPr="00CB1ACB">
        <w:rPr>
          <w:rStyle w:val="Emphasis"/>
          <w:highlight w:val="green"/>
          <w:bdr w:val="single" w:sz="18" w:space="0" w:color="auto"/>
        </w:rPr>
        <w:t>.</w:t>
      </w:r>
      <w:r w:rsidRPr="008553B3">
        <w:rPr>
          <w:sz w:val="16"/>
        </w:rPr>
        <w:t xml:space="preserve"> </w:t>
      </w:r>
      <w:r w:rsidRPr="00B12AB8">
        <w:rPr>
          <w:sz w:val="16"/>
        </w:rPr>
        <w:t>T</w:t>
      </w:r>
      <w:r w:rsidRPr="00B12AB8">
        <w:rPr>
          <w:rStyle w:val="StyleUnderline"/>
        </w:rPr>
        <w:t xml:space="preserve">he </w:t>
      </w:r>
      <w:proofErr w:type="gramStart"/>
      <w:r w:rsidRPr="00B12AB8">
        <w:rPr>
          <w:rStyle w:val="Emphasis"/>
        </w:rPr>
        <w:t>much touted</w:t>
      </w:r>
      <w:proofErr w:type="gramEnd"/>
      <w:r w:rsidRPr="00B12AB8">
        <w:rPr>
          <w:rStyle w:val="StyleUnderline"/>
        </w:rPr>
        <w:t xml:space="preserve"> Planetary Resources and Deep Space Industries (</w:t>
      </w:r>
      <w:r w:rsidRPr="00B12AB8">
        <w:rPr>
          <w:rStyle w:val="Emphasis"/>
        </w:rPr>
        <w:t>DSI</w:t>
      </w:r>
      <w:r w:rsidRPr="00B12AB8">
        <w:rPr>
          <w:rStyle w:val="StyleUnderline"/>
        </w:rPr>
        <w:t xml:space="preserve">) DSI -1% were </w:t>
      </w:r>
      <w:r w:rsidRPr="00B12AB8">
        <w:rPr>
          <w:rStyle w:val="Emphasis"/>
        </w:rPr>
        <w:t>supposed to be</w:t>
      </w:r>
      <w:r w:rsidRPr="00B12AB8">
        <w:rPr>
          <w:rStyle w:val="StyleUnderline"/>
        </w:rPr>
        <w:t xml:space="preserve"> the </w:t>
      </w:r>
      <w:r w:rsidRPr="00B12AB8">
        <w:rPr>
          <w:rStyle w:val="Emphasis"/>
        </w:rPr>
        <w:t>vanguard</w:t>
      </w:r>
      <w:r w:rsidRPr="00B12AB8">
        <w:rPr>
          <w:rStyle w:val="StyleUnderline"/>
        </w:rPr>
        <w:t xml:space="preserve"> of extra-terrestrial resource acquisition with major backers including Google’s GOOG -1.4% Larry Page. But both have since been </w:t>
      </w:r>
      <w:r w:rsidRPr="00B12AB8">
        <w:rPr>
          <w:rStyle w:val="Emphasis"/>
        </w:rPr>
        <w:t>acquired</w:t>
      </w:r>
      <w:r w:rsidRPr="00B12AB8">
        <w:rPr>
          <w:rStyle w:val="StyleUnderline"/>
        </w:rPr>
        <w:t xml:space="preserve">, the former by block chain company </w:t>
      </w:r>
      <w:proofErr w:type="spellStart"/>
      <w:r w:rsidRPr="00B12AB8">
        <w:rPr>
          <w:rStyle w:val="StyleUnderline"/>
        </w:rPr>
        <w:t>ConsenSys</w:t>
      </w:r>
      <w:proofErr w:type="spellEnd"/>
      <w:r w:rsidRPr="00B12AB8">
        <w:rPr>
          <w:rStyle w:val="StyleUnderline"/>
        </w:rPr>
        <w:t xml:space="preserve"> and the latter by Bradford Space, </w:t>
      </w:r>
      <w:r w:rsidRPr="00B12AB8">
        <w:rPr>
          <w:rStyle w:val="Emphasis"/>
          <w:bdr w:val="single" w:sz="18" w:space="0" w:color="auto"/>
        </w:rPr>
        <w:t>neither of which are prioritizing asteroid mining.</w:t>
      </w:r>
      <w:r w:rsidRPr="00B12AB8">
        <w:rPr>
          <w:sz w:val="16"/>
        </w:rPr>
        <w:t xml:space="preserve"> </w:t>
      </w:r>
      <w:r w:rsidRPr="00B12AB8">
        <w:rPr>
          <w:rStyle w:val="StyleUnderline"/>
        </w:rPr>
        <w:t>This is too bad</w:t>
      </w:r>
      <w:r w:rsidRPr="00A73F31">
        <w:rPr>
          <w:rStyle w:val="StyleUnderline"/>
        </w:rPr>
        <w:t xml:space="preserve">, given that that </w:t>
      </w:r>
      <w:r w:rsidRPr="00CB1ACB">
        <w:rPr>
          <w:rStyle w:val="Emphasis"/>
          <w:highlight w:val="green"/>
        </w:rPr>
        <w:t>supply chain crunches</w:t>
      </w:r>
      <w:r w:rsidRPr="00CB1ACB">
        <w:rPr>
          <w:rStyle w:val="StyleUnderline"/>
          <w:highlight w:val="green"/>
        </w:rPr>
        <w:t xml:space="preserve"> </w:t>
      </w:r>
      <w:r w:rsidRPr="00A73F31">
        <w:rPr>
          <w:rStyle w:val="StyleUnderline"/>
        </w:rPr>
        <w:t xml:space="preserve">here </w:t>
      </w:r>
      <w:r w:rsidRPr="00CB1ACB">
        <w:rPr>
          <w:rStyle w:val="Emphasis"/>
          <w:highlight w:val="green"/>
        </w:rPr>
        <w:t>on Earth</w:t>
      </w:r>
      <w:r w:rsidRPr="00A73F31">
        <w:rPr>
          <w:rStyle w:val="StyleUnderline"/>
        </w:rPr>
        <w:t xml:space="preserve"> – </w:t>
      </w:r>
      <w:r w:rsidRPr="00CB1ACB">
        <w:rPr>
          <w:rStyle w:val="Emphasis"/>
          <w:highlight w:val="green"/>
        </w:rPr>
        <w:t>coupled with the global green energy transition</w:t>
      </w:r>
      <w:r w:rsidRPr="00CB1ACB">
        <w:rPr>
          <w:rStyle w:val="StyleUnderline"/>
          <w:highlight w:val="green"/>
        </w:rPr>
        <w:t xml:space="preserve"> </w:t>
      </w:r>
      <w:r w:rsidRPr="00A73F31">
        <w:rPr>
          <w:rStyle w:val="StyleUnderline"/>
        </w:rPr>
        <w:t xml:space="preserve">– </w:t>
      </w:r>
      <w:r w:rsidRPr="00B12AB8">
        <w:rPr>
          <w:rStyle w:val="Emphasis"/>
        </w:rPr>
        <w:t xml:space="preserve">are spiking demand for strategic minerals that are </w:t>
      </w:r>
      <w:r w:rsidRPr="00B12AB8">
        <w:rPr>
          <w:rStyle w:val="Emphasis"/>
          <w:bdr w:val="single" w:sz="18" w:space="0" w:color="auto"/>
        </w:rPr>
        <w:t xml:space="preserve">increasingly </w:t>
      </w:r>
      <w:r w:rsidRPr="00CB1ACB">
        <w:rPr>
          <w:rStyle w:val="Emphasis"/>
          <w:highlight w:val="green"/>
          <w:bdr w:val="single" w:sz="18" w:space="0" w:color="auto"/>
        </w:rPr>
        <w:t xml:space="preserve">hard to come by on our </w:t>
      </w:r>
      <w:r w:rsidRPr="00C97DFA">
        <w:rPr>
          <w:rStyle w:val="Emphasis"/>
          <w:bdr w:val="single" w:sz="18" w:space="0" w:color="auto"/>
        </w:rPr>
        <w:t xml:space="preserve">environmentally stressed </w:t>
      </w:r>
      <w:r w:rsidRPr="00CB1ACB">
        <w:rPr>
          <w:rStyle w:val="Emphasis"/>
          <w:highlight w:val="green"/>
          <w:bdr w:val="single" w:sz="18" w:space="0" w:color="auto"/>
        </w:rPr>
        <w:t>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11F0DE53" w14:textId="77777777" w:rsidR="00836AA2" w:rsidRDefault="00836AA2" w:rsidP="00836AA2">
      <w:pPr>
        <w:pStyle w:val="Heading4"/>
        <w:rPr>
          <w:rFonts w:cs="Times New Roman"/>
        </w:rPr>
      </w:pPr>
      <w:r>
        <w:rPr>
          <w:rFonts w:cs="Times New Roman"/>
        </w:rPr>
        <w:t>Warming causes Extinction</w:t>
      </w:r>
    </w:p>
    <w:p w14:paraId="608DDA43" w14:textId="77777777" w:rsidR="00836AA2" w:rsidRPr="00601C82" w:rsidRDefault="00836AA2" w:rsidP="00836AA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CFB1A73" w14:textId="77777777" w:rsidR="00836AA2" w:rsidRPr="00836AA2" w:rsidRDefault="00836AA2" w:rsidP="00836AA2">
      <w:pPr>
        <w:rPr>
          <w:rFonts w:asciiTheme="minorHAnsi" w:hAnsiTheme="minorHAnsi" w:cstheme="minorHAnsi"/>
          <w:u w:val="single"/>
        </w:rPr>
      </w:pPr>
      <w:r w:rsidRPr="00836AA2">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836AA2">
        <w:rPr>
          <w:rFonts w:asciiTheme="minorHAnsi" w:hAnsiTheme="minorHAnsi" w:cstheme="minorHAnsi"/>
          <w:u w:val="single"/>
        </w:rPr>
        <w:t>However, the three remaining boundaries (</w:t>
      </w:r>
      <w:r w:rsidRPr="00CB1ACB">
        <w:rPr>
          <w:rFonts w:asciiTheme="minorHAnsi" w:hAnsiTheme="minorHAnsi" w:cstheme="minorHAnsi"/>
          <w:b/>
          <w:highlight w:val="green"/>
          <w:u w:val="single"/>
        </w:rPr>
        <w:t>climate</w:t>
      </w:r>
      <w:r w:rsidRPr="00836AA2">
        <w:rPr>
          <w:rFonts w:asciiTheme="minorHAnsi" w:hAnsiTheme="minorHAnsi" w:cstheme="minorHAnsi"/>
          <w:b/>
          <w:u w:val="single"/>
        </w:rPr>
        <w:t xml:space="preserve"> </w:t>
      </w:r>
      <w:r w:rsidRPr="00CB1ACB">
        <w:rPr>
          <w:rFonts w:asciiTheme="minorHAnsi" w:hAnsiTheme="minorHAnsi" w:cstheme="minorHAnsi"/>
          <w:b/>
          <w:highlight w:val="green"/>
          <w:u w:val="single"/>
        </w:rPr>
        <w:t>change</w:t>
      </w:r>
      <w:r w:rsidRPr="00836AA2">
        <w:rPr>
          <w:rFonts w:asciiTheme="minorHAnsi" w:hAnsiTheme="minorHAnsi" w:cstheme="minorHAnsi"/>
          <w:u w:val="single"/>
        </w:rPr>
        <w:t xml:space="preserve">, global </w:t>
      </w:r>
      <w:r w:rsidRPr="00CB1ACB">
        <w:rPr>
          <w:rFonts w:asciiTheme="minorHAnsi" w:hAnsiTheme="minorHAnsi" w:cstheme="minorHAnsi"/>
          <w:b/>
          <w:highlight w:val="green"/>
          <w:u w:val="single"/>
        </w:rPr>
        <w:t>freshwater</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 xml:space="preserve">cycle, </w:t>
      </w:r>
      <w:r w:rsidRPr="00CB1ACB">
        <w:rPr>
          <w:rFonts w:asciiTheme="minorHAnsi" w:hAnsiTheme="minorHAnsi" w:cstheme="minorHAnsi"/>
          <w:b/>
          <w:highlight w:val="green"/>
          <w:u w:val="single"/>
        </w:rPr>
        <w:t>and</w:t>
      </w:r>
      <w:r w:rsidRPr="00836AA2">
        <w:rPr>
          <w:rFonts w:asciiTheme="minorHAnsi" w:hAnsiTheme="minorHAnsi" w:cstheme="minorHAnsi"/>
          <w:u w:val="single"/>
        </w:rPr>
        <w:t xml:space="preserve"> ocean </w:t>
      </w:r>
      <w:r w:rsidRPr="00CB1ACB">
        <w:rPr>
          <w:rFonts w:asciiTheme="minorHAnsi" w:hAnsiTheme="minorHAnsi" w:cstheme="minorHAnsi"/>
          <w:b/>
          <w:highlight w:val="green"/>
          <w:u w:val="single"/>
        </w:rPr>
        <w:t>acidification</w:t>
      </w:r>
      <w:r w:rsidRPr="00836AA2">
        <w:rPr>
          <w:rFonts w:asciiTheme="minorHAnsi" w:hAnsiTheme="minorHAnsi" w:cstheme="minorHAnsi"/>
          <w:u w:val="single"/>
        </w:rPr>
        <w:t xml:space="preserve">) do </w:t>
      </w:r>
      <w:r w:rsidRPr="00CB1ACB">
        <w:rPr>
          <w:rFonts w:asciiTheme="minorHAnsi" w:hAnsiTheme="minorHAnsi" w:cstheme="minorHAnsi"/>
          <w:b/>
          <w:highlight w:val="green"/>
          <w:u w:val="single"/>
          <w:bdr w:val="single" w:sz="18" w:space="0" w:color="auto"/>
        </w:rPr>
        <w:t>pose existential risks</w:t>
      </w:r>
      <w:r w:rsidRPr="00836AA2">
        <w:rPr>
          <w:rFonts w:asciiTheme="minorHAnsi" w:hAnsiTheme="minorHAnsi" w:cstheme="minorHAnsi"/>
          <w:u w:val="single"/>
        </w:rPr>
        <w:t xml:space="preserve">. </w:t>
      </w:r>
      <w:r w:rsidRPr="00CB1ACB">
        <w:rPr>
          <w:rFonts w:asciiTheme="minorHAnsi" w:hAnsiTheme="minorHAnsi" w:cstheme="minorHAnsi"/>
          <w:highlight w:val="green"/>
          <w:u w:val="single"/>
        </w:rPr>
        <w:t>This is</w:t>
      </w:r>
      <w:r w:rsidRPr="00836AA2">
        <w:rPr>
          <w:rFonts w:asciiTheme="minorHAnsi" w:hAnsiTheme="minorHAnsi" w:cstheme="minorHAnsi"/>
          <w:u w:val="single"/>
        </w:rPr>
        <w:t xml:space="preserve"> </w:t>
      </w:r>
      <w:r w:rsidRPr="00CB1ACB">
        <w:rPr>
          <w:rFonts w:asciiTheme="minorHAnsi" w:hAnsiTheme="minorHAnsi" w:cstheme="minorHAnsi"/>
          <w:b/>
          <w:highlight w:val="green"/>
          <w:u w:val="single"/>
        </w:rPr>
        <w:t>because of</w:t>
      </w:r>
      <w:r w:rsidRPr="00836AA2">
        <w:rPr>
          <w:rFonts w:asciiTheme="minorHAnsi" w:hAnsiTheme="minorHAnsi" w:cstheme="minorHAnsi"/>
          <w:u w:val="single"/>
        </w:rPr>
        <w:t xml:space="preserve"> intrinsic </w:t>
      </w:r>
      <w:r w:rsidRPr="00CB1ACB">
        <w:rPr>
          <w:rFonts w:asciiTheme="minorHAnsi" w:hAnsiTheme="minorHAnsi" w:cstheme="minorHAnsi"/>
          <w:b/>
          <w:highlight w:val="green"/>
          <w:u w:val="single"/>
        </w:rPr>
        <w:t>positive feedback loops</w:t>
      </w:r>
      <w:r w:rsidRPr="00836AA2">
        <w:rPr>
          <w:rFonts w:asciiTheme="minorHAnsi" w:hAnsiTheme="minorHAnsi" w:cstheme="min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B1ACB">
        <w:rPr>
          <w:rFonts w:asciiTheme="minorHAnsi" w:hAnsiTheme="minorHAnsi" w:cstheme="minorHAnsi"/>
          <w:b/>
          <w:highlight w:val="green"/>
          <w:u w:val="single"/>
        </w:rPr>
        <w:t>directly connected to</w:t>
      </w:r>
      <w:r w:rsidRPr="00836AA2">
        <w:rPr>
          <w:rFonts w:asciiTheme="minorHAnsi" w:hAnsiTheme="minorHAnsi" w:cstheme="minorHAnsi"/>
          <w:b/>
          <w:u w:val="single"/>
        </w:rPr>
        <w:t xml:space="preserve"> </w:t>
      </w:r>
      <w:r w:rsidRPr="00836AA2">
        <w:rPr>
          <w:rFonts w:asciiTheme="minorHAnsi" w:hAnsiTheme="minorHAnsi" w:cstheme="minorHAnsi"/>
          <w:u w:val="single"/>
        </w:rPr>
        <w:t xml:space="preserve">the provision of </w:t>
      </w:r>
      <w:r w:rsidRPr="00CB1ACB">
        <w:rPr>
          <w:rFonts w:asciiTheme="minorHAnsi" w:hAnsiTheme="minorHAnsi" w:cstheme="minorHAnsi"/>
          <w:b/>
          <w:highlight w:val="green"/>
          <w:u w:val="single"/>
        </w:rPr>
        <w:t>food and water</w:t>
      </w:r>
      <w:r w:rsidRPr="00836AA2">
        <w:rPr>
          <w:rFonts w:asciiTheme="minorHAnsi" w:hAnsiTheme="minorHAnsi" w:cstheme="minorHAnsi"/>
          <w:u w:val="single"/>
        </w:rPr>
        <w:t xml:space="preserve">, and </w:t>
      </w:r>
      <w:r w:rsidRPr="00CB1ACB">
        <w:rPr>
          <w:rFonts w:asciiTheme="minorHAnsi" w:hAnsiTheme="minorHAnsi" w:cstheme="minorHAnsi"/>
          <w:b/>
          <w:highlight w:val="green"/>
          <w:u w:val="single"/>
        </w:rPr>
        <w:t>shortages</w:t>
      </w:r>
      <w:r w:rsidRPr="00836AA2">
        <w:rPr>
          <w:rFonts w:asciiTheme="minorHAnsi" w:hAnsiTheme="minorHAnsi" w:cstheme="minorHAnsi"/>
          <w:u w:val="single"/>
        </w:rPr>
        <w:t xml:space="preserve"> of food and water can </w:t>
      </w:r>
      <w:r w:rsidRPr="00CB1ACB">
        <w:rPr>
          <w:rFonts w:asciiTheme="minorHAnsi" w:hAnsiTheme="minorHAnsi" w:cstheme="minorHAnsi"/>
          <w:b/>
          <w:highlight w:val="green"/>
          <w:u w:val="single"/>
        </w:rPr>
        <w:t>create conflict</w:t>
      </w:r>
      <w:r w:rsidRPr="00836AA2">
        <w:rPr>
          <w:rFonts w:asciiTheme="minorHAnsi" w:hAnsiTheme="minorHAnsi" w:cstheme="minorHAnsi"/>
          <w:u w:val="single"/>
        </w:rPr>
        <w:t xml:space="preserve"> and social unrest. </w:t>
      </w:r>
      <w:r w:rsidRPr="00836AA2">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836AA2">
        <w:rPr>
          <w:rFonts w:asciiTheme="minorHAnsi" w:hAnsiTheme="minorHAnsi" w:cstheme="minorHAnsi"/>
          <w:u w:val="single"/>
        </w:rPr>
        <w:t>Climate change intersects with freshwater resources because it is expected to exacerbate drought and water scarcity, as well as flooding</w:t>
      </w:r>
      <w:r w:rsidRPr="00836AA2">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836AA2">
        <w:rPr>
          <w:rFonts w:asciiTheme="minorHAnsi" w:hAnsiTheme="minorHAnsi" w:cstheme="minorHAnsi"/>
          <w:sz w:val="16"/>
        </w:rPr>
        <w:t>as a result of</w:t>
      </w:r>
      <w:proofErr w:type="gramEnd"/>
      <w:r w:rsidRPr="00836AA2">
        <w:rPr>
          <w:rFonts w:asciiTheme="minorHAnsi" w:hAnsiTheme="minorHAnsi" w:cstheme="minorHAnsi"/>
          <w:sz w:val="16"/>
        </w:rPr>
        <w:t xml:space="preserve"> enhanced evaporation and reduced groundwater recharge. </w:t>
      </w:r>
      <w:r w:rsidRPr="00CB1ACB">
        <w:rPr>
          <w:rFonts w:asciiTheme="minorHAnsi" w:hAnsiTheme="minorHAnsi" w:cstheme="minorHAnsi"/>
          <w:b/>
          <w:highlight w:val="green"/>
          <w:u w:val="single"/>
        </w:rPr>
        <w:t>Ample clean water</w:t>
      </w:r>
      <w:r w:rsidRPr="00836AA2">
        <w:rPr>
          <w:rFonts w:asciiTheme="minorHAnsi" w:hAnsiTheme="minorHAnsi" w:cstheme="minorHAnsi"/>
          <w:u w:val="single"/>
        </w:rPr>
        <w:t xml:space="preserve"> is not a luxury—it </w:t>
      </w:r>
      <w:r w:rsidRPr="00CB1ACB">
        <w:rPr>
          <w:rFonts w:asciiTheme="minorHAnsi" w:hAnsiTheme="minorHAnsi" w:cstheme="minorHAnsi"/>
          <w:b/>
          <w:highlight w:val="green"/>
          <w:u w:val="single"/>
        </w:rPr>
        <w:t>is essential for human survival</w:t>
      </w:r>
      <w:r w:rsidRPr="00836AA2">
        <w:rPr>
          <w:rFonts w:asciiTheme="minorHAnsi" w:hAnsiTheme="minorHAnsi" w:cstheme="minorHAnsi"/>
          <w:u w:val="single"/>
        </w:rPr>
        <w:t>. Consequently, cities, regions and nations that lack clean freshwater are vulnerable to social disruption and disease</w:t>
      </w:r>
      <w:r w:rsidRPr="00836AA2">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836AA2">
        <w:rPr>
          <w:rFonts w:asciiTheme="minorHAnsi" w:hAnsiTheme="minorHAnsi" w:cstheme="minorHAnsi"/>
          <w:sz w:val="16"/>
        </w:rPr>
        <w:t>rarity, but</w:t>
      </w:r>
      <w:proofErr w:type="gramEnd"/>
      <w:r w:rsidRPr="00836AA2">
        <w:rPr>
          <w:rFonts w:asciiTheme="minorHAnsi" w:hAnsiTheme="minorHAnsi" w:cstheme="minorHAnsi"/>
          <w:sz w:val="16"/>
        </w:rPr>
        <w:t xml:space="preserve"> are exactly the manifestations of climate change that we must get better at anticipating (</w:t>
      </w:r>
      <w:proofErr w:type="spellStart"/>
      <w:r w:rsidRPr="00836AA2">
        <w:rPr>
          <w:rFonts w:asciiTheme="minorHAnsi" w:hAnsiTheme="minorHAnsi" w:cstheme="minorHAnsi"/>
          <w:sz w:val="16"/>
        </w:rPr>
        <w:t>Diffenbaugh</w:t>
      </w:r>
      <w:proofErr w:type="spellEnd"/>
      <w:r w:rsidRPr="00836AA2">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836AA2">
        <w:rPr>
          <w:rFonts w:asciiTheme="minorHAnsi" w:hAnsiTheme="minorHAnsi" w:cstheme="minorHAnsi"/>
          <w:u w:val="single"/>
        </w:rPr>
        <w:t xml:space="preserve">The combination of positive feedback loops and societal inertia is fertile ground for global environmental catastrophes </w:t>
      </w:r>
      <w:r w:rsidRPr="00CB1ACB">
        <w:rPr>
          <w:rFonts w:asciiTheme="minorHAnsi" w:hAnsiTheme="minorHAnsi" w:cstheme="minorHAnsi"/>
          <w:b/>
          <w:highlight w:val="green"/>
          <w:u w:val="single"/>
        </w:rPr>
        <w:t>Humans</w:t>
      </w:r>
      <w:r w:rsidRPr="00836AA2">
        <w:rPr>
          <w:rFonts w:asciiTheme="minorHAnsi" w:hAnsiTheme="minorHAnsi" w:cstheme="minorHAnsi"/>
          <w:u w:val="single"/>
        </w:rPr>
        <w:t xml:space="preserve"> are remarkably </w:t>
      </w:r>
      <w:proofErr w:type="gramStart"/>
      <w:r w:rsidRPr="00836AA2">
        <w:rPr>
          <w:rFonts w:asciiTheme="minorHAnsi" w:hAnsiTheme="minorHAnsi" w:cstheme="minorHAnsi"/>
          <w:u w:val="single"/>
        </w:rPr>
        <w:t>ingenious, and</w:t>
      </w:r>
      <w:proofErr w:type="gramEnd"/>
      <w:r w:rsidRPr="00836AA2">
        <w:rPr>
          <w:rFonts w:asciiTheme="minorHAnsi" w:hAnsiTheme="minorHAnsi" w:cstheme="minorHAnsi"/>
          <w:u w:val="single"/>
        </w:rPr>
        <w:t xml:space="preserve"> </w:t>
      </w:r>
      <w:r w:rsidRPr="00CB1ACB">
        <w:rPr>
          <w:rFonts w:asciiTheme="minorHAnsi" w:hAnsiTheme="minorHAnsi" w:cstheme="minorHAnsi"/>
          <w:b/>
          <w:highlight w:val="green"/>
          <w:u w:val="single"/>
        </w:rPr>
        <w:t>have adapted</w:t>
      </w:r>
      <w:r w:rsidRPr="00836AA2">
        <w:rPr>
          <w:rFonts w:asciiTheme="minorHAnsi" w:hAnsiTheme="minorHAnsi" w:cstheme="minorHAnsi"/>
          <w:u w:val="single"/>
        </w:rPr>
        <w:t xml:space="preserve"> to crises </w:t>
      </w:r>
      <w:r w:rsidRPr="00CB1ACB">
        <w:rPr>
          <w:rFonts w:asciiTheme="minorHAnsi" w:hAnsiTheme="minorHAnsi" w:cstheme="minorHAnsi"/>
          <w:b/>
          <w:highlight w:val="green"/>
          <w:u w:val="single"/>
        </w:rPr>
        <w:t>throughout</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 xml:space="preserve">their </w:t>
      </w:r>
      <w:r w:rsidRPr="00CB1ACB">
        <w:rPr>
          <w:rFonts w:asciiTheme="minorHAnsi" w:hAnsiTheme="minorHAnsi" w:cstheme="minorHAnsi"/>
          <w:b/>
          <w:highlight w:val="green"/>
          <w:u w:val="single"/>
        </w:rPr>
        <w:t>history</w:t>
      </w:r>
      <w:r w:rsidRPr="00836AA2">
        <w:rPr>
          <w:rFonts w:asciiTheme="minorHAnsi" w:hAnsiTheme="minorHAnsi" w:cstheme="minorHAnsi"/>
          <w:u w:val="single"/>
        </w:rPr>
        <w:t xml:space="preserve">. Our doom has been repeatedly predicted, only to be averted by innovation (Ridley, 2011). </w:t>
      </w:r>
      <w:r w:rsidRPr="00CB1ACB">
        <w:rPr>
          <w:rFonts w:asciiTheme="minorHAnsi" w:hAnsiTheme="minorHAnsi" w:cstheme="minorHAnsi"/>
          <w:b/>
          <w:highlight w:val="green"/>
          <w:u w:val="single"/>
        </w:rPr>
        <w:t>However</w:t>
      </w:r>
      <w:r w:rsidRPr="00836AA2">
        <w:rPr>
          <w:rFonts w:asciiTheme="minorHAnsi" w:hAnsiTheme="minorHAnsi" w:cstheme="minorHAnsi"/>
          <w:u w:val="single"/>
        </w:rPr>
        <w:t xml:space="preserve">, the many </w:t>
      </w:r>
      <w:r w:rsidRPr="00CB1ACB">
        <w:rPr>
          <w:rFonts w:asciiTheme="minorHAnsi" w:hAnsiTheme="minorHAnsi" w:cstheme="minorHAnsi"/>
          <w:b/>
          <w:highlight w:val="green"/>
          <w:u w:val="single"/>
        </w:rPr>
        <w:t>stories</w:t>
      </w:r>
      <w:r w:rsidRPr="00CB1ACB">
        <w:rPr>
          <w:rFonts w:asciiTheme="minorHAnsi" w:hAnsiTheme="minorHAnsi" w:cstheme="minorHAnsi"/>
          <w:highlight w:val="green"/>
          <w:u w:val="single"/>
        </w:rPr>
        <w:t xml:space="preserve"> </w:t>
      </w:r>
      <w:r w:rsidRPr="00CB1ACB">
        <w:rPr>
          <w:rFonts w:asciiTheme="minorHAnsi" w:hAnsiTheme="minorHAnsi" w:cstheme="minorHAnsi"/>
          <w:b/>
          <w:highlight w:val="green"/>
          <w:u w:val="single"/>
        </w:rPr>
        <w:t>of</w:t>
      </w:r>
      <w:r w:rsidRPr="00836AA2">
        <w:rPr>
          <w:rFonts w:asciiTheme="minorHAnsi" w:hAnsiTheme="minorHAnsi" w:cstheme="minorHAnsi"/>
          <w:u w:val="single"/>
        </w:rPr>
        <w:t xml:space="preserve"> human ingenuity </w:t>
      </w:r>
      <w:r w:rsidRPr="00CB1ACB">
        <w:rPr>
          <w:rFonts w:asciiTheme="minorHAnsi" w:hAnsiTheme="minorHAnsi" w:cstheme="minorHAnsi"/>
          <w:b/>
          <w:highlight w:val="green"/>
          <w:u w:val="single"/>
        </w:rPr>
        <w:t>successfully</w:t>
      </w:r>
      <w:r w:rsidRPr="00CB1ACB">
        <w:rPr>
          <w:rFonts w:asciiTheme="minorHAnsi" w:hAnsiTheme="minorHAnsi" w:cstheme="minorHAnsi"/>
          <w:highlight w:val="green"/>
          <w:u w:val="single"/>
        </w:rPr>
        <w:t xml:space="preserve"> </w:t>
      </w:r>
      <w:r w:rsidRPr="00CB1ACB">
        <w:rPr>
          <w:rFonts w:asciiTheme="minorHAnsi" w:hAnsiTheme="minorHAnsi" w:cstheme="minorHAnsi"/>
          <w:b/>
          <w:highlight w:val="green"/>
          <w:u w:val="single"/>
        </w:rPr>
        <w:t>addressing</w:t>
      </w:r>
      <w:r w:rsidRPr="00CB1ACB">
        <w:rPr>
          <w:rFonts w:asciiTheme="minorHAnsi" w:hAnsiTheme="minorHAnsi" w:cstheme="minorHAnsi"/>
          <w:highlight w:val="green"/>
          <w:u w:val="single"/>
        </w:rPr>
        <w:t xml:space="preserve"> </w:t>
      </w:r>
      <w:r w:rsidRPr="00CB1ACB">
        <w:rPr>
          <w:rFonts w:asciiTheme="minorHAnsi" w:hAnsiTheme="minorHAnsi" w:cstheme="minorHAnsi"/>
          <w:b/>
          <w:highlight w:val="green"/>
          <w:u w:val="single"/>
        </w:rPr>
        <w:t>existential risks</w:t>
      </w:r>
      <w:r w:rsidRPr="00836AA2">
        <w:rPr>
          <w:rFonts w:asciiTheme="minorHAnsi" w:hAnsiTheme="minorHAnsi" w:cstheme="minorHAnsi"/>
          <w:u w:val="single"/>
        </w:rPr>
        <w:t xml:space="preserve"> such as global famine or extreme air pollution </w:t>
      </w:r>
      <w:r w:rsidRPr="00CB1ACB">
        <w:rPr>
          <w:rFonts w:asciiTheme="minorHAnsi" w:hAnsiTheme="minorHAnsi" w:cstheme="minorHAnsi"/>
          <w:b/>
          <w:highlight w:val="green"/>
          <w:u w:val="single"/>
        </w:rPr>
        <w:t>represent</w:t>
      </w:r>
      <w:r w:rsidRPr="00836AA2">
        <w:rPr>
          <w:rFonts w:asciiTheme="minorHAnsi" w:hAnsiTheme="minorHAnsi" w:cstheme="minorHAnsi"/>
          <w:u w:val="single"/>
        </w:rPr>
        <w:t xml:space="preserve"> environmental </w:t>
      </w:r>
      <w:r w:rsidRPr="00CB1ACB">
        <w:rPr>
          <w:rFonts w:asciiTheme="minorHAnsi" w:hAnsiTheme="minorHAnsi" w:cstheme="minorHAnsi"/>
          <w:highlight w:val="green"/>
          <w:u w:val="single"/>
        </w:rPr>
        <w:t>c</w:t>
      </w:r>
      <w:r w:rsidRPr="00CB1ACB">
        <w:rPr>
          <w:rFonts w:asciiTheme="minorHAnsi" w:hAnsiTheme="minorHAnsi" w:cstheme="minorHAnsi"/>
          <w:b/>
          <w:highlight w:val="green"/>
          <w:u w:val="single"/>
        </w:rPr>
        <w:t>hallenges that are</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 xml:space="preserve">largely </w:t>
      </w:r>
      <w:r w:rsidRPr="00CB1ACB">
        <w:rPr>
          <w:rFonts w:asciiTheme="minorHAnsi" w:hAnsiTheme="minorHAnsi" w:cstheme="minorHAnsi"/>
          <w:b/>
          <w:highlight w:val="green"/>
          <w:u w:val="single"/>
        </w:rPr>
        <w:t>linear</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 xml:space="preserve">have immediate consequences, </w:t>
      </w:r>
      <w:r w:rsidRPr="00CB1ACB">
        <w:rPr>
          <w:rFonts w:asciiTheme="minorHAnsi" w:hAnsiTheme="minorHAnsi" w:cstheme="minorHAnsi"/>
          <w:b/>
          <w:highlight w:val="green"/>
          <w:u w:val="single"/>
        </w:rPr>
        <w:t>and operate without positive feedbacks</w:t>
      </w:r>
      <w:r w:rsidRPr="00836AA2">
        <w:rPr>
          <w:rFonts w:asciiTheme="minorHAnsi" w:hAnsiTheme="minorHAnsi" w:cstheme="min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836AA2">
        <w:rPr>
          <w:rFonts w:asciiTheme="minorHAnsi" w:hAnsiTheme="minorHAnsi" w:cstheme="minorHAnsi"/>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836AA2">
        <w:rPr>
          <w:rFonts w:asciiTheme="minorHAnsi" w:hAnsiTheme="minorHAnsi" w:cstheme="minorHAnsi"/>
          <w:sz w:val="16"/>
        </w:rPr>
        <w:t>a negative feedback of society</w:t>
      </w:r>
      <w:proofErr w:type="gramEnd"/>
      <w:r w:rsidRPr="00836AA2">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836AA2">
        <w:rPr>
          <w:rFonts w:asciiTheme="minorHAnsi" w:hAnsiTheme="minorHAnsi" w:cstheme="minorHAnsi"/>
          <w:sz w:val="16"/>
        </w:rPr>
        <w:t>long time</w:t>
      </w:r>
      <w:proofErr w:type="gramEnd"/>
      <w:r w:rsidRPr="00836AA2">
        <w:rPr>
          <w:rFonts w:asciiTheme="minorHAnsi" w:hAnsiTheme="minorHAnsi" w:cstheme="minorHAnsi"/>
          <w:sz w:val="16"/>
        </w:rPr>
        <w:t xml:space="preserve"> delays between rising CO2 concentrations and damage to humans. The consequence of these delays </w:t>
      </w:r>
      <w:proofErr w:type="gramStart"/>
      <w:r w:rsidRPr="00836AA2">
        <w:rPr>
          <w:rFonts w:asciiTheme="minorHAnsi" w:hAnsiTheme="minorHAnsi" w:cstheme="minorHAnsi"/>
          <w:sz w:val="16"/>
        </w:rPr>
        <w:t>are</w:t>
      </w:r>
      <w:proofErr w:type="gramEnd"/>
      <w:r w:rsidRPr="00836AA2">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836AA2">
        <w:rPr>
          <w:rFonts w:asciiTheme="minorHAnsi" w:hAnsiTheme="minorHAnsi" w:cstheme="minorHAnsi"/>
          <w:u w:val="single"/>
        </w:rPr>
        <w:t xml:space="preserve">/). Secondly, unlike past environmental challenges, </w:t>
      </w:r>
      <w:r w:rsidRPr="00836AA2">
        <w:rPr>
          <w:rFonts w:asciiTheme="minorHAnsi" w:hAnsiTheme="minorHAnsi" w:cstheme="minorHAnsi"/>
          <w:b/>
          <w:bCs/>
          <w:u w:val="single"/>
        </w:rPr>
        <w:t>the Earth’s climate system is rife with positive feedback loops</w:t>
      </w:r>
      <w:r w:rsidRPr="00836AA2">
        <w:rPr>
          <w:rFonts w:asciiTheme="minorHAnsi" w:hAnsiTheme="minorHAnsi" w:cstheme="minorHAnsi"/>
          <w:u w:val="single"/>
        </w:rPr>
        <w:t xml:space="preserve">. </w:t>
      </w:r>
      <w:proofErr w:type="gramStart"/>
      <w:r w:rsidRPr="00836AA2">
        <w:rPr>
          <w:rFonts w:asciiTheme="minorHAnsi" w:hAnsiTheme="minorHAnsi" w:cstheme="minorHAnsi"/>
          <w:u w:val="single"/>
        </w:rPr>
        <w:t>In particular, as</w:t>
      </w:r>
      <w:proofErr w:type="gramEnd"/>
      <w:r w:rsidRPr="00836AA2">
        <w:rPr>
          <w:rFonts w:asciiTheme="minorHAnsi" w:hAnsiTheme="minorHAnsi" w:cstheme="minorHAnsi"/>
          <w:u w:val="single"/>
        </w:rPr>
        <w:t xml:space="preserve"> CO2 increases and the climate warms, that </w:t>
      </w:r>
      <w:r w:rsidRPr="00836AA2">
        <w:rPr>
          <w:rFonts w:asciiTheme="minorHAnsi" w:hAnsiTheme="minorHAnsi" w:cstheme="minorHAnsi"/>
          <w:b/>
          <w:bCs/>
          <w:u w:val="single"/>
        </w:rPr>
        <w:t>very warming can cause more CO2 release</w:t>
      </w:r>
      <w:r w:rsidRPr="00836AA2">
        <w:rPr>
          <w:rFonts w:asciiTheme="minorHAnsi" w:hAnsiTheme="minorHAnsi" w:cstheme="minorHAnsi"/>
          <w:u w:val="single"/>
        </w:rPr>
        <w:t xml:space="preserve"> which further increases global warming, and then more CO2, and so on.</w:t>
      </w:r>
      <w:r w:rsidRPr="00836AA2">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836AA2">
        <w:rPr>
          <w:rFonts w:asciiTheme="minorHAnsi" w:hAnsiTheme="minorHAnsi" w:cstheme="minorHAnsi"/>
          <w:sz w:val="16"/>
        </w:rPr>
        <w:t>biogeophysical</w:t>
      </w:r>
      <w:proofErr w:type="spellEnd"/>
      <w:r w:rsidRPr="00836AA2">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836AA2">
        <w:rPr>
          <w:rFonts w:asciiTheme="minorHAnsi" w:hAnsiTheme="minorHAnsi" w:cstheme="minorHAnsi"/>
          <w:sz w:val="16"/>
        </w:rPr>
        <w:t>Totterdell</w:t>
      </w:r>
      <w:proofErr w:type="spellEnd"/>
      <w:r w:rsidRPr="00836AA2">
        <w:rPr>
          <w:rFonts w:asciiTheme="minorHAnsi" w:hAnsiTheme="minorHAnsi" w:cstheme="minorHAnsi"/>
          <w:sz w:val="16"/>
        </w:rPr>
        <w:t xml:space="preserve">, 2000; </w:t>
      </w:r>
      <w:proofErr w:type="spellStart"/>
      <w:r w:rsidRPr="00836AA2">
        <w:rPr>
          <w:rFonts w:asciiTheme="minorHAnsi" w:hAnsiTheme="minorHAnsi" w:cstheme="minorHAnsi"/>
          <w:sz w:val="16"/>
        </w:rPr>
        <w:t>Hajima</w:t>
      </w:r>
      <w:proofErr w:type="spellEnd"/>
      <w:r w:rsidRPr="00836AA2">
        <w:rPr>
          <w:rFonts w:asciiTheme="minorHAnsi" w:hAnsiTheme="minorHAnsi" w:cstheme="minorHAnsi"/>
          <w:sz w:val="16"/>
        </w:rPr>
        <w:t xml:space="preserve">, </w:t>
      </w:r>
      <w:proofErr w:type="spellStart"/>
      <w:r w:rsidRPr="00836AA2">
        <w:rPr>
          <w:rFonts w:asciiTheme="minorHAnsi" w:hAnsiTheme="minorHAnsi" w:cstheme="minorHAnsi"/>
          <w:sz w:val="16"/>
        </w:rPr>
        <w:t>Tachiiri</w:t>
      </w:r>
      <w:proofErr w:type="spellEnd"/>
      <w:r w:rsidRPr="00836AA2">
        <w:rPr>
          <w:rFonts w:asciiTheme="minorHAnsi" w:hAnsiTheme="minorHAnsi" w:cstheme="minorHAnsi"/>
          <w:sz w:val="16"/>
        </w:rPr>
        <w:t xml:space="preserve">, Ito, &amp; </w:t>
      </w:r>
      <w:proofErr w:type="spellStart"/>
      <w:r w:rsidRPr="00836AA2">
        <w:rPr>
          <w:rFonts w:asciiTheme="minorHAnsi" w:hAnsiTheme="minorHAnsi" w:cstheme="minorHAnsi"/>
          <w:sz w:val="16"/>
        </w:rPr>
        <w:t>Kawamiya</w:t>
      </w:r>
      <w:proofErr w:type="spellEnd"/>
      <w:r w:rsidRPr="00836AA2">
        <w:rPr>
          <w:rFonts w:asciiTheme="minorHAnsi" w:hAnsiTheme="minorHAnsi" w:cstheme="minorHAnsi"/>
          <w:sz w:val="16"/>
        </w:rPr>
        <w:t xml:space="preserve">, 2014; </w:t>
      </w:r>
      <w:proofErr w:type="spellStart"/>
      <w:r w:rsidRPr="00836AA2">
        <w:rPr>
          <w:rFonts w:asciiTheme="minorHAnsi" w:hAnsiTheme="minorHAnsi" w:cstheme="minorHAnsi"/>
          <w:sz w:val="16"/>
        </w:rPr>
        <w:t>Knutti</w:t>
      </w:r>
      <w:proofErr w:type="spellEnd"/>
      <w:r w:rsidRPr="00836AA2">
        <w:rPr>
          <w:rFonts w:asciiTheme="minorHAnsi" w:hAnsiTheme="minorHAnsi" w:cstheme="minorHAnsi"/>
          <w:sz w:val="16"/>
        </w:rPr>
        <w:t xml:space="preserve"> &amp; </w:t>
      </w:r>
      <w:proofErr w:type="spellStart"/>
      <w:r w:rsidRPr="00836AA2">
        <w:rPr>
          <w:rFonts w:asciiTheme="minorHAnsi" w:hAnsiTheme="minorHAnsi" w:cstheme="minorHAnsi"/>
          <w:sz w:val="16"/>
        </w:rPr>
        <w:t>Rugenstein</w:t>
      </w:r>
      <w:proofErr w:type="spellEnd"/>
      <w:r w:rsidRPr="00836AA2">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836AA2">
        <w:rPr>
          <w:rFonts w:asciiTheme="minorHAnsi" w:hAnsiTheme="minorHAnsi" w:cstheme="minorHAnsi"/>
          <w:sz w:val="16"/>
        </w:rPr>
        <w:t>Friedlingstein</w:t>
      </w:r>
      <w:proofErr w:type="spellEnd"/>
      <w:r w:rsidRPr="00836AA2">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836AA2">
        <w:rPr>
          <w:rFonts w:asciiTheme="minorHAnsi" w:hAnsiTheme="minorHAnsi" w:cstheme="minorHAnsi"/>
          <w:sz w:val="16"/>
        </w:rPr>
        <w:t>biogeophysical</w:t>
      </w:r>
      <w:proofErr w:type="spellEnd"/>
      <w:r w:rsidRPr="00836AA2">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836AA2">
        <w:rPr>
          <w:rFonts w:asciiTheme="minorHAnsi" w:hAnsiTheme="minorHAnsi" w:cstheme="minorHAnsi"/>
          <w:sz w:val="16"/>
        </w:rPr>
        <w:t>Chamey</w:t>
      </w:r>
      <w:proofErr w:type="spellEnd"/>
      <w:r w:rsidRPr="00836AA2">
        <w:rPr>
          <w:rFonts w:asciiTheme="minorHAnsi" w:hAnsiTheme="minorHAnsi" w:cstheme="minorHAnsi"/>
          <w:sz w:val="16"/>
        </w:rPr>
        <w:t>, Stone, &amp; Quirk, 1975). To top it off, overgrazing depletes the soil, leading to augmented vegetation loss (</w:t>
      </w:r>
      <w:proofErr w:type="spellStart"/>
      <w:r w:rsidRPr="00836AA2">
        <w:rPr>
          <w:rFonts w:asciiTheme="minorHAnsi" w:hAnsiTheme="minorHAnsi" w:cstheme="minorHAnsi"/>
          <w:sz w:val="16"/>
        </w:rPr>
        <w:t>Anderies</w:t>
      </w:r>
      <w:proofErr w:type="spellEnd"/>
      <w:r w:rsidRPr="00836AA2">
        <w:rPr>
          <w:rFonts w:asciiTheme="minorHAnsi" w:hAnsiTheme="minorHAnsi" w:cstheme="minorHAnsi"/>
          <w:sz w:val="16"/>
        </w:rPr>
        <w:t xml:space="preserve">, Janssen, &amp; Walker, 2002). Climate change often also increases the risk of forest fires, </w:t>
      </w:r>
      <w:proofErr w:type="gramStart"/>
      <w:r w:rsidRPr="00836AA2">
        <w:rPr>
          <w:rFonts w:asciiTheme="minorHAnsi" w:hAnsiTheme="minorHAnsi" w:cstheme="minorHAnsi"/>
          <w:sz w:val="16"/>
        </w:rPr>
        <w:t>as a result of</w:t>
      </w:r>
      <w:proofErr w:type="gramEnd"/>
      <w:r w:rsidRPr="00836AA2">
        <w:rPr>
          <w:rFonts w:asciiTheme="minorHAnsi" w:hAnsiTheme="minorHAnsi" w:cstheme="minorHAnsi"/>
          <w:sz w:val="16"/>
        </w:rPr>
        <w:t xml:space="preserve"> higher temperatures and persistent drought conditions. The expectation is that </w:t>
      </w:r>
      <w:r w:rsidRPr="00CB1ACB">
        <w:rPr>
          <w:rFonts w:asciiTheme="minorHAnsi" w:hAnsiTheme="minorHAnsi" w:cstheme="minorHAnsi"/>
          <w:b/>
          <w:highlight w:val="green"/>
          <w:u w:val="single"/>
        </w:rPr>
        <w:t>forest fires will become more</w:t>
      </w:r>
      <w:r w:rsidRPr="00836AA2">
        <w:rPr>
          <w:rFonts w:asciiTheme="minorHAnsi" w:hAnsiTheme="minorHAnsi" w:cstheme="minorHAnsi"/>
          <w:b/>
          <w:u w:val="single"/>
        </w:rPr>
        <w:t xml:space="preserve"> </w:t>
      </w:r>
      <w:r w:rsidRPr="00CB1ACB">
        <w:rPr>
          <w:rFonts w:asciiTheme="minorHAnsi" w:hAnsiTheme="minorHAnsi" w:cstheme="minorHAnsi"/>
          <w:b/>
          <w:highlight w:val="green"/>
          <w:u w:val="single"/>
        </w:rPr>
        <w:t>frequent</w:t>
      </w:r>
      <w:r w:rsidRPr="00836AA2">
        <w:rPr>
          <w:rFonts w:asciiTheme="minorHAnsi" w:hAnsiTheme="minorHAnsi" w:cstheme="minorHAnsi"/>
          <w:sz w:val="16"/>
        </w:rPr>
        <w:t xml:space="preserve"> and severe with climate warming and drought (</w:t>
      </w:r>
      <w:proofErr w:type="spellStart"/>
      <w:r w:rsidRPr="00836AA2">
        <w:rPr>
          <w:rFonts w:asciiTheme="minorHAnsi" w:hAnsiTheme="minorHAnsi" w:cstheme="minorHAnsi"/>
          <w:sz w:val="16"/>
        </w:rPr>
        <w:t>Scholze</w:t>
      </w:r>
      <w:proofErr w:type="spellEnd"/>
      <w:r w:rsidRPr="00836AA2">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836AA2">
        <w:rPr>
          <w:rFonts w:asciiTheme="minorHAnsi" w:hAnsiTheme="minorHAnsi" w:cstheme="minorHAnsi"/>
          <w:sz w:val="16"/>
        </w:rPr>
        <w:t>Jin</w:t>
      </w:r>
      <w:proofErr w:type="spellEnd"/>
      <w:r w:rsidRPr="00836AA2">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836AA2">
        <w:rPr>
          <w:rFonts w:asciiTheme="minorHAnsi" w:hAnsiTheme="minorHAnsi" w:cstheme="minorHAnsi"/>
          <w:u w:val="single"/>
        </w:rPr>
        <w:t xml:space="preserve">This </w:t>
      </w:r>
      <w:r w:rsidRPr="00CB1ACB">
        <w:rPr>
          <w:rFonts w:asciiTheme="minorHAnsi" w:hAnsiTheme="minorHAnsi" w:cstheme="minorHAnsi"/>
          <w:b/>
          <w:highlight w:val="green"/>
          <w:u w:val="single"/>
        </w:rPr>
        <w:t>catastrophic fire</w:t>
      </w:r>
      <w:r w:rsidRPr="00836AA2">
        <w:rPr>
          <w:rFonts w:asciiTheme="minorHAnsi" w:hAnsiTheme="minorHAnsi" w:cstheme="minorHAnsi"/>
          <w:u w:val="single"/>
        </w:rPr>
        <w:t xml:space="preserve"> embodies the sorts of positive feedbacks and interacting factors that </w:t>
      </w:r>
      <w:r w:rsidRPr="00CB1ACB">
        <w:rPr>
          <w:rFonts w:asciiTheme="minorHAnsi" w:hAnsiTheme="minorHAnsi" w:cstheme="minorHAnsi"/>
          <w:b/>
          <w:highlight w:val="green"/>
          <w:u w:val="single"/>
        </w:rPr>
        <w:t>could catch humanity off-guard and produce a</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 xml:space="preserve">true </w:t>
      </w:r>
      <w:r w:rsidRPr="00CB1ACB">
        <w:rPr>
          <w:rFonts w:asciiTheme="minorHAnsi" w:hAnsiTheme="minorHAnsi" w:cstheme="minorHAnsi"/>
          <w:b/>
          <w:highlight w:val="green"/>
          <w:u w:val="single"/>
        </w:rPr>
        <w:t>apocalyptic event.</w:t>
      </w:r>
      <w:r w:rsidRPr="00CB1ACB">
        <w:rPr>
          <w:rFonts w:asciiTheme="minorHAnsi" w:hAnsiTheme="minorHAnsi" w:cstheme="minorHAnsi"/>
          <w:highlight w:val="green"/>
          <w:u w:val="single"/>
        </w:rPr>
        <w:t xml:space="preserve"> </w:t>
      </w:r>
      <w:r w:rsidRPr="00836AA2">
        <w:rPr>
          <w:rFonts w:asciiTheme="minorHAnsi" w:hAnsiTheme="minorHAnsi" w:cstheme="minorHAnsi"/>
          <w:u w:val="single"/>
        </w:rPr>
        <w:t>Record-breaking rains produced an extraordinary flush of new vegetation, that then dried out as record heat waves and dry conditions took hold, coupled with stronger than normal winds, and ignition.</w:t>
      </w:r>
      <w:r w:rsidRPr="00836AA2">
        <w:rPr>
          <w:rFonts w:asciiTheme="minorHAnsi" w:hAnsiTheme="minorHAnsi" w:cstheme="minorHAnsi"/>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836AA2">
        <w:rPr>
          <w:rFonts w:asciiTheme="minorHAnsi" w:hAnsiTheme="minorHAnsi" w:cstheme="minorHAnsi"/>
          <w:sz w:val="16"/>
        </w:rPr>
        <w:t>as a consequence of</w:t>
      </w:r>
      <w:proofErr w:type="gramEnd"/>
      <w:r w:rsidRPr="00836AA2">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36AA2">
        <w:rPr>
          <w:rFonts w:asciiTheme="minorHAnsi" w:hAnsiTheme="minorHAnsi" w:cstheme="minorHAnsi"/>
          <w:sz w:val="16"/>
        </w:rPr>
        <w:t>Wetherald</w:t>
      </w:r>
      <w:proofErr w:type="spellEnd"/>
      <w:r w:rsidRPr="00836AA2">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36AA2">
        <w:rPr>
          <w:rFonts w:asciiTheme="minorHAnsi" w:hAnsiTheme="minorHAnsi" w:cstheme="minorHAnsi"/>
          <w:sz w:val="16"/>
        </w:rPr>
        <w:t>Lashof</w:t>
      </w:r>
      <w:proofErr w:type="spellEnd"/>
      <w:r w:rsidRPr="00836AA2">
        <w:rPr>
          <w:rFonts w:asciiTheme="minorHAnsi" w:hAnsiTheme="minorHAnsi" w:cstheme="minorHAnsi"/>
          <w:sz w:val="16"/>
        </w:rPr>
        <w:t xml:space="preserve">, DeAngelo, </w:t>
      </w:r>
      <w:proofErr w:type="spellStart"/>
      <w:r w:rsidRPr="00836AA2">
        <w:rPr>
          <w:rFonts w:asciiTheme="minorHAnsi" w:hAnsiTheme="minorHAnsi" w:cstheme="minorHAnsi"/>
          <w:sz w:val="16"/>
        </w:rPr>
        <w:t>Saleska</w:t>
      </w:r>
      <w:proofErr w:type="spellEnd"/>
      <w:r w:rsidRPr="00836AA2">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836AA2">
        <w:rPr>
          <w:rFonts w:asciiTheme="minorHAnsi" w:hAnsiTheme="minorHAnsi" w:cstheme="minorHAnsi"/>
          <w:sz w:val="16"/>
        </w:rPr>
        <w:t>Burgman</w:t>
      </w:r>
      <w:proofErr w:type="spellEnd"/>
      <w:r w:rsidRPr="00836AA2">
        <w:rPr>
          <w:rFonts w:asciiTheme="minorHAnsi" w:hAnsiTheme="minorHAnsi" w:cstheme="minorHAnsi"/>
          <w:sz w:val="16"/>
        </w:rPr>
        <w:t xml:space="preserve">, &amp; Norris, 2009). </w:t>
      </w:r>
      <w:r w:rsidRPr="00836AA2">
        <w:rPr>
          <w:rFonts w:asciiTheme="minorHAnsi" w:hAnsiTheme="minorHAnsi" w:cstheme="minorHAnsi"/>
          <w:u w:val="single"/>
        </w:rPr>
        <w:t xml:space="preserve">The key lesson from the long list of potentially positive feedbacks and their interactions is that </w:t>
      </w:r>
      <w:r w:rsidRPr="00CB1ACB">
        <w:rPr>
          <w:rFonts w:asciiTheme="minorHAnsi" w:hAnsiTheme="minorHAnsi" w:cstheme="minorHAnsi"/>
          <w:b/>
          <w:highlight w:val="green"/>
          <w:u w:val="single"/>
        </w:rPr>
        <w:t>runaway climate change,</w:t>
      </w:r>
      <w:r w:rsidRPr="00836AA2">
        <w:rPr>
          <w:rFonts w:asciiTheme="minorHAnsi" w:hAnsiTheme="minorHAnsi" w:cstheme="minorHAnsi"/>
          <w:u w:val="single"/>
        </w:rPr>
        <w:t xml:space="preserve"> and runaway perturbations </w:t>
      </w:r>
      <w:proofErr w:type="gramStart"/>
      <w:r w:rsidRPr="00836AA2">
        <w:rPr>
          <w:rFonts w:asciiTheme="minorHAnsi" w:hAnsiTheme="minorHAnsi" w:cstheme="minorHAnsi"/>
          <w:u w:val="single"/>
        </w:rPr>
        <w:t>have to</w:t>
      </w:r>
      <w:proofErr w:type="gramEnd"/>
      <w:r w:rsidRPr="00836AA2">
        <w:rPr>
          <w:rFonts w:asciiTheme="minorHAnsi" w:hAnsiTheme="minorHAnsi" w:cstheme="minorHAnsi"/>
          <w:u w:val="single"/>
        </w:rPr>
        <w:t xml:space="preserve"> be taken as a serious possibility</w:t>
      </w:r>
      <w:r w:rsidRPr="00836AA2">
        <w:rPr>
          <w:rFonts w:asciiTheme="minorHAnsi" w:hAnsiTheme="minorHAnsi" w:cstheme="minorHAnsi"/>
          <w:sz w:val="16"/>
        </w:rPr>
        <w:t>. Table 2 is just a snapshot of the type of feedbacks that have been identified (see Supplementary material for a more thorough explanation of positive feedback loops).</w:t>
      </w:r>
      <w:r w:rsidRPr="00836AA2">
        <w:rPr>
          <w:rFonts w:asciiTheme="minorHAnsi" w:hAnsiTheme="minorHAnsi" w:cstheme="minorHAnsi"/>
          <w:u w:val="single"/>
        </w:rPr>
        <w:t xml:space="preserve"> However, this list is not </w:t>
      </w:r>
      <w:proofErr w:type="gramStart"/>
      <w:r w:rsidRPr="00836AA2">
        <w:rPr>
          <w:rFonts w:asciiTheme="minorHAnsi" w:hAnsiTheme="minorHAnsi" w:cstheme="minorHAnsi"/>
          <w:u w:val="single"/>
        </w:rPr>
        <w:t>exhaustive</w:t>
      </w:r>
      <w:proofErr w:type="gramEnd"/>
      <w:r w:rsidRPr="00836AA2">
        <w:rPr>
          <w:rFonts w:asciiTheme="minorHAnsi" w:hAnsiTheme="minorHAnsi" w:cstheme="minorHAnsi"/>
          <w:u w:val="single"/>
        </w:rPr>
        <w:t xml:space="preserve"> and the possibility of undiscovered positive feedbacks </w:t>
      </w:r>
      <w:r w:rsidRPr="00CB1ACB">
        <w:rPr>
          <w:rFonts w:asciiTheme="minorHAnsi" w:hAnsiTheme="minorHAnsi" w:cstheme="minorHAnsi"/>
          <w:b/>
          <w:highlight w:val="green"/>
          <w:u w:val="single"/>
        </w:rPr>
        <w:t>portends</w:t>
      </w:r>
      <w:r w:rsidRPr="00836AA2">
        <w:rPr>
          <w:rFonts w:asciiTheme="minorHAnsi" w:hAnsiTheme="minorHAnsi" w:cstheme="minorHAnsi"/>
          <w:u w:val="single"/>
        </w:rPr>
        <w:t xml:space="preserve"> even greater </w:t>
      </w:r>
      <w:r w:rsidRPr="00CB1ACB">
        <w:rPr>
          <w:rFonts w:asciiTheme="minorHAnsi" w:hAnsiTheme="minorHAnsi" w:cstheme="minorHAnsi"/>
          <w:b/>
          <w:highlight w:val="green"/>
          <w:u w:val="single"/>
        </w:rPr>
        <w:t>existential risks</w:t>
      </w:r>
      <w:r w:rsidRPr="00836AA2">
        <w:rPr>
          <w:rFonts w:asciiTheme="minorHAnsi" w:hAnsiTheme="minorHAnsi" w:cstheme="minorHAnsi"/>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4A4E904" w14:textId="2550D0B3" w:rsidR="00836AA2" w:rsidRDefault="00836AA2" w:rsidP="00836AA2">
      <w:pPr>
        <w:pStyle w:val="Heading2"/>
      </w:pPr>
      <w:r>
        <w:t>2</w:t>
      </w:r>
    </w:p>
    <w:p w14:paraId="286339CC" w14:textId="35DE2A05" w:rsidR="00836AA2" w:rsidRDefault="00836AA2" w:rsidP="00836AA2">
      <w:pPr>
        <w:pStyle w:val="Heading3"/>
      </w:pPr>
      <w:r>
        <w:t>CP</w:t>
      </w:r>
    </w:p>
    <w:p w14:paraId="557A67B5" w14:textId="77777777" w:rsidR="00836AA2" w:rsidRDefault="00836AA2" w:rsidP="00836AA2">
      <w:pPr>
        <w:pStyle w:val="Heading4"/>
      </w:pPr>
      <w:r>
        <w:t xml:space="preserve">CP Text: The People’s Republic of China should </w:t>
      </w:r>
    </w:p>
    <w:p w14:paraId="53E978E6" w14:textId="77777777" w:rsidR="00836AA2" w:rsidRDefault="00836AA2" w:rsidP="00836AA2">
      <w:pPr>
        <w:pStyle w:val="Heading4"/>
        <w:numPr>
          <w:ilvl w:val="0"/>
          <w:numId w:val="12"/>
        </w:numPr>
        <w:tabs>
          <w:tab w:val="num" w:pos="360"/>
        </w:tabs>
      </w:pPr>
      <w:r>
        <w:t>increase and encourage private and civil space cooperation with the United States over appropriation of outer space.</w:t>
      </w:r>
    </w:p>
    <w:p w14:paraId="3ECFE9D8" w14:textId="4FB84F4C" w:rsidR="00836AA2" w:rsidRDefault="00836AA2" w:rsidP="00836AA2">
      <w:pPr>
        <w:pStyle w:val="Heading4"/>
        <w:numPr>
          <w:ilvl w:val="0"/>
          <w:numId w:val="12"/>
        </w:numPr>
        <w:tabs>
          <w:tab w:val="num" w:pos="360"/>
        </w:tabs>
      </w:pPr>
      <w:r>
        <w:t xml:space="preserve">de-militarize its space industry. </w:t>
      </w:r>
    </w:p>
    <w:p w14:paraId="494AD896" w14:textId="46C986D5" w:rsidR="00836AA2" w:rsidRPr="00C37888" w:rsidRDefault="009603E5" w:rsidP="009603E5">
      <w:pPr>
        <w:pStyle w:val="Heading4"/>
        <w:numPr>
          <w:ilvl w:val="0"/>
          <w:numId w:val="12"/>
        </w:numPr>
      </w:pPr>
      <w:r>
        <w:t xml:space="preserve">dismantle and remove ASAT weapons. </w:t>
      </w:r>
    </w:p>
    <w:p w14:paraId="5763D984" w14:textId="77777777" w:rsidR="00836AA2" w:rsidRDefault="00836AA2" w:rsidP="00836AA2">
      <w:pPr>
        <w:pStyle w:val="Heading4"/>
        <w:numPr>
          <w:ilvl w:val="0"/>
          <w:numId w:val="12"/>
        </w:numPr>
        <w:tabs>
          <w:tab w:val="num" w:pos="360"/>
        </w:tabs>
      </w:pPr>
      <w:r>
        <w:t xml:space="preserve">The United States Federal Government should repeal the Wolf Amendment. </w:t>
      </w:r>
    </w:p>
    <w:p w14:paraId="2C9C93CA" w14:textId="77777777" w:rsidR="00836AA2" w:rsidRDefault="00836AA2" w:rsidP="00836AA2">
      <w:pPr>
        <w:pStyle w:val="Heading4"/>
      </w:pPr>
      <w:r>
        <w:t xml:space="preserve">The Counterplan competes – it re-directs China’s commercial space industry to productive cooperation with the United States. The 1AC said that China’s government is </w:t>
      </w:r>
      <w:r>
        <w:rPr>
          <w:u w:val="single"/>
        </w:rPr>
        <w:t>reliant</w:t>
      </w:r>
      <w:r>
        <w:t xml:space="preserve"> on private action meaning the Plan collapses </w:t>
      </w:r>
      <w:proofErr w:type="gramStart"/>
      <w:r>
        <w:rPr>
          <w:u w:val="single"/>
        </w:rPr>
        <w:t>all</w:t>
      </w:r>
      <w:r>
        <w:t xml:space="preserve"> of</w:t>
      </w:r>
      <w:proofErr w:type="gramEnd"/>
      <w:r>
        <w:t xml:space="preserve"> the space sector meaning meaningful cooperation with the US becomes </w:t>
      </w:r>
      <w:r>
        <w:rPr>
          <w:u w:val="single"/>
        </w:rPr>
        <w:t>impossible</w:t>
      </w:r>
      <w:r>
        <w:t xml:space="preserve">. </w:t>
      </w:r>
    </w:p>
    <w:p w14:paraId="0DDE895F" w14:textId="77777777" w:rsidR="00836AA2" w:rsidRDefault="00836AA2" w:rsidP="00836AA2">
      <w:pPr>
        <w:pStyle w:val="Heading4"/>
      </w:pPr>
      <w:r>
        <w:t xml:space="preserve">Cooperation </w:t>
      </w:r>
      <w:r>
        <w:rPr>
          <w:u w:val="single"/>
        </w:rPr>
        <w:t>de-escalates</w:t>
      </w:r>
      <w:r>
        <w:t xml:space="preserve"> the Space Race, </w:t>
      </w:r>
      <w:r w:rsidRPr="00427DE7">
        <w:rPr>
          <w:u w:val="single"/>
        </w:rPr>
        <w:t>solves</w:t>
      </w:r>
      <w:r>
        <w:t xml:space="preserve"> Sino-Russian axis, and spills-over to </w:t>
      </w:r>
      <w:r>
        <w:rPr>
          <w:u w:val="single"/>
        </w:rPr>
        <w:t>broader</w:t>
      </w:r>
      <w:r>
        <w:t xml:space="preserve"> US-China relations </w:t>
      </w:r>
    </w:p>
    <w:p w14:paraId="2D48C4F3" w14:textId="77777777" w:rsidR="00836AA2" w:rsidRPr="00427DE7" w:rsidRDefault="00836AA2" w:rsidP="00836AA2">
      <w:r w:rsidRPr="00427DE7">
        <w:rPr>
          <w:rStyle w:val="Style13ptBold"/>
        </w:rPr>
        <w:t>Marshall and Hadfield 21</w:t>
      </w:r>
      <w:r>
        <w:t xml:space="preserve"> </w:t>
      </w:r>
      <w:r w:rsidRPr="00427DE7">
        <w:t>Will Marshall and Chris Hadfield 4-15-2021 "Why the U.S. and China Should Collaborate in Space"</w:t>
      </w:r>
      <w:r>
        <w:t xml:space="preserve"> </w:t>
      </w:r>
      <w:hyperlink r:id="rId7" w:history="1">
        <w:r w:rsidRPr="005C484B">
          <w:rPr>
            <w:rStyle w:val="Hyperlink"/>
          </w:rPr>
          <w:t>https://time.com/5954941/u-s-china-should-collaborate-in-space/</w:t>
        </w:r>
      </w:hyperlink>
      <w:r>
        <w:t xml:space="preserve"> </w:t>
      </w:r>
      <w:r w:rsidRPr="00427DE7">
        <w:t>(CEO of Planet which operates 200 satellites that image the entire Earth landmass on a daily basis, and he formerly worked at NASA on lunar missions and space debris. Colonel Chris Hadfield was Commander of the International Space Station and flew both the U.S. Space Shuttle and Russian Soyuz vehicles. Prior to that he served as a fighter/test pilot with the U.S. Air Force, U.S. Navy, and Royal Canadian Air Force.)</w:t>
      </w:r>
      <w:r>
        <w:t xml:space="preserve">//Elmer </w:t>
      </w:r>
    </w:p>
    <w:p w14:paraId="5BB86409" w14:textId="77777777" w:rsidR="00836AA2" w:rsidRPr="003C0362" w:rsidRDefault="00836AA2" w:rsidP="00836AA2">
      <w:pPr>
        <w:rPr>
          <w:sz w:val="16"/>
        </w:rPr>
      </w:pPr>
      <w:r w:rsidRPr="003C0362">
        <w:rPr>
          <w:sz w:val="16"/>
        </w:rPr>
        <w:t xml:space="preserve">While much has been made of the tense March 18 exchange between American and Chinese diplomats in Anchorage, Alaska, </w:t>
      </w:r>
      <w:r w:rsidRPr="00CB1ACB">
        <w:rPr>
          <w:rStyle w:val="Emphasis"/>
          <w:highlight w:val="green"/>
        </w:rPr>
        <w:t>one area</w:t>
      </w:r>
      <w:r w:rsidRPr="00CB1ACB">
        <w:rPr>
          <w:rStyle w:val="StyleUnderline"/>
          <w:highlight w:val="green"/>
        </w:rPr>
        <w:t xml:space="preserve"> </w:t>
      </w:r>
      <w:r w:rsidRPr="00911465">
        <w:rPr>
          <w:rStyle w:val="StyleUnderline"/>
        </w:rPr>
        <w:t xml:space="preserve">became an </w:t>
      </w:r>
      <w:r w:rsidRPr="00DA0A8A">
        <w:rPr>
          <w:rStyle w:val="Emphasis"/>
        </w:rPr>
        <w:t xml:space="preserve">unlikely candidate </w:t>
      </w:r>
      <w:r w:rsidRPr="00CB1ACB">
        <w:rPr>
          <w:rStyle w:val="Emphasis"/>
          <w:highlight w:val="green"/>
        </w:rPr>
        <w:t>for coop</w:t>
      </w:r>
      <w:r w:rsidRPr="00DA0A8A">
        <w:rPr>
          <w:rStyle w:val="Emphasis"/>
        </w:rPr>
        <w:t>eration</w:t>
      </w:r>
      <w:r w:rsidRPr="00CB1ACB">
        <w:rPr>
          <w:rStyle w:val="Emphasis"/>
          <w:highlight w:val="green"/>
        </w:rPr>
        <w:t>:</w:t>
      </w:r>
      <w:r w:rsidRPr="00DA0A8A">
        <w:rPr>
          <w:rStyle w:val="Emphasis"/>
        </w:rPr>
        <w:t xml:space="preserve"> </w:t>
      </w:r>
      <w:r w:rsidRPr="00CB1ACB">
        <w:rPr>
          <w:rStyle w:val="Emphasis"/>
          <w:highlight w:val="green"/>
          <w:bdr w:val="single" w:sz="18" w:space="0" w:color="auto"/>
        </w:rPr>
        <w:t>outer space</w:t>
      </w:r>
      <w:r w:rsidRPr="00CB1ACB">
        <w:rPr>
          <w:rStyle w:val="Emphasis"/>
          <w:highlight w:val="green"/>
        </w:rPr>
        <w:t xml:space="preserve">. </w:t>
      </w:r>
      <w:r w:rsidRPr="00911465">
        <w:rPr>
          <w:rStyle w:val="StyleUnderline"/>
        </w:rPr>
        <w:t xml:space="preserve">During a press conference after the meeting, Jake Sullivan, the U.S. National Security Advisor, pointed out that the Perseverance rover that recently landed on </w:t>
      </w:r>
      <w:r w:rsidRPr="00CB1ACB">
        <w:rPr>
          <w:rStyle w:val="Emphasis"/>
          <w:highlight w:val="green"/>
        </w:rPr>
        <w:t>Mars</w:t>
      </w:r>
      <w:r w:rsidRPr="00CB1ACB">
        <w:rPr>
          <w:rStyle w:val="StyleUnderline"/>
          <w:highlight w:val="green"/>
        </w:rPr>
        <w:t xml:space="preserve"> </w:t>
      </w:r>
      <w:r w:rsidRPr="00911465">
        <w:rPr>
          <w:rStyle w:val="StyleUnderline"/>
        </w:rPr>
        <w:t>“</w:t>
      </w:r>
      <w:r w:rsidRPr="00DA0A8A">
        <w:rPr>
          <w:rStyle w:val="Emphasis"/>
        </w:rPr>
        <w:t>wasn’t just</w:t>
      </w:r>
      <w:r w:rsidRPr="00DA0A8A">
        <w:rPr>
          <w:rStyle w:val="StyleUnderline"/>
        </w:rPr>
        <w:t xml:space="preserve"> an </w:t>
      </w:r>
      <w:r w:rsidRPr="00DA0A8A">
        <w:rPr>
          <w:rStyle w:val="Emphasis"/>
        </w:rPr>
        <w:t>American</w:t>
      </w:r>
      <w:r w:rsidRPr="00DA0A8A">
        <w:rPr>
          <w:rStyle w:val="StyleUnderline"/>
        </w:rPr>
        <w:t xml:space="preserve"> </w:t>
      </w:r>
      <w:r w:rsidRPr="00CB1ACB">
        <w:rPr>
          <w:rStyle w:val="Emphasis"/>
          <w:highlight w:val="green"/>
        </w:rPr>
        <w:t>project</w:t>
      </w:r>
      <w:r w:rsidRPr="00911465">
        <w:rPr>
          <w:rStyle w:val="StyleUnderline"/>
        </w:rPr>
        <w:t xml:space="preserve">. </w:t>
      </w:r>
      <w:r w:rsidRPr="00CB1ACB">
        <w:rPr>
          <w:rStyle w:val="Emphasis"/>
          <w:highlight w:val="green"/>
        </w:rPr>
        <w:t>It had tech</w:t>
      </w:r>
      <w:r w:rsidRPr="00DA0A8A">
        <w:rPr>
          <w:rStyle w:val="Emphasis"/>
        </w:rPr>
        <w:t xml:space="preserve">nology </w:t>
      </w:r>
      <w:r w:rsidRPr="00CB1ACB">
        <w:rPr>
          <w:rStyle w:val="Emphasis"/>
          <w:highlight w:val="green"/>
        </w:rPr>
        <w:t>from</w:t>
      </w:r>
      <w:r w:rsidRPr="00CB1ACB">
        <w:rPr>
          <w:rStyle w:val="StyleUnderline"/>
          <w:highlight w:val="green"/>
        </w:rPr>
        <w:t xml:space="preserve"> </w:t>
      </w:r>
      <w:r w:rsidRPr="00911465">
        <w:rPr>
          <w:rStyle w:val="StyleUnderline"/>
        </w:rPr>
        <w:t xml:space="preserve">multiple countries from Europe and </w:t>
      </w:r>
      <w:r w:rsidRPr="00CB1ACB">
        <w:rPr>
          <w:rStyle w:val="Emphasis"/>
          <w:highlight w:val="green"/>
        </w:rPr>
        <w:t>other parts of the world</w:t>
      </w:r>
      <w:r w:rsidRPr="00911465">
        <w:rPr>
          <w:rStyle w:val="StyleUnderline"/>
        </w:rPr>
        <w:t>.”</w:t>
      </w:r>
      <w:r w:rsidRPr="003C0362">
        <w:rPr>
          <w:sz w:val="16"/>
        </w:rPr>
        <w:t xml:space="preserve"> China’s top diplomat, Yang </w:t>
      </w:r>
      <w:proofErr w:type="spellStart"/>
      <w:r w:rsidRPr="003C0362">
        <w:rPr>
          <w:sz w:val="16"/>
        </w:rPr>
        <w:t>Jiechi</w:t>
      </w:r>
      <w:proofErr w:type="spellEnd"/>
      <w:r w:rsidRPr="003C0362">
        <w:rPr>
          <w:sz w:val="16"/>
        </w:rPr>
        <w:t xml:space="preserve">, seized the opportunity to say </w:t>
      </w:r>
      <w:proofErr w:type="gramStart"/>
      <w:r w:rsidRPr="003C0362">
        <w:rPr>
          <w:sz w:val="16"/>
        </w:rPr>
        <w:t>that,</w:t>
      </w:r>
      <w:proofErr w:type="gramEnd"/>
      <w:r w:rsidRPr="003C0362">
        <w:rPr>
          <w:sz w:val="16"/>
        </w:rPr>
        <w:t xml:space="preserve"> “</w:t>
      </w:r>
      <w:r w:rsidRPr="00CB1ACB">
        <w:rPr>
          <w:rStyle w:val="Emphasis"/>
          <w:highlight w:val="green"/>
        </w:rPr>
        <w:t>China would welcome</w:t>
      </w:r>
      <w:r w:rsidRPr="00CB1ACB">
        <w:rPr>
          <w:rStyle w:val="StyleUnderline"/>
          <w:highlight w:val="green"/>
        </w:rPr>
        <w:t xml:space="preserve"> </w:t>
      </w:r>
      <w:r w:rsidRPr="00911465">
        <w:rPr>
          <w:rStyle w:val="StyleUnderline"/>
        </w:rPr>
        <w:t xml:space="preserve">it </w:t>
      </w:r>
      <w:r w:rsidRPr="00DA0A8A">
        <w:rPr>
          <w:rStyle w:val="Emphasis"/>
        </w:rPr>
        <w:t>if</w:t>
      </w:r>
      <w:r w:rsidRPr="00DA0A8A">
        <w:rPr>
          <w:rStyle w:val="StyleUnderline"/>
        </w:rPr>
        <w:t xml:space="preserve"> </w:t>
      </w:r>
      <w:r w:rsidRPr="00DA0A8A">
        <w:rPr>
          <w:rStyle w:val="Emphasis"/>
        </w:rPr>
        <w:t xml:space="preserve">there is </w:t>
      </w:r>
      <w:r w:rsidRPr="00DA0A8A">
        <w:rPr>
          <w:rStyle w:val="StyleUnderline"/>
        </w:rPr>
        <w:t>a will</w:t>
      </w:r>
      <w:r w:rsidRPr="00911465">
        <w:rPr>
          <w:rStyle w:val="StyleUnderline"/>
        </w:rPr>
        <w:t xml:space="preserve"> to carry out </w:t>
      </w:r>
      <w:r w:rsidRPr="00CB1ACB">
        <w:rPr>
          <w:rStyle w:val="Emphasis"/>
          <w:highlight w:val="green"/>
          <w:bdr w:val="single" w:sz="18" w:space="0" w:color="auto"/>
        </w:rPr>
        <w:t>similar coop</w:t>
      </w:r>
      <w:r w:rsidRPr="00DA0A8A">
        <w:rPr>
          <w:rStyle w:val="Emphasis"/>
          <w:bdr w:val="single" w:sz="18" w:space="0" w:color="auto"/>
        </w:rPr>
        <w:t xml:space="preserve">eration </w:t>
      </w:r>
      <w:r w:rsidRPr="00CB1ACB">
        <w:rPr>
          <w:rStyle w:val="Emphasis"/>
          <w:highlight w:val="green"/>
          <w:bdr w:val="single" w:sz="18" w:space="0" w:color="auto"/>
        </w:rPr>
        <w:t>from the U</w:t>
      </w:r>
      <w:r w:rsidRPr="003C0362">
        <w:rPr>
          <w:rStyle w:val="StyleUnderline"/>
          <w:bdr w:val="single" w:sz="18" w:space="0" w:color="auto"/>
        </w:rPr>
        <w:t xml:space="preserve">nited </w:t>
      </w:r>
      <w:r w:rsidRPr="00CB1ACB">
        <w:rPr>
          <w:rStyle w:val="Emphasis"/>
          <w:highlight w:val="green"/>
          <w:bdr w:val="single" w:sz="18" w:space="0" w:color="auto"/>
        </w:rPr>
        <w:t>S</w:t>
      </w:r>
      <w:r w:rsidRPr="003C0362">
        <w:rPr>
          <w:rStyle w:val="StyleUnderline"/>
          <w:bdr w:val="single" w:sz="18" w:space="0" w:color="auto"/>
        </w:rPr>
        <w:t>tates</w:t>
      </w:r>
      <w:r w:rsidRPr="00911465">
        <w:rPr>
          <w:rStyle w:val="StyleUnderline"/>
        </w:rPr>
        <w:t xml:space="preserve"> with us.”</w:t>
      </w:r>
      <w:r w:rsidRPr="003C0362">
        <w:rPr>
          <w:sz w:val="16"/>
        </w:rPr>
        <w:t xml:space="preserve"> Planned or not, Yang’s comment gave voice to one very smart way </w:t>
      </w:r>
      <w:r w:rsidRPr="003C0362">
        <w:rPr>
          <w:rStyle w:val="Emphasis"/>
        </w:rPr>
        <w:t>two geopolitical rivals sharing the same planet could work together despite their growing tensions</w:t>
      </w:r>
      <w:r w:rsidRPr="00911465">
        <w:rPr>
          <w:rStyle w:val="StyleUnderline"/>
        </w:rPr>
        <w:t xml:space="preserve">. </w:t>
      </w:r>
      <w:r w:rsidRPr="00CB1ACB">
        <w:rPr>
          <w:rStyle w:val="Emphasis"/>
          <w:highlight w:val="green"/>
        </w:rPr>
        <w:t xml:space="preserve">Space </w:t>
      </w:r>
      <w:r w:rsidRPr="00DA0A8A">
        <w:rPr>
          <w:rStyle w:val="Emphasis"/>
        </w:rPr>
        <w:t>exploration</w:t>
      </w:r>
      <w:r w:rsidRPr="00DA0A8A">
        <w:rPr>
          <w:rStyle w:val="StyleUnderline"/>
        </w:rPr>
        <w:t xml:space="preserve"> </w:t>
      </w:r>
      <w:r w:rsidRPr="00911465">
        <w:rPr>
          <w:rStyle w:val="StyleUnderline"/>
        </w:rPr>
        <w:t xml:space="preserve">has </w:t>
      </w:r>
      <w:r w:rsidRPr="00CB1ACB">
        <w:rPr>
          <w:rStyle w:val="Emphasis"/>
          <w:highlight w:val="green"/>
        </w:rPr>
        <w:t>long</w:t>
      </w:r>
      <w:r w:rsidRPr="00CB1ACB">
        <w:rPr>
          <w:rStyle w:val="StyleUnderline"/>
          <w:highlight w:val="green"/>
        </w:rPr>
        <w:t xml:space="preserve"> </w:t>
      </w:r>
      <w:r w:rsidRPr="00911465">
        <w:rPr>
          <w:rStyle w:val="StyleUnderline"/>
        </w:rPr>
        <w:t xml:space="preserve">been </w:t>
      </w:r>
      <w:r w:rsidRPr="00CB1ACB">
        <w:rPr>
          <w:rStyle w:val="Emphasis"/>
          <w:highlight w:val="green"/>
          <w:bdr w:val="single" w:sz="18" w:space="0" w:color="auto"/>
        </w:rPr>
        <w:t xml:space="preserve">used to foster </w:t>
      </w:r>
      <w:r w:rsidRPr="00DA0A8A">
        <w:rPr>
          <w:rStyle w:val="Emphasis"/>
          <w:bdr w:val="single" w:sz="18" w:space="0" w:color="auto"/>
        </w:rPr>
        <w:t xml:space="preserve">deep </w:t>
      </w:r>
      <w:r w:rsidRPr="00CB1ACB">
        <w:rPr>
          <w:rStyle w:val="Emphasis"/>
          <w:highlight w:val="green"/>
          <w:bdr w:val="single" w:sz="18" w:space="0" w:color="auto"/>
        </w:rPr>
        <w:t>coop</w:t>
      </w:r>
      <w:r w:rsidRPr="00DA0A8A">
        <w:rPr>
          <w:rStyle w:val="Emphasis"/>
          <w:bdr w:val="single" w:sz="18" w:space="0" w:color="auto"/>
        </w:rPr>
        <w:t>eration</w:t>
      </w:r>
      <w:r w:rsidRPr="00911465">
        <w:rPr>
          <w:rStyle w:val="StyleUnderline"/>
        </w:rPr>
        <w:t xml:space="preserve">, even </w:t>
      </w:r>
      <w:r w:rsidRPr="00CB1ACB">
        <w:rPr>
          <w:rStyle w:val="Emphasis"/>
          <w:highlight w:val="green"/>
        </w:rPr>
        <w:t>between adversaries</w:t>
      </w:r>
      <w:r w:rsidRPr="003C0362">
        <w:rPr>
          <w:sz w:val="16"/>
        </w:rPr>
        <w:t xml:space="preserve">. During the </w:t>
      </w:r>
      <w:r w:rsidRPr="00911465">
        <w:rPr>
          <w:rStyle w:val="StyleUnderline"/>
        </w:rPr>
        <w:t xml:space="preserve">height </w:t>
      </w:r>
      <w:r w:rsidRPr="00DA0A8A">
        <w:rPr>
          <w:rStyle w:val="StyleUnderline"/>
        </w:rPr>
        <w:t xml:space="preserve">of the Cold War, the </w:t>
      </w:r>
      <w:r w:rsidRPr="00DA0A8A">
        <w:rPr>
          <w:rStyle w:val="Emphasis"/>
        </w:rPr>
        <w:t>U.S. and U.S.S.R.</w:t>
      </w:r>
      <w:r w:rsidRPr="00DA0A8A">
        <w:rPr>
          <w:rStyle w:val="StyleUnderline"/>
        </w:rPr>
        <w:t xml:space="preserve"> jointly </w:t>
      </w:r>
      <w:r w:rsidRPr="00DA0A8A">
        <w:rPr>
          <w:rStyle w:val="Emphasis"/>
        </w:rPr>
        <w:t>undertook</w:t>
      </w:r>
      <w:r w:rsidRPr="00DA0A8A">
        <w:rPr>
          <w:rStyle w:val="StyleUnderline"/>
        </w:rPr>
        <w:t xml:space="preserve"> the 1975 </w:t>
      </w:r>
      <w:r w:rsidRPr="00DA0A8A">
        <w:rPr>
          <w:rStyle w:val="Emphasis"/>
        </w:rPr>
        <w:t>Apollo-Soyuz mission</w:t>
      </w:r>
      <w:r w:rsidRPr="00DA0A8A">
        <w:rPr>
          <w:rStyle w:val="StyleUnderline"/>
        </w:rPr>
        <w:t>, which both served as a means</w:t>
      </w:r>
      <w:r w:rsidRPr="00911465">
        <w:rPr>
          <w:rStyle w:val="StyleUnderline"/>
        </w:rPr>
        <w:t xml:space="preserve"> of political rapprochement and </w:t>
      </w:r>
      <w:r w:rsidRPr="00CB1ACB">
        <w:rPr>
          <w:rStyle w:val="Emphasis"/>
          <w:highlight w:val="green"/>
        </w:rPr>
        <w:t>opened</w:t>
      </w:r>
      <w:r w:rsidRPr="00911465">
        <w:rPr>
          <w:rStyle w:val="StyleUnderline"/>
        </w:rPr>
        <w:t xml:space="preserve"> the </w:t>
      </w:r>
      <w:r w:rsidRPr="00DA0A8A">
        <w:rPr>
          <w:rStyle w:val="Emphasis"/>
        </w:rPr>
        <w:t xml:space="preserve">possibility of </w:t>
      </w:r>
      <w:r w:rsidRPr="00CB1ACB">
        <w:rPr>
          <w:rStyle w:val="Emphasis"/>
          <w:highlight w:val="green"/>
        </w:rPr>
        <w:t>coop</w:t>
      </w:r>
      <w:r w:rsidRPr="00DA0A8A">
        <w:rPr>
          <w:rStyle w:val="Emphasis"/>
        </w:rPr>
        <w:t xml:space="preserve">eration </w:t>
      </w:r>
      <w:r w:rsidRPr="00CB1ACB">
        <w:rPr>
          <w:rStyle w:val="Emphasis"/>
          <w:highlight w:val="green"/>
        </w:rPr>
        <w:t>in other areas</w:t>
      </w:r>
      <w:r w:rsidRPr="00911465">
        <w:rPr>
          <w:rStyle w:val="StyleUnderline"/>
        </w:rPr>
        <w:t xml:space="preserve">. </w:t>
      </w:r>
      <w:r w:rsidRPr="00CB1ACB">
        <w:rPr>
          <w:rStyle w:val="Emphasis"/>
          <w:highlight w:val="green"/>
          <w:bdr w:val="single" w:sz="18" w:space="0" w:color="auto"/>
        </w:rPr>
        <w:t>Those links endured</w:t>
      </w:r>
      <w:r w:rsidRPr="00911465">
        <w:rPr>
          <w:rStyle w:val="StyleUnderline"/>
        </w:rPr>
        <w:t>.</w:t>
      </w:r>
      <w:r w:rsidRPr="003C0362">
        <w:rPr>
          <w:sz w:val="16"/>
        </w:rPr>
        <w:t xml:space="preserve"> After the Soviet Union collapsed, </w:t>
      </w:r>
      <w:r w:rsidRPr="00911465">
        <w:rPr>
          <w:rStyle w:val="StyleUnderline"/>
        </w:rPr>
        <w:t>Russia was invited to partner in the construction of the International Space Station (ISS).</w:t>
      </w:r>
      <w:r w:rsidRPr="003C0362">
        <w:rPr>
          <w:sz w:val="16"/>
        </w:rPr>
        <w:t xml:space="preserve"> It </w:t>
      </w:r>
      <w:r w:rsidRPr="00911465">
        <w:rPr>
          <w:rStyle w:val="StyleUnderline"/>
        </w:rPr>
        <w:t>was a multi-layered act that went beyond simple generosity</w:t>
      </w:r>
      <w:r w:rsidRPr="003C0362">
        <w:rPr>
          <w:sz w:val="16"/>
        </w:rPr>
        <w:t xml:space="preserve">; </w:t>
      </w:r>
      <w:r w:rsidRPr="00911465">
        <w:rPr>
          <w:rStyle w:val="StyleUnderline"/>
        </w:rPr>
        <w:t>the more work former Soviet scientists had to do designing and building the ISS, the less likely they’d be to sell their expertise to other countries</w:t>
      </w:r>
      <w:r w:rsidRPr="003C0362">
        <w:rPr>
          <w:sz w:val="16"/>
        </w:rPr>
        <w:t xml:space="preserve">. Today, </w:t>
      </w:r>
      <w:r w:rsidRPr="00CB1ACB">
        <w:rPr>
          <w:rStyle w:val="Emphasis"/>
          <w:highlight w:val="green"/>
        </w:rPr>
        <w:t>Sino-American space coop</w:t>
      </w:r>
      <w:r w:rsidRPr="00DA0A8A">
        <w:rPr>
          <w:rStyle w:val="Emphasis"/>
        </w:rPr>
        <w:t>eration</w:t>
      </w:r>
      <w:r w:rsidRPr="00DA0A8A">
        <w:rPr>
          <w:rStyle w:val="StyleUnderline"/>
        </w:rPr>
        <w:t xml:space="preserve"> </w:t>
      </w:r>
      <w:r w:rsidRPr="00911465">
        <w:rPr>
          <w:rStyle w:val="StyleUnderline"/>
        </w:rPr>
        <w:t xml:space="preserve">is similarly desirable. It </w:t>
      </w:r>
      <w:r w:rsidRPr="00CB1ACB">
        <w:rPr>
          <w:rStyle w:val="Emphasis"/>
          <w:highlight w:val="green"/>
        </w:rPr>
        <w:t>could improve ties</w:t>
      </w:r>
      <w:r w:rsidRPr="00CB1ACB">
        <w:rPr>
          <w:rStyle w:val="StyleUnderline"/>
          <w:highlight w:val="green"/>
        </w:rPr>
        <w:t xml:space="preserve"> </w:t>
      </w:r>
      <w:r w:rsidRPr="00911465">
        <w:rPr>
          <w:rStyle w:val="StyleUnderline"/>
        </w:rPr>
        <w:t xml:space="preserve">as it did for the U.S. and Russia, </w:t>
      </w:r>
      <w:r w:rsidRPr="00CB1ACB">
        <w:rPr>
          <w:rStyle w:val="Emphasis"/>
          <w:highlight w:val="green"/>
        </w:rPr>
        <w:t>de-escalate</w:t>
      </w:r>
      <w:r w:rsidRPr="00CB1ACB">
        <w:rPr>
          <w:rStyle w:val="StyleUnderline"/>
          <w:highlight w:val="green"/>
        </w:rPr>
        <w:t xml:space="preserve"> </w:t>
      </w:r>
      <w:r w:rsidRPr="00911465">
        <w:rPr>
          <w:rStyle w:val="StyleUnderline"/>
        </w:rPr>
        <w:t xml:space="preserve">an </w:t>
      </w:r>
      <w:r w:rsidRPr="00CB1ACB">
        <w:rPr>
          <w:rStyle w:val="Emphasis"/>
          <w:highlight w:val="green"/>
        </w:rPr>
        <w:t>emerging Sino-Russian axis</w:t>
      </w:r>
      <w:r w:rsidRPr="00CB1ACB">
        <w:rPr>
          <w:rStyle w:val="StyleUnderline"/>
          <w:highlight w:val="green"/>
        </w:rPr>
        <w:t xml:space="preserve"> </w:t>
      </w:r>
      <w:r w:rsidRPr="00911465">
        <w:rPr>
          <w:rStyle w:val="StyleUnderline"/>
        </w:rPr>
        <w:t xml:space="preserve">in space, and </w:t>
      </w:r>
      <w:r w:rsidRPr="00DA0A8A">
        <w:rPr>
          <w:rStyle w:val="Emphasis"/>
          <w:bdr w:val="single" w:sz="18" w:space="0" w:color="auto"/>
        </w:rPr>
        <w:t xml:space="preserve">serve as a bargaining chip to help </w:t>
      </w:r>
      <w:r w:rsidRPr="00CB1ACB">
        <w:rPr>
          <w:rStyle w:val="Emphasis"/>
          <w:highlight w:val="green"/>
          <w:bdr w:val="single" w:sz="18" w:space="0" w:color="auto"/>
        </w:rPr>
        <w:t>sustain other areas of coop</w:t>
      </w:r>
      <w:r w:rsidRPr="00DA0A8A">
        <w:rPr>
          <w:rStyle w:val="Emphasis"/>
          <w:bdr w:val="single" w:sz="18" w:space="0" w:color="auto"/>
        </w:rPr>
        <w:t>eration</w:t>
      </w:r>
      <w:r w:rsidRPr="00911465">
        <w:rPr>
          <w:rStyle w:val="StyleUnderline"/>
        </w:rPr>
        <w:t xml:space="preserve">. While China and the U.S. seem to clash on virtually every issue, </w:t>
      </w:r>
      <w:r w:rsidRPr="00CB1ACB">
        <w:rPr>
          <w:rStyle w:val="Emphasis"/>
          <w:highlight w:val="green"/>
        </w:rPr>
        <w:t>space</w:t>
      </w:r>
      <w:r w:rsidRPr="00911465">
        <w:rPr>
          <w:rStyle w:val="StyleUnderline"/>
        </w:rPr>
        <w:t xml:space="preserve">, by its nature, </w:t>
      </w:r>
      <w:r w:rsidRPr="00CB1ACB">
        <w:rPr>
          <w:rStyle w:val="Emphasis"/>
          <w:highlight w:val="green"/>
        </w:rPr>
        <w:t>is different</w:t>
      </w:r>
      <w:r w:rsidRPr="00911465">
        <w:rPr>
          <w:rStyle w:val="StyleUnderline"/>
        </w:rPr>
        <w:t xml:space="preserve">. Orbit isn’t a </w:t>
      </w:r>
      <w:proofErr w:type="gramStart"/>
      <w:r w:rsidRPr="00911465">
        <w:rPr>
          <w:rStyle w:val="StyleUnderline"/>
        </w:rPr>
        <w:t>high-ground</w:t>
      </w:r>
      <w:proofErr w:type="gramEnd"/>
      <w:r w:rsidRPr="00911465">
        <w:rPr>
          <w:rStyle w:val="StyleUnderline"/>
        </w:rPr>
        <w:t xml:space="preserve"> that one can seize. Instead, space works like </w:t>
      </w:r>
      <w:r w:rsidRPr="00CB1ACB">
        <w:rPr>
          <w:rStyle w:val="Emphasis"/>
          <w:highlight w:val="green"/>
        </w:rPr>
        <w:t xml:space="preserve">a </w:t>
      </w:r>
      <w:proofErr w:type="gramStart"/>
      <w:r w:rsidRPr="00CB1ACB">
        <w:rPr>
          <w:rStyle w:val="Emphasis"/>
          <w:highlight w:val="green"/>
        </w:rPr>
        <w:t>commons</w:t>
      </w:r>
      <w:proofErr w:type="gramEnd"/>
      <w:r w:rsidRPr="00911465">
        <w:rPr>
          <w:rStyle w:val="StyleUnderline"/>
        </w:rPr>
        <w:t xml:space="preserve">, </w:t>
      </w:r>
      <w:r w:rsidRPr="00CB1ACB">
        <w:rPr>
          <w:rStyle w:val="Emphasis"/>
          <w:highlight w:val="green"/>
        </w:rPr>
        <w:t>where</w:t>
      </w:r>
      <w:r w:rsidRPr="00CB1ACB">
        <w:rPr>
          <w:rStyle w:val="StyleUnderline"/>
          <w:highlight w:val="green"/>
        </w:rPr>
        <w:t xml:space="preserve"> </w:t>
      </w:r>
      <w:r w:rsidRPr="00CB1ACB">
        <w:rPr>
          <w:rStyle w:val="Emphasis"/>
          <w:highlight w:val="green"/>
        </w:rPr>
        <w:t>for</w:t>
      </w:r>
      <w:r w:rsidRPr="00CB1ACB">
        <w:rPr>
          <w:rStyle w:val="StyleUnderline"/>
          <w:highlight w:val="green"/>
        </w:rPr>
        <w:t xml:space="preserve"> </w:t>
      </w:r>
      <w:r w:rsidRPr="00CB1ACB">
        <w:rPr>
          <w:rStyle w:val="Emphasis"/>
          <w:highlight w:val="green"/>
        </w:rPr>
        <w:t>any</w:t>
      </w:r>
      <w:r w:rsidRPr="00CB1ACB">
        <w:rPr>
          <w:rStyle w:val="StyleUnderline"/>
          <w:highlight w:val="green"/>
        </w:rPr>
        <w:t xml:space="preserve"> </w:t>
      </w:r>
      <w:r w:rsidRPr="00911465">
        <w:rPr>
          <w:rStyle w:val="StyleUnderline"/>
        </w:rPr>
        <w:t xml:space="preserve">one </w:t>
      </w:r>
      <w:r w:rsidRPr="00CB1ACB">
        <w:rPr>
          <w:rStyle w:val="Emphasis"/>
          <w:highlight w:val="green"/>
          <w:bdr w:val="single" w:sz="18" w:space="0" w:color="auto"/>
        </w:rPr>
        <w:t xml:space="preserve">state or company </w:t>
      </w:r>
      <w:r w:rsidRPr="00CB1ACB">
        <w:rPr>
          <w:rStyle w:val="Emphasis"/>
          <w:highlight w:val="green"/>
        </w:rPr>
        <w:t>to</w:t>
      </w:r>
      <w:r w:rsidRPr="00CB1ACB">
        <w:rPr>
          <w:rStyle w:val="StyleUnderline"/>
          <w:highlight w:val="green"/>
        </w:rPr>
        <w:t xml:space="preserve"> </w:t>
      </w:r>
      <w:r w:rsidRPr="00911465">
        <w:rPr>
          <w:rStyle w:val="StyleUnderline"/>
        </w:rPr>
        <w:t xml:space="preserve">be able to </w:t>
      </w:r>
      <w:r w:rsidRPr="00CB1ACB">
        <w:rPr>
          <w:rStyle w:val="Emphasis"/>
          <w:highlight w:val="green"/>
        </w:rPr>
        <w:t>operate safely</w:t>
      </w:r>
      <w:r w:rsidRPr="00911465">
        <w:rPr>
          <w:rStyle w:val="StyleUnderline"/>
        </w:rPr>
        <w:t xml:space="preserve">, all have to act responsibly. </w:t>
      </w:r>
      <w:r w:rsidRPr="00CB1ACB">
        <w:rPr>
          <w:rStyle w:val="Emphasis"/>
          <w:highlight w:val="green"/>
          <w:bdr w:val="single" w:sz="18" w:space="0" w:color="auto"/>
        </w:rPr>
        <w:t>We need peaceful cooperation</w:t>
      </w:r>
      <w:r w:rsidRPr="00CB1ACB">
        <w:rPr>
          <w:rStyle w:val="StyleUnderline"/>
          <w:highlight w:val="green"/>
        </w:rPr>
        <w:t xml:space="preserve"> </w:t>
      </w:r>
      <w:r w:rsidRPr="00911465">
        <w:rPr>
          <w:rStyle w:val="StyleUnderline"/>
        </w:rPr>
        <w:t>to enjoy its benefits</w:t>
      </w:r>
      <w:r w:rsidRPr="003C0362">
        <w:rPr>
          <w:sz w:val="16"/>
        </w:rPr>
        <w:t xml:space="preserve">. One reason not to cooperate in space with a geopolitical rival is technology transfer. There are legitimate concerns that collaboration could lead to technology sharing that unfairly advances China. Indeed, in 2011, the U.S. Congress included a passage, known as the Wolf Amendment, in an appropriations bill, forbidding NASA from cooperating in any way with China for fear of technological theft or espionage. The reasoning was straightforward: The U.S. enjoys significant leadership in some space technologies, including satellites, and much of that technology is proprietary, shared with no other countries. In the area of human spaceflight, however, things are different. </w:t>
      </w:r>
      <w:r w:rsidRPr="00911465">
        <w:rPr>
          <w:rStyle w:val="StyleUnderline"/>
        </w:rPr>
        <w:t>The U.S. has extensively shared the entire ISS program for decades with the fourteen partner nations, including Russia. If there ever were secrets there, they are secrets no more. In fact, Russia and the U.S. as partners saved the day between 2011, after the space shuttles were grounded, and 2021, when the U.S. regained the ability to transport astronauts to space</w:t>
      </w:r>
      <w:r w:rsidRPr="003C0362">
        <w:rPr>
          <w:sz w:val="16"/>
        </w:rPr>
        <w:t>. During that decade, Russia’s Soyuz spacecraft served as the only way to get crews to and from the station. At the same time, uncrewed American resupply ships similarly helped keep the ISS viable when the Russian Soyuz fleet was grounded following mishaps</w:t>
      </w:r>
      <w:r w:rsidRPr="00911465">
        <w:rPr>
          <w:rStyle w:val="StyleUnderline"/>
        </w:rPr>
        <w:t xml:space="preserve">. </w:t>
      </w:r>
      <w:r w:rsidRPr="003C0362">
        <w:rPr>
          <w:rStyle w:val="Emphasis"/>
        </w:rPr>
        <w:t>China has developed and proven a very successful human spaceflight program; adding their launch and spacecraft capability to the partnership would strengthen the overall mission.</w:t>
      </w:r>
      <w:r w:rsidRPr="003C0362">
        <w:rPr>
          <w:sz w:val="16"/>
        </w:rPr>
        <w:t xml:space="preserve"> </w:t>
      </w:r>
      <w:proofErr w:type="gramStart"/>
      <w:r w:rsidRPr="003C0362">
        <w:rPr>
          <w:sz w:val="16"/>
        </w:rPr>
        <w:t>In order for</w:t>
      </w:r>
      <w:proofErr w:type="gramEnd"/>
      <w:r w:rsidRPr="003C0362">
        <w:rPr>
          <w:sz w:val="16"/>
        </w:rPr>
        <w:t xml:space="preserve"> China and the U.S. to work together in space, some things would have to change. First, the Wolf Amendment would have to be repealed—nothing meaningful can happen until that goes. </w:t>
      </w:r>
      <w:r w:rsidRPr="00CB1ACB">
        <w:rPr>
          <w:rStyle w:val="Emphasis"/>
          <w:highlight w:val="green"/>
        </w:rPr>
        <w:t>Cooperation</w:t>
      </w:r>
      <w:r w:rsidRPr="00CB1ACB">
        <w:rPr>
          <w:rStyle w:val="StyleUnderline"/>
          <w:highlight w:val="green"/>
        </w:rPr>
        <w:t xml:space="preserve"> </w:t>
      </w:r>
      <w:r w:rsidRPr="00911465">
        <w:rPr>
          <w:rStyle w:val="StyleUnderline"/>
        </w:rPr>
        <w:t xml:space="preserve">might then </w:t>
      </w:r>
      <w:r w:rsidRPr="00CB1ACB">
        <w:rPr>
          <w:rStyle w:val="Emphasis"/>
          <w:highlight w:val="green"/>
        </w:rPr>
        <w:t>begin</w:t>
      </w:r>
      <w:r w:rsidRPr="00CB1ACB">
        <w:rPr>
          <w:rStyle w:val="StyleUnderline"/>
          <w:highlight w:val="green"/>
        </w:rPr>
        <w:t xml:space="preserve"> </w:t>
      </w:r>
      <w:r w:rsidRPr="00CB1ACB">
        <w:rPr>
          <w:rStyle w:val="Emphasis"/>
          <w:highlight w:val="green"/>
        </w:rPr>
        <w:t>in lower profile areas</w:t>
      </w:r>
      <w:r w:rsidRPr="00CB1ACB">
        <w:rPr>
          <w:rStyle w:val="StyleUnderline"/>
          <w:highlight w:val="green"/>
        </w:rPr>
        <w:t xml:space="preserve"> </w:t>
      </w:r>
      <w:r w:rsidRPr="00911465">
        <w:rPr>
          <w:rStyle w:val="StyleUnderline"/>
        </w:rPr>
        <w:t>such as sharing remote sensing data and reducing orbital debris</w:t>
      </w:r>
      <w:r w:rsidRPr="003C0362">
        <w:rPr>
          <w:sz w:val="16"/>
        </w:rPr>
        <w:t xml:space="preserve">. The United States and Europe have led the way with Landsat and Copernicus satellite programs providing free images of Earth that can be used to understand changes to our environment. The Chinese have yet to create a similar data share program for their Earth imaging systems—but they should. </w:t>
      </w:r>
      <w:r w:rsidRPr="00911465">
        <w:rPr>
          <w:rStyle w:val="StyleUnderline"/>
        </w:rPr>
        <w:t xml:space="preserve">The United States and China could also discuss joint efforts to reduce the belt of space junk that circles the planet and threatens everyone’s satellites. Most importantly, cooperation could extend to </w:t>
      </w:r>
      <w:r w:rsidRPr="00CB1ACB">
        <w:rPr>
          <w:rStyle w:val="Emphasis"/>
          <w:highlight w:val="green"/>
          <w:bdr w:val="single" w:sz="18" w:space="0" w:color="auto"/>
        </w:rPr>
        <w:t>joint human spaceflight missions</w:t>
      </w:r>
      <w:r w:rsidRPr="00911465">
        <w:rPr>
          <w:rStyle w:val="StyleUnderline"/>
        </w:rPr>
        <w:t xml:space="preserve">; the US could invite China to conduct a crewed visit to the </w:t>
      </w:r>
      <w:r w:rsidRPr="00CB1ACB">
        <w:rPr>
          <w:rStyle w:val="Emphasis"/>
          <w:highlight w:val="green"/>
        </w:rPr>
        <w:t>ISS</w:t>
      </w:r>
      <w:r w:rsidRPr="00911465">
        <w:rPr>
          <w:rStyle w:val="StyleUnderline"/>
        </w:rPr>
        <w:t xml:space="preserve">, or to join in the human exploration of the Moon, targeted to happen in this decade and which both nations are now working on separately; the goal would be </w:t>
      </w:r>
      <w:r w:rsidRPr="00CB1ACB">
        <w:rPr>
          <w:rStyle w:val="Emphasis"/>
          <w:highlight w:val="green"/>
        </w:rPr>
        <w:t>a joint Moon base</w:t>
      </w:r>
      <w:r w:rsidRPr="00CB1ACB">
        <w:rPr>
          <w:rStyle w:val="StyleUnderline"/>
          <w:highlight w:val="green"/>
        </w:rPr>
        <w:t xml:space="preserve"> </w:t>
      </w:r>
      <w:r w:rsidRPr="00911465">
        <w:rPr>
          <w:rStyle w:val="StyleUnderline"/>
        </w:rPr>
        <w:t>rather than a space race.</w:t>
      </w:r>
      <w:r w:rsidRPr="003C0362">
        <w:rPr>
          <w:sz w:val="16"/>
        </w:rPr>
        <w:t xml:space="preserve"> For decades, space travel has provided an opportunity for humans to see our world differently. Apollo 11 astronaut Michael Collins said, “The thing that really surprised me was that the Earth projected an air of fragility.” Chinese astronauts, since Yang </w:t>
      </w:r>
      <w:proofErr w:type="spellStart"/>
      <w:r w:rsidRPr="003C0362">
        <w:rPr>
          <w:sz w:val="16"/>
        </w:rPr>
        <w:t>Liwei’s</w:t>
      </w:r>
      <w:proofErr w:type="spellEnd"/>
      <w:r w:rsidRPr="003C0362">
        <w:rPr>
          <w:sz w:val="16"/>
        </w:rPr>
        <w:t xml:space="preserve"> first flight 18 years ago, have surely had a similar experience gazing down at our planet. Cooperating in space can give the United States and China the opportunity to change their thinking together. </w:t>
      </w:r>
      <w:r w:rsidRPr="00911465">
        <w:rPr>
          <w:rStyle w:val="StyleUnderline"/>
        </w:rPr>
        <w:t>Bold American leadership can be a leveraged move in reducing tensions, as it was in keeping the Cold War cold—a win for all nations and our shared, blue-green planet.</w:t>
      </w:r>
    </w:p>
    <w:p w14:paraId="4BE28B3B" w14:textId="77777777" w:rsidR="00836AA2" w:rsidRPr="002A2C31" w:rsidRDefault="00836AA2" w:rsidP="00836AA2">
      <w:pPr>
        <w:pStyle w:val="Heading4"/>
      </w:pPr>
      <w:r>
        <w:t xml:space="preserve">US-China Relations key to prevent </w:t>
      </w:r>
      <w:r>
        <w:rPr>
          <w:u w:val="single"/>
        </w:rPr>
        <w:t>escalation</w:t>
      </w:r>
      <w:r>
        <w:t xml:space="preserve"> – current US course turns status quo cold war </w:t>
      </w:r>
      <w:r>
        <w:rPr>
          <w:u w:val="single"/>
        </w:rPr>
        <w:t>hot</w:t>
      </w:r>
      <w:r>
        <w:t>.</w:t>
      </w:r>
    </w:p>
    <w:p w14:paraId="4D0427BB" w14:textId="77777777" w:rsidR="00836AA2" w:rsidRPr="002A2C31" w:rsidRDefault="00836AA2" w:rsidP="00836AA2">
      <w:r w:rsidRPr="002A2C31">
        <w:rPr>
          <w:rStyle w:val="Style13ptBold"/>
        </w:rPr>
        <w:t>Nye 21</w:t>
      </w:r>
      <w:r>
        <w:t xml:space="preserve"> </w:t>
      </w:r>
      <w:r w:rsidRPr="002A2C31">
        <w:t>Joseph Nye 3-3-2021 "The factors that could lead to war between the US and China"</w:t>
      </w:r>
      <w:r>
        <w:t xml:space="preserve"> </w:t>
      </w:r>
      <w:hyperlink r:id="rId8" w:history="1">
        <w:r w:rsidRPr="005C484B">
          <w:rPr>
            <w:rStyle w:val="Hyperlink"/>
          </w:rPr>
          <w:t>https://www.aspistrategist.org.au/the-factors-that-could-lead-to-war-between-the-us-and-china/</w:t>
        </w:r>
      </w:hyperlink>
      <w:r>
        <w:t xml:space="preserve"> (</w:t>
      </w:r>
      <w:r w:rsidRPr="002A2C31">
        <w:t>professor at Harvard University and author</w:t>
      </w:r>
      <w:r>
        <w:t xml:space="preserve">)//Elmer </w:t>
      </w:r>
    </w:p>
    <w:p w14:paraId="33750DD9" w14:textId="77777777" w:rsidR="00836AA2" w:rsidRPr="00CD05C8" w:rsidRDefault="00836AA2" w:rsidP="00836AA2">
      <w:pPr>
        <w:rPr>
          <w:sz w:val="16"/>
        </w:rPr>
      </w:pPr>
      <w:r w:rsidRPr="003C0362">
        <w:rPr>
          <w:rStyle w:val="StyleUnderline"/>
        </w:rPr>
        <w:t xml:space="preserve">When China’s foreign minister, Wang </w:t>
      </w:r>
      <w:r w:rsidRPr="00CB1ACB">
        <w:rPr>
          <w:rStyle w:val="Emphasis"/>
          <w:highlight w:val="green"/>
        </w:rPr>
        <w:t>Yi</w:t>
      </w:r>
      <w:r w:rsidRPr="003C0362">
        <w:rPr>
          <w:rStyle w:val="StyleUnderline"/>
        </w:rPr>
        <w:t xml:space="preserve">, recently </w:t>
      </w:r>
      <w:r w:rsidRPr="00CB1ACB">
        <w:rPr>
          <w:rStyle w:val="Emphasis"/>
          <w:highlight w:val="green"/>
        </w:rPr>
        <w:t>called</w:t>
      </w:r>
      <w:r w:rsidRPr="00CB1ACB">
        <w:rPr>
          <w:rStyle w:val="StyleUnderline"/>
          <w:highlight w:val="green"/>
        </w:rPr>
        <w:t xml:space="preserve"> </w:t>
      </w:r>
      <w:r w:rsidRPr="00CB1ACB">
        <w:rPr>
          <w:rStyle w:val="Emphasis"/>
          <w:highlight w:val="green"/>
          <w:bdr w:val="single" w:sz="18" w:space="0" w:color="auto"/>
        </w:rPr>
        <w:t>for a reset of bilateral relations</w:t>
      </w:r>
      <w:r w:rsidRPr="00CB1ACB">
        <w:rPr>
          <w:rStyle w:val="StyleUnderline"/>
          <w:highlight w:val="green"/>
        </w:rPr>
        <w:t xml:space="preserve"> </w:t>
      </w:r>
      <w:r w:rsidRPr="003C0362">
        <w:rPr>
          <w:rStyle w:val="StyleUnderline"/>
        </w:rPr>
        <w:t>with the United States, a White House spokesperson replied that the US saw the relationship as one of strong competition that required a position of strength</w:t>
      </w:r>
      <w:r w:rsidRPr="00CD05C8">
        <w:rPr>
          <w:sz w:val="16"/>
        </w:rPr>
        <w:t xml:space="preserve">. It’s clear that </w:t>
      </w:r>
      <w:r w:rsidRPr="003C0362">
        <w:rPr>
          <w:rStyle w:val="StyleUnderline"/>
        </w:rPr>
        <w:t xml:space="preserve">President Joe </w:t>
      </w:r>
      <w:r w:rsidRPr="00CB1ACB">
        <w:rPr>
          <w:rStyle w:val="Emphasis"/>
          <w:highlight w:val="green"/>
        </w:rPr>
        <w:t>Biden’s</w:t>
      </w:r>
      <w:r w:rsidRPr="00CB1ACB">
        <w:rPr>
          <w:rStyle w:val="StyleUnderline"/>
          <w:highlight w:val="green"/>
        </w:rPr>
        <w:t xml:space="preserve"> </w:t>
      </w:r>
      <w:r w:rsidRPr="00CB1ACB">
        <w:rPr>
          <w:rStyle w:val="Emphasis"/>
          <w:highlight w:val="green"/>
        </w:rPr>
        <w:t>administration</w:t>
      </w:r>
      <w:r w:rsidRPr="00CB1ACB">
        <w:rPr>
          <w:rStyle w:val="StyleUnderline"/>
          <w:highlight w:val="green"/>
        </w:rPr>
        <w:t xml:space="preserve"> </w:t>
      </w:r>
      <w:r w:rsidRPr="003C0362">
        <w:rPr>
          <w:rStyle w:val="StyleUnderline"/>
        </w:rPr>
        <w:t xml:space="preserve">is </w:t>
      </w:r>
      <w:r w:rsidRPr="00CB1ACB">
        <w:rPr>
          <w:rStyle w:val="Emphasis"/>
          <w:highlight w:val="green"/>
        </w:rPr>
        <w:t>not</w:t>
      </w:r>
      <w:r w:rsidRPr="00CB1ACB">
        <w:rPr>
          <w:rStyle w:val="StyleUnderline"/>
          <w:highlight w:val="green"/>
        </w:rPr>
        <w:t xml:space="preserve"> </w:t>
      </w:r>
      <w:r w:rsidRPr="00CB1ACB">
        <w:rPr>
          <w:rStyle w:val="Emphasis"/>
          <w:highlight w:val="green"/>
        </w:rPr>
        <w:t>simply reversing</w:t>
      </w:r>
      <w:r w:rsidRPr="003C0362">
        <w:rPr>
          <w:rStyle w:val="StyleUnderline"/>
        </w:rPr>
        <w:t xml:space="preserve"> Donald </w:t>
      </w:r>
      <w:r w:rsidRPr="00CB1ACB">
        <w:rPr>
          <w:rStyle w:val="Emphasis"/>
          <w:highlight w:val="green"/>
        </w:rPr>
        <w:t>Trump’s policies</w:t>
      </w:r>
      <w:r w:rsidRPr="00CD05C8">
        <w:rPr>
          <w:sz w:val="16"/>
        </w:rPr>
        <w:t xml:space="preserve">. Some analysts, </w:t>
      </w:r>
      <w:r w:rsidRPr="00CB1ACB">
        <w:rPr>
          <w:rStyle w:val="Emphasis"/>
          <w:highlight w:val="green"/>
        </w:rPr>
        <w:t>citing</w:t>
      </w:r>
      <w:r w:rsidRPr="00CB1ACB">
        <w:rPr>
          <w:rStyle w:val="StyleUnderline"/>
          <w:highlight w:val="green"/>
        </w:rPr>
        <w:t xml:space="preserve"> </w:t>
      </w:r>
      <w:r w:rsidRPr="00CB1ACB">
        <w:rPr>
          <w:rStyle w:val="Emphasis"/>
          <w:highlight w:val="green"/>
        </w:rPr>
        <w:t>Thucydides’ attribution</w:t>
      </w:r>
      <w:r w:rsidRPr="00CB1ACB">
        <w:rPr>
          <w:rStyle w:val="StyleUnderline"/>
          <w:highlight w:val="green"/>
        </w:rPr>
        <w:t xml:space="preserve"> </w:t>
      </w:r>
      <w:r w:rsidRPr="003C0362">
        <w:rPr>
          <w:rStyle w:val="StyleUnderline"/>
        </w:rPr>
        <w:t xml:space="preserve">of the Peloponnesian War to Sparta’s fear of a rising Athens, </w:t>
      </w:r>
      <w:r w:rsidRPr="00CB1ACB">
        <w:rPr>
          <w:rStyle w:val="Emphasis"/>
          <w:highlight w:val="green"/>
        </w:rPr>
        <w:t>believe</w:t>
      </w:r>
      <w:r w:rsidRPr="00CB1ACB">
        <w:rPr>
          <w:rStyle w:val="StyleUnderline"/>
          <w:highlight w:val="green"/>
        </w:rPr>
        <w:t xml:space="preserve"> </w:t>
      </w:r>
      <w:r w:rsidRPr="003C0362">
        <w:rPr>
          <w:rStyle w:val="StyleUnderline"/>
        </w:rPr>
        <w:t xml:space="preserve">the </w:t>
      </w:r>
      <w:r w:rsidRPr="00CB1ACB">
        <w:rPr>
          <w:rStyle w:val="Emphasis"/>
          <w:highlight w:val="green"/>
        </w:rPr>
        <w:t>US–China relationship</w:t>
      </w:r>
      <w:r w:rsidRPr="00CB1ACB">
        <w:rPr>
          <w:rStyle w:val="StyleUnderline"/>
          <w:highlight w:val="green"/>
        </w:rPr>
        <w:t xml:space="preserve"> </w:t>
      </w:r>
      <w:r w:rsidRPr="003C0362">
        <w:rPr>
          <w:rStyle w:val="StyleUnderline"/>
        </w:rPr>
        <w:t xml:space="preserve">is </w:t>
      </w:r>
      <w:r w:rsidRPr="00CB1ACB">
        <w:rPr>
          <w:rStyle w:val="Emphasis"/>
          <w:highlight w:val="green"/>
        </w:rPr>
        <w:t>entering</w:t>
      </w:r>
      <w:r w:rsidRPr="00CB1ACB">
        <w:rPr>
          <w:rStyle w:val="StyleUnderline"/>
          <w:highlight w:val="green"/>
        </w:rPr>
        <w:t xml:space="preserve"> </w:t>
      </w:r>
      <w:r w:rsidRPr="003C0362">
        <w:rPr>
          <w:rStyle w:val="StyleUnderline"/>
        </w:rPr>
        <w:t xml:space="preserve">a </w:t>
      </w:r>
      <w:r w:rsidRPr="00CB1ACB">
        <w:rPr>
          <w:rStyle w:val="Emphasis"/>
          <w:highlight w:val="green"/>
        </w:rPr>
        <w:t>period of conflict</w:t>
      </w:r>
      <w:r w:rsidRPr="00CB1ACB">
        <w:rPr>
          <w:rStyle w:val="StyleUnderline"/>
          <w:highlight w:val="green"/>
        </w:rPr>
        <w:t xml:space="preserve"> </w:t>
      </w:r>
      <w:r w:rsidRPr="003C0362">
        <w:rPr>
          <w:rStyle w:val="StyleUnderline"/>
        </w:rPr>
        <w:t xml:space="preserve">pitting an established hegemon against an increasingly powerful challenger. </w:t>
      </w:r>
      <w:r w:rsidRPr="00CB1ACB">
        <w:rPr>
          <w:rStyle w:val="Emphasis"/>
          <w:highlight w:val="green"/>
          <w:bdr w:val="single" w:sz="18" w:space="0" w:color="auto"/>
        </w:rPr>
        <w:t>I am not that pessimistic</w:t>
      </w:r>
      <w:r w:rsidRPr="003C0362">
        <w:rPr>
          <w:rStyle w:val="StyleUnderline"/>
        </w:rPr>
        <w:t xml:space="preserve">. </w:t>
      </w:r>
      <w:r w:rsidRPr="00CD05C8">
        <w:rPr>
          <w:sz w:val="16"/>
        </w:rPr>
        <w:t xml:space="preserve">In my view, </w:t>
      </w:r>
      <w:r w:rsidRPr="00CB1ACB">
        <w:rPr>
          <w:rStyle w:val="Emphasis"/>
          <w:highlight w:val="green"/>
        </w:rPr>
        <w:t>economic</w:t>
      </w:r>
      <w:r w:rsidRPr="00CB1ACB">
        <w:rPr>
          <w:rStyle w:val="StyleUnderline"/>
          <w:highlight w:val="green"/>
        </w:rPr>
        <w:t xml:space="preserve"> </w:t>
      </w:r>
      <w:r w:rsidRPr="00CB1ACB">
        <w:rPr>
          <w:rStyle w:val="Emphasis"/>
          <w:highlight w:val="green"/>
        </w:rPr>
        <w:t>and ecological</w:t>
      </w:r>
      <w:r w:rsidRPr="00CB1ACB">
        <w:rPr>
          <w:rStyle w:val="StyleUnderline"/>
          <w:highlight w:val="green"/>
        </w:rPr>
        <w:t xml:space="preserve"> </w:t>
      </w:r>
      <w:r w:rsidRPr="00CB1ACB">
        <w:rPr>
          <w:rStyle w:val="Emphasis"/>
          <w:highlight w:val="green"/>
        </w:rPr>
        <w:t>interdependence</w:t>
      </w:r>
      <w:r w:rsidRPr="00CB1ACB">
        <w:rPr>
          <w:rStyle w:val="StyleUnderline"/>
          <w:highlight w:val="green"/>
        </w:rPr>
        <w:t xml:space="preserve"> </w:t>
      </w:r>
      <w:r w:rsidRPr="00CB1ACB">
        <w:rPr>
          <w:rStyle w:val="Emphasis"/>
          <w:highlight w:val="green"/>
        </w:rPr>
        <w:t>reduces the probability of</w:t>
      </w:r>
      <w:r w:rsidRPr="00CB1ACB">
        <w:rPr>
          <w:rStyle w:val="StyleUnderline"/>
          <w:highlight w:val="green"/>
        </w:rPr>
        <w:t xml:space="preserve"> </w:t>
      </w:r>
      <w:r w:rsidRPr="003C0362">
        <w:rPr>
          <w:rStyle w:val="StyleUnderline"/>
        </w:rPr>
        <w:t xml:space="preserve">a real cold war, much less </w:t>
      </w:r>
      <w:r w:rsidRPr="00CB1ACB">
        <w:rPr>
          <w:rStyle w:val="Emphasis"/>
          <w:highlight w:val="green"/>
          <w:bdr w:val="single" w:sz="18" w:space="0" w:color="auto"/>
        </w:rPr>
        <w:t>a hot one</w:t>
      </w:r>
      <w:r w:rsidRPr="003C0362">
        <w:rPr>
          <w:rStyle w:val="StyleUnderline"/>
        </w:rPr>
        <w:t xml:space="preserve">, </w:t>
      </w:r>
      <w:r w:rsidRPr="00CB1ACB">
        <w:rPr>
          <w:rStyle w:val="Emphasis"/>
          <w:highlight w:val="green"/>
          <w:bdr w:val="single" w:sz="18" w:space="0" w:color="auto"/>
        </w:rPr>
        <w:t xml:space="preserve">because both countries have an incentive to cooperate in </w:t>
      </w:r>
      <w:proofErr w:type="gramStart"/>
      <w:r w:rsidRPr="00CB1ACB">
        <w:rPr>
          <w:rStyle w:val="Emphasis"/>
          <w:highlight w:val="green"/>
          <w:bdr w:val="single" w:sz="18" w:space="0" w:color="auto"/>
        </w:rPr>
        <w:t>a number of</w:t>
      </w:r>
      <w:proofErr w:type="gramEnd"/>
      <w:r w:rsidRPr="00CB1ACB">
        <w:rPr>
          <w:rStyle w:val="Emphasis"/>
          <w:highlight w:val="green"/>
          <w:bdr w:val="single" w:sz="18" w:space="0" w:color="auto"/>
        </w:rPr>
        <w:t xml:space="preserve"> areas</w:t>
      </w:r>
      <w:r w:rsidRPr="00CD05C8">
        <w:rPr>
          <w:sz w:val="16"/>
        </w:rPr>
        <w:t xml:space="preserve">. At the same time, miscalculation is always </w:t>
      </w:r>
      <w:proofErr w:type="gramStart"/>
      <w:r w:rsidRPr="00CD05C8">
        <w:rPr>
          <w:sz w:val="16"/>
        </w:rPr>
        <w:t>possible</w:t>
      </w:r>
      <w:proofErr w:type="gramEnd"/>
      <w:r w:rsidRPr="00CD05C8">
        <w:rPr>
          <w:sz w:val="16"/>
        </w:rPr>
        <w:t xml:space="preserve"> and some see the danger of ‘sleepwalking’ into catastrophe, as happened with World War I. History is replete with cases of misperception about changing power balances. For example, when US President Richard Nixon visited China in 1972, he wanted to balance what he saw as a growing Soviet threat to a declining America. But what Nixon interpreted as decline was really the return to normal of America’s artificially high share of global output after World War II. Nixon proclaimed multipolarity, but what followed was the end of the Soviet Union and America’s unipolar moment two decades later. Today, some Chinese analysts underestimate America’s resilience and predict Chinese dominance but this, too, could turn out to be a dangerous miscalculation. It is equally dangerous for Americans to over- or underestimate Chinese power, and the US contains groups with economic and political incentives to do both. Measured in dollars, China’s economy is about two-thirds the size of that of the US, but many economists expect China to surpass the US sometime in the 2030s, depending on what one assumes about Chinese and American growth rates. Will </w:t>
      </w:r>
      <w:r w:rsidRPr="00CD05C8">
        <w:rPr>
          <w:rStyle w:val="StyleUnderline"/>
        </w:rPr>
        <w:t xml:space="preserve">American leaders acknowledge this change in a way that permits a constructive relationship, or will they succumb to fear? Will Chinese leaders take more risks, or will Chinese and Americans learn to cooperate in producing global public goods under a changing distribution of power? Recall that </w:t>
      </w:r>
      <w:r w:rsidRPr="00CB1ACB">
        <w:rPr>
          <w:rStyle w:val="Emphasis"/>
          <w:highlight w:val="green"/>
        </w:rPr>
        <w:t>Thucydides</w:t>
      </w:r>
      <w:r w:rsidRPr="00CB1ACB">
        <w:rPr>
          <w:rStyle w:val="StyleUnderline"/>
          <w:highlight w:val="green"/>
        </w:rPr>
        <w:t xml:space="preserve"> </w:t>
      </w:r>
      <w:r w:rsidRPr="00CB1ACB">
        <w:rPr>
          <w:rStyle w:val="Emphasis"/>
          <w:highlight w:val="green"/>
        </w:rPr>
        <w:t>attributed</w:t>
      </w:r>
      <w:r w:rsidRPr="00CB1ACB">
        <w:rPr>
          <w:rStyle w:val="StyleUnderline"/>
          <w:highlight w:val="green"/>
        </w:rPr>
        <w:t xml:space="preserve"> </w:t>
      </w:r>
      <w:r w:rsidRPr="00CD05C8">
        <w:rPr>
          <w:rStyle w:val="StyleUnderline"/>
        </w:rPr>
        <w:t xml:space="preserve">the </w:t>
      </w:r>
      <w:r w:rsidRPr="00CB1ACB">
        <w:rPr>
          <w:rStyle w:val="Emphasis"/>
          <w:highlight w:val="green"/>
        </w:rPr>
        <w:t>war</w:t>
      </w:r>
      <w:r w:rsidRPr="00CB1ACB">
        <w:rPr>
          <w:rStyle w:val="StyleUnderline"/>
          <w:highlight w:val="green"/>
        </w:rPr>
        <w:t xml:space="preserve"> </w:t>
      </w:r>
      <w:r w:rsidRPr="00CD05C8">
        <w:rPr>
          <w:rStyle w:val="StyleUnderline"/>
        </w:rPr>
        <w:t xml:space="preserve">that ripped apart the ancient Greek world </w:t>
      </w:r>
      <w:r w:rsidRPr="00CB1ACB">
        <w:rPr>
          <w:rStyle w:val="Emphasis"/>
          <w:highlight w:val="green"/>
        </w:rPr>
        <w:t>to</w:t>
      </w:r>
      <w:r w:rsidRPr="00CB1ACB">
        <w:rPr>
          <w:rStyle w:val="StyleUnderline"/>
          <w:highlight w:val="green"/>
        </w:rPr>
        <w:t xml:space="preserve"> </w:t>
      </w:r>
      <w:r w:rsidRPr="00CD05C8">
        <w:rPr>
          <w:rStyle w:val="StyleUnderline"/>
        </w:rPr>
        <w:t xml:space="preserve">two causes: the </w:t>
      </w:r>
      <w:r w:rsidRPr="00CB1ACB">
        <w:rPr>
          <w:rStyle w:val="Emphasis"/>
          <w:highlight w:val="green"/>
        </w:rPr>
        <w:t>rise of a new power and</w:t>
      </w:r>
      <w:r w:rsidRPr="00CB1ACB">
        <w:rPr>
          <w:rStyle w:val="StyleUnderline"/>
          <w:highlight w:val="green"/>
        </w:rPr>
        <w:t xml:space="preserve"> </w:t>
      </w:r>
      <w:r w:rsidRPr="00CD05C8">
        <w:rPr>
          <w:rStyle w:val="StyleUnderline"/>
        </w:rPr>
        <w:t xml:space="preserve">the </w:t>
      </w:r>
      <w:r w:rsidRPr="00CB1ACB">
        <w:rPr>
          <w:rStyle w:val="Emphasis"/>
          <w:highlight w:val="green"/>
        </w:rPr>
        <w:t>fear</w:t>
      </w:r>
      <w:r w:rsidRPr="00CB1ACB">
        <w:rPr>
          <w:rStyle w:val="StyleUnderline"/>
          <w:highlight w:val="green"/>
        </w:rPr>
        <w:t xml:space="preserve"> </w:t>
      </w:r>
      <w:r w:rsidRPr="00CD05C8">
        <w:rPr>
          <w:rStyle w:val="StyleUnderline"/>
        </w:rPr>
        <w:t xml:space="preserve">that this created in the established power. </w:t>
      </w:r>
      <w:r w:rsidRPr="00CB1ACB">
        <w:rPr>
          <w:rStyle w:val="Emphasis"/>
          <w:highlight w:val="green"/>
        </w:rPr>
        <w:t>The second cause is</w:t>
      </w:r>
      <w:r w:rsidRPr="00CB1ACB">
        <w:rPr>
          <w:rStyle w:val="StyleUnderline"/>
          <w:highlight w:val="green"/>
        </w:rPr>
        <w:t xml:space="preserve"> </w:t>
      </w:r>
      <w:r w:rsidRPr="00CD05C8">
        <w:rPr>
          <w:rStyle w:val="StyleUnderline"/>
        </w:rPr>
        <w:t xml:space="preserve">as </w:t>
      </w:r>
      <w:r w:rsidRPr="00CB1ACB">
        <w:rPr>
          <w:rStyle w:val="Emphasis"/>
          <w:highlight w:val="green"/>
        </w:rPr>
        <w:t>important</w:t>
      </w:r>
      <w:r w:rsidRPr="00CB1ACB">
        <w:rPr>
          <w:rStyle w:val="StyleUnderline"/>
          <w:highlight w:val="green"/>
        </w:rPr>
        <w:t xml:space="preserve"> </w:t>
      </w:r>
      <w:r w:rsidRPr="00CD05C8">
        <w:rPr>
          <w:rStyle w:val="StyleUnderline"/>
        </w:rPr>
        <w:t xml:space="preserve">as the first. </w:t>
      </w:r>
      <w:r w:rsidRPr="00CB1ACB">
        <w:rPr>
          <w:rStyle w:val="Emphasis"/>
          <w:highlight w:val="green"/>
        </w:rPr>
        <w:t>The US and China must avoid exaggerated fears that could create a new</w:t>
      </w:r>
      <w:r w:rsidRPr="00CB1ACB">
        <w:rPr>
          <w:rStyle w:val="StyleUnderline"/>
          <w:highlight w:val="green"/>
        </w:rPr>
        <w:t xml:space="preserve"> </w:t>
      </w:r>
      <w:r w:rsidRPr="00CD05C8">
        <w:rPr>
          <w:rStyle w:val="StyleUnderline"/>
        </w:rPr>
        <w:t xml:space="preserve">cold or </w:t>
      </w:r>
      <w:r w:rsidRPr="00CB1ACB">
        <w:rPr>
          <w:rStyle w:val="Emphasis"/>
          <w:highlight w:val="green"/>
          <w:bdr w:val="single" w:sz="18" w:space="0" w:color="auto"/>
        </w:rPr>
        <w:t>hot war</w:t>
      </w:r>
      <w:r w:rsidRPr="00CD05C8">
        <w:rPr>
          <w:rStyle w:val="StyleUnderline"/>
        </w:rPr>
        <w:t>.</w:t>
      </w:r>
      <w:r w:rsidRPr="00CD05C8">
        <w:rPr>
          <w:sz w:val="16"/>
        </w:rPr>
        <w:t xml:space="preserve"> Even if China surpasses the US to become the world’s largest economy, national income is not the only measure of geopolitical power. China ranks well behind the US in soft power and US military expenditure is nearly four times that of China. While Chinese military capabilities have been increasing in recent years, analysts who look carefully at the military balance conclude that China will not, say, be able to exclude the US from the Western Pacific. On the other hand, the US was once the world’s largest trading economy and its largest bilateral lender. Today, nearly 100 countries count China as their largest trading partner, compared to 57 for the US. China plans to lend more than US$1 trillion for infrastructure projects with its Belt and Road Initiative over the next decade, while the US has cut back aid. China will gain economic power from the sheer size of its market as well as its overseas investments and development assistance. China’s overall power relative to the US is likely to increase. Nonetheless, balances of power are hard to judge. The US will retain some long-term power advantages that contrast with areas of Chinese vulnerability. One is geography. The US is surrounded by oceans and </w:t>
      </w:r>
      <w:proofErr w:type="spellStart"/>
      <w:r w:rsidRPr="00CD05C8">
        <w:rPr>
          <w:sz w:val="16"/>
        </w:rPr>
        <w:t>neighbours</w:t>
      </w:r>
      <w:proofErr w:type="spellEnd"/>
      <w:r w:rsidRPr="00CD05C8">
        <w:rPr>
          <w:sz w:val="16"/>
        </w:rPr>
        <w:t xml:space="preserve"> that are likely to remain friendly. China has borders with 14 countries, and territorial disputes with India, Japan and Vietnam set limits on its hard and soft power. Energy is another area where America has an advantage. A decade ago, the US was dependent on imported energy, but the shale revolution transformed North America from energy importer to exporter. At the same time, China became more dependent on energy imports from the Middle East, which it must transport along sea routes that highlight its problematic relations with India and other countries. The US also has demographic advantages. It is the only major developed country that is projected to hold its global ranking (third) in terms of population. While the rate of US population growth has slowed in recent years, it will not turn negative, as in Russia, Europe, and Japan. China, meanwhile, rightly fears ‘growing old before it grows rich.’ China’s </w:t>
      </w:r>
      <w:proofErr w:type="spellStart"/>
      <w:r w:rsidRPr="00CD05C8">
        <w:rPr>
          <w:sz w:val="16"/>
        </w:rPr>
        <w:t>labour</w:t>
      </w:r>
      <w:proofErr w:type="spellEnd"/>
      <w:r w:rsidRPr="00CD05C8">
        <w:rPr>
          <w:sz w:val="16"/>
        </w:rPr>
        <w:t xml:space="preserve"> force peaked in 2015 and India will soon overtake it as the world’s most populous country. America also remains at the forefront in key technologies (bio, </w:t>
      </w:r>
      <w:proofErr w:type="gramStart"/>
      <w:r w:rsidRPr="00CD05C8">
        <w:rPr>
          <w:sz w:val="16"/>
        </w:rPr>
        <w:t>nano</w:t>
      </w:r>
      <w:proofErr w:type="gramEnd"/>
      <w:r w:rsidRPr="00CD05C8">
        <w:rPr>
          <w:sz w:val="16"/>
        </w:rPr>
        <w:t xml:space="preserve"> and information) that are central to 21st-century economic growth. China is investing heavily in research and </w:t>
      </w:r>
      <w:proofErr w:type="gramStart"/>
      <w:r w:rsidRPr="00CD05C8">
        <w:rPr>
          <w:sz w:val="16"/>
        </w:rPr>
        <w:t>development, and</w:t>
      </w:r>
      <w:proofErr w:type="gramEnd"/>
      <w:r w:rsidRPr="00CD05C8">
        <w:rPr>
          <w:sz w:val="16"/>
        </w:rPr>
        <w:t xml:space="preserve"> competes well in some fields. But 15 of the world’s top 20 research universities are in the US; none is in China. Those who proclaim Pax </w:t>
      </w:r>
      <w:proofErr w:type="spellStart"/>
      <w:r w:rsidRPr="00CD05C8">
        <w:rPr>
          <w:sz w:val="16"/>
        </w:rPr>
        <w:t>Sinica</w:t>
      </w:r>
      <w:proofErr w:type="spellEnd"/>
      <w:r w:rsidRPr="00CD05C8">
        <w:rPr>
          <w:sz w:val="16"/>
        </w:rPr>
        <w:t xml:space="preserve"> and American decline fail to take account of the full range of power resources. American hubris is always a danger but so is exaggerated fear, which can lead to overreaction. Equally dangerous is rising Chinese nationalism, which, combined with a belief in American decline, leads China to take greater risks. Both sides must beware of miscalculation. After all, </w:t>
      </w:r>
      <w:proofErr w:type="gramStart"/>
      <w:r w:rsidRPr="00CD05C8">
        <w:rPr>
          <w:sz w:val="16"/>
        </w:rPr>
        <w:t>more often than not</w:t>
      </w:r>
      <w:proofErr w:type="gramEnd"/>
      <w:r w:rsidRPr="00CD05C8">
        <w:rPr>
          <w:sz w:val="16"/>
        </w:rPr>
        <w:t>, the greatest risk we face is our own capacity for error.</w:t>
      </w:r>
    </w:p>
    <w:p w14:paraId="150CE2F1" w14:textId="77777777" w:rsidR="00836AA2" w:rsidRDefault="00836AA2" w:rsidP="00836AA2">
      <w:pPr>
        <w:pStyle w:val="Heading4"/>
      </w:pPr>
      <w:r>
        <w:t xml:space="preserve">US-China Relations solves laundry list of </w:t>
      </w:r>
      <w:r>
        <w:rPr>
          <w:u w:val="single"/>
        </w:rPr>
        <w:t>existential threats</w:t>
      </w:r>
      <w:r>
        <w:t>.</w:t>
      </w:r>
    </w:p>
    <w:p w14:paraId="2A6B02A1" w14:textId="77777777" w:rsidR="00836AA2" w:rsidRPr="007741B8" w:rsidRDefault="00836AA2" w:rsidP="00836AA2">
      <w:r w:rsidRPr="007741B8">
        <w:rPr>
          <w:rStyle w:val="Style13ptBold"/>
        </w:rPr>
        <w:t>Paulson</w:t>
      </w:r>
      <w:r>
        <w:rPr>
          <w:rStyle w:val="Style13ptBold"/>
        </w:rPr>
        <w:t xml:space="preserve"> 15</w:t>
      </w:r>
      <w:r w:rsidRPr="007741B8">
        <w:t>, H. M. "Dealing with China: An insider unmasks the new economic superpower. Hachette Book Group." Inc.: All Books (2015).</w:t>
      </w:r>
      <w:r>
        <w:t xml:space="preserve"> (Former US Treasury Secretary)//Elmer </w:t>
      </w:r>
      <w:r w:rsidRPr="00332F96">
        <w:rPr>
          <w:color w:val="000000"/>
        </w:rPr>
        <w:t> </w:t>
      </w:r>
    </w:p>
    <w:p w14:paraId="6650B47A" w14:textId="04B22C92" w:rsidR="00836AA2" w:rsidRDefault="00836AA2" w:rsidP="00836AA2">
      <w:pPr>
        <w:rPr>
          <w:rStyle w:val="StyleUnderline"/>
        </w:rPr>
      </w:pPr>
      <w:r w:rsidRPr="00A333A1">
        <w:rPr>
          <w:sz w:val="16"/>
        </w:rPr>
        <w:t xml:space="preserve">One crisp day in early March 2014, I found myself sitting in a sleek conference room high above Boston Harbor taking questions from a group of financial executives. These men and women worked for a range of institutions that managed well over $3 trillion of financial assets, including the personal savings and pension funds of millions of Americans. They were keen to learn as much as they could about the Chinese economy. Was it about to hit the wall? Was I worried about a real estate bubble? How fragile was the country's financial system? Was the government serious about dealing with China's environmental problems? One fellow had a more personal question for me. "Hank," he said. "You're a real patriot. Why are you helping China?" The question pulled me up short. Three years before, when I first 'c began planning to write this book, I don't think I would have been asked anything like that at a meeting of sophisticated financiers. They would J have accepted that helping China to reform its economy, open its markets, protect its environment, and improve the quality of life of its people-all things I have been working on-would bring economic and strategic benefits to the U.S. as well. But that viewpoint has been changing as China has emerged as our biggest, most formidable economic competitor since the end of World War II and has started flexing its newfound military muscle in unsettling ways. As a result, many Americans, from all walks of life, have begun to view China with growing apprehension and resentment. Some would now prefer confrontation to cooperation. I understand these sentiments. Partly they are a function of China's choices and actions, and partly they are born of frustration with the recent economic troubles of the United States. I've spent a fair number of pages explaining how China must carry out meaningful economic reforms if it expects to continue its amazing success story. These arguments make sense for China and its people. But why should an American care? Why should we root for China to succeed? Shouldn't we instead be hoping that </w:t>
      </w:r>
      <w:proofErr w:type="gramStart"/>
      <w:r w:rsidRPr="00A333A1">
        <w:rPr>
          <w:sz w:val="16"/>
        </w:rPr>
        <w:t>this ungainly giant stumbles</w:t>
      </w:r>
      <w:proofErr w:type="gramEnd"/>
      <w:r w:rsidRPr="00A333A1">
        <w:rPr>
          <w:sz w:val="16"/>
        </w:rPr>
        <w:t xml:space="preserve">, if only to slow down its daunting economic and military growth? In coming years China's weight and influence in the world, already substantial, is likely to begin to rival our own. Why take the chance now of helping the Chinese deal with so many of their problems and challenges? Why </w:t>
      </w:r>
      <w:proofErr w:type="gramStart"/>
      <w:r w:rsidRPr="00A333A1">
        <w:rPr>
          <w:sz w:val="16"/>
        </w:rPr>
        <w:t>aid</w:t>
      </w:r>
      <w:proofErr w:type="gramEnd"/>
      <w:r w:rsidRPr="00A333A1">
        <w:rPr>
          <w:sz w:val="16"/>
        </w:rPr>
        <w:t xml:space="preserve"> a competitor? The answer is simple: we should do so because it is more than ever in America's own self-interest that we do. To begin with, just about </w:t>
      </w:r>
      <w:r w:rsidRPr="00CB1ACB">
        <w:rPr>
          <w:rStyle w:val="Emphasis"/>
        </w:rPr>
        <w:t xml:space="preserve">every major </w:t>
      </w:r>
      <w:r w:rsidRPr="00CB1ACB">
        <w:rPr>
          <w:rStyle w:val="Emphasis"/>
          <w:highlight w:val="green"/>
        </w:rPr>
        <w:t>global challenge</w:t>
      </w:r>
      <w:r w:rsidRPr="00A333A1">
        <w:rPr>
          <w:sz w:val="16"/>
        </w:rPr>
        <w:t xml:space="preserve"> we face-</w:t>
      </w:r>
      <w:r w:rsidRPr="00CB1ACB">
        <w:rPr>
          <w:rStyle w:val="Emphasis"/>
          <w:highlight w:val="green"/>
        </w:rPr>
        <w:t>from econ</w:t>
      </w:r>
      <w:r w:rsidRPr="00CB1ACB">
        <w:rPr>
          <w:rStyle w:val="Emphasis"/>
        </w:rPr>
        <w:t>omic</w:t>
      </w:r>
      <w:r w:rsidRPr="00A333A1">
        <w:rPr>
          <w:sz w:val="16"/>
        </w:rPr>
        <w:t xml:space="preserve"> and </w:t>
      </w:r>
      <w:r w:rsidRPr="00CB1ACB">
        <w:rPr>
          <w:rStyle w:val="Emphasis"/>
          <w:highlight w:val="green"/>
        </w:rPr>
        <w:t>environmental issues</w:t>
      </w:r>
      <w:r w:rsidRPr="00A333A1">
        <w:rPr>
          <w:sz w:val="16"/>
        </w:rPr>
        <w:t xml:space="preserve"> to </w:t>
      </w:r>
      <w:r w:rsidRPr="00CB1ACB">
        <w:rPr>
          <w:rStyle w:val="Emphasis"/>
          <w:highlight w:val="green"/>
        </w:rPr>
        <w:t>food</w:t>
      </w:r>
      <w:r w:rsidRPr="00A333A1">
        <w:rPr>
          <w:sz w:val="16"/>
        </w:rPr>
        <w:t xml:space="preserve"> and </w:t>
      </w:r>
      <w:r w:rsidRPr="00CB1ACB">
        <w:rPr>
          <w:rStyle w:val="Emphasis"/>
          <w:highlight w:val="green"/>
        </w:rPr>
        <w:t>energy security</w:t>
      </w:r>
      <w:r w:rsidRPr="00A333A1">
        <w:rPr>
          <w:sz w:val="16"/>
        </w:rPr>
        <w:t xml:space="preserve"> to </w:t>
      </w:r>
      <w:r w:rsidRPr="00CB1ACB">
        <w:rPr>
          <w:rStyle w:val="Emphasis"/>
        </w:rPr>
        <w:t xml:space="preserve">nuclear </w:t>
      </w:r>
      <w:r w:rsidRPr="00CB1ACB">
        <w:rPr>
          <w:rStyle w:val="Emphasis"/>
          <w:highlight w:val="green"/>
        </w:rPr>
        <w:t>prolif</w:t>
      </w:r>
      <w:r w:rsidRPr="00CB1ACB">
        <w:rPr>
          <w:rStyle w:val="Emphasis"/>
        </w:rPr>
        <w:t xml:space="preserve">eration </w:t>
      </w:r>
      <w:r w:rsidRPr="00CB1ACB">
        <w:rPr>
          <w:rStyle w:val="Emphasis"/>
          <w:highlight w:val="green"/>
        </w:rPr>
        <w:t>and terror</w:t>
      </w:r>
      <w:r w:rsidRPr="00CB1ACB">
        <w:rPr>
          <w:rStyle w:val="Emphasis"/>
        </w:rPr>
        <w:t>ism-</w:t>
      </w:r>
      <w:r w:rsidRPr="00CB1ACB">
        <w:rPr>
          <w:rStyle w:val="Emphasis"/>
          <w:bdr w:val="single" w:sz="18" w:space="0" w:color="auto"/>
        </w:rPr>
        <w:t xml:space="preserve">will be </w:t>
      </w:r>
      <w:r w:rsidRPr="00CB1ACB">
        <w:rPr>
          <w:rStyle w:val="Emphasis"/>
          <w:highlight w:val="green"/>
          <w:bdr w:val="single" w:sz="18" w:space="0" w:color="auto"/>
        </w:rPr>
        <w:t xml:space="preserve">easier to solve if </w:t>
      </w:r>
      <w:r w:rsidRPr="00CB1ACB">
        <w:rPr>
          <w:rStyle w:val="Emphasis"/>
          <w:bdr w:val="single" w:sz="18" w:space="0" w:color="auto"/>
        </w:rPr>
        <w:t xml:space="preserve">the </w:t>
      </w:r>
      <w:r w:rsidRPr="00CB1ACB">
        <w:rPr>
          <w:rStyle w:val="Emphasis"/>
          <w:highlight w:val="green"/>
          <w:bdr w:val="single" w:sz="18" w:space="0" w:color="auto"/>
        </w:rPr>
        <w:t xml:space="preserve">world's two </w:t>
      </w:r>
      <w:r w:rsidRPr="00CB1ACB">
        <w:rPr>
          <w:rStyle w:val="Emphasis"/>
          <w:bdr w:val="single" w:sz="18" w:space="0" w:color="auto"/>
        </w:rPr>
        <w:t xml:space="preserve">most important economic </w:t>
      </w:r>
      <w:r w:rsidRPr="00CB1ACB">
        <w:rPr>
          <w:rStyle w:val="Emphasis"/>
          <w:highlight w:val="green"/>
          <w:bdr w:val="single" w:sz="18" w:space="0" w:color="auto"/>
        </w:rPr>
        <w:t xml:space="preserve">powers can act </w:t>
      </w:r>
      <w:r w:rsidRPr="00CB1ACB">
        <w:rPr>
          <w:rStyle w:val="Emphasis"/>
          <w:bdr w:val="single" w:sz="18" w:space="0" w:color="auto"/>
        </w:rPr>
        <w:t xml:space="preserve">in </w:t>
      </w:r>
      <w:r w:rsidRPr="00CB1ACB">
        <w:rPr>
          <w:rStyle w:val="Emphasis"/>
          <w:highlight w:val="green"/>
          <w:bdr w:val="single" w:sz="18" w:space="0" w:color="auto"/>
        </w:rPr>
        <w:t xml:space="preserve">complementary </w:t>
      </w:r>
      <w:r w:rsidRPr="00CB1ACB">
        <w:rPr>
          <w:rStyle w:val="Emphasis"/>
          <w:bdr w:val="single" w:sz="18" w:space="0" w:color="auto"/>
        </w:rPr>
        <w:t>ways.</w:t>
      </w:r>
      <w:r w:rsidRPr="00A333A1">
        <w:rPr>
          <w:sz w:val="16"/>
        </w:rPr>
        <w:t xml:space="preserve"> But </w:t>
      </w:r>
      <w:r w:rsidRPr="00CB1ACB">
        <w:rPr>
          <w:rStyle w:val="Emphasis"/>
        </w:rPr>
        <w:t xml:space="preserve">these </w:t>
      </w:r>
      <w:r w:rsidRPr="00CB1ACB">
        <w:rPr>
          <w:rStyle w:val="Emphasis"/>
          <w:highlight w:val="green"/>
        </w:rPr>
        <w:t>challenges</w:t>
      </w:r>
      <w:r w:rsidRPr="00A333A1">
        <w:rPr>
          <w:sz w:val="16"/>
        </w:rPr>
        <w:t xml:space="preserve"> will be almost </w:t>
      </w:r>
      <w:r w:rsidRPr="00CB1ACB">
        <w:rPr>
          <w:rStyle w:val="Emphasis"/>
          <w:highlight w:val="green"/>
        </w:rPr>
        <w:t xml:space="preserve">impossible to address if the U.S. and </w:t>
      </w:r>
      <w:r w:rsidRPr="00CB1ACB">
        <w:rPr>
          <w:rStyle w:val="Emphasis"/>
          <w:highlight w:val="green"/>
          <w:bdr w:val="single" w:sz="18" w:space="0" w:color="auto"/>
        </w:rPr>
        <w:t>China work at cross-purposes</w:t>
      </w:r>
      <w:r w:rsidRPr="00A333A1">
        <w:rPr>
          <w:sz w:val="16"/>
        </w:rPr>
        <w:t xml:space="preserve">. </w:t>
      </w:r>
      <w:r w:rsidRPr="00CB1ACB">
        <w:rPr>
          <w:rStyle w:val="Emphasis"/>
        </w:rPr>
        <w:t>If we want to benefit</w:t>
      </w:r>
      <w:r w:rsidRPr="00CB1ACB">
        <w:rPr>
          <w:sz w:val="16"/>
        </w:rPr>
        <w:t xml:space="preserve"> from an expanding </w:t>
      </w:r>
      <w:r w:rsidRPr="00CB1ACB">
        <w:rPr>
          <w:rStyle w:val="Emphasis"/>
        </w:rPr>
        <w:t>global economy</w:t>
      </w:r>
      <w:r w:rsidRPr="00CB1ACB">
        <w:rPr>
          <w:sz w:val="16"/>
        </w:rPr>
        <w:t xml:space="preserve">, </w:t>
      </w:r>
      <w:r w:rsidRPr="00CB1ACB">
        <w:rPr>
          <w:rStyle w:val="Emphasis"/>
        </w:rPr>
        <w:t>we need</w:t>
      </w:r>
      <w:r w:rsidRPr="00CB1ACB">
        <w:rPr>
          <w:sz w:val="16"/>
        </w:rPr>
        <w:t xml:space="preserve"> the most dynamic growth engines, like </w:t>
      </w:r>
      <w:r w:rsidRPr="00CB1ACB">
        <w:rPr>
          <w:rStyle w:val="Emphasis"/>
        </w:rPr>
        <w:t>China's</w:t>
      </w:r>
      <w:r w:rsidRPr="00CB1ACB">
        <w:rPr>
          <w:sz w:val="16"/>
        </w:rPr>
        <w:t xml:space="preserve">, </w:t>
      </w:r>
      <w:r w:rsidRPr="00CB1ACB">
        <w:rPr>
          <w:rStyle w:val="Emphasis"/>
        </w:rPr>
        <w:t>to thrive</w:t>
      </w:r>
      <w:r w:rsidRPr="00CB1ACB">
        <w:rPr>
          <w:sz w:val="16"/>
        </w:rPr>
        <w:t>.</w:t>
      </w:r>
      <w:r w:rsidRPr="00A333A1">
        <w:rPr>
          <w:sz w:val="16"/>
        </w:rPr>
        <w:t xml:space="preserve"> </w:t>
      </w:r>
      <w:r w:rsidRPr="00CB1ACB">
        <w:rPr>
          <w:rStyle w:val="Emphasis"/>
          <w:highlight w:val="green"/>
        </w:rPr>
        <w:t>If we want to prevent</w:t>
      </w:r>
      <w:r w:rsidRPr="00A333A1">
        <w:rPr>
          <w:sz w:val="16"/>
        </w:rPr>
        <w:t xml:space="preserve"> the worst </w:t>
      </w:r>
      <w:r w:rsidRPr="00CB1ACB">
        <w:rPr>
          <w:rStyle w:val="Emphasis"/>
          <w:highlight w:val="green"/>
        </w:rPr>
        <w:t>climate change</w:t>
      </w:r>
      <w:r w:rsidRPr="00A333A1">
        <w:rPr>
          <w:sz w:val="16"/>
        </w:rPr>
        <w:t xml:space="preserve"> outcomes and to preserve our fragile global ecosystems, </w:t>
      </w:r>
      <w:r w:rsidRPr="00CB1ACB">
        <w:rPr>
          <w:rStyle w:val="Emphasis"/>
          <w:highlight w:val="green"/>
        </w:rPr>
        <w:t>we need China</w:t>
      </w:r>
      <w:r w:rsidRPr="00A333A1">
        <w:rPr>
          <w:sz w:val="16"/>
        </w:rPr>
        <w:t xml:space="preserve"> to solve its massive environmental problems at home and adopt better practices abroad. If we want to keep diseases from our shores, we need </w:t>
      </w:r>
      <w:proofErr w:type="spellStart"/>
      <w:r w:rsidRPr="00A333A1">
        <w:rPr>
          <w:sz w:val="16"/>
        </w:rPr>
        <w:t>Chinaand</w:t>
      </w:r>
      <w:proofErr w:type="spellEnd"/>
      <w:r w:rsidRPr="00A333A1">
        <w:rPr>
          <w:sz w:val="16"/>
        </w:rPr>
        <w:t xml:space="preserve"> other countries to use the very best methods to prevent and halt epidemics. </w:t>
      </w:r>
      <w:r w:rsidRPr="00A333A1">
        <w:rPr>
          <w:rStyle w:val="StyleUnderline"/>
        </w:rPr>
        <w:t xml:space="preserve">If we want to stem the spread of dangerous weapons to those who might harm our citizens, we need nations, including China, to work together to end illicit trafficking. If we want all these things to happen, we must be proactive, frank, and at times forceful with the Chinese while seeking ways to cooperate, to develop complementary policies, and to work to </w:t>
      </w:r>
      <w:proofErr w:type="gramStart"/>
      <w:r w:rsidRPr="00A333A1">
        <w:rPr>
          <w:rStyle w:val="StyleUnderline"/>
        </w:rPr>
        <w:t>more fully integrate them</w:t>
      </w:r>
      <w:proofErr w:type="gramEnd"/>
      <w:r w:rsidRPr="00A333A1">
        <w:rPr>
          <w:rStyle w:val="StyleUnderline"/>
        </w:rPr>
        <w:t xml:space="preserve"> into a rules-based global order. If we attempt to exclude, ignore, or weaken China, we limit our ability to influence choices made by its leaders and risk turning the worst-case scenarios of China skeptics into a self-fulfilling reality.</w:t>
      </w:r>
    </w:p>
    <w:p w14:paraId="42649FF3" w14:textId="58A0ADFD" w:rsidR="00CB1ACB" w:rsidRDefault="00CB1ACB" w:rsidP="00CB1ACB">
      <w:pPr>
        <w:pStyle w:val="Heading2"/>
      </w:pPr>
      <w:r>
        <w:t>3</w:t>
      </w:r>
    </w:p>
    <w:p w14:paraId="273FB7F3" w14:textId="2E9885F0" w:rsidR="00CB1ACB" w:rsidRDefault="00CB1ACB" w:rsidP="00CB1ACB">
      <w:pPr>
        <w:pStyle w:val="Heading3"/>
      </w:pPr>
      <w:r>
        <w:t>T</w:t>
      </w:r>
    </w:p>
    <w:p w14:paraId="5DDDF1CB" w14:textId="409B4F88" w:rsidR="00CB1ACB" w:rsidRPr="00CB1ACB" w:rsidRDefault="00CB1ACB" w:rsidP="00CB1ACB">
      <w:pPr>
        <w:pStyle w:val="Heading4"/>
        <w:rPr>
          <w:rFonts w:asciiTheme="minorHAnsi" w:hAnsiTheme="minorHAnsi" w:cstheme="minorHAnsi"/>
        </w:rPr>
      </w:pPr>
      <w:r w:rsidRPr="00CB1ACB">
        <w:rPr>
          <w:rFonts w:asciiTheme="minorHAnsi" w:hAnsiTheme="minorHAnsi" w:cstheme="minorHAnsi"/>
        </w:rPr>
        <w:t xml:space="preserve">Interpretation: the affirmative must only defend that the appropriation of space by </w:t>
      </w:r>
      <w:r w:rsidRPr="00CB1ACB">
        <w:rPr>
          <w:rFonts w:asciiTheme="minorHAnsi" w:hAnsiTheme="minorHAnsi" w:cstheme="minorHAnsi"/>
          <w:u w:val="single"/>
        </w:rPr>
        <w:t>private</w:t>
      </w:r>
      <w:r w:rsidRPr="00CB1ACB">
        <w:rPr>
          <w:rFonts w:asciiTheme="minorHAnsi" w:hAnsiTheme="minorHAnsi" w:cstheme="minorHAnsi"/>
        </w:rPr>
        <w:t xml:space="preserve"> entities is unjust.</w:t>
      </w:r>
    </w:p>
    <w:p w14:paraId="2691CF11" w14:textId="77777777" w:rsidR="00CB1ACB" w:rsidRPr="00CB1ACB" w:rsidRDefault="00CB1ACB" w:rsidP="00CB1ACB">
      <w:pPr>
        <w:pStyle w:val="Heading4"/>
        <w:rPr>
          <w:rFonts w:asciiTheme="minorHAnsi" w:hAnsiTheme="minorHAnsi" w:cstheme="minorHAnsi"/>
        </w:rPr>
      </w:pPr>
      <w:r w:rsidRPr="00CB1ACB">
        <w:rPr>
          <w:rFonts w:asciiTheme="minorHAnsi" w:hAnsiTheme="minorHAnsi" w:cstheme="minorHAnsi"/>
        </w:rPr>
        <w:t>China’s "private" sector companies aren't private.</w:t>
      </w:r>
    </w:p>
    <w:p w14:paraId="42C17C3E" w14:textId="532C0CF9" w:rsidR="00CB1ACB" w:rsidRPr="00CB1ACB" w:rsidRDefault="00CB1ACB" w:rsidP="00CB1ACB">
      <w:pPr>
        <w:rPr>
          <w:rFonts w:asciiTheme="minorHAnsi" w:hAnsiTheme="minorHAnsi" w:cstheme="minorHAnsi"/>
        </w:rPr>
      </w:pPr>
      <w:r w:rsidRPr="00CB1ACB">
        <w:rPr>
          <w:rStyle w:val="Style13ptBold"/>
          <w:rFonts w:asciiTheme="minorHAnsi" w:hAnsiTheme="minorHAnsi" w:cstheme="minorHAnsi"/>
        </w:rPr>
        <w:t>Olson 20</w:t>
      </w:r>
      <w:r w:rsidRPr="00CB1ACB">
        <w:rPr>
          <w:rFonts w:asciiTheme="minorHAnsi" w:hAnsiTheme="minorHAnsi" w:cstheme="minorHAnsi"/>
        </w:rPr>
        <w:t xml:space="preserve"> [Stephen Olson, research fellow at the Hinrich Foundation. "Are Private Chinese Companies Really Private?" The Diplomat, 9-30-2020, accessed 1-14-2022, https://thediplomat.com/2020/09/are-private-chinese-companies-really-private/] </w:t>
      </w:r>
    </w:p>
    <w:p w14:paraId="162FC946" w14:textId="588405B4" w:rsidR="00CB1ACB" w:rsidRPr="00CB1ACB" w:rsidRDefault="00CB1ACB" w:rsidP="00CB1ACB">
      <w:pPr>
        <w:rPr>
          <w:rFonts w:asciiTheme="minorHAnsi" w:hAnsiTheme="minorHAnsi" w:cstheme="minorHAnsi"/>
        </w:rPr>
      </w:pPr>
      <w:r w:rsidRPr="00CB1ACB">
        <w:rPr>
          <w:rFonts w:asciiTheme="minorHAnsi" w:hAnsiTheme="minorHAnsi" w:cstheme="minorHAnsi"/>
          <w:sz w:val="16"/>
        </w:rPr>
        <w:t xml:space="preserve">Such is the case with China’s “Opinion on Strengthening the United Front Work of the Private Economy in the New Era,” recently released by the Central Committee of the Chinese Communist Party (and further elaborated on by President Xi Jinping himself). This document tells us in no uncertain terms that </w:t>
      </w:r>
      <w:r w:rsidRPr="00CB1ACB">
        <w:rPr>
          <w:rStyle w:val="StyleUnderline"/>
          <w:rFonts w:asciiTheme="minorHAnsi" w:hAnsiTheme="minorHAnsi" w:cstheme="minorHAnsi"/>
          <w:highlight w:val="green"/>
        </w:rPr>
        <w:t>Chinese private companies</w:t>
      </w:r>
      <w:r w:rsidRPr="00CB1ACB">
        <w:rPr>
          <w:rStyle w:val="StyleUnderline"/>
          <w:rFonts w:asciiTheme="minorHAnsi" w:hAnsiTheme="minorHAnsi" w:cstheme="minorHAnsi"/>
        </w:rPr>
        <w:t xml:space="preserve"> will be increasingly called upon to </w:t>
      </w:r>
      <w:r w:rsidRPr="00CB1ACB">
        <w:rPr>
          <w:rStyle w:val="StyleUnderline"/>
          <w:rFonts w:asciiTheme="minorHAnsi" w:hAnsiTheme="minorHAnsi" w:cstheme="minorHAnsi"/>
          <w:highlight w:val="green"/>
        </w:rPr>
        <w:t>conduct</w:t>
      </w:r>
      <w:r w:rsidRPr="00CB1ACB">
        <w:rPr>
          <w:rStyle w:val="StyleUnderline"/>
          <w:rFonts w:asciiTheme="minorHAnsi" w:hAnsiTheme="minorHAnsi" w:cstheme="minorHAnsi"/>
        </w:rPr>
        <w:t xml:space="preserve"> their </w:t>
      </w:r>
      <w:r w:rsidRPr="00CB1ACB">
        <w:rPr>
          <w:rStyle w:val="StyleUnderline"/>
          <w:rFonts w:asciiTheme="minorHAnsi" w:hAnsiTheme="minorHAnsi" w:cstheme="minorHAnsi"/>
          <w:highlight w:val="green"/>
        </w:rPr>
        <w:t xml:space="preserve">operations in tight coordination with governmental </w:t>
      </w:r>
      <w:r w:rsidRPr="00CB1ACB">
        <w:rPr>
          <w:rStyle w:val="StyleUnderline"/>
          <w:rFonts w:asciiTheme="minorHAnsi" w:hAnsiTheme="minorHAnsi" w:cstheme="minorHAnsi"/>
        </w:rPr>
        <w:t xml:space="preserve">policy objectives and </w:t>
      </w:r>
      <w:r w:rsidRPr="00CB1ACB">
        <w:rPr>
          <w:rStyle w:val="StyleUnderline"/>
          <w:rFonts w:asciiTheme="minorHAnsi" w:hAnsiTheme="minorHAnsi" w:cstheme="minorHAnsi"/>
          <w:highlight w:val="green"/>
        </w:rPr>
        <w:t>ideologies</w:t>
      </w:r>
      <w:r w:rsidRPr="00CB1ACB">
        <w:rPr>
          <w:rFonts w:asciiTheme="minorHAnsi" w:hAnsiTheme="minorHAnsi" w:cstheme="minorHAnsi"/>
          <w:sz w:val="16"/>
        </w:rPr>
        <w:t>. The rest of the world should take note.</w:t>
      </w:r>
      <w:r w:rsidRPr="00CB1ACB">
        <w:rPr>
          <w:rFonts w:asciiTheme="minorHAnsi" w:hAnsiTheme="minorHAnsi" w:cstheme="minorHAnsi"/>
          <w:sz w:val="16"/>
        </w:rPr>
        <w:t xml:space="preserve"> </w:t>
      </w:r>
      <w:r w:rsidRPr="00CB1ACB">
        <w:rPr>
          <w:rFonts w:asciiTheme="minorHAnsi" w:hAnsiTheme="minorHAnsi" w:cstheme="minorHAnsi"/>
          <w:sz w:val="16"/>
        </w:rPr>
        <w:t xml:space="preserve">A </w:t>
      </w:r>
      <w:r w:rsidRPr="00CB1ACB">
        <w:rPr>
          <w:rStyle w:val="StyleUnderline"/>
          <w:rFonts w:asciiTheme="minorHAnsi" w:hAnsiTheme="minorHAnsi" w:cstheme="minorHAnsi"/>
          <w:highlight w:val="green"/>
        </w:rPr>
        <w:t>Different Vision of “Private</w:t>
      </w:r>
      <w:r w:rsidRPr="00CB1ACB">
        <w:rPr>
          <w:rFonts w:asciiTheme="minorHAnsi" w:hAnsiTheme="minorHAnsi" w:cstheme="minorHAnsi"/>
          <w:sz w:val="16"/>
        </w:rPr>
        <w:t>” Business</w:t>
      </w:r>
      <w:r w:rsidRPr="00CB1ACB">
        <w:rPr>
          <w:rFonts w:asciiTheme="minorHAnsi" w:hAnsiTheme="minorHAnsi" w:cstheme="minorHAnsi"/>
          <w:sz w:val="16"/>
        </w:rPr>
        <w:t xml:space="preserve"> </w:t>
      </w:r>
      <w:r w:rsidRPr="00CB1ACB">
        <w:rPr>
          <w:rStyle w:val="StyleUnderline"/>
          <w:rFonts w:asciiTheme="minorHAnsi" w:hAnsiTheme="minorHAnsi" w:cstheme="minorHAnsi"/>
        </w:rPr>
        <w:t xml:space="preserve">The 5,000 word “opinion” aims to ratchet-up the role and influence of the CCP within the private sector in order “to better focus the wisdom and strength of the private businesspeople on the goal and mission to realize the great rejuvenation of the Chinese nation.” The objective is to establish </w:t>
      </w:r>
      <w:r w:rsidRPr="00CB1ACB">
        <w:rPr>
          <w:rStyle w:val="StyleUnderline"/>
          <w:rFonts w:asciiTheme="minorHAnsi" w:hAnsiTheme="minorHAnsi" w:cstheme="minorHAnsi"/>
          <w:highlight w:val="green"/>
        </w:rPr>
        <w:t>a “united front” between business and government</w:t>
      </w:r>
      <w:r w:rsidRPr="00CB1ACB">
        <w:rPr>
          <w:rFonts w:asciiTheme="minorHAnsi" w:hAnsiTheme="minorHAnsi" w:cstheme="minorHAnsi"/>
          <w:sz w:val="16"/>
        </w:rPr>
        <w:t xml:space="preserve"> and facilitate the “enhancement of the party’s leadership over the private economy.” According to the plan, </w:t>
      </w:r>
      <w:r w:rsidRPr="00CB1ACB">
        <w:rPr>
          <w:rStyle w:val="StyleUnderline"/>
          <w:rFonts w:asciiTheme="minorHAnsi" w:hAnsiTheme="minorHAnsi" w:cstheme="minorHAnsi"/>
        </w:rPr>
        <w:t xml:space="preserve">“private economic </w:t>
      </w:r>
      <w:r w:rsidRPr="00CB1ACB">
        <w:rPr>
          <w:rStyle w:val="StyleUnderline"/>
          <w:rFonts w:asciiTheme="minorHAnsi" w:hAnsiTheme="minorHAnsi" w:cstheme="minorHAnsi"/>
          <w:highlight w:val="green"/>
        </w:rPr>
        <w:t xml:space="preserve">figures </w:t>
      </w:r>
      <w:r w:rsidRPr="00CB1ACB">
        <w:rPr>
          <w:rStyle w:val="StyleUnderline"/>
          <w:rFonts w:asciiTheme="minorHAnsi" w:hAnsiTheme="minorHAnsi" w:cstheme="minorHAnsi"/>
        </w:rPr>
        <w:t xml:space="preserve">are to be more </w:t>
      </w:r>
      <w:r w:rsidRPr="00CB1ACB">
        <w:rPr>
          <w:rStyle w:val="StyleUnderline"/>
          <w:rFonts w:asciiTheme="minorHAnsi" w:hAnsiTheme="minorHAnsi" w:cstheme="minorHAnsi"/>
          <w:highlight w:val="green"/>
        </w:rPr>
        <w:t>closely united around the party</w:t>
      </w:r>
      <w:r w:rsidRPr="00CB1ACB">
        <w:rPr>
          <w:rStyle w:val="StyleUnderline"/>
          <w:rFonts w:asciiTheme="minorHAnsi" w:hAnsiTheme="minorHAnsi" w:cstheme="minorHAnsi"/>
        </w:rPr>
        <w:t>,” thereby achieving “a high degree of consistency with the Party Central Committee</w:t>
      </w:r>
      <w:r w:rsidRPr="00CB1ACB">
        <w:rPr>
          <w:rFonts w:asciiTheme="minorHAnsi" w:hAnsiTheme="minorHAnsi" w:cstheme="minorHAnsi"/>
          <w:sz w:val="16"/>
        </w:rPr>
        <w:t xml:space="preserve"> on political stand, political direction, political principles, and political roads.</w:t>
      </w:r>
    </w:p>
    <w:p w14:paraId="107476A0" w14:textId="5ADA7BA1" w:rsidR="00CB1ACB" w:rsidRPr="00CB1ACB" w:rsidRDefault="00CB1ACB" w:rsidP="00CB1ACB">
      <w:pPr>
        <w:pStyle w:val="Heading4"/>
        <w:rPr>
          <w:rFonts w:asciiTheme="minorHAnsi" w:hAnsiTheme="minorHAnsi" w:cstheme="minorHAnsi"/>
        </w:rPr>
      </w:pPr>
      <w:r>
        <w:rPr>
          <w:rFonts w:asciiTheme="minorHAnsi" w:hAnsiTheme="minorHAnsi" w:cstheme="minorHAnsi"/>
          <w:u w:val="single"/>
        </w:rPr>
        <w:t>Standards</w:t>
      </w:r>
      <w:r w:rsidRPr="00CB1ACB">
        <w:rPr>
          <w:rFonts w:asciiTheme="minorHAnsi" w:hAnsiTheme="minorHAnsi" w:cstheme="minorHAnsi"/>
        </w:rPr>
        <w:t xml:space="preserve"> – </w:t>
      </w:r>
    </w:p>
    <w:p w14:paraId="5EF790B2" w14:textId="696BDA74" w:rsidR="00CB1ACB" w:rsidRDefault="00CB1ACB" w:rsidP="00CB1ACB">
      <w:pPr>
        <w:pStyle w:val="Heading4"/>
        <w:rPr>
          <w:rFonts w:asciiTheme="minorHAnsi" w:hAnsiTheme="minorHAnsi" w:cstheme="minorHAnsi"/>
        </w:rPr>
      </w:pPr>
      <w:r w:rsidRPr="00CB1ACB">
        <w:rPr>
          <w:rFonts w:asciiTheme="minorHAnsi" w:hAnsiTheme="minorHAnsi" w:cstheme="minorHAnsi"/>
        </w:rPr>
        <w:t xml:space="preserve">1] </w:t>
      </w:r>
      <w:r w:rsidRPr="00CB1ACB">
        <w:rPr>
          <w:rFonts w:asciiTheme="minorHAnsi" w:hAnsiTheme="minorHAnsi" w:cstheme="minorHAnsi"/>
          <w:u w:val="single"/>
        </w:rPr>
        <w:t>Limits</w:t>
      </w:r>
      <w:r w:rsidRPr="00CB1ACB">
        <w:rPr>
          <w:rFonts w:asciiTheme="minorHAnsi" w:hAnsiTheme="minorHAnsi" w:cstheme="minorHAnsi"/>
        </w:rPr>
        <w:t xml:space="preserve"> – They skirt the core controversy of the topic which is national vs private space activities</w:t>
      </w:r>
      <w:r>
        <w:rPr>
          <w:rFonts w:asciiTheme="minorHAnsi" w:hAnsiTheme="minorHAnsi" w:cstheme="minorHAnsi"/>
        </w:rPr>
        <w:t xml:space="preserve"> – </w:t>
      </w:r>
      <w:r w:rsidRPr="00CB1ACB">
        <w:rPr>
          <w:rFonts w:asciiTheme="minorHAnsi" w:hAnsiTheme="minorHAnsi" w:cstheme="minorHAnsi"/>
        </w:rPr>
        <w:t>kills stasis point and pre-round prep and means we lose access to generics that rely on the motives of private companies differing from national interest proven by the fact that their advantage is functionally China space good/bad. Justifies the NASA Aff, ISS aff, ESA Aff, US Aff, literally any other country, or combo of countries making it impossible to negate.</w:t>
      </w:r>
    </w:p>
    <w:p w14:paraId="5C906697" w14:textId="77777777" w:rsidR="00CB1ACB" w:rsidRPr="00CB1ACB" w:rsidRDefault="00CB1ACB" w:rsidP="00CB1ACB"/>
    <w:p w14:paraId="12A1DA11" w14:textId="77777777" w:rsidR="00CB1ACB" w:rsidRDefault="00CB1ACB" w:rsidP="00CB1ACB">
      <w:pPr>
        <w:pStyle w:val="Heading4"/>
      </w:pPr>
      <w:r>
        <w:rPr>
          <w:u w:val="single"/>
        </w:rPr>
        <w:t>Paradigm Issues</w:t>
      </w:r>
      <w:r>
        <w:t xml:space="preserve"> – </w:t>
      </w:r>
    </w:p>
    <w:p w14:paraId="66377386" w14:textId="77777777" w:rsidR="00CB1ACB" w:rsidRDefault="00CB1ACB" w:rsidP="00CB1ACB">
      <w:pPr>
        <w:pStyle w:val="Heading4"/>
      </w:pPr>
      <w:r>
        <w:t xml:space="preserve">a] Topicality is </w:t>
      </w:r>
      <w:r>
        <w:rPr>
          <w:u w:val="single"/>
        </w:rPr>
        <w:t>Drop the Debater</w:t>
      </w:r>
      <w:r>
        <w:t xml:space="preserve"> – it’s a fundamental baseline for debate-ability.</w:t>
      </w:r>
    </w:p>
    <w:p w14:paraId="7857C21B" w14:textId="77777777" w:rsidR="00CB1ACB" w:rsidRDefault="00CB1ACB" w:rsidP="00CB1ACB">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925C114" w14:textId="4D8A503F" w:rsidR="00CB1ACB" w:rsidRPr="00B55AD5" w:rsidRDefault="00CB1ACB" w:rsidP="00CB1ACB">
      <w:pPr>
        <w:pStyle w:val="Heading4"/>
      </w:pPr>
      <w:r>
        <w:t xml:space="preserve">c] </w:t>
      </w:r>
      <w:r w:rsidRPr="00A5506B">
        <w:rPr>
          <w:u w:val="single"/>
        </w:rPr>
        <w:t>No RVI’s</w:t>
      </w:r>
      <w:r>
        <w:t xml:space="preserve"> - 1] Forces the 1NC to go all-in on Theory which kills substance education</w:t>
      </w:r>
    </w:p>
    <w:p w14:paraId="2C5704F5" w14:textId="791C77C4" w:rsidR="00CB1ACB" w:rsidRDefault="00B334BC" w:rsidP="00B334BC">
      <w:pPr>
        <w:pStyle w:val="Heading2"/>
      </w:pPr>
      <w:r>
        <w:t>4</w:t>
      </w:r>
    </w:p>
    <w:p w14:paraId="542B97B5" w14:textId="26EBA239" w:rsidR="00B334BC" w:rsidRDefault="00B334BC" w:rsidP="00B334BC">
      <w:pPr>
        <w:pStyle w:val="Heading3"/>
      </w:pPr>
      <w:r>
        <w:t>DA</w:t>
      </w:r>
    </w:p>
    <w:p w14:paraId="020DB607" w14:textId="1E374A85" w:rsidR="00B334BC" w:rsidRDefault="00B334BC" w:rsidP="00B334BC">
      <w:pPr>
        <w:pStyle w:val="Heading4"/>
      </w:pPr>
      <w:r>
        <w:t>Chinese appropriation is at the crux of the BRI</w:t>
      </w:r>
      <w:r>
        <w:t xml:space="preserve"> – </w:t>
      </w:r>
      <w:r>
        <w:t>plan makes infrastructure expansion impossible and wrecks the basis of the BRI.</w:t>
      </w:r>
    </w:p>
    <w:p w14:paraId="630CD9BF" w14:textId="77777777" w:rsidR="00B334BC" w:rsidRPr="004C0A96" w:rsidRDefault="00B334BC" w:rsidP="00B334BC">
      <w:r w:rsidRPr="004C0A96">
        <w:rPr>
          <w:rStyle w:val="Style13ptBold"/>
        </w:rPr>
        <w:t>Davis</w:t>
      </w:r>
      <w:r>
        <w:rPr>
          <w:rStyle w:val="Style13ptBold"/>
        </w:rPr>
        <w:t xml:space="preserve"> 17 </w:t>
      </w:r>
      <w:r w:rsidRPr="004C0A96">
        <w:rPr>
          <w:rStyle w:val="Style13ptBold"/>
          <w:b w:val="0"/>
          <w:bCs w:val="0"/>
          <w:sz w:val="20"/>
          <w:szCs w:val="16"/>
        </w:rPr>
        <w:t>(</w:t>
      </w:r>
      <w:r w:rsidRPr="004C0A96">
        <w:rPr>
          <w:sz w:val="20"/>
          <w:szCs w:val="20"/>
        </w:rPr>
        <w:t xml:space="preserve">, M., 2017. The coming of China’s Space Silk Road | The Strategist. [online] The Strategist. Available at: &lt;https://www.aspistrategist.org.au/coming-chinas-space-silk-road/&gt; [Accessed 20 January 2022] Dr. Malcolm Davis joined ASPI as a Senior Analyst in </w:t>
      </w:r>
      <w:proofErr w:type="spellStart"/>
      <w:r w:rsidRPr="004C0A96">
        <w:rPr>
          <w:sz w:val="20"/>
          <w:szCs w:val="20"/>
        </w:rPr>
        <w:t>Defence</w:t>
      </w:r>
      <w:proofErr w:type="spellEnd"/>
      <w:r w:rsidRPr="004C0A96">
        <w:rPr>
          <w:sz w:val="20"/>
          <w:szCs w:val="20"/>
        </w:rPr>
        <w:t xml:space="preserve"> Strategy and Capability in January 2016.)-</w:t>
      </w:r>
      <w:proofErr w:type="spellStart"/>
      <w:r w:rsidRPr="004C0A96">
        <w:rPr>
          <w:sz w:val="20"/>
          <w:szCs w:val="20"/>
        </w:rPr>
        <w:t>rahulpenu</w:t>
      </w:r>
      <w:proofErr w:type="spellEnd"/>
    </w:p>
    <w:p w14:paraId="64C781D8" w14:textId="657ECD12" w:rsidR="00B334BC" w:rsidRPr="00C605FB" w:rsidRDefault="00B334BC" w:rsidP="00B334BC">
      <w:pPr>
        <w:rPr>
          <w:u w:val="single"/>
        </w:rPr>
      </w:pPr>
      <w:r w:rsidRPr="00B334BC">
        <w:rPr>
          <w:sz w:val="16"/>
        </w:rPr>
        <w:t xml:space="preserve">The </w:t>
      </w:r>
      <w:r w:rsidRPr="007B192A">
        <w:rPr>
          <w:u w:val="single"/>
        </w:rPr>
        <w:t xml:space="preserve">coming of China’s </w:t>
      </w:r>
      <w:r w:rsidRPr="00C605FB">
        <w:rPr>
          <w:u w:val="single"/>
        </w:rPr>
        <w:t>Space Silk Road</w:t>
      </w:r>
      <w:r>
        <w:rPr>
          <w:u w:val="single"/>
        </w:rPr>
        <w:t xml:space="preserve"> </w:t>
      </w:r>
      <w:r w:rsidRPr="00B334BC">
        <w:rPr>
          <w:sz w:val="16"/>
        </w:rPr>
        <w:t xml:space="preserve">China looks set to </w:t>
      </w:r>
      <w:r w:rsidRPr="007B192A">
        <w:rPr>
          <w:u w:val="single"/>
        </w:rPr>
        <w:t>add</w:t>
      </w:r>
      <w:r w:rsidRPr="00B334BC">
        <w:rPr>
          <w:sz w:val="16"/>
        </w:rPr>
        <w:t xml:space="preserve"> a ‘</w:t>
      </w:r>
      <w:r w:rsidRPr="007B192A">
        <w:rPr>
          <w:u w:val="single"/>
        </w:rPr>
        <w:t>Space</w:t>
      </w:r>
      <w:r w:rsidRPr="00B334BC">
        <w:rPr>
          <w:sz w:val="16"/>
        </w:rPr>
        <w:t xml:space="preserve"> Silk Road’ </w:t>
      </w:r>
      <w:r w:rsidRPr="007B192A">
        <w:rPr>
          <w:u w:val="single"/>
        </w:rPr>
        <w:t xml:space="preserve">to its proposed land-based Silk Road Economic Belt </w:t>
      </w:r>
      <w:r w:rsidRPr="00B334BC">
        <w:rPr>
          <w:sz w:val="16"/>
        </w:rPr>
        <w:t>and the 21st-Century Maritime Silk Road, expanding the Belt and Road Initiative (BRI; formerly known as One Belt, One Road) into orbit.</w:t>
      </w:r>
      <w:r w:rsidRPr="00B334BC">
        <w:rPr>
          <w:sz w:val="16"/>
        </w:rPr>
        <w:t xml:space="preserve"> </w:t>
      </w:r>
      <w:r w:rsidRPr="007B192A">
        <w:rPr>
          <w:u w:val="single"/>
        </w:rPr>
        <w:t xml:space="preserve">At the </w:t>
      </w:r>
      <w:r w:rsidRPr="00B334BC">
        <w:rPr>
          <w:u w:val="single"/>
        </w:rPr>
        <w:t>heart of the Space Silk Road</w:t>
      </w:r>
      <w:r w:rsidRPr="00B334BC">
        <w:rPr>
          <w:sz w:val="16"/>
        </w:rPr>
        <w:t xml:space="preserve">, </w:t>
      </w:r>
      <w:r w:rsidRPr="00B334BC">
        <w:rPr>
          <w:highlight w:val="green"/>
          <w:u w:val="single"/>
        </w:rPr>
        <w:t>BRI</w:t>
      </w:r>
      <w:r w:rsidRPr="00B334BC">
        <w:rPr>
          <w:sz w:val="16"/>
          <w:highlight w:val="green"/>
        </w:rPr>
        <w:t xml:space="preserve"> </w:t>
      </w:r>
      <w:r w:rsidRPr="00B334BC">
        <w:rPr>
          <w:highlight w:val="green"/>
          <w:u w:val="single"/>
        </w:rPr>
        <w:t>states</w:t>
      </w:r>
      <w:r w:rsidRPr="007B192A">
        <w:rPr>
          <w:u w:val="single"/>
        </w:rPr>
        <w:t xml:space="preserve"> would </w:t>
      </w:r>
      <w:r w:rsidRPr="00B334BC">
        <w:rPr>
          <w:highlight w:val="green"/>
          <w:u w:val="single"/>
        </w:rPr>
        <w:t>subscribe to</w:t>
      </w:r>
      <w:r w:rsidRPr="007B192A">
        <w:rPr>
          <w:u w:val="single"/>
        </w:rPr>
        <w:t xml:space="preserve"> use China’s </w:t>
      </w:r>
      <w:proofErr w:type="spellStart"/>
      <w:r w:rsidRPr="00C605FB">
        <w:rPr>
          <w:highlight w:val="green"/>
          <w:u w:val="single"/>
        </w:rPr>
        <w:t>Beidou</w:t>
      </w:r>
      <w:proofErr w:type="spellEnd"/>
      <w:r w:rsidRPr="00C605FB">
        <w:rPr>
          <w:highlight w:val="green"/>
          <w:u w:val="single"/>
        </w:rPr>
        <w:t xml:space="preserve"> satellites</w:t>
      </w:r>
      <w:r w:rsidRPr="00B334BC">
        <w:rPr>
          <w:sz w:val="16"/>
        </w:rPr>
        <w:t xml:space="preserve"> </w:t>
      </w:r>
      <w:r w:rsidRPr="007B192A">
        <w:rPr>
          <w:u w:val="single"/>
        </w:rPr>
        <w:t>for</w:t>
      </w:r>
      <w:r w:rsidRPr="00B334BC">
        <w:rPr>
          <w:sz w:val="16"/>
        </w:rPr>
        <w:t xml:space="preserve"> precision </w:t>
      </w:r>
      <w:r w:rsidRPr="00C605FB">
        <w:rPr>
          <w:highlight w:val="green"/>
          <w:u w:val="single"/>
        </w:rPr>
        <w:t>navigation</w:t>
      </w:r>
      <w:r w:rsidRPr="007B192A">
        <w:rPr>
          <w:u w:val="single"/>
        </w:rPr>
        <w:t xml:space="preserve"> and </w:t>
      </w:r>
      <w:r w:rsidRPr="00C605FB">
        <w:rPr>
          <w:highlight w:val="green"/>
          <w:u w:val="single"/>
        </w:rPr>
        <w:t>timing</w:t>
      </w:r>
      <w:r w:rsidRPr="007B192A">
        <w:rPr>
          <w:u w:val="single"/>
        </w:rPr>
        <w:t xml:space="preserve"> services</w:t>
      </w:r>
      <w:r w:rsidRPr="00B334BC">
        <w:rPr>
          <w:sz w:val="16"/>
        </w:rPr>
        <w:t xml:space="preserve">. China had 23 operational satellites in orbit as of 2016 and continues to expand the </w:t>
      </w:r>
      <w:proofErr w:type="spellStart"/>
      <w:r w:rsidRPr="00B334BC">
        <w:rPr>
          <w:sz w:val="16"/>
        </w:rPr>
        <w:t>Beidou</w:t>
      </w:r>
      <w:proofErr w:type="spellEnd"/>
      <w:r w:rsidRPr="00B334BC">
        <w:rPr>
          <w:sz w:val="16"/>
        </w:rPr>
        <w:t xml:space="preserve"> system. Precision navigation and timing (</w:t>
      </w:r>
      <w:r w:rsidRPr="00C605FB">
        <w:rPr>
          <w:highlight w:val="green"/>
          <w:u w:val="single"/>
        </w:rPr>
        <w:t>PNT</w:t>
      </w:r>
      <w:r w:rsidRPr="00B334BC">
        <w:rPr>
          <w:sz w:val="16"/>
        </w:rPr>
        <w:t xml:space="preserve">) satellites like </w:t>
      </w:r>
      <w:proofErr w:type="spellStart"/>
      <w:r w:rsidRPr="00B334BC">
        <w:rPr>
          <w:sz w:val="16"/>
        </w:rPr>
        <w:t>Beidou</w:t>
      </w:r>
      <w:proofErr w:type="spellEnd"/>
      <w:r w:rsidRPr="00B334BC">
        <w:rPr>
          <w:sz w:val="16"/>
        </w:rPr>
        <w:t xml:space="preserve"> are </w:t>
      </w:r>
      <w:r w:rsidRPr="00C605FB">
        <w:rPr>
          <w:u w:val="single"/>
        </w:rPr>
        <w:t xml:space="preserve">key </w:t>
      </w:r>
      <w:r w:rsidRPr="00B334BC">
        <w:rPr>
          <w:highlight w:val="green"/>
          <w:u w:val="single"/>
        </w:rPr>
        <w:t>enabling technologies</w:t>
      </w:r>
      <w:r w:rsidRPr="00C605FB">
        <w:rPr>
          <w:u w:val="single"/>
        </w:rPr>
        <w:t xml:space="preserve"> that can </w:t>
      </w:r>
      <w:r w:rsidRPr="00C605FB">
        <w:rPr>
          <w:highlight w:val="green"/>
          <w:u w:val="single"/>
        </w:rPr>
        <w:t>drive</w:t>
      </w:r>
      <w:r w:rsidRPr="00C605FB">
        <w:rPr>
          <w:u w:val="single"/>
        </w:rPr>
        <w:t xml:space="preserve"> local </w:t>
      </w:r>
      <w:r w:rsidRPr="00B334BC">
        <w:rPr>
          <w:highlight w:val="green"/>
          <w:u w:val="single"/>
        </w:rPr>
        <w:t>economies and</w:t>
      </w:r>
      <w:r w:rsidRPr="00C605FB">
        <w:rPr>
          <w:u w:val="single"/>
        </w:rPr>
        <w:t xml:space="preserve"> coordinate </w:t>
      </w:r>
      <w:r w:rsidRPr="00C605FB">
        <w:rPr>
          <w:highlight w:val="green"/>
          <w:u w:val="single"/>
        </w:rPr>
        <w:t>comm</w:t>
      </w:r>
      <w:r w:rsidRPr="00C605FB">
        <w:rPr>
          <w:u w:val="single"/>
        </w:rPr>
        <w:t>unication</w:t>
      </w:r>
      <w:r w:rsidRPr="00C605FB">
        <w:rPr>
          <w:highlight w:val="green"/>
          <w:u w:val="single"/>
        </w:rPr>
        <w:t>s</w:t>
      </w:r>
      <w:r w:rsidRPr="00B334BC">
        <w:rPr>
          <w:sz w:val="16"/>
        </w:rPr>
        <w:t>. Such systems enable (</w:t>
      </w:r>
      <w:r w:rsidRPr="00B334BC">
        <w:rPr>
          <w:u w:val="single"/>
        </w:rPr>
        <w:t>PDF</w:t>
      </w:r>
      <w:r w:rsidRPr="00B334BC">
        <w:rPr>
          <w:sz w:val="16"/>
        </w:rPr>
        <w:t xml:space="preserve">) diverse </w:t>
      </w:r>
      <w:r w:rsidRPr="00C605FB">
        <w:rPr>
          <w:highlight w:val="green"/>
          <w:u w:val="single"/>
        </w:rPr>
        <w:t>applications</w:t>
      </w:r>
      <w:r w:rsidRPr="00B334BC">
        <w:rPr>
          <w:sz w:val="16"/>
        </w:rPr>
        <w:t xml:space="preserve"> including mobile devices, and the use of precision timing can </w:t>
      </w:r>
      <w:r w:rsidRPr="00C605FB">
        <w:rPr>
          <w:highlight w:val="green"/>
          <w:u w:val="single"/>
        </w:rPr>
        <w:t>support</w:t>
      </w:r>
      <w:r w:rsidRPr="00C605FB">
        <w:rPr>
          <w:u w:val="single"/>
        </w:rPr>
        <w:t xml:space="preserve"> stock </w:t>
      </w:r>
      <w:r w:rsidRPr="00C605FB">
        <w:rPr>
          <w:highlight w:val="green"/>
          <w:u w:val="single"/>
        </w:rPr>
        <w:t>market</w:t>
      </w:r>
      <w:r w:rsidRPr="00C605FB">
        <w:rPr>
          <w:u w:val="single"/>
        </w:rPr>
        <w:t xml:space="preserve"> applications and financial services</w:t>
      </w:r>
      <w:r w:rsidRPr="00B334BC">
        <w:rPr>
          <w:sz w:val="16"/>
        </w:rPr>
        <w:t xml:space="preserve">, </w:t>
      </w:r>
      <w:r w:rsidRPr="00C605FB">
        <w:rPr>
          <w:highlight w:val="green"/>
          <w:u w:val="single"/>
        </w:rPr>
        <w:t>coordinate</w:t>
      </w:r>
      <w:r w:rsidRPr="00B334BC">
        <w:rPr>
          <w:sz w:val="16"/>
        </w:rPr>
        <w:t xml:space="preserve"> </w:t>
      </w:r>
      <w:r w:rsidRPr="00C605FB">
        <w:rPr>
          <w:u w:val="single"/>
        </w:rPr>
        <w:t xml:space="preserve">rail and marine </w:t>
      </w:r>
      <w:r w:rsidRPr="00C605FB">
        <w:rPr>
          <w:highlight w:val="green"/>
          <w:u w:val="single"/>
        </w:rPr>
        <w:t>transportation</w:t>
      </w:r>
      <w:r w:rsidRPr="00C605FB">
        <w:rPr>
          <w:u w:val="single"/>
        </w:rPr>
        <w:t xml:space="preserve"> management</w:t>
      </w:r>
      <w:r w:rsidRPr="00B334BC">
        <w:rPr>
          <w:sz w:val="16"/>
        </w:rPr>
        <w:t xml:space="preserve">, and support </w:t>
      </w:r>
      <w:r w:rsidRPr="00C605FB">
        <w:rPr>
          <w:highlight w:val="green"/>
          <w:u w:val="single"/>
        </w:rPr>
        <w:t>mining</w:t>
      </w:r>
      <w:r w:rsidRPr="00B334BC">
        <w:rPr>
          <w:sz w:val="16"/>
        </w:rPr>
        <w:t xml:space="preserve">, among many </w:t>
      </w:r>
      <w:r w:rsidRPr="00C605FB">
        <w:rPr>
          <w:u w:val="single"/>
        </w:rPr>
        <w:t>other industries</w:t>
      </w:r>
      <w:r w:rsidRPr="00B334BC">
        <w:rPr>
          <w:sz w:val="16"/>
        </w:rPr>
        <w:t xml:space="preserve">. The 2016 Chinese white paper on space activities </w:t>
      </w:r>
      <w:proofErr w:type="spellStart"/>
      <w:r w:rsidRPr="00B334BC">
        <w:rPr>
          <w:sz w:val="16"/>
        </w:rPr>
        <w:t>emphasises</w:t>
      </w:r>
      <w:proofErr w:type="spellEnd"/>
      <w:r w:rsidRPr="00B334BC">
        <w:rPr>
          <w:sz w:val="16"/>
        </w:rPr>
        <w:t xml:space="preserve"> the importance of </w:t>
      </w:r>
      <w:proofErr w:type="spellStart"/>
      <w:r w:rsidRPr="00B334BC">
        <w:rPr>
          <w:sz w:val="16"/>
        </w:rPr>
        <w:t>Beidou</w:t>
      </w:r>
      <w:proofErr w:type="spellEnd"/>
      <w:r w:rsidRPr="00B334BC">
        <w:rPr>
          <w:sz w:val="16"/>
        </w:rPr>
        <w:t>, stating:</w:t>
      </w:r>
      <w:r w:rsidRPr="00B334BC">
        <w:rPr>
          <w:sz w:val="16"/>
        </w:rPr>
        <w:t xml:space="preserve"> </w:t>
      </w:r>
      <w:r w:rsidRPr="00B334BC">
        <w:rPr>
          <w:u w:val="single"/>
        </w:rPr>
        <w:t xml:space="preserve">With sustained efforts in </w:t>
      </w:r>
      <w:r w:rsidRPr="00B334BC">
        <w:rPr>
          <w:highlight w:val="green"/>
          <w:u w:val="single"/>
        </w:rPr>
        <w:t xml:space="preserve">building the </w:t>
      </w:r>
      <w:proofErr w:type="spellStart"/>
      <w:r w:rsidRPr="00B334BC">
        <w:rPr>
          <w:highlight w:val="green"/>
          <w:u w:val="single"/>
        </w:rPr>
        <w:t>Beidou</w:t>
      </w:r>
      <w:proofErr w:type="spellEnd"/>
      <w:r w:rsidRPr="00B334BC">
        <w:rPr>
          <w:highlight w:val="green"/>
          <w:u w:val="single"/>
        </w:rPr>
        <w:t xml:space="preserve"> </w:t>
      </w:r>
      <w:r w:rsidRPr="00C605FB">
        <w:rPr>
          <w:highlight w:val="green"/>
          <w:u w:val="single"/>
        </w:rPr>
        <w:t>global system</w:t>
      </w:r>
      <w:r w:rsidRPr="00B334BC">
        <w:rPr>
          <w:sz w:val="16"/>
        </w:rPr>
        <w:t xml:space="preserve">, we plan to start providing basic services to countries along the Silk Road Economic Belt and 21st-Century Maritime Silk Road in 2018, form a network consisting of 35 satellites for global services by 2020, and </w:t>
      </w:r>
      <w:r w:rsidRPr="00B334BC">
        <w:rPr>
          <w:u w:val="single"/>
        </w:rPr>
        <w:t xml:space="preserve">provide all clients with more accurate and more reliable services through </w:t>
      </w:r>
      <w:r w:rsidRPr="00B334BC">
        <w:rPr>
          <w:highlight w:val="green"/>
          <w:u w:val="single"/>
        </w:rPr>
        <w:t>advanc</w:t>
      </w:r>
      <w:r w:rsidRPr="00B334BC">
        <w:rPr>
          <w:u w:val="single"/>
        </w:rPr>
        <w:t>ing</w:t>
      </w:r>
      <w:r w:rsidRPr="00C605FB">
        <w:rPr>
          <w:u w:val="single"/>
        </w:rPr>
        <w:t xml:space="preserve"> the </w:t>
      </w:r>
      <w:r w:rsidRPr="00B334BC">
        <w:rPr>
          <w:u w:val="single"/>
        </w:rPr>
        <w:t>ground-based and</w:t>
      </w:r>
      <w:r w:rsidRPr="00B334BC">
        <w:rPr>
          <w:highlight w:val="green"/>
          <w:u w:val="single"/>
        </w:rPr>
        <w:t xml:space="preserve"> satellite-based </w:t>
      </w:r>
      <w:r w:rsidRPr="00C605FB">
        <w:rPr>
          <w:highlight w:val="green"/>
          <w:u w:val="single"/>
        </w:rPr>
        <w:t>augmentation systems in an integrated way</w:t>
      </w:r>
      <w:r w:rsidRPr="00B334BC">
        <w:rPr>
          <w:sz w:val="16"/>
        </w:rPr>
        <w:t>. (Part III, section 2 ‘Space infrastructure’)</w:t>
      </w:r>
      <w:r w:rsidRPr="00B334BC">
        <w:rPr>
          <w:sz w:val="16"/>
        </w:rPr>
        <w:t xml:space="preserve"> </w:t>
      </w:r>
      <w:r w:rsidRPr="00B334BC">
        <w:rPr>
          <w:sz w:val="16"/>
        </w:rPr>
        <w:t xml:space="preserve">It then goes on to specifically mention the concept of a Space Silk Road, announcing </w:t>
      </w:r>
      <w:r w:rsidRPr="00B334BC">
        <w:rPr>
          <w:u w:val="single"/>
        </w:rPr>
        <w:t>plans to establish</w:t>
      </w:r>
      <w:r w:rsidRPr="00B334BC">
        <w:rPr>
          <w:sz w:val="16"/>
        </w:rPr>
        <w:t xml:space="preserve"> a ‘</w:t>
      </w:r>
      <w:r w:rsidRPr="00B334BC">
        <w:rPr>
          <w:u w:val="single"/>
        </w:rPr>
        <w:t>Belt and Road Initiative Space Information Corridor’</w:t>
      </w:r>
      <w:r w:rsidRPr="00B334BC">
        <w:rPr>
          <w:sz w:val="16"/>
        </w:rPr>
        <w:t>, which would include:</w:t>
      </w:r>
      <w:r w:rsidRPr="00B334BC">
        <w:rPr>
          <w:sz w:val="16"/>
        </w:rPr>
        <w:t xml:space="preserve"> </w:t>
      </w:r>
      <w:r w:rsidRPr="00B334BC">
        <w:rPr>
          <w:sz w:val="16"/>
        </w:rPr>
        <w:t>earth observation, communications and broadcasting, navigation and positioning, and other types of satellite-related development; ground and application system construction; and application product development. (Part V, section 3 ‘Key areas for future cooperation’)</w:t>
      </w:r>
      <w:r w:rsidRPr="00B334BC">
        <w:rPr>
          <w:sz w:val="16"/>
        </w:rPr>
        <w:t xml:space="preserve"> </w:t>
      </w:r>
      <w:r w:rsidRPr="00B334BC">
        <w:rPr>
          <w:sz w:val="16"/>
        </w:rPr>
        <w:t xml:space="preserve">A China Real Time Report in the Wall Street Journal refers to </w:t>
      </w:r>
      <w:proofErr w:type="spellStart"/>
      <w:r w:rsidRPr="004C0A96">
        <w:rPr>
          <w:b/>
          <w:bCs/>
          <w:highlight w:val="green"/>
          <w:u w:val="single"/>
        </w:rPr>
        <w:t>Beidou</w:t>
      </w:r>
      <w:proofErr w:type="spellEnd"/>
      <w:r w:rsidRPr="004C0A96">
        <w:rPr>
          <w:highlight w:val="green"/>
          <w:u w:val="single"/>
        </w:rPr>
        <w:t xml:space="preserve"> </w:t>
      </w:r>
      <w:r w:rsidRPr="004C0A96">
        <w:rPr>
          <w:b/>
          <w:bCs/>
          <w:highlight w:val="green"/>
          <w:u w:val="single"/>
        </w:rPr>
        <w:t>as</w:t>
      </w:r>
      <w:r w:rsidRPr="004C0A96">
        <w:rPr>
          <w:b/>
          <w:bCs/>
          <w:u w:val="single"/>
        </w:rPr>
        <w:t xml:space="preserve"> </w:t>
      </w:r>
      <w:r w:rsidRPr="00B334BC">
        <w:rPr>
          <w:b/>
          <w:bCs/>
          <w:u w:val="single"/>
        </w:rPr>
        <w:t>the ‘</w:t>
      </w:r>
      <w:r w:rsidRPr="00B334BC">
        <w:rPr>
          <w:b/>
          <w:bCs/>
          <w:highlight w:val="green"/>
          <w:u w:val="single"/>
        </w:rPr>
        <w:t>digital glue’</w:t>
      </w:r>
      <w:r w:rsidRPr="00B334BC">
        <w:rPr>
          <w:b/>
          <w:bCs/>
          <w:u w:val="single"/>
        </w:rPr>
        <w:t xml:space="preserve"> for</w:t>
      </w:r>
      <w:r w:rsidRPr="004C0A96">
        <w:rPr>
          <w:b/>
          <w:bCs/>
          <w:u w:val="single"/>
        </w:rPr>
        <w:t xml:space="preserve"> the </w:t>
      </w:r>
      <w:r w:rsidRPr="00B334BC">
        <w:rPr>
          <w:b/>
          <w:bCs/>
          <w:u w:val="single"/>
        </w:rPr>
        <w:t>roads</w:t>
      </w:r>
      <w:r w:rsidRPr="00B334BC">
        <w:rPr>
          <w:sz w:val="16"/>
        </w:rPr>
        <w:t xml:space="preserve">, </w:t>
      </w:r>
      <w:r w:rsidRPr="00B334BC">
        <w:rPr>
          <w:b/>
          <w:bCs/>
          <w:u w:val="single"/>
        </w:rPr>
        <w:t>railwa</w:t>
      </w:r>
      <w:r w:rsidRPr="00B334BC">
        <w:rPr>
          <w:rStyle w:val="Emphasis"/>
        </w:rPr>
        <w:t xml:space="preserve">ys, </w:t>
      </w:r>
      <w:proofErr w:type="gramStart"/>
      <w:r w:rsidRPr="00B334BC">
        <w:rPr>
          <w:rStyle w:val="Emphasis"/>
        </w:rPr>
        <w:t>ports</w:t>
      </w:r>
      <w:proofErr w:type="gramEnd"/>
      <w:r w:rsidRPr="00B334BC">
        <w:rPr>
          <w:u w:val="single"/>
        </w:rPr>
        <w:t xml:space="preserve"> </w:t>
      </w:r>
      <w:r w:rsidRPr="00B334BC">
        <w:rPr>
          <w:b/>
          <w:bCs/>
          <w:u w:val="single"/>
        </w:rPr>
        <w:t>and</w:t>
      </w:r>
      <w:r w:rsidRPr="00C605FB">
        <w:rPr>
          <w:u w:val="single"/>
        </w:rPr>
        <w:t xml:space="preserve"> </w:t>
      </w:r>
      <w:r w:rsidRPr="00B334BC">
        <w:rPr>
          <w:b/>
          <w:bCs/>
          <w:highlight w:val="green"/>
          <w:u w:val="single"/>
        </w:rPr>
        <w:t>industrial</w:t>
      </w:r>
      <w:r w:rsidRPr="00B334BC">
        <w:rPr>
          <w:highlight w:val="green"/>
          <w:u w:val="single"/>
        </w:rPr>
        <w:t xml:space="preserve"> </w:t>
      </w:r>
      <w:r w:rsidRPr="00B334BC">
        <w:rPr>
          <w:b/>
          <w:bCs/>
          <w:highlight w:val="green"/>
          <w:u w:val="single"/>
        </w:rPr>
        <w:t>parks</w:t>
      </w:r>
      <w:r w:rsidRPr="00B334BC">
        <w:rPr>
          <w:sz w:val="16"/>
          <w:highlight w:val="green"/>
        </w:rPr>
        <w:t xml:space="preserve"> </w:t>
      </w:r>
      <w:r w:rsidRPr="00B334BC">
        <w:rPr>
          <w:highlight w:val="green"/>
          <w:u w:val="single"/>
        </w:rPr>
        <w:t xml:space="preserve">that China builds </w:t>
      </w:r>
      <w:r w:rsidRPr="00B334BC">
        <w:rPr>
          <w:u w:val="single"/>
        </w:rPr>
        <w:t>to extend its presence</w:t>
      </w:r>
      <w:r w:rsidRPr="00C605FB">
        <w:rPr>
          <w:u w:val="single"/>
        </w:rPr>
        <w:t xml:space="preserve"> and influence</w:t>
      </w:r>
      <w:r w:rsidRPr="00B334BC">
        <w:rPr>
          <w:sz w:val="16"/>
        </w:rPr>
        <w:t xml:space="preserve">. </w:t>
      </w:r>
      <w:r w:rsidRPr="00C605FB">
        <w:rPr>
          <w:u w:val="single"/>
        </w:rPr>
        <w:t xml:space="preserve">Chinese </w:t>
      </w:r>
      <w:r w:rsidRPr="00B334BC">
        <w:rPr>
          <w:u w:val="single"/>
        </w:rPr>
        <w:t xml:space="preserve">provision of </w:t>
      </w:r>
      <w:r w:rsidRPr="00B334BC">
        <w:rPr>
          <w:highlight w:val="green"/>
          <w:u w:val="single"/>
        </w:rPr>
        <w:t>s</w:t>
      </w:r>
      <w:r w:rsidRPr="004C0A96">
        <w:rPr>
          <w:highlight w:val="green"/>
          <w:u w:val="single"/>
        </w:rPr>
        <w:t xml:space="preserve">atellite </w:t>
      </w:r>
      <w:r w:rsidRPr="00B334BC">
        <w:rPr>
          <w:highlight w:val="green"/>
          <w:u w:val="single"/>
        </w:rPr>
        <w:t>communications, weather monitoring</w:t>
      </w:r>
      <w:r w:rsidRPr="00C605FB">
        <w:rPr>
          <w:u w:val="single"/>
        </w:rPr>
        <w:t xml:space="preserve"> and </w:t>
      </w:r>
      <w:r w:rsidRPr="004C0A96">
        <w:rPr>
          <w:highlight w:val="green"/>
          <w:u w:val="single"/>
        </w:rPr>
        <w:t>e</w:t>
      </w:r>
      <w:r w:rsidRPr="00B334BC">
        <w:rPr>
          <w:u w:val="single"/>
        </w:rPr>
        <w:t xml:space="preserve">arth </w:t>
      </w:r>
      <w:r w:rsidRPr="00B334BC">
        <w:rPr>
          <w:highlight w:val="green"/>
          <w:u w:val="single"/>
        </w:rPr>
        <w:t>o</w:t>
      </w:r>
      <w:r w:rsidRPr="00B334BC">
        <w:rPr>
          <w:u w:val="single"/>
        </w:rPr>
        <w:t xml:space="preserve">bservation </w:t>
      </w:r>
      <w:r w:rsidRPr="00B334BC">
        <w:rPr>
          <w:highlight w:val="green"/>
          <w:u w:val="single"/>
        </w:rPr>
        <w:t>ad</w:t>
      </w:r>
      <w:r w:rsidRPr="004C0A96">
        <w:rPr>
          <w:highlight w:val="green"/>
          <w:u w:val="single"/>
        </w:rPr>
        <w:t xml:space="preserve">d to </w:t>
      </w:r>
      <w:r w:rsidRPr="00B334BC">
        <w:rPr>
          <w:u w:val="single"/>
        </w:rPr>
        <w:t xml:space="preserve">this vision for a </w:t>
      </w:r>
      <w:r w:rsidRPr="004C0A96">
        <w:rPr>
          <w:highlight w:val="green"/>
          <w:u w:val="single"/>
        </w:rPr>
        <w:t xml:space="preserve">Space Silk Road that overarches </w:t>
      </w:r>
      <w:r w:rsidRPr="00B334BC">
        <w:rPr>
          <w:u w:val="single"/>
        </w:rPr>
        <w:t xml:space="preserve">and underpins the </w:t>
      </w:r>
      <w:r w:rsidRPr="004C0A96">
        <w:rPr>
          <w:highlight w:val="green"/>
          <w:u w:val="single"/>
        </w:rPr>
        <w:t>B</w:t>
      </w:r>
      <w:r w:rsidRPr="00C605FB">
        <w:rPr>
          <w:u w:val="single"/>
        </w:rPr>
        <w:t xml:space="preserve">elt and </w:t>
      </w:r>
      <w:r w:rsidRPr="004C0A96">
        <w:rPr>
          <w:highlight w:val="green"/>
          <w:u w:val="single"/>
        </w:rPr>
        <w:t>R</w:t>
      </w:r>
      <w:r w:rsidRPr="00C605FB">
        <w:rPr>
          <w:u w:val="single"/>
        </w:rPr>
        <w:t xml:space="preserve">oad </w:t>
      </w:r>
      <w:r w:rsidRPr="004C0A96">
        <w:rPr>
          <w:highlight w:val="green"/>
          <w:u w:val="single"/>
        </w:rPr>
        <w:t>I</w:t>
      </w:r>
      <w:r w:rsidRPr="00C605FB">
        <w:rPr>
          <w:u w:val="single"/>
        </w:rPr>
        <w:t>nitiative.</w:t>
      </w:r>
      <w:r w:rsidRPr="00B334BC">
        <w:rPr>
          <w:sz w:val="16"/>
        </w:rPr>
        <w:t xml:space="preserve"> </w:t>
      </w:r>
      <w:r w:rsidRPr="00C605FB">
        <w:rPr>
          <w:u w:val="single"/>
        </w:rPr>
        <w:t xml:space="preserve">By signing up to the BRI ‘Space Information Corridor’, the </w:t>
      </w:r>
      <w:r w:rsidRPr="004C0A96">
        <w:rPr>
          <w:highlight w:val="green"/>
          <w:u w:val="single"/>
        </w:rPr>
        <w:t xml:space="preserve">BRI </w:t>
      </w:r>
      <w:r w:rsidRPr="00B334BC">
        <w:rPr>
          <w:u w:val="single"/>
        </w:rPr>
        <w:t xml:space="preserve">states would </w:t>
      </w:r>
      <w:r w:rsidRPr="004C0A96">
        <w:rPr>
          <w:highlight w:val="green"/>
          <w:u w:val="single"/>
        </w:rPr>
        <w:t>become dependent on Chinese</w:t>
      </w:r>
      <w:r w:rsidRPr="009603E5">
        <w:rPr>
          <w:u w:val="single"/>
        </w:rPr>
        <w:t xml:space="preserve">-provided </w:t>
      </w:r>
      <w:r w:rsidRPr="004C0A96">
        <w:rPr>
          <w:highlight w:val="green"/>
          <w:u w:val="single"/>
        </w:rPr>
        <w:t>space services.</w:t>
      </w:r>
      <w:r w:rsidRPr="00B334BC">
        <w:rPr>
          <w:sz w:val="16"/>
        </w:rPr>
        <w:t xml:space="preserve"> That would </w:t>
      </w:r>
      <w:r w:rsidRPr="009603E5">
        <w:rPr>
          <w:u w:val="single"/>
        </w:rPr>
        <w:t xml:space="preserve">give </w:t>
      </w:r>
      <w:r w:rsidRPr="00B334BC">
        <w:rPr>
          <w:highlight w:val="green"/>
          <w:u w:val="single"/>
        </w:rPr>
        <w:t xml:space="preserve">Beijing </w:t>
      </w:r>
      <w:r w:rsidRPr="009603E5">
        <w:rPr>
          <w:u w:val="single"/>
        </w:rPr>
        <w:t>greater power to influence the policy choices of those states, because it would</w:t>
      </w:r>
      <w:r w:rsidRPr="00C605FB">
        <w:rPr>
          <w:u w:val="single"/>
        </w:rPr>
        <w:t xml:space="preserve"> </w:t>
      </w:r>
      <w:r w:rsidRPr="004C0A96">
        <w:rPr>
          <w:highlight w:val="green"/>
          <w:u w:val="single"/>
        </w:rPr>
        <w:t>control</w:t>
      </w:r>
      <w:r w:rsidRPr="00C605FB">
        <w:rPr>
          <w:u w:val="single"/>
        </w:rPr>
        <w:t xml:space="preserve"> the vital </w:t>
      </w:r>
      <w:r w:rsidRPr="004C0A96">
        <w:rPr>
          <w:highlight w:val="green"/>
          <w:u w:val="single"/>
        </w:rPr>
        <w:t xml:space="preserve">space </w:t>
      </w:r>
      <w:r w:rsidRPr="009603E5">
        <w:rPr>
          <w:u w:val="single"/>
        </w:rPr>
        <w:t xml:space="preserve">capabilities </w:t>
      </w:r>
      <w:r w:rsidRPr="00B334BC">
        <w:rPr>
          <w:highlight w:val="green"/>
          <w:u w:val="single"/>
        </w:rPr>
        <w:t xml:space="preserve">that </w:t>
      </w:r>
      <w:r w:rsidRPr="00B334BC">
        <w:rPr>
          <w:b/>
          <w:bCs/>
          <w:highlight w:val="green"/>
          <w:u w:val="single"/>
        </w:rPr>
        <w:t>sustain</w:t>
      </w:r>
      <w:r w:rsidRPr="00B334BC">
        <w:rPr>
          <w:highlight w:val="green"/>
          <w:u w:val="single"/>
        </w:rPr>
        <w:t xml:space="preserve"> </w:t>
      </w:r>
      <w:r w:rsidRPr="009603E5">
        <w:rPr>
          <w:u w:val="single"/>
        </w:rPr>
        <w:t xml:space="preserve">their </w:t>
      </w:r>
      <w:r w:rsidRPr="00B334BC">
        <w:rPr>
          <w:highlight w:val="green"/>
          <w:u w:val="single"/>
        </w:rPr>
        <w:t>econ</w:t>
      </w:r>
      <w:r w:rsidRPr="009603E5">
        <w:rPr>
          <w:u w:val="single"/>
        </w:rPr>
        <w:t xml:space="preserve">omic </w:t>
      </w:r>
      <w:r w:rsidRPr="004C0A96">
        <w:rPr>
          <w:b/>
          <w:bCs/>
          <w:highlight w:val="green"/>
          <w:u w:val="single"/>
        </w:rPr>
        <w:t>growth</w:t>
      </w:r>
      <w:r w:rsidRPr="00C605FB">
        <w:rPr>
          <w:u w:val="single"/>
        </w:rPr>
        <w:t>.</w:t>
      </w:r>
    </w:p>
    <w:p w14:paraId="54CD256B" w14:textId="77777777" w:rsidR="00B334BC" w:rsidRDefault="00B334BC" w:rsidP="00B334BC"/>
    <w:p w14:paraId="5D214D91" w14:textId="77777777" w:rsidR="00B334BC" w:rsidRDefault="00B334BC" w:rsidP="00B334BC">
      <w:pPr>
        <w:pStyle w:val="Heading4"/>
      </w:pPr>
      <w:r>
        <w:t>Solves Central Asian and South Asia War.</w:t>
      </w:r>
    </w:p>
    <w:p w14:paraId="61A98964" w14:textId="77777777" w:rsidR="00B334BC" w:rsidRPr="003432AE" w:rsidRDefault="00B334BC" w:rsidP="00B334BC">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4008B9BD" w14:textId="77777777" w:rsidR="00B334BC" w:rsidRPr="009603E5" w:rsidRDefault="00B334BC" w:rsidP="00B334BC">
      <w:pPr>
        <w:rPr>
          <w:sz w:val="16"/>
        </w:rPr>
      </w:pPr>
      <w:r w:rsidRPr="009603E5">
        <w:rPr>
          <w:sz w:val="16"/>
        </w:rPr>
        <w:t xml:space="preserve">In the twenty first century, </w:t>
      </w:r>
      <w:r w:rsidRPr="009603E5">
        <w:rPr>
          <w:u w:val="single"/>
        </w:rPr>
        <w:t xml:space="preserve">the geostrategic importance of South Asia is rising because of the China Pakistan Economic Corridor (CPEC) which is the important component of the </w:t>
      </w:r>
      <w:r w:rsidRPr="009603E5">
        <w:rPr>
          <w:b/>
          <w:highlight w:val="green"/>
          <w:u w:val="single"/>
        </w:rPr>
        <w:t>o</w:t>
      </w:r>
      <w:r w:rsidRPr="009603E5">
        <w:rPr>
          <w:u w:val="single"/>
        </w:rPr>
        <w:t xml:space="preserve">ne </w:t>
      </w:r>
      <w:r w:rsidRPr="009603E5">
        <w:rPr>
          <w:b/>
          <w:highlight w:val="green"/>
          <w:u w:val="single"/>
        </w:rPr>
        <w:t>b</w:t>
      </w:r>
      <w:r w:rsidRPr="009603E5">
        <w:rPr>
          <w:u w:val="single"/>
        </w:rPr>
        <w:t xml:space="preserve">elt </w:t>
      </w:r>
      <w:r w:rsidRPr="009603E5">
        <w:rPr>
          <w:b/>
          <w:highlight w:val="green"/>
          <w:u w:val="single"/>
        </w:rPr>
        <w:t>o</w:t>
      </w:r>
      <w:r w:rsidRPr="009603E5">
        <w:rPr>
          <w:u w:val="single"/>
        </w:rPr>
        <w:t xml:space="preserve">ne </w:t>
      </w:r>
      <w:r w:rsidRPr="009603E5">
        <w:rPr>
          <w:b/>
          <w:highlight w:val="green"/>
          <w:u w:val="single"/>
        </w:rPr>
        <w:t>r</w:t>
      </w:r>
      <w:r w:rsidRPr="009603E5">
        <w:rPr>
          <w:u w:val="single"/>
        </w:rPr>
        <w:t xml:space="preserve">oad initiative (BRI). </w:t>
      </w:r>
      <w:r w:rsidRPr="009603E5">
        <w:rPr>
          <w:sz w:val="16"/>
        </w:rPr>
        <w:t xml:space="preserve">CPEC, started point is </w:t>
      </w:r>
      <w:proofErr w:type="spellStart"/>
      <w:r w:rsidRPr="009603E5">
        <w:rPr>
          <w:sz w:val="16"/>
        </w:rPr>
        <w:t>Gawadar</w:t>
      </w:r>
      <w:proofErr w:type="spellEnd"/>
      <w:r w:rsidRPr="009603E5">
        <w:rPr>
          <w:sz w:val="16"/>
        </w:rPr>
        <w:t xml:space="preserve"> a deep water port connects to the </w:t>
      </w:r>
      <w:proofErr w:type="gramStart"/>
      <w:r w:rsidRPr="009603E5">
        <w:rPr>
          <w:sz w:val="16"/>
        </w:rPr>
        <w:t>China‘</w:t>
      </w:r>
      <w:proofErr w:type="gramEnd"/>
      <w:r w:rsidRPr="009603E5">
        <w:rPr>
          <w:sz w:val="16"/>
        </w:rPr>
        <w:t xml:space="preserve">s province of Xinjiang. Being part of the BRI, once CPEC is completely started functioning, </w:t>
      </w:r>
      <w:r w:rsidRPr="009603E5">
        <w:rPr>
          <w:u w:val="single"/>
        </w:rPr>
        <w:t xml:space="preserve">it </w:t>
      </w:r>
      <w:r w:rsidRPr="009603E5">
        <w:rPr>
          <w:b/>
          <w:highlight w:val="green"/>
          <w:u w:val="single"/>
        </w:rPr>
        <w:t>will improve</w:t>
      </w:r>
      <w:r w:rsidRPr="009603E5">
        <w:rPr>
          <w:highlight w:val="green"/>
          <w:u w:val="single"/>
        </w:rPr>
        <w:t xml:space="preserve"> </w:t>
      </w:r>
      <w:r w:rsidRPr="009603E5">
        <w:rPr>
          <w:u w:val="single"/>
        </w:rPr>
        <w:t xml:space="preserve">the </w:t>
      </w:r>
      <w:r w:rsidRPr="009603E5">
        <w:rPr>
          <w:b/>
          <w:highlight w:val="green"/>
          <w:u w:val="single"/>
          <w:bdr w:val="single" w:sz="18" w:space="0" w:color="auto"/>
        </w:rPr>
        <w:t xml:space="preserve">political, </w:t>
      </w:r>
      <w:proofErr w:type="gramStart"/>
      <w:r w:rsidRPr="009603E5">
        <w:rPr>
          <w:b/>
          <w:highlight w:val="green"/>
          <w:u w:val="single"/>
          <w:bdr w:val="single" w:sz="18" w:space="0" w:color="auto"/>
        </w:rPr>
        <w:t>social</w:t>
      </w:r>
      <w:proofErr w:type="gramEnd"/>
      <w:r w:rsidRPr="009603E5">
        <w:rPr>
          <w:b/>
          <w:highlight w:val="green"/>
          <w:u w:val="single"/>
          <w:bdr w:val="single" w:sz="18" w:space="0" w:color="auto"/>
        </w:rPr>
        <w:t xml:space="preserve"> and economic situation</w:t>
      </w:r>
      <w:r w:rsidRPr="009603E5">
        <w:rPr>
          <w:highlight w:val="green"/>
          <w:u w:val="single"/>
        </w:rPr>
        <w:t xml:space="preserve"> </w:t>
      </w:r>
      <w:r w:rsidRPr="009603E5">
        <w:rPr>
          <w:u w:val="single"/>
        </w:rPr>
        <w:t>of the regional states and will raise the geo-strategic importance.</w:t>
      </w:r>
      <w:r w:rsidRPr="009603E5">
        <w:rPr>
          <w:sz w:val="16"/>
        </w:rPr>
        <w:t xml:space="preserve"> CPEC is the priority of both states China and Pakistan, for Pakistan, CPEC pass through </w:t>
      </w:r>
      <w:proofErr w:type="gramStart"/>
      <w:r w:rsidRPr="009603E5">
        <w:rPr>
          <w:sz w:val="16"/>
        </w:rPr>
        <w:t>Pakistan‘</w:t>
      </w:r>
      <w:proofErr w:type="gramEnd"/>
      <w:r w:rsidRPr="009603E5">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9603E5">
        <w:rPr>
          <w:u w:val="single"/>
        </w:rPr>
        <w:t xml:space="preserve">Not only this, CPEC will </w:t>
      </w:r>
      <w:r w:rsidRPr="009603E5">
        <w:rPr>
          <w:b/>
          <w:highlight w:val="green"/>
          <w:u w:val="single"/>
        </w:rPr>
        <w:t>boost</w:t>
      </w:r>
      <w:r w:rsidRPr="009603E5">
        <w:rPr>
          <w:u w:val="single"/>
        </w:rPr>
        <w:t xml:space="preserve"> up the </w:t>
      </w:r>
      <w:r w:rsidRPr="009603E5">
        <w:rPr>
          <w:b/>
          <w:highlight w:val="green"/>
          <w:u w:val="single"/>
        </w:rPr>
        <w:t>regional</w:t>
      </w:r>
      <w:r w:rsidRPr="009603E5">
        <w:rPr>
          <w:u w:val="single"/>
        </w:rPr>
        <w:t xml:space="preserve"> </w:t>
      </w:r>
      <w:proofErr w:type="gramStart"/>
      <w:r w:rsidRPr="009603E5">
        <w:rPr>
          <w:u w:val="single"/>
        </w:rPr>
        <w:t xml:space="preserve">states‘ </w:t>
      </w:r>
      <w:r w:rsidRPr="009603E5">
        <w:rPr>
          <w:b/>
          <w:highlight w:val="green"/>
          <w:u w:val="single"/>
        </w:rPr>
        <w:t>economy</w:t>
      </w:r>
      <w:proofErr w:type="gramEnd"/>
      <w:r w:rsidRPr="009603E5">
        <w:rPr>
          <w:u w:val="single"/>
        </w:rPr>
        <w:t xml:space="preserve">, </w:t>
      </w:r>
      <w:r w:rsidRPr="009603E5">
        <w:rPr>
          <w:b/>
          <w:highlight w:val="green"/>
          <w:u w:val="single"/>
        </w:rPr>
        <w:t>ensure peace</w:t>
      </w:r>
      <w:r w:rsidRPr="009603E5">
        <w:rPr>
          <w:u w:val="single"/>
        </w:rPr>
        <w:t xml:space="preserve"> and prosperity in the region.</w:t>
      </w:r>
      <w:r w:rsidRPr="009603E5">
        <w:rPr>
          <w:sz w:val="16"/>
        </w:rPr>
        <w:t xml:space="preserve"> Political, </w:t>
      </w:r>
      <w:proofErr w:type="gramStart"/>
      <w:r w:rsidRPr="009603E5">
        <w:rPr>
          <w:sz w:val="16"/>
        </w:rPr>
        <w:t>social</w:t>
      </w:r>
      <w:proofErr w:type="gramEnd"/>
      <w:r w:rsidRPr="009603E5">
        <w:rPr>
          <w:sz w:val="16"/>
        </w:rPr>
        <w:t xml:space="preserve"> and economic degradation in South Asia, created a hurdle in the cooperation among the regional countries. </w:t>
      </w:r>
      <w:r w:rsidRPr="009603E5">
        <w:rPr>
          <w:u w:val="single"/>
        </w:rPr>
        <w:t xml:space="preserve">Security issues, terrorism, over population, economic disparities, </w:t>
      </w:r>
      <w:proofErr w:type="gramStart"/>
      <w:r w:rsidRPr="009603E5">
        <w:rPr>
          <w:u w:val="single"/>
        </w:rPr>
        <w:t>lacking of</w:t>
      </w:r>
      <w:proofErr w:type="gramEnd"/>
      <w:r w:rsidRPr="009603E5">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9603E5">
        <w:rPr>
          <w:u w:val="single"/>
        </w:rPr>
        <w:t>Asians‘ countries</w:t>
      </w:r>
      <w:proofErr w:type="gramEnd"/>
      <w:r w:rsidRPr="009603E5">
        <w:rPr>
          <w:u w:val="single"/>
        </w:rPr>
        <w:t>, it is not only a game changer</w:t>
      </w:r>
      <w:r w:rsidRPr="009603E5">
        <w:rPr>
          <w:sz w:val="16"/>
        </w:rPr>
        <w:t xml:space="preserve"> and a target for Pakistan and China but a project for the whole region. Goal of this project is to promote commerce and trade culture, integrate the regional states for the development of economy, </w:t>
      </w:r>
      <w:proofErr w:type="gramStart"/>
      <w:r w:rsidRPr="009603E5">
        <w:rPr>
          <w:sz w:val="16"/>
        </w:rPr>
        <w:t>agriculture</w:t>
      </w:r>
      <w:proofErr w:type="gramEnd"/>
      <w:r w:rsidRPr="009603E5">
        <w:rPr>
          <w:sz w:val="16"/>
        </w:rPr>
        <w:t xml:space="preserve"> and industries. Furthermore, it is a source of peace, </w:t>
      </w:r>
      <w:proofErr w:type="gramStart"/>
      <w:r w:rsidRPr="009603E5">
        <w:rPr>
          <w:sz w:val="16"/>
        </w:rPr>
        <w:t>prosperity</w:t>
      </w:r>
      <w:proofErr w:type="gramEnd"/>
      <w:r w:rsidRPr="009603E5">
        <w:rPr>
          <w:sz w:val="16"/>
        </w:rPr>
        <w:t xml:space="preserve"> and conflicts resolutions in the region through economic development, economic dependence and regional integration. CPEC is a sign of peace and affluence for the whole region as for Pakistan. Being economic zone it will bring political, </w:t>
      </w:r>
      <w:proofErr w:type="gramStart"/>
      <w:r w:rsidRPr="009603E5">
        <w:rPr>
          <w:sz w:val="16"/>
        </w:rPr>
        <w:t>social</w:t>
      </w:r>
      <w:proofErr w:type="gramEnd"/>
      <w:r w:rsidRPr="009603E5">
        <w:rPr>
          <w:sz w:val="16"/>
        </w:rPr>
        <w:t xml:space="preserve"> and especially economic growth in the region. However, this research work deals with </w:t>
      </w:r>
      <w:proofErr w:type="spellStart"/>
      <w:r w:rsidRPr="009603E5">
        <w:rPr>
          <w:sz w:val="16"/>
        </w:rPr>
        <w:t>analyse</w:t>
      </w:r>
      <w:proofErr w:type="spellEnd"/>
      <w:r w:rsidRPr="009603E5">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w:t>
      </w:r>
      <w:proofErr w:type="gramStart"/>
      <w:r w:rsidRPr="009603E5">
        <w:rPr>
          <w:sz w:val="16"/>
        </w:rPr>
        <w:t>social</w:t>
      </w:r>
      <w:proofErr w:type="gramEnd"/>
      <w:r w:rsidRPr="009603E5">
        <w:rPr>
          <w:sz w:val="16"/>
        </w:rPr>
        <w:t xml:space="preserve"> and economic growth, bringing peace, prosperity and security in region2 The CPEC covers the areas starting from a </w:t>
      </w:r>
      <w:proofErr w:type="spellStart"/>
      <w:r w:rsidRPr="009603E5">
        <w:rPr>
          <w:sz w:val="16"/>
        </w:rPr>
        <w:t>muslim</w:t>
      </w:r>
      <w:proofErr w:type="spellEnd"/>
      <w:r w:rsidRPr="009603E5">
        <w:rPr>
          <w:sz w:val="16"/>
        </w:rPr>
        <w:t xml:space="preserve"> majority province Xinjiang Uygur in China and almost all provinces Pakistan. Main areas through which CPEC passes are </w:t>
      </w:r>
      <w:proofErr w:type="spellStart"/>
      <w:r w:rsidRPr="009603E5">
        <w:rPr>
          <w:sz w:val="16"/>
        </w:rPr>
        <w:t>Kashgar</w:t>
      </w:r>
      <w:proofErr w:type="spellEnd"/>
      <w:r w:rsidRPr="009603E5">
        <w:rPr>
          <w:sz w:val="16"/>
        </w:rPr>
        <w:t xml:space="preserve">, </w:t>
      </w:r>
      <w:proofErr w:type="spellStart"/>
      <w:r w:rsidRPr="009603E5">
        <w:rPr>
          <w:sz w:val="16"/>
        </w:rPr>
        <w:t>Atushi</w:t>
      </w:r>
      <w:proofErr w:type="spellEnd"/>
      <w:r w:rsidRPr="009603E5">
        <w:rPr>
          <w:sz w:val="16"/>
        </w:rPr>
        <w:t xml:space="preserve">, </w:t>
      </w:r>
      <w:proofErr w:type="spellStart"/>
      <w:r w:rsidRPr="009603E5">
        <w:rPr>
          <w:sz w:val="16"/>
        </w:rPr>
        <w:t>Tumshuq</w:t>
      </w:r>
      <w:proofErr w:type="spellEnd"/>
      <w:r w:rsidRPr="009603E5">
        <w:rPr>
          <w:sz w:val="16"/>
        </w:rPr>
        <w:t xml:space="preserve">, </w:t>
      </w:r>
      <w:proofErr w:type="spellStart"/>
      <w:r w:rsidRPr="009603E5">
        <w:rPr>
          <w:sz w:val="16"/>
        </w:rPr>
        <w:t>Shule</w:t>
      </w:r>
      <w:proofErr w:type="spellEnd"/>
      <w:r w:rsidRPr="009603E5">
        <w:rPr>
          <w:sz w:val="16"/>
        </w:rPr>
        <w:t xml:space="preserve">, </w:t>
      </w:r>
      <w:proofErr w:type="spellStart"/>
      <w:r w:rsidRPr="009603E5">
        <w:rPr>
          <w:sz w:val="16"/>
        </w:rPr>
        <w:t>Shufu</w:t>
      </w:r>
      <w:proofErr w:type="spellEnd"/>
      <w:r w:rsidRPr="009603E5">
        <w:rPr>
          <w:sz w:val="16"/>
        </w:rPr>
        <w:t xml:space="preserve">, </w:t>
      </w:r>
      <w:proofErr w:type="spellStart"/>
      <w:r w:rsidRPr="009603E5">
        <w:rPr>
          <w:sz w:val="16"/>
        </w:rPr>
        <w:t>Akto</w:t>
      </w:r>
      <w:proofErr w:type="spellEnd"/>
      <w:r w:rsidRPr="009603E5">
        <w:rPr>
          <w:sz w:val="16"/>
        </w:rPr>
        <w:t xml:space="preserve">, </w:t>
      </w:r>
      <w:proofErr w:type="spellStart"/>
      <w:r w:rsidRPr="009603E5">
        <w:rPr>
          <w:sz w:val="16"/>
        </w:rPr>
        <w:t>Tashkurgan</w:t>
      </w:r>
      <w:proofErr w:type="spellEnd"/>
      <w:r w:rsidRPr="009603E5">
        <w:rPr>
          <w:sz w:val="16"/>
        </w:rPr>
        <w:t xml:space="preserve"> Tajik, Gilgit, Peshawar, Dera Ismail Khan, Islamabad, Lahore, Multan, Quetta, Sukkur, Hyderabad, </w:t>
      </w:r>
      <w:proofErr w:type="gramStart"/>
      <w:r w:rsidRPr="009603E5">
        <w:rPr>
          <w:sz w:val="16"/>
        </w:rPr>
        <w:t>Karachi</w:t>
      </w:r>
      <w:proofErr w:type="gramEnd"/>
      <w:r w:rsidRPr="009603E5">
        <w:rPr>
          <w:sz w:val="16"/>
        </w:rPr>
        <w:t xml:space="preserve">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9603E5">
        <w:rPr>
          <w:b/>
          <w:highlight w:val="green"/>
          <w:u w:val="single"/>
        </w:rPr>
        <w:t>peace</w:t>
      </w:r>
      <w:r w:rsidRPr="009603E5">
        <w:rPr>
          <w:sz w:val="16"/>
        </w:rPr>
        <w:t xml:space="preserve"> is more than that, it is </w:t>
      </w:r>
      <w:r w:rsidRPr="009603E5">
        <w:rPr>
          <w:b/>
          <w:highlight w:val="green"/>
          <w:u w:val="single"/>
        </w:rPr>
        <w:t>based on the political,</w:t>
      </w:r>
      <w:r w:rsidRPr="009603E5">
        <w:rPr>
          <w:sz w:val="16"/>
        </w:rPr>
        <w:t xml:space="preserve"> social </w:t>
      </w:r>
      <w:r w:rsidRPr="009603E5">
        <w:rPr>
          <w:b/>
          <w:highlight w:val="green"/>
          <w:u w:val="single"/>
        </w:rPr>
        <w:t>and economic development</w:t>
      </w:r>
      <w:r w:rsidRPr="009603E5">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w:t>
      </w:r>
      <w:proofErr w:type="gramStart"/>
      <w:r w:rsidRPr="009603E5">
        <w:rPr>
          <w:sz w:val="16"/>
        </w:rPr>
        <w:t>violations</w:t>
      </w:r>
      <w:proofErr w:type="gramEnd"/>
      <w:r w:rsidRPr="009603E5">
        <w:rPr>
          <w:sz w:val="16"/>
        </w:rPr>
        <w:t xml:space="preserve"> and war. Demand for right by using violence fall under the umbrella of negative peace. Jonathan Schell fruitfully </w:t>
      </w:r>
      <w:proofErr w:type="spellStart"/>
      <w:r w:rsidRPr="009603E5">
        <w:rPr>
          <w:sz w:val="16"/>
        </w:rPr>
        <w:t>summarised</w:t>
      </w:r>
      <w:proofErr w:type="spellEnd"/>
      <w:r w:rsidRPr="009603E5">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w:t>
      </w:r>
      <w:proofErr w:type="gramStart"/>
      <w:r w:rsidRPr="009603E5">
        <w:rPr>
          <w:sz w:val="16"/>
        </w:rPr>
        <w:t>denial</w:t>
      </w:r>
      <w:proofErr w:type="gramEnd"/>
      <w:r w:rsidRPr="009603E5">
        <w:rPr>
          <w:sz w:val="16"/>
        </w:rPr>
        <w:t xml:space="preserve"> and counter claim leads to conflicts. So, prevention of the conflicts, mediation, </w:t>
      </w:r>
      <w:proofErr w:type="gramStart"/>
      <w:r w:rsidRPr="009603E5">
        <w:rPr>
          <w:sz w:val="16"/>
        </w:rPr>
        <w:t>management</w:t>
      </w:r>
      <w:proofErr w:type="gramEnd"/>
      <w:r w:rsidRPr="009603E5">
        <w:rPr>
          <w:sz w:val="16"/>
        </w:rPr>
        <w:t xml:space="preserve"> and resolution fascinated the international community, because the cost of war and conflicts is higher. For the conflict resolution, various methods are used as the tactics of good offices, arbitration, enquiry, negotiation, problem setting workshop, second track diplomacy, </w:t>
      </w:r>
      <w:proofErr w:type="gramStart"/>
      <w:r w:rsidRPr="009603E5">
        <w:rPr>
          <w:sz w:val="16"/>
        </w:rPr>
        <w:t>reconciliation</w:t>
      </w:r>
      <w:proofErr w:type="gramEnd"/>
      <w:r w:rsidRPr="009603E5">
        <w:rPr>
          <w:sz w:val="16"/>
        </w:rPr>
        <w:t xml:space="preserve"> and judicial settlement.7 However, conflict resolution depends upon clear assurance from all parties. </w:t>
      </w:r>
      <w:r w:rsidRPr="009603E5">
        <w:rPr>
          <w:u w:val="single"/>
        </w:rPr>
        <w:t xml:space="preserve">CPEC Role in Bringing Peace and Prosperity &amp; Peace through Economic Growth &amp; Regional Integration: Political, </w:t>
      </w:r>
      <w:proofErr w:type="gramStart"/>
      <w:r w:rsidRPr="009603E5">
        <w:rPr>
          <w:u w:val="single"/>
        </w:rPr>
        <w:t>social</w:t>
      </w:r>
      <w:proofErr w:type="gramEnd"/>
      <w:r w:rsidRPr="009603E5">
        <w:rPr>
          <w:u w:val="single"/>
        </w:rPr>
        <w:t xml:space="preserve"> and economic interdependence society, reduce the chances of conflicts and war. Liberal thinkers probe out that </w:t>
      </w:r>
      <w:r w:rsidRPr="009603E5">
        <w:rPr>
          <w:b/>
          <w:highlight w:val="green"/>
          <w:u w:val="single"/>
        </w:rPr>
        <w:t>free trade and</w:t>
      </w:r>
      <w:r w:rsidRPr="009603E5">
        <w:rPr>
          <w:u w:val="single"/>
        </w:rPr>
        <w:t xml:space="preserve"> economic </w:t>
      </w:r>
      <w:r w:rsidRPr="009603E5">
        <w:rPr>
          <w:b/>
          <w:highlight w:val="green"/>
          <w:u w:val="single"/>
        </w:rPr>
        <w:t>interdependence</w:t>
      </w:r>
      <w:r w:rsidRPr="009603E5">
        <w:rPr>
          <w:u w:val="single"/>
        </w:rPr>
        <w:t xml:space="preserve"> flourish peace and </w:t>
      </w:r>
      <w:r w:rsidRPr="009603E5">
        <w:rPr>
          <w:b/>
          <w:highlight w:val="green"/>
          <w:u w:val="single"/>
        </w:rPr>
        <w:t>eliminate</w:t>
      </w:r>
      <w:r w:rsidRPr="009603E5">
        <w:rPr>
          <w:u w:val="single"/>
        </w:rPr>
        <w:t xml:space="preserve"> the risk of </w:t>
      </w:r>
      <w:r w:rsidRPr="009603E5">
        <w:rPr>
          <w:b/>
          <w:highlight w:val="green"/>
          <w:u w:val="single"/>
        </w:rPr>
        <w:t>militancy</w:t>
      </w:r>
      <w:r w:rsidRPr="009603E5">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9603E5">
        <w:rPr>
          <w:u w:val="single"/>
        </w:rPr>
        <w:t>8 .</w:t>
      </w:r>
      <w:proofErr w:type="gramEnd"/>
      <w:r w:rsidRPr="009603E5">
        <w:rPr>
          <w:u w:val="single"/>
        </w:rPr>
        <w:t xml:space="preserve"> Economically weak states, where is economically disintegrated states are mostly enhanced in conflicts with each other</w:t>
      </w:r>
      <w:r w:rsidRPr="009603E5">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9603E5">
        <w:rPr>
          <w:u w:val="single"/>
        </w:rPr>
        <w:t xml:space="preserve">Like European states, Afghanistan, Iran, India, </w:t>
      </w:r>
      <w:r w:rsidRPr="009603E5">
        <w:rPr>
          <w:b/>
          <w:bCs/>
          <w:highlight w:val="green"/>
          <w:u w:val="single"/>
        </w:rPr>
        <w:t>Pakistan</w:t>
      </w:r>
      <w:r w:rsidRPr="009603E5">
        <w:rPr>
          <w:u w:val="single"/>
        </w:rPr>
        <w:t xml:space="preserve">, </w:t>
      </w:r>
      <w:proofErr w:type="gramStart"/>
      <w:r w:rsidRPr="009603E5">
        <w:rPr>
          <w:u w:val="single"/>
        </w:rPr>
        <w:t>China</w:t>
      </w:r>
      <w:proofErr w:type="gramEnd"/>
      <w:r w:rsidRPr="009603E5">
        <w:rPr>
          <w:u w:val="single"/>
        </w:rPr>
        <w:t xml:space="preserve"> </w:t>
      </w:r>
      <w:r w:rsidRPr="009603E5">
        <w:rPr>
          <w:b/>
          <w:highlight w:val="green"/>
          <w:u w:val="single"/>
        </w:rPr>
        <w:t>and</w:t>
      </w:r>
      <w:r w:rsidRPr="009603E5">
        <w:rPr>
          <w:highlight w:val="green"/>
          <w:u w:val="single"/>
        </w:rPr>
        <w:t xml:space="preserve"> </w:t>
      </w:r>
      <w:r w:rsidRPr="009603E5">
        <w:rPr>
          <w:u w:val="single"/>
        </w:rPr>
        <w:t xml:space="preserve">other </w:t>
      </w:r>
      <w:r w:rsidRPr="009603E5">
        <w:rPr>
          <w:b/>
          <w:highlight w:val="green"/>
          <w:u w:val="single"/>
        </w:rPr>
        <w:t>central Asian states</w:t>
      </w:r>
      <w:r w:rsidRPr="009603E5">
        <w:rPr>
          <w:highlight w:val="green"/>
          <w:u w:val="single"/>
        </w:rPr>
        <w:t xml:space="preserve"> </w:t>
      </w:r>
      <w:r w:rsidRPr="009603E5">
        <w:rPr>
          <w:b/>
          <w:highlight w:val="green"/>
          <w:u w:val="single"/>
        </w:rPr>
        <w:t>have</w:t>
      </w:r>
      <w:r w:rsidRPr="009603E5">
        <w:rPr>
          <w:highlight w:val="green"/>
          <w:u w:val="single"/>
        </w:rPr>
        <w:t xml:space="preserve"> </w:t>
      </w:r>
      <w:r w:rsidRPr="009603E5">
        <w:rPr>
          <w:u w:val="single"/>
        </w:rPr>
        <w:t xml:space="preserve">the </w:t>
      </w:r>
      <w:r w:rsidRPr="009603E5">
        <w:rPr>
          <w:b/>
          <w:highlight w:val="green"/>
          <w:u w:val="single"/>
        </w:rPr>
        <w:t>capacity of regional integration</w:t>
      </w:r>
      <w:r w:rsidRPr="009603E5">
        <w:rPr>
          <w:highlight w:val="green"/>
          <w:u w:val="single"/>
        </w:rPr>
        <w:t xml:space="preserve"> </w:t>
      </w:r>
      <w:r w:rsidRPr="009603E5">
        <w:rPr>
          <w:u w:val="single"/>
        </w:rPr>
        <w:t xml:space="preserve">through CPEC. The CPEC has the potential of cooperation, integration, economic growth, and forged unity among regional states. </w:t>
      </w:r>
      <w:r w:rsidRPr="009603E5">
        <w:rPr>
          <w:sz w:val="16"/>
        </w:rPr>
        <w:t xml:space="preserve">According to the norms of </w:t>
      </w:r>
      <w:proofErr w:type="spellStart"/>
      <w:r w:rsidRPr="009603E5">
        <w:rPr>
          <w:sz w:val="16"/>
        </w:rPr>
        <w:t>NeoFunctionalism</w:t>
      </w:r>
      <w:proofErr w:type="spellEnd"/>
      <w:r w:rsidRPr="009603E5">
        <w:rPr>
          <w:sz w:val="16"/>
        </w:rPr>
        <w:t xml:space="preserve">, CPEC provides an opportunity of free trade, economic dependence, </w:t>
      </w:r>
      <w:proofErr w:type="gramStart"/>
      <w:r w:rsidRPr="009603E5">
        <w:rPr>
          <w:sz w:val="16"/>
        </w:rPr>
        <w:t>transportation</w:t>
      </w:r>
      <w:proofErr w:type="gramEnd"/>
      <w:r w:rsidRPr="009603E5">
        <w:rPr>
          <w:sz w:val="16"/>
        </w:rPr>
        <w:t xml:space="preserve"> and regional integration through functional cooperation. </w:t>
      </w:r>
      <w:r w:rsidRPr="009603E5">
        <w:rPr>
          <w:b/>
          <w:highlight w:val="green"/>
          <w:u w:val="single"/>
        </w:rPr>
        <w:t>South Asia</w:t>
      </w:r>
      <w:r w:rsidRPr="009603E5">
        <w:rPr>
          <w:sz w:val="16"/>
        </w:rPr>
        <w:t xml:space="preserve"> is the </w:t>
      </w:r>
      <w:r w:rsidRPr="009603E5">
        <w:rPr>
          <w:b/>
          <w:highlight w:val="green"/>
          <w:u w:val="single"/>
        </w:rPr>
        <w:t>most exacerbated region</w:t>
      </w:r>
      <w:r w:rsidRPr="009603E5">
        <w:rPr>
          <w:sz w:val="16"/>
        </w:rPr>
        <w:t xml:space="preserve"> in the world, because of militancy, conflicts, overpopulation, less development, </w:t>
      </w:r>
      <w:proofErr w:type="gramStart"/>
      <w:r w:rsidRPr="009603E5">
        <w:rPr>
          <w:sz w:val="16"/>
        </w:rPr>
        <w:t>lacking of</w:t>
      </w:r>
      <w:proofErr w:type="gramEnd"/>
      <w:r w:rsidRPr="009603E5">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9603E5">
        <w:rPr>
          <w:b/>
          <w:highlight w:val="green"/>
          <w:u w:val="single"/>
        </w:rPr>
        <w:t>CPEC</w:t>
      </w:r>
      <w:r w:rsidRPr="009603E5">
        <w:rPr>
          <w:highlight w:val="green"/>
          <w:u w:val="single"/>
        </w:rPr>
        <w:t xml:space="preserve"> </w:t>
      </w:r>
      <w:r w:rsidRPr="009603E5">
        <w:rPr>
          <w:b/>
          <w:highlight w:val="green"/>
          <w:u w:val="single"/>
          <w:bdr w:val="single" w:sz="18" w:space="0" w:color="auto"/>
        </w:rPr>
        <w:t>bestowed the best opportunity to resolve the conflicts</w:t>
      </w:r>
      <w:r w:rsidRPr="009603E5">
        <w:rPr>
          <w:highlight w:val="green"/>
          <w:u w:val="single"/>
        </w:rPr>
        <w:t xml:space="preserve"> </w:t>
      </w:r>
      <w:r w:rsidRPr="009603E5">
        <w:rPr>
          <w:u w:val="single"/>
        </w:rPr>
        <w:t>and created peace through geo-economics and geo-politics</w:t>
      </w:r>
      <w:r w:rsidRPr="009603E5">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9603E5">
        <w:rPr>
          <w:u w:val="single"/>
        </w:rPr>
        <w:t xml:space="preserve">Being part of the of the Belt and Road Initiative (BRI), CPEC has the capacity to </w:t>
      </w:r>
      <w:r w:rsidRPr="009603E5">
        <w:rPr>
          <w:b/>
          <w:highlight w:val="green"/>
          <w:u w:val="single"/>
        </w:rPr>
        <w:t>interconnect</w:t>
      </w:r>
      <w:r w:rsidRPr="009603E5">
        <w:rPr>
          <w:u w:val="single"/>
        </w:rPr>
        <w:t xml:space="preserve"> China, </w:t>
      </w:r>
      <w:r w:rsidRPr="009603E5">
        <w:rPr>
          <w:b/>
          <w:highlight w:val="green"/>
          <w:u w:val="single"/>
        </w:rPr>
        <w:t>Pakistan</w:t>
      </w:r>
      <w:r w:rsidRPr="009603E5">
        <w:rPr>
          <w:u w:val="single"/>
        </w:rPr>
        <w:t xml:space="preserve">, Iran, </w:t>
      </w:r>
      <w:r w:rsidRPr="009603E5">
        <w:rPr>
          <w:b/>
          <w:highlight w:val="green"/>
          <w:u w:val="single"/>
        </w:rPr>
        <w:t>India</w:t>
      </w:r>
      <w:r w:rsidRPr="009603E5">
        <w:rPr>
          <w:u w:val="single"/>
        </w:rPr>
        <w:t xml:space="preserve">, Afghanistan, </w:t>
      </w:r>
      <w:r w:rsidRPr="009603E5">
        <w:rPr>
          <w:b/>
          <w:highlight w:val="green"/>
          <w:u w:val="single"/>
        </w:rPr>
        <w:t>Central Asia</w:t>
      </w:r>
      <w:r w:rsidRPr="009603E5">
        <w:rPr>
          <w:u w:val="single"/>
        </w:rPr>
        <w:t>, West Asia, not only this other states of the Central Asia are also may connected with this corridor through India.</w:t>
      </w:r>
      <w:r w:rsidRPr="009603E5">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w:t>
      </w:r>
      <w:proofErr w:type="gramStart"/>
      <w:r w:rsidRPr="009603E5">
        <w:rPr>
          <w:sz w:val="16"/>
        </w:rPr>
        <w:t>Regional</w:t>
      </w:r>
      <w:proofErr w:type="gramEnd"/>
      <w:r w:rsidRPr="009603E5">
        <w:rPr>
          <w:sz w:val="16"/>
        </w:rPr>
        <w:t xml:space="preserve">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9603E5">
        <w:rPr>
          <w:sz w:val="16"/>
        </w:rPr>
        <w:t>people.‖</w:t>
      </w:r>
      <w:proofErr w:type="gramEnd"/>
      <w:r w:rsidRPr="009603E5">
        <w:rPr>
          <w:sz w:val="16"/>
        </w:rPr>
        <w:t xml:space="preserve">14 So, through integration of the regional states, CPEC has a great role in the flourishing of the peace, prosperity and development in the region. The issue of terrorism, militancy, Kashmir disputes, crimes as piracy, human </w:t>
      </w:r>
      <w:proofErr w:type="gramStart"/>
      <w:r w:rsidRPr="009603E5">
        <w:rPr>
          <w:sz w:val="16"/>
        </w:rPr>
        <w:t>trafficking</w:t>
      </w:r>
      <w:proofErr w:type="gramEnd"/>
      <w:r w:rsidRPr="009603E5">
        <w:rPr>
          <w:sz w:val="16"/>
        </w:rPr>
        <w:t xml:space="preserve">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9603E5">
        <w:rPr>
          <w:sz w:val="16"/>
        </w:rPr>
        <w:t>ChinaPakistan</w:t>
      </w:r>
      <w:proofErr w:type="spellEnd"/>
      <w:r w:rsidRPr="009603E5">
        <w:rPr>
          <w:sz w:val="16"/>
        </w:rPr>
        <w:t xml:space="preserve"> adopted joint struggle for the fortification of their maritime security to bring peace and stability in the region and secure the CPEC from insecurity.15</w:t>
      </w:r>
    </w:p>
    <w:p w14:paraId="3C7BD1B7" w14:textId="77777777" w:rsidR="00B334BC" w:rsidRPr="006F1BA5" w:rsidRDefault="00B334BC" w:rsidP="00B334BC">
      <w:pPr>
        <w:rPr>
          <w:b/>
        </w:rPr>
      </w:pPr>
    </w:p>
    <w:p w14:paraId="75293E68" w14:textId="77777777" w:rsidR="00B334BC" w:rsidRDefault="00B334BC" w:rsidP="00B334BC">
      <w:pPr>
        <w:pStyle w:val="Heading4"/>
      </w:pPr>
      <w:r>
        <w:t xml:space="preserve">Goes </w:t>
      </w:r>
      <w:r>
        <w:rPr>
          <w:u w:val="single"/>
        </w:rPr>
        <w:t>Nuclear</w:t>
      </w:r>
      <w:r>
        <w:t xml:space="preserve"> and causes </w:t>
      </w:r>
      <w:r>
        <w:rPr>
          <w:u w:val="single"/>
        </w:rPr>
        <w:t>Extinction</w:t>
      </w:r>
      <w:r>
        <w:t>.</w:t>
      </w:r>
    </w:p>
    <w:p w14:paraId="4A4C0F52" w14:textId="77777777" w:rsidR="00B334BC" w:rsidRPr="00897AB6" w:rsidRDefault="00B334BC" w:rsidP="00B334BC">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9" w:history="1">
        <w:r w:rsidRPr="001C18ED">
          <w:rPr>
            <w:rStyle w:val="Hyperlink"/>
          </w:rPr>
          <w:t>https://www.telegraphindia.com/opinion/the-nuclear-cloud-hanging-over-the-human-race/cid/1719608#</w:t>
        </w:r>
      </w:hyperlink>
      <w:r>
        <w:t xml:space="preserve"> SM</w:t>
      </w:r>
    </w:p>
    <w:p w14:paraId="62F49A39" w14:textId="77777777" w:rsidR="00B334BC" w:rsidRPr="00260594" w:rsidRDefault="00B334BC" w:rsidP="00B334BC">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D83E44">
        <w:rPr>
          <w:rStyle w:val="StyleUnderline"/>
          <w:highlight w:val="green"/>
        </w:rPr>
        <w:t>Even a limited India-Pakistan nuclear conflict</w:t>
      </w:r>
      <w:r w:rsidRPr="00897AB6">
        <w:rPr>
          <w:rStyle w:val="StyleUnderline"/>
        </w:rPr>
        <w:t xml:space="preserve"> could </w:t>
      </w:r>
      <w:r w:rsidRPr="00D83E44">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D83E44">
        <w:rPr>
          <w:rStyle w:val="StyleUnderline"/>
          <w:highlight w:val="green"/>
        </w:rPr>
        <w:t xml:space="preserve">immediate casualties </w:t>
      </w:r>
      <w:r w:rsidRPr="00897AB6">
        <w:rPr>
          <w:rStyle w:val="StyleUnderline"/>
        </w:rPr>
        <w:t xml:space="preserve">could </w:t>
      </w:r>
      <w:r w:rsidRPr="00D83E44">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w:t>
      </w:r>
      <w:proofErr w:type="gramStart"/>
      <w:r w:rsidRPr="00904F93">
        <w:rPr>
          <w:sz w:val="16"/>
        </w:rPr>
        <w:t>heat</w:t>
      </w:r>
      <w:proofErr w:type="gramEnd"/>
      <w:r w:rsidRPr="00904F93">
        <w:rPr>
          <w:sz w:val="16"/>
        </w:rPr>
        <w:t xml:space="preserve">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D83E44">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D83E44">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D83E44">
        <w:rPr>
          <w:rStyle w:val="StyleUnderline"/>
          <w:highlight w:val="green"/>
        </w:rPr>
        <w:t>posing threats to</w:t>
      </w:r>
      <w:r w:rsidRPr="00897AB6">
        <w:rPr>
          <w:rStyle w:val="StyleUnderline"/>
        </w:rPr>
        <w:t xml:space="preserve"> life support systems especially food production. In short, it threatened </w:t>
      </w:r>
      <w:r w:rsidRPr="00D83E44">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w:t>
      </w:r>
      <w:proofErr w:type="gramStart"/>
      <w:r w:rsidRPr="00904F93">
        <w:rPr>
          <w:sz w:val="16"/>
        </w:rPr>
        <w:t>The latest Toon study,</w:t>
      </w:r>
      <w:proofErr w:type="gramEnd"/>
      <w:r w:rsidRPr="00904F93">
        <w:rPr>
          <w:sz w:val="16"/>
        </w:rPr>
        <w:t xml:space="preserve">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D83E44">
        <w:rPr>
          <w:rStyle w:val="StyleUnderline"/>
          <w:highlight w:val="green"/>
        </w:rPr>
        <w:t>even a regional Indo-Pak nuclear war with</w:t>
      </w:r>
      <w:r w:rsidRPr="00897AB6">
        <w:rPr>
          <w:rStyle w:val="StyleUnderline"/>
        </w:rPr>
        <w:t xml:space="preserve"> hundreds of </w:t>
      </w:r>
      <w:r w:rsidRPr="00D83E44">
        <w:rPr>
          <w:rStyle w:val="StyleUnderline"/>
          <w:highlight w:val="green"/>
        </w:rPr>
        <w:t>low yield</w:t>
      </w:r>
      <w:r w:rsidRPr="00897AB6">
        <w:rPr>
          <w:rStyle w:val="StyleUnderline"/>
        </w:rPr>
        <w:t xml:space="preserve"> nuclear </w:t>
      </w:r>
      <w:r w:rsidRPr="00D83E44">
        <w:rPr>
          <w:rStyle w:val="StyleUnderline"/>
          <w:highlight w:val="green"/>
        </w:rPr>
        <w:t xml:space="preserve">explosions can </w:t>
      </w:r>
      <w:r w:rsidRPr="00897AB6">
        <w:rPr>
          <w:rStyle w:val="StyleUnderline"/>
        </w:rPr>
        <w:t xml:space="preserve">also </w:t>
      </w:r>
      <w:r w:rsidRPr="00D83E44">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w:t>
      </w:r>
      <w:proofErr w:type="gramStart"/>
      <w:r w:rsidRPr="00753C2F">
        <w:rPr>
          <w:rStyle w:val="StyleUnderline"/>
        </w:rPr>
        <w:t>lowered</w:t>
      </w:r>
      <w:proofErr w:type="gramEnd"/>
      <w:r w:rsidRPr="00753C2F">
        <w:rPr>
          <w:rStyle w:val="StyleUnderline"/>
        </w:rPr>
        <w:t xml:space="preserve"> and comparisons are drawn to the ice age</w:t>
      </w:r>
      <w:r w:rsidRPr="00897AB6">
        <w:rPr>
          <w:rStyle w:val="StyleUnderline"/>
        </w:rPr>
        <w:t xml:space="preserve"> that prevailed thousands of years ago. Agriculture around the world would be impacted and </w:t>
      </w:r>
      <w:r w:rsidRPr="00D83E44">
        <w:rPr>
          <w:rStyle w:val="StyleUnderline"/>
          <w:highlight w:val="green"/>
        </w:rPr>
        <w:t>billions</w:t>
      </w:r>
      <w:r w:rsidRPr="00897AB6">
        <w:rPr>
          <w:rStyle w:val="StyleUnderline"/>
        </w:rPr>
        <w:t xml:space="preserve"> of people </w:t>
      </w:r>
      <w:r w:rsidRPr="00D83E44">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D83E44">
        <w:rPr>
          <w:rStyle w:val="StyleUnderline"/>
          <w:highlight w:val="green"/>
        </w:rPr>
        <w:t>any</w:t>
      </w:r>
      <w:r w:rsidRPr="00897AB6">
        <w:rPr>
          <w:rStyle w:val="StyleUnderline"/>
        </w:rPr>
        <w:t xml:space="preserve"> deliberate initiation of </w:t>
      </w:r>
      <w:r w:rsidRPr="00D83E44">
        <w:rPr>
          <w:rStyle w:val="StyleUnderline"/>
          <w:highlight w:val="green"/>
        </w:rPr>
        <w:t xml:space="preserve">nuclear war </w:t>
      </w:r>
      <w:r w:rsidRPr="00897AB6">
        <w:rPr>
          <w:rStyle w:val="StyleUnderline"/>
        </w:rPr>
        <w:t xml:space="preserve">has a high probability of </w:t>
      </w:r>
      <w:r w:rsidRPr="00D83E44">
        <w:rPr>
          <w:rStyle w:val="StyleUnderline"/>
          <w:highlight w:val="green"/>
        </w:rPr>
        <w:t>posi</w:t>
      </w:r>
      <w:r w:rsidRPr="00897AB6">
        <w:rPr>
          <w:rStyle w:val="StyleUnderline"/>
        </w:rPr>
        <w:t xml:space="preserve">ng </w:t>
      </w:r>
      <w:r w:rsidRPr="00D83E44">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38BB3C86" w14:textId="38E133DB" w:rsidR="00B334BC" w:rsidRPr="002A6CDE" w:rsidRDefault="009603E5" w:rsidP="009603E5">
      <w:pPr>
        <w:pStyle w:val="Heading2"/>
        <w:rPr>
          <w:color w:val="FF0000"/>
        </w:rPr>
      </w:pPr>
      <w:r w:rsidRPr="002A6CDE">
        <w:rPr>
          <w:color w:val="FF0000"/>
        </w:rPr>
        <w:t>5</w:t>
      </w:r>
    </w:p>
    <w:p w14:paraId="328F3CE4" w14:textId="5226C3FB" w:rsidR="009603E5" w:rsidRPr="002A6CDE" w:rsidRDefault="009603E5" w:rsidP="009603E5">
      <w:pPr>
        <w:pStyle w:val="Heading3"/>
        <w:rPr>
          <w:color w:val="FF0000"/>
        </w:rPr>
      </w:pPr>
      <w:r w:rsidRPr="002A6CDE">
        <w:rPr>
          <w:color w:val="FF0000"/>
        </w:rPr>
        <w:t>DA</w:t>
      </w:r>
    </w:p>
    <w:p w14:paraId="14311C57" w14:textId="77777777" w:rsidR="009603E5" w:rsidRPr="002A6CDE" w:rsidRDefault="009603E5" w:rsidP="009603E5">
      <w:pPr>
        <w:pStyle w:val="Heading4"/>
        <w:rPr>
          <w:color w:val="FF0000"/>
        </w:rPr>
      </w:pPr>
      <w:r w:rsidRPr="002A6CDE">
        <w:rPr>
          <w:color w:val="FF0000"/>
        </w:rPr>
        <w:t xml:space="preserve">China’s space program is key to asteroid mitigation---US efforts fail and the same entities referenced in AC Patel and AC Chow are key. </w:t>
      </w:r>
    </w:p>
    <w:p w14:paraId="3B18E9D5" w14:textId="77777777" w:rsidR="009603E5" w:rsidRPr="002A6CDE" w:rsidRDefault="009603E5" w:rsidP="009603E5">
      <w:pPr>
        <w:rPr>
          <w:color w:val="FF0000"/>
          <w:sz w:val="16"/>
          <w:szCs w:val="16"/>
        </w:rPr>
      </w:pPr>
      <w:r w:rsidRPr="002A6CDE">
        <w:rPr>
          <w:rStyle w:val="Style13ptBold"/>
          <w:color w:val="FF0000"/>
        </w:rPr>
        <w:t>Chen 21</w:t>
      </w:r>
      <w:r w:rsidRPr="002A6CDE">
        <w:rPr>
          <w:rStyle w:val="Style13ptBold"/>
          <w:color w:val="FF0000"/>
          <w:sz w:val="28"/>
          <w:szCs w:val="24"/>
        </w:rPr>
        <w:t xml:space="preserve"> </w:t>
      </w:r>
      <w:r w:rsidRPr="002A6CDE">
        <w:rPr>
          <w:rStyle w:val="Style13ptBold"/>
          <w:b w:val="0"/>
          <w:bCs w:val="0"/>
          <w:color w:val="FF0000"/>
          <w:sz w:val="18"/>
          <w:szCs w:val="14"/>
        </w:rPr>
        <w:t>(</w:t>
      </w:r>
      <w:r w:rsidRPr="002A6CDE">
        <w:rPr>
          <w:color w:val="FF0000"/>
          <w:sz w:val="18"/>
          <w:szCs w:val="18"/>
        </w:rPr>
        <w:t xml:space="preserve">, S., 2021. How 23 giant Chinese rockets could save world from asteroids. [online] South China Morning Post. Available at: &lt;https://www.scmp.com/news/china/science/article/3139914/how-23-giant-chinese-rockets-could-save-world-doomsday-asteroid&gt; [Accessed 19 January 2022] Stephen Chen investigates major research projects in China, a new </w:t>
      </w:r>
      <w:proofErr w:type="gramStart"/>
      <w:r w:rsidRPr="002A6CDE">
        <w:rPr>
          <w:color w:val="FF0000"/>
          <w:sz w:val="18"/>
          <w:szCs w:val="18"/>
        </w:rPr>
        <w:t>power house</w:t>
      </w:r>
      <w:proofErr w:type="gramEnd"/>
      <w:r w:rsidRPr="002A6CDE">
        <w:rPr>
          <w:color w:val="FF0000"/>
          <w:sz w:val="18"/>
          <w:szCs w:val="18"/>
        </w:rPr>
        <w:t xml:space="preserve"> of scientific and technological innovation. He has worked for the Post since 2006. He is an alumnus of Shantou University, the Hong Kong University of Science and Technology, and the Semester at Sea </w:t>
      </w:r>
      <w:proofErr w:type="spellStart"/>
      <w:r w:rsidRPr="002A6CDE">
        <w:rPr>
          <w:color w:val="FF0000"/>
          <w:sz w:val="18"/>
          <w:szCs w:val="18"/>
        </w:rPr>
        <w:t>programme</w:t>
      </w:r>
      <w:proofErr w:type="spellEnd"/>
      <w:r w:rsidRPr="002A6CDE">
        <w:rPr>
          <w:color w:val="FF0000"/>
          <w:sz w:val="18"/>
          <w:szCs w:val="18"/>
        </w:rPr>
        <w:t xml:space="preserve"> which he attended with a full scholarship from the </w:t>
      </w:r>
      <w:proofErr w:type="spellStart"/>
      <w:r w:rsidRPr="002A6CDE">
        <w:rPr>
          <w:color w:val="FF0000"/>
          <w:sz w:val="18"/>
          <w:szCs w:val="18"/>
        </w:rPr>
        <w:t>Seawise</w:t>
      </w:r>
      <w:proofErr w:type="spellEnd"/>
      <w:r w:rsidRPr="002A6CDE">
        <w:rPr>
          <w:color w:val="FF0000"/>
          <w:sz w:val="18"/>
          <w:szCs w:val="18"/>
        </w:rPr>
        <w:t xml:space="preserve"> Foundation.)-</w:t>
      </w:r>
      <w:proofErr w:type="spellStart"/>
      <w:r w:rsidRPr="002A6CDE">
        <w:rPr>
          <w:color w:val="FF0000"/>
          <w:sz w:val="18"/>
          <w:szCs w:val="18"/>
        </w:rPr>
        <w:t>rahulpenu</w:t>
      </w:r>
      <w:proofErr w:type="spellEnd"/>
    </w:p>
    <w:p w14:paraId="45CF5B02" w14:textId="77777777" w:rsidR="009603E5" w:rsidRPr="002A6CDE" w:rsidRDefault="009603E5" w:rsidP="009603E5">
      <w:pPr>
        <w:rPr>
          <w:color w:val="FF0000"/>
          <w:sz w:val="16"/>
          <w:szCs w:val="16"/>
        </w:rPr>
      </w:pPr>
      <w:r w:rsidRPr="002A6CDE">
        <w:rPr>
          <w:color w:val="FF0000"/>
          <w:sz w:val="16"/>
        </w:rPr>
        <w:t xml:space="preserve">How </w:t>
      </w:r>
      <w:r w:rsidRPr="002A6CDE">
        <w:rPr>
          <w:color w:val="FF0000"/>
          <w:u w:val="single"/>
        </w:rPr>
        <w:t xml:space="preserve">23 giant </w:t>
      </w:r>
      <w:r w:rsidRPr="002A6CDE">
        <w:rPr>
          <w:color w:val="FF0000"/>
          <w:highlight w:val="green"/>
          <w:u w:val="single"/>
        </w:rPr>
        <w:t>Chinese rockets</w:t>
      </w:r>
      <w:r w:rsidRPr="002A6CDE">
        <w:rPr>
          <w:color w:val="FF0000"/>
          <w:u w:val="single"/>
        </w:rPr>
        <w:t xml:space="preserve"> could </w:t>
      </w:r>
      <w:r w:rsidRPr="002A6CDE">
        <w:rPr>
          <w:color w:val="FF0000"/>
          <w:highlight w:val="green"/>
          <w:u w:val="single"/>
        </w:rPr>
        <w:t>save</w:t>
      </w:r>
      <w:r w:rsidRPr="002A6CDE">
        <w:rPr>
          <w:color w:val="FF0000"/>
          <w:u w:val="single"/>
        </w:rPr>
        <w:t xml:space="preserve"> the </w:t>
      </w:r>
      <w:r w:rsidRPr="002A6CDE">
        <w:rPr>
          <w:color w:val="FF0000"/>
          <w:highlight w:val="green"/>
          <w:u w:val="single"/>
        </w:rPr>
        <w:t>world from</w:t>
      </w:r>
      <w:r w:rsidRPr="002A6CDE">
        <w:rPr>
          <w:color w:val="FF0000"/>
          <w:u w:val="single"/>
        </w:rPr>
        <w:t xml:space="preserve"> ‘</w:t>
      </w:r>
      <w:r w:rsidRPr="002A6CDE">
        <w:rPr>
          <w:color w:val="FF0000"/>
          <w:highlight w:val="green"/>
          <w:u w:val="single"/>
        </w:rPr>
        <w:t>doomsday</w:t>
      </w:r>
      <w:r w:rsidRPr="002A6CDE">
        <w:rPr>
          <w:color w:val="FF0000"/>
          <w:u w:val="single"/>
        </w:rPr>
        <w:t xml:space="preserve">’ </w:t>
      </w:r>
      <w:r w:rsidRPr="002A6CDE">
        <w:rPr>
          <w:color w:val="FF0000"/>
          <w:highlight w:val="green"/>
          <w:u w:val="single"/>
        </w:rPr>
        <w:t>asteroid</w:t>
      </w:r>
      <w:r w:rsidRPr="002A6CDE">
        <w:rPr>
          <w:color w:val="FF0000"/>
          <w:sz w:val="16"/>
        </w:rPr>
        <w:t xml:space="preserve"> China can send </w:t>
      </w:r>
      <w:r w:rsidRPr="002A6CDE">
        <w:rPr>
          <w:color w:val="FF0000"/>
          <w:u w:val="single"/>
        </w:rPr>
        <w:t>mammoth machines</w:t>
      </w:r>
      <w:r w:rsidRPr="002A6CDE">
        <w:rPr>
          <w:color w:val="FF0000"/>
          <w:sz w:val="16"/>
        </w:rPr>
        <w:t xml:space="preserve"> into space which travel for years then </w:t>
      </w:r>
      <w:r w:rsidRPr="002A6CDE">
        <w:rPr>
          <w:color w:val="FF0000"/>
          <w:u w:val="single"/>
        </w:rPr>
        <w:t>deflect problematic rocks</w:t>
      </w:r>
      <w:r w:rsidRPr="002A6CDE">
        <w:rPr>
          <w:color w:val="FF0000"/>
          <w:sz w:val="16"/>
        </w:rPr>
        <w:t xml:space="preserve"> </w:t>
      </w:r>
      <w:r w:rsidRPr="002A6CDE">
        <w:rPr>
          <w:color w:val="FF0000"/>
          <w:sz w:val="16"/>
          <w:szCs w:val="16"/>
        </w:rPr>
        <w:t xml:space="preserve">Same devices have been </w:t>
      </w:r>
      <w:proofErr w:type="spellStart"/>
      <w:r w:rsidRPr="002A6CDE">
        <w:rPr>
          <w:color w:val="FF0000"/>
          <w:sz w:val="16"/>
          <w:szCs w:val="16"/>
        </w:rPr>
        <w:t>criticised</w:t>
      </w:r>
      <w:proofErr w:type="spellEnd"/>
      <w:r w:rsidRPr="002A6CDE">
        <w:rPr>
          <w:color w:val="FF0000"/>
          <w:sz w:val="16"/>
          <w:szCs w:val="16"/>
        </w:rPr>
        <w:t xml:space="preserve"> recently because one plummeted back to Earth in uncontrolled re-entry </w:t>
      </w:r>
      <w:r w:rsidRPr="002A6CDE">
        <w:rPr>
          <w:b/>
          <w:bCs/>
          <w:color w:val="FF0000"/>
          <w:highlight w:val="green"/>
          <w:u w:val="single"/>
        </w:rPr>
        <w:t>China’s</w:t>
      </w:r>
      <w:r w:rsidRPr="002A6CDE">
        <w:rPr>
          <w:color w:val="FF0000"/>
          <w:highlight w:val="green"/>
          <w:u w:val="single"/>
        </w:rPr>
        <w:t xml:space="preserve"> </w:t>
      </w:r>
      <w:r w:rsidRPr="002A6CDE">
        <w:rPr>
          <w:b/>
          <w:bCs/>
          <w:color w:val="FF0000"/>
          <w:highlight w:val="green"/>
          <w:u w:val="single"/>
        </w:rPr>
        <w:t>space</w:t>
      </w:r>
      <w:r w:rsidRPr="002A6CDE">
        <w:rPr>
          <w:color w:val="FF0000"/>
          <w:highlight w:val="green"/>
          <w:u w:val="single"/>
        </w:rPr>
        <w:t xml:space="preserve"> </w:t>
      </w:r>
      <w:proofErr w:type="spellStart"/>
      <w:r w:rsidRPr="002A6CDE">
        <w:rPr>
          <w:b/>
          <w:bCs/>
          <w:color w:val="FF0000"/>
          <w:highlight w:val="green"/>
          <w:u w:val="single"/>
        </w:rPr>
        <w:t>programme</w:t>
      </w:r>
      <w:proofErr w:type="spellEnd"/>
      <w:r w:rsidRPr="002A6CDE">
        <w:rPr>
          <w:color w:val="FF0000"/>
          <w:u w:val="single"/>
        </w:rPr>
        <w:t xml:space="preserve"> </w:t>
      </w:r>
      <w:r w:rsidRPr="002A6CDE">
        <w:rPr>
          <w:b/>
          <w:bCs/>
          <w:color w:val="FF0000"/>
          <w:highlight w:val="green"/>
          <w:u w:val="single"/>
        </w:rPr>
        <w:t>could</w:t>
      </w:r>
      <w:r w:rsidRPr="002A6CDE">
        <w:rPr>
          <w:color w:val="FF0000"/>
          <w:u w:val="single"/>
        </w:rPr>
        <w:t xml:space="preserve"> one day </w:t>
      </w:r>
      <w:r w:rsidRPr="002A6CDE">
        <w:rPr>
          <w:b/>
          <w:bCs/>
          <w:color w:val="FF0000"/>
          <w:highlight w:val="green"/>
          <w:u w:val="single"/>
        </w:rPr>
        <w:t>save</w:t>
      </w:r>
      <w:r w:rsidRPr="002A6CDE">
        <w:rPr>
          <w:color w:val="FF0000"/>
          <w:highlight w:val="green"/>
          <w:u w:val="single"/>
        </w:rPr>
        <w:t xml:space="preserve"> </w:t>
      </w:r>
      <w:r w:rsidRPr="002A6CDE">
        <w:rPr>
          <w:b/>
          <w:bCs/>
          <w:color w:val="FF0000"/>
          <w:highlight w:val="green"/>
          <w:u w:val="single"/>
        </w:rPr>
        <w:t>the</w:t>
      </w:r>
      <w:r w:rsidRPr="002A6CDE">
        <w:rPr>
          <w:color w:val="FF0000"/>
          <w:highlight w:val="green"/>
          <w:u w:val="single"/>
        </w:rPr>
        <w:t xml:space="preserve"> </w:t>
      </w:r>
      <w:r w:rsidRPr="002A6CDE">
        <w:rPr>
          <w:b/>
          <w:bCs/>
          <w:color w:val="FF0000"/>
          <w:highlight w:val="green"/>
          <w:u w:val="single"/>
        </w:rPr>
        <w:t>world</w:t>
      </w:r>
      <w:r w:rsidRPr="002A6CDE">
        <w:rPr>
          <w:color w:val="FF0000"/>
          <w:sz w:val="16"/>
        </w:rPr>
        <w:t xml:space="preserve">, with </w:t>
      </w:r>
      <w:r w:rsidRPr="002A6CDE">
        <w:rPr>
          <w:color w:val="FF0000"/>
          <w:u w:val="single"/>
        </w:rPr>
        <w:t>massive rockets travelling for years to defend the planet from huge asteroids capable of wiping out entire cities</w:t>
      </w:r>
      <w:r w:rsidRPr="002A6CDE">
        <w:rPr>
          <w:color w:val="FF0000"/>
          <w:sz w:val="16"/>
        </w:rPr>
        <w:t xml:space="preserve">, according to a </w:t>
      </w:r>
      <w:r w:rsidRPr="002A6CDE">
        <w:rPr>
          <w:color w:val="FF0000"/>
          <w:u w:val="single"/>
        </w:rPr>
        <w:t>government-backed study</w:t>
      </w:r>
      <w:r w:rsidRPr="002A6CDE">
        <w:rPr>
          <w:color w:val="FF0000"/>
          <w:sz w:val="16"/>
        </w:rPr>
        <w:t xml:space="preserve">. </w:t>
      </w:r>
      <w:r w:rsidRPr="002A6CDE">
        <w:rPr>
          <w:color w:val="FF0000"/>
          <w:sz w:val="16"/>
          <w:szCs w:val="16"/>
        </w:rPr>
        <w:t xml:space="preserve">This </w:t>
      </w:r>
      <w:proofErr w:type="spellStart"/>
      <w:r w:rsidRPr="002A6CDE">
        <w:rPr>
          <w:color w:val="FF0000"/>
          <w:sz w:val="16"/>
          <w:szCs w:val="16"/>
        </w:rPr>
        <w:t>saviour</w:t>
      </w:r>
      <w:proofErr w:type="spellEnd"/>
      <w:r w:rsidRPr="002A6CDE">
        <w:rPr>
          <w:color w:val="FF0000"/>
          <w:sz w:val="16"/>
          <w:szCs w:val="16"/>
        </w:rPr>
        <w:t xml:space="preserve"> role is unexpected given these are the same machines seen as a threat by many, including the United States, just weeks ago; the main 20-tonne section from one such rocket fell back to Earth in May in an uncontrolled re-entry. It fell into the sea or burned up beforehand, although last year fragments from another rocket were said to have hit two villages in the West African country, Ivory Coast. </w:t>
      </w:r>
      <w:r w:rsidRPr="002A6CDE">
        <w:rPr>
          <w:color w:val="FF0000"/>
          <w:sz w:val="16"/>
        </w:rPr>
        <w:t xml:space="preserve">Now a new government-funded study says </w:t>
      </w:r>
      <w:r w:rsidRPr="002A6CDE">
        <w:rPr>
          <w:color w:val="FF0000"/>
          <w:u w:val="single"/>
        </w:rPr>
        <w:t>China can launch 23</w:t>
      </w:r>
      <w:r w:rsidRPr="002A6CDE">
        <w:rPr>
          <w:color w:val="FF0000"/>
          <w:sz w:val="16"/>
        </w:rPr>
        <w:t xml:space="preserve"> Long March 5 (</w:t>
      </w:r>
      <w:r w:rsidRPr="002A6CDE">
        <w:rPr>
          <w:color w:val="FF0000"/>
          <w:highlight w:val="green"/>
          <w:u w:val="single"/>
        </w:rPr>
        <w:t>CZ-5</w:t>
      </w:r>
      <w:r w:rsidRPr="002A6CDE">
        <w:rPr>
          <w:color w:val="FF0000"/>
          <w:sz w:val="16"/>
        </w:rPr>
        <w:t xml:space="preserve">) </w:t>
      </w:r>
      <w:r w:rsidRPr="002A6CDE">
        <w:rPr>
          <w:color w:val="FF0000"/>
          <w:u w:val="single"/>
        </w:rPr>
        <w:t>rockets</w:t>
      </w:r>
      <w:r w:rsidRPr="002A6CDE">
        <w:rPr>
          <w:color w:val="FF0000"/>
          <w:sz w:val="16"/>
        </w:rPr>
        <w:t xml:space="preserve"> – the largest in its fleet, weighing almost 900 </w:t>
      </w:r>
      <w:proofErr w:type="spellStart"/>
      <w:r w:rsidRPr="002A6CDE">
        <w:rPr>
          <w:color w:val="FF0000"/>
          <w:sz w:val="16"/>
        </w:rPr>
        <w:t>tonnes</w:t>
      </w:r>
      <w:proofErr w:type="spellEnd"/>
      <w:r w:rsidRPr="002A6CDE">
        <w:rPr>
          <w:color w:val="FF0000"/>
          <w:sz w:val="16"/>
        </w:rPr>
        <w:t xml:space="preserve"> on take-off – to </w:t>
      </w:r>
      <w:r w:rsidRPr="002A6CDE">
        <w:rPr>
          <w:color w:val="FF0000"/>
          <w:u w:val="single"/>
        </w:rPr>
        <w:t>break up the rocky objects in our solar system</w:t>
      </w:r>
      <w:r w:rsidRPr="002A6CDE">
        <w:rPr>
          <w:color w:val="FF0000"/>
          <w:sz w:val="16"/>
        </w:rPr>
        <w:t xml:space="preserve">. Some asteroids are as small as </w:t>
      </w:r>
      <w:proofErr w:type="gramStart"/>
      <w:r w:rsidRPr="002A6CDE">
        <w:rPr>
          <w:color w:val="FF0000"/>
          <w:sz w:val="16"/>
        </w:rPr>
        <w:t>pebbles</w:t>
      </w:r>
      <w:proofErr w:type="gramEnd"/>
      <w:r w:rsidRPr="002A6CDE">
        <w:rPr>
          <w:color w:val="FF0000"/>
          <w:sz w:val="16"/>
        </w:rPr>
        <w:t xml:space="preserve"> but others are hundreds of </w:t>
      </w:r>
      <w:proofErr w:type="spellStart"/>
      <w:r w:rsidRPr="002A6CDE">
        <w:rPr>
          <w:color w:val="FF0000"/>
          <w:sz w:val="16"/>
        </w:rPr>
        <w:t>kilometres</w:t>
      </w:r>
      <w:proofErr w:type="spellEnd"/>
      <w:r w:rsidRPr="002A6CDE">
        <w:rPr>
          <w:color w:val="FF0000"/>
          <w:sz w:val="16"/>
        </w:rPr>
        <w:t xml:space="preserve"> across. </w:t>
      </w:r>
      <w:r w:rsidRPr="002A6CDE">
        <w:rPr>
          <w:color w:val="FF0000"/>
          <w:u w:val="single"/>
        </w:rPr>
        <w:t xml:space="preserve">An </w:t>
      </w:r>
      <w:proofErr w:type="gramStart"/>
      <w:r w:rsidRPr="002A6CDE">
        <w:rPr>
          <w:color w:val="FF0000"/>
          <w:u w:val="single"/>
        </w:rPr>
        <w:t>asteroid</w:t>
      </w:r>
      <w:proofErr w:type="gramEnd"/>
      <w:r w:rsidRPr="002A6CDE">
        <w:rPr>
          <w:color w:val="FF0000"/>
          <w:u w:val="single"/>
        </w:rPr>
        <w:t xml:space="preserve"> about 500 </w:t>
      </w:r>
      <w:proofErr w:type="spellStart"/>
      <w:r w:rsidRPr="002A6CDE">
        <w:rPr>
          <w:color w:val="FF0000"/>
          <w:u w:val="single"/>
        </w:rPr>
        <w:t>metres</w:t>
      </w:r>
      <w:proofErr w:type="spellEnd"/>
      <w:r w:rsidRPr="002A6CDE">
        <w:rPr>
          <w:color w:val="FF0000"/>
          <w:sz w:val="16"/>
        </w:rPr>
        <w:t xml:space="preserve"> (1,640 feet) </w:t>
      </w:r>
      <w:r w:rsidRPr="002A6CDE">
        <w:rPr>
          <w:color w:val="FF0000"/>
          <w:u w:val="single"/>
        </w:rPr>
        <w:t>wide could kill millions</w:t>
      </w:r>
      <w:r w:rsidRPr="002A6CDE">
        <w:rPr>
          <w:color w:val="FF0000"/>
          <w:sz w:val="16"/>
        </w:rPr>
        <w:t xml:space="preserve">. </w:t>
      </w:r>
      <w:r w:rsidRPr="002A6CDE">
        <w:rPr>
          <w:color w:val="FF0000"/>
          <w:sz w:val="16"/>
          <w:szCs w:val="16"/>
        </w:rPr>
        <w:t xml:space="preserve">Although the chance of one colliding with the Earth is currently low, there is one called Bennu which could hit in about a century. Researcher Li </w:t>
      </w:r>
      <w:proofErr w:type="spellStart"/>
      <w:r w:rsidRPr="002A6CDE">
        <w:rPr>
          <w:color w:val="FF0000"/>
          <w:sz w:val="16"/>
          <w:szCs w:val="16"/>
        </w:rPr>
        <w:t>Mingtao</w:t>
      </w:r>
      <w:proofErr w:type="spellEnd"/>
      <w:r w:rsidRPr="002A6CDE">
        <w:rPr>
          <w:color w:val="FF0000"/>
          <w:sz w:val="16"/>
          <w:szCs w:val="16"/>
        </w:rPr>
        <w:t xml:space="preserve"> and his colleagues at the National Space Science Centre in Beijing have been commissioned to find out how China can step in and try to ensure humans do not go the way of the dinosaurs. The asteroid that led to their extinction was around 10km (6 miles) wide. To change the course of a giant asteroid hurtling towards us at terrifying speeds, a lot of kinetic energy would be needed. Nuclear weapons might do the </w:t>
      </w:r>
      <w:proofErr w:type="gramStart"/>
      <w:r w:rsidRPr="002A6CDE">
        <w:rPr>
          <w:color w:val="FF0000"/>
          <w:sz w:val="16"/>
          <w:szCs w:val="16"/>
        </w:rPr>
        <w:t>job</w:t>
      </w:r>
      <w:proofErr w:type="gramEnd"/>
      <w:r w:rsidRPr="002A6CDE">
        <w:rPr>
          <w:color w:val="FF0000"/>
          <w:sz w:val="16"/>
          <w:szCs w:val="16"/>
        </w:rPr>
        <w:t xml:space="preserve"> but such a blast could break the target into several threatening chunks. In their proposal, the space </w:t>
      </w:r>
      <w:proofErr w:type="spellStart"/>
      <w:r w:rsidRPr="002A6CDE">
        <w:rPr>
          <w:color w:val="FF0000"/>
          <w:sz w:val="16"/>
          <w:szCs w:val="16"/>
        </w:rPr>
        <w:t>centre</w:t>
      </w:r>
      <w:proofErr w:type="spellEnd"/>
      <w:r w:rsidRPr="002A6CDE">
        <w:rPr>
          <w:color w:val="FF0000"/>
          <w:sz w:val="16"/>
          <w:szCs w:val="16"/>
        </w:rPr>
        <w:t xml:space="preserve"> team suggested launching 23 CZ-5 rockets from various sites across China, at the same time. The spacecraft would have to travel for almost three years to reach their target. </w:t>
      </w:r>
      <w:r w:rsidRPr="002A6CDE">
        <w:rPr>
          <w:color w:val="FF0000"/>
          <w:sz w:val="16"/>
        </w:rPr>
        <w:t xml:space="preserve">On top of each rocket would be a </w:t>
      </w:r>
      <w:r w:rsidRPr="002A6CDE">
        <w:rPr>
          <w:color w:val="FF0000"/>
          <w:highlight w:val="green"/>
          <w:u w:val="single"/>
        </w:rPr>
        <w:t>deflector</w:t>
      </w:r>
      <w:r w:rsidRPr="002A6CDE">
        <w:rPr>
          <w:color w:val="FF0000"/>
          <w:sz w:val="16"/>
        </w:rPr>
        <w:t xml:space="preserve">, a device </w:t>
      </w:r>
      <w:r w:rsidRPr="002A6CDE">
        <w:rPr>
          <w:color w:val="FF0000"/>
          <w:highlight w:val="green"/>
          <w:u w:val="single"/>
        </w:rPr>
        <w:t>designed to</w:t>
      </w:r>
      <w:r w:rsidRPr="002A6CDE">
        <w:rPr>
          <w:color w:val="FF0000"/>
          <w:u w:val="single"/>
        </w:rPr>
        <w:t xml:space="preserve"> </w:t>
      </w:r>
      <w:r w:rsidRPr="002A6CDE">
        <w:rPr>
          <w:color w:val="FF0000"/>
          <w:highlight w:val="green"/>
          <w:u w:val="single"/>
        </w:rPr>
        <w:t>avoid</w:t>
      </w:r>
      <w:r w:rsidRPr="002A6CDE">
        <w:rPr>
          <w:color w:val="FF0000"/>
          <w:u w:val="single"/>
        </w:rPr>
        <w:t xml:space="preserve"> </w:t>
      </w:r>
      <w:r w:rsidRPr="002A6CDE">
        <w:rPr>
          <w:color w:val="FF0000"/>
          <w:highlight w:val="green"/>
          <w:u w:val="single"/>
        </w:rPr>
        <w:t>breaking up</w:t>
      </w:r>
      <w:r w:rsidRPr="002A6CDE">
        <w:rPr>
          <w:color w:val="FF0000"/>
          <w:u w:val="single"/>
        </w:rPr>
        <w:t xml:space="preserve"> the </w:t>
      </w:r>
      <w:r w:rsidRPr="002A6CDE">
        <w:rPr>
          <w:color w:val="FF0000"/>
          <w:highlight w:val="green"/>
          <w:u w:val="single"/>
        </w:rPr>
        <w:t>asteroid</w:t>
      </w:r>
      <w:r w:rsidRPr="002A6CDE">
        <w:rPr>
          <w:color w:val="FF0000"/>
          <w:sz w:val="16"/>
        </w:rPr>
        <w:t xml:space="preserve">. </w:t>
      </w:r>
      <w:r w:rsidRPr="002A6CDE">
        <w:rPr>
          <w:color w:val="FF0000"/>
          <w:highlight w:val="green"/>
          <w:u w:val="single"/>
        </w:rPr>
        <w:t>Each rocket would “hit” the asteroid</w:t>
      </w:r>
      <w:r w:rsidRPr="002A6CDE">
        <w:rPr>
          <w:color w:val="FF0000"/>
          <w:sz w:val="16"/>
        </w:rPr>
        <w:t xml:space="preserve">, one after another, </w:t>
      </w:r>
      <w:r w:rsidRPr="002A6CDE">
        <w:rPr>
          <w:color w:val="FF0000"/>
          <w:highlight w:val="green"/>
          <w:u w:val="single"/>
        </w:rPr>
        <w:t>by</w:t>
      </w:r>
      <w:r w:rsidRPr="002A6CDE">
        <w:rPr>
          <w:color w:val="FF0000"/>
          <w:u w:val="single"/>
        </w:rPr>
        <w:t xml:space="preserve"> way of a </w:t>
      </w:r>
      <w:r w:rsidRPr="002A6CDE">
        <w:rPr>
          <w:color w:val="FF0000"/>
          <w:highlight w:val="green"/>
          <w:u w:val="single"/>
        </w:rPr>
        <w:t>gentle nudge</w:t>
      </w:r>
      <w:r w:rsidRPr="002A6CDE">
        <w:rPr>
          <w:color w:val="FF0000"/>
          <w:u w:val="single"/>
        </w:rPr>
        <w:t xml:space="preserve">. </w:t>
      </w:r>
      <w:r w:rsidRPr="002A6CDE">
        <w:rPr>
          <w:color w:val="FF0000"/>
          <w:sz w:val="16"/>
        </w:rPr>
        <w:t xml:space="preserve">This would only change the course of a Bennu-sized asteroid slightly, but </w:t>
      </w:r>
      <w:r w:rsidRPr="002A6CDE">
        <w:rPr>
          <w:color w:val="FF0000"/>
          <w:highlight w:val="green"/>
          <w:u w:val="single"/>
        </w:rPr>
        <w:t>enough to make it pass</w:t>
      </w:r>
      <w:r w:rsidRPr="002A6CDE">
        <w:rPr>
          <w:color w:val="FF0000"/>
          <w:u w:val="single"/>
        </w:rPr>
        <w:t xml:space="preserve"> safely </w:t>
      </w:r>
      <w:r w:rsidRPr="002A6CDE">
        <w:rPr>
          <w:color w:val="FF0000"/>
          <w:highlight w:val="green"/>
          <w:u w:val="single"/>
        </w:rPr>
        <w:t>at a distance</w:t>
      </w:r>
      <w:r w:rsidRPr="002A6CDE">
        <w:rPr>
          <w:color w:val="FF0000"/>
          <w:u w:val="single"/>
        </w:rPr>
        <w:t xml:space="preserve"> about </w:t>
      </w:r>
      <w:r w:rsidRPr="002A6CDE">
        <w:rPr>
          <w:color w:val="FF0000"/>
          <w:highlight w:val="green"/>
          <w:u w:val="single"/>
        </w:rPr>
        <w:t>1.4 times the radius of the Earth</w:t>
      </w:r>
      <w:r w:rsidRPr="002A6CDE">
        <w:rPr>
          <w:color w:val="FF0000"/>
          <w:u w:val="single"/>
        </w:rPr>
        <w:t xml:space="preserve"> </w:t>
      </w:r>
      <w:r w:rsidRPr="002A6CDE">
        <w:rPr>
          <w:color w:val="FF0000"/>
          <w:highlight w:val="green"/>
          <w:u w:val="single"/>
        </w:rPr>
        <w:t>and</w:t>
      </w:r>
      <w:r w:rsidRPr="002A6CDE">
        <w:rPr>
          <w:color w:val="FF0000"/>
          <w:u w:val="single"/>
        </w:rPr>
        <w:t xml:space="preserve"> </w:t>
      </w:r>
      <w:r w:rsidRPr="002A6CDE">
        <w:rPr>
          <w:b/>
          <w:bCs/>
          <w:color w:val="FF0000"/>
          <w:highlight w:val="green"/>
          <w:u w:val="single"/>
        </w:rPr>
        <w:t>save</w:t>
      </w:r>
      <w:r w:rsidRPr="002A6CDE">
        <w:rPr>
          <w:color w:val="FF0000"/>
          <w:u w:val="single"/>
        </w:rPr>
        <w:t xml:space="preserve"> some </w:t>
      </w:r>
      <w:r w:rsidRPr="002A6CDE">
        <w:rPr>
          <w:color w:val="FF0000"/>
          <w:highlight w:val="green"/>
          <w:u w:val="single"/>
        </w:rPr>
        <w:t>cities</w:t>
      </w:r>
      <w:r w:rsidRPr="002A6CDE">
        <w:rPr>
          <w:color w:val="FF0000"/>
          <w:u w:val="single"/>
        </w:rPr>
        <w:t xml:space="preserve"> </w:t>
      </w:r>
      <w:r w:rsidRPr="002A6CDE">
        <w:rPr>
          <w:b/>
          <w:bCs/>
          <w:color w:val="FF0000"/>
          <w:highlight w:val="green"/>
          <w:u w:val="single"/>
        </w:rPr>
        <w:t>from</w:t>
      </w:r>
      <w:r w:rsidRPr="002A6CDE">
        <w:rPr>
          <w:color w:val="FF0000"/>
          <w:u w:val="single"/>
        </w:rPr>
        <w:t xml:space="preserve"> </w:t>
      </w:r>
      <w:r w:rsidRPr="002A6CDE">
        <w:rPr>
          <w:b/>
          <w:bCs/>
          <w:color w:val="FF0000"/>
          <w:highlight w:val="green"/>
          <w:u w:val="single"/>
        </w:rPr>
        <w:t>annihilation</w:t>
      </w:r>
      <w:r w:rsidRPr="002A6CDE">
        <w:rPr>
          <w:color w:val="FF0000"/>
          <w:sz w:val="16"/>
        </w:rPr>
        <w:t xml:space="preserve">, </w:t>
      </w:r>
      <w:r w:rsidRPr="002A6CDE">
        <w:rPr>
          <w:color w:val="FF0000"/>
          <w:u w:val="single"/>
        </w:rPr>
        <w:t>according to</w:t>
      </w:r>
      <w:r w:rsidRPr="002A6CDE">
        <w:rPr>
          <w:color w:val="FF0000"/>
          <w:sz w:val="16"/>
        </w:rPr>
        <w:t xml:space="preserve"> Li’s </w:t>
      </w:r>
      <w:r w:rsidRPr="002A6CDE">
        <w:rPr>
          <w:color w:val="FF0000"/>
          <w:u w:val="single"/>
        </w:rPr>
        <w:t>calculations</w:t>
      </w:r>
      <w:r w:rsidRPr="002A6CDE">
        <w:rPr>
          <w:color w:val="FF0000"/>
          <w:sz w:val="16"/>
        </w:rPr>
        <w:t xml:space="preserve">. </w:t>
      </w:r>
      <w:r w:rsidRPr="002A6CDE">
        <w:rPr>
          <w:color w:val="FF0000"/>
          <w:sz w:val="16"/>
          <w:szCs w:val="16"/>
        </w:rPr>
        <w:t xml:space="preserve">“[It is] possible to defend against large asteroids with a nuclear-free technique within 10 years,” said Li and colleagues in a June paper published in </w:t>
      </w:r>
      <w:proofErr w:type="gramStart"/>
      <w:r w:rsidRPr="002A6CDE">
        <w:rPr>
          <w:color w:val="FF0000"/>
          <w:sz w:val="16"/>
          <w:szCs w:val="16"/>
        </w:rPr>
        <w:t>Icarus ,</w:t>
      </w:r>
      <w:proofErr w:type="gramEnd"/>
      <w:r w:rsidRPr="002A6CDE">
        <w:rPr>
          <w:color w:val="FF0000"/>
          <w:sz w:val="16"/>
          <w:szCs w:val="16"/>
        </w:rPr>
        <w:t xml:space="preserve"> an international journal for solar system studies. </w:t>
      </w:r>
      <w:r w:rsidRPr="002A6CDE">
        <w:rPr>
          <w:color w:val="FF0000"/>
          <w:sz w:val="16"/>
        </w:rPr>
        <w:t xml:space="preserve">The </w:t>
      </w:r>
      <w:r w:rsidRPr="002A6CDE">
        <w:rPr>
          <w:color w:val="FF0000"/>
          <w:highlight w:val="green"/>
          <w:u w:val="single"/>
        </w:rPr>
        <w:t>CZ-5</w:t>
      </w:r>
      <w:r w:rsidRPr="002A6CDE">
        <w:rPr>
          <w:color w:val="FF0000"/>
          <w:u w:val="single"/>
        </w:rPr>
        <w:t xml:space="preserve"> is the </w:t>
      </w:r>
      <w:r w:rsidRPr="002A6CDE">
        <w:rPr>
          <w:b/>
          <w:bCs/>
          <w:color w:val="FF0000"/>
          <w:highlight w:val="green"/>
          <w:u w:val="single"/>
        </w:rPr>
        <w:t>backbone</w:t>
      </w:r>
      <w:r w:rsidRPr="002A6CDE">
        <w:rPr>
          <w:color w:val="FF0000"/>
          <w:highlight w:val="green"/>
          <w:u w:val="single"/>
        </w:rPr>
        <w:t xml:space="preserve"> </w:t>
      </w:r>
      <w:r w:rsidRPr="002A6CDE">
        <w:rPr>
          <w:b/>
          <w:bCs/>
          <w:color w:val="FF0000"/>
          <w:highlight w:val="green"/>
          <w:u w:val="single"/>
        </w:rPr>
        <w:t>of</w:t>
      </w:r>
      <w:r w:rsidRPr="002A6CDE">
        <w:rPr>
          <w:color w:val="FF0000"/>
          <w:highlight w:val="green"/>
          <w:u w:val="single"/>
        </w:rPr>
        <w:t xml:space="preserve"> </w:t>
      </w:r>
      <w:r w:rsidRPr="002A6CDE">
        <w:rPr>
          <w:b/>
          <w:bCs/>
          <w:color w:val="FF0000"/>
          <w:highlight w:val="green"/>
          <w:u w:val="single"/>
        </w:rPr>
        <w:t>China’s</w:t>
      </w:r>
      <w:r w:rsidRPr="002A6CDE">
        <w:rPr>
          <w:color w:val="FF0000"/>
          <w:highlight w:val="green"/>
          <w:u w:val="single"/>
        </w:rPr>
        <w:t xml:space="preserve"> space </w:t>
      </w:r>
      <w:proofErr w:type="spellStart"/>
      <w:r w:rsidRPr="002A6CDE">
        <w:rPr>
          <w:b/>
          <w:bCs/>
          <w:color w:val="FF0000"/>
          <w:highlight w:val="green"/>
          <w:u w:val="single"/>
        </w:rPr>
        <w:t>programme</w:t>
      </w:r>
      <w:proofErr w:type="spellEnd"/>
      <w:r w:rsidRPr="002A6CDE">
        <w:rPr>
          <w:color w:val="FF0000"/>
          <w:sz w:val="16"/>
        </w:rPr>
        <w:t xml:space="preserve">, a more-than-handy workhorse used in space station construction and Mars exploration. The problem is its size becomes an issue during free fall back to Earth, travelling at thousands of miles an hour. </w:t>
      </w:r>
      <w:r w:rsidRPr="002A6CDE">
        <w:rPr>
          <w:color w:val="FF0000"/>
          <w:sz w:val="16"/>
          <w:szCs w:val="16"/>
        </w:rPr>
        <w:t xml:space="preserve">Western authorities including the US Space Force have said they carefully tracked each CZ-5 after each launch. In May US </w:t>
      </w:r>
      <w:proofErr w:type="spellStart"/>
      <w:r w:rsidRPr="002A6CDE">
        <w:rPr>
          <w:color w:val="FF0000"/>
          <w:sz w:val="16"/>
          <w:szCs w:val="16"/>
        </w:rPr>
        <w:t>Defence</w:t>
      </w:r>
      <w:proofErr w:type="spellEnd"/>
      <w:r w:rsidRPr="002A6CDE">
        <w:rPr>
          <w:color w:val="FF0000"/>
          <w:sz w:val="16"/>
          <w:szCs w:val="16"/>
        </w:rPr>
        <w:t xml:space="preserve"> Secretary Lloyd Austin hoped the rocket of concern at the time would “land in a place where it will not harm anyone. Hopefully in the ocean, or someplace like that.” He also said there was a need to make sure “those kinds of things” were taken into consideration when planning and conducting operations. Some Western media warned readers that the debris might hit big cities. That did not happen but led to an increased focus on China’s responsibility as a space power. In the Icarus paper Li and his colleagues said fuel not used during the rocket launch could give extra thrust during the flight towards an asteroid, and the rocket fuselage also increased the total mass of the deflector. They said existing rockets only had to undergo small modifications such as adding a few small thrusters. A similar mission proposed by researchers with Nasa and California’s Lawrence Livermore National Laboratory in 2018 would require the launch of 75 Delta IV heavy rockets, according to the two </w:t>
      </w:r>
      <w:proofErr w:type="spellStart"/>
      <w:r w:rsidRPr="002A6CDE">
        <w:rPr>
          <w:color w:val="FF0000"/>
          <w:sz w:val="16"/>
          <w:szCs w:val="16"/>
        </w:rPr>
        <w:t>organisations</w:t>
      </w:r>
      <w:proofErr w:type="spellEnd"/>
      <w:r w:rsidRPr="002A6CDE">
        <w:rPr>
          <w:color w:val="FF0000"/>
          <w:sz w:val="16"/>
          <w:szCs w:val="16"/>
        </w:rPr>
        <w:t xml:space="preserve"> and mentioned by Li. Known as HAMMER (Hypervelocity Asteroid Mitigation Mission for Emergency Response), the US plan would deliver more than 400 </w:t>
      </w:r>
      <w:proofErr w:type="spellStart"/>
      <w:r w:rsidRPr="002A6CDE">
        <w:rPr>
          <w:color w:val="FF0000"/>
          <w:sz w:val="16"/>
          <w:szCs w:val="16"/>
        </w:rPr>
        <w:t>tonnes</w:t>
      </w:r>
      <w:proofErr w:type="spellEnd"/>
      <w:r w:rsidRPr="002A6CDE">
        <w:rPr>
          <w:color w:val="FF0000"/>
          <w:sz w:val="16"/>
          <w:szCs w:val="16"/>
        </w:rPr>
        <w:t xml:space="preserve"> of deflectors, nearly twice as many as in the Chinese proposal, but with a flight time nearly a year shorter, to achieve similar results. </w:t>
      </w:r>
      <w:r w:rsidRPr="002A6CDE">
        <w:rPr>
          <w:color w:val="FF0000"/>
          <w:sz w:val="16"/>
        </w:rPr>
        <w:t xml:space="preserve">The </w:t>
      </w:r>
      <w:r w:rsidRPr="002A6CDE">
        <w:rPr>
          <w:color w:val="FF0000"/>
          <w:highlight w:val="green"/>
          <w:u w:val="single"/>
        </w:rPr>
        <w:t>US mission</w:t>
      </w:r>
      <w:r w:rsidRPr="002A6CDE">
        <w:rPr>
          <w:color w:val="FF0000"/>
          <w:sz w:val="16"/>
        </w:rPr>
        <w:t xml:space="preserve"> would be </w:t>
      </w:r>
      <w:r w:rsidRPr="002A6CDE">
        <w:rPr>
          <w:color w:val="FF0000"/>
          <w:highlight w:val="green"/>
          <w:u w:val="single"/>
        </w:rPr>
        <w:t>more expensive</w:t>
      </w:r>
      <w:r w:rsidRPr="002A6CDE">
        <w:rPr>
          <w:color w:val="FF0000"/>
          <w:sz w:val="16"/>
        </w:rPr>
        <w:t xml:space="preserve"> than the Chinese one, Li said. The </w:t>
      </w:r>
      <w:r w:rsidRPr="002A6CDE">
        <w:rPr>
          <w:color w:val="FF0000"/>
          <w:u w:val="single"/>
        </w:rPr>
        <w:t>Chinese plan also needs less preparation time</w:t>
      </w:r>
      <w:r w:rsidRPr="002A6CDE">
        <w:rPr>
          <w:color w:val="FF0000"/>
          <w:sz w:val="16"/>
        </w:rPr>
        <w:t xml:space="preserve">. While the </w:t>
      </w:r>
      <w:r w:rsidRPr="002A6CDE">
        <w:rPr>
          <w:color w:val="FF0000"/>
          <w:u w:val="single"/>
        </w:rPr>
        <w:t xml:space="preserve">American approach </w:t>
      </w:r>
      <w:r w:rsidRPr="002A6CDE">
        <w:rPr>
          <w:color w:val="FF0000"/>
          <w:highlight w:val="green"/>
          <w:u w:val="single"/>
        </w:rPr>
        <w:t>would need</w:t>
      </w:r>
      <w:r w:rsidRPr="002A6CDE">
        <w:rPr>
          <w:color w:val="FF0000"/>
          <w:u w:val="single"/>
        </w:rPr>
        <w:t xml:space="preserve"> </w:t>
      </w:r>
      <w:r w:rsidRPr="002A6CDE">
        <w:rPr>
          <w:color w:val="FF0000"/>
          <w:highlight w:val="green"/>
          <w:u w:val="single"/>
        </w:rPr>
        <w:t>to</w:t>
      </w:r>
      <w:r w:rsidRPr="002A6CDE">
        <w:rPr>
          <w:color w:val="FF0000"/>
          <w:u w:val="single"/>
        </w:rPr>
        <w:t xml:space="preserve"> </w:t>
      </w:r>
      <w:r w:rsidRPr="002A6CDE">
        <w:rPr>
          <w:color w:val="FF0000"/>
          <w:highlight w:val="green"/>
          <w:u w:val="single"/>
        </w:rPr>
        <w:t>discover</w:t>
      </w:r>
      <w:r w:rsidRPr="002A6CDE">
        <w:rPr>
          <w:color w:val="FF0000"/>
          <w:u w:val="single"/>
        </w:rPr>
        <w:t xml:space="preserve"> an </w:t>
      </w:r>
      <w:r w:rsidRPr="002A6CDE">
        <w:rPr>
          <w:color w:val="FF0000"/>
          <w:highlight w:val="green"/>
          <w:u w:val="single"/>
        </w:rPr>
        <w:t>asteroid 25 years</w:t>
      </w:r>
      <w:r w:rsidRPr="002A6CDE">
        <w:rPr>
          <w:color w:val="FF0000"/>
          <w:u w:val="single"/>
        </w:rPr>
        <w:t xml:space="preserve"> </w:t>
      </w:r>
      <w:r w:rsidRPr="002A6CDE">
        <w:rPr>
          <w:color w:val="FF0000"/>
          <w:highlight w:val="green"/>
          <w:u w:val="single"/>
        </w:rPr>
        <w:t>before</w:t>
      </w:r>
      <w:r w:rsidRPr="002A6CDE">
        <w:rPr>
          <w:color w:val="FF0000"/>
          <w:u w:val="single"/>
        </w:rPr>
        <w:t xml:space="preserve"> its potential </w:t>
      </w:r>
      <w:r w:rsidRPr="002A6CDE">
        <w:rPr>
          <w:color w:val="FF0000"/>
          <w:highlight w:val="green"/>
          <w:u w:val="single"/>
        </w:rPr>
        <w:t>collision</w:t>
      </w:r>
      <w:r w:rsidRPr="002A6CDE">
        <w:rPr>
          <w:color w:val="FF0000"/>
          <w:sz w:val="16"/>
        </w:rPr>
        <w:t xml:space="preserve"> with Earth, </w:t>
      </w:r>
      <w:r w:rsidRPr="002A6CDE">
        <w:rPr>
          <w:color w:val="FF0000"/>
          <w:highlight w:val="green"/>
          <w:u w:val="single"/>
        </w:rPr>
        <w:t>China’s</w:t>
      </w:r>
      <w:r w:rsidRPr="002A6CDE">
        <w:rPr>
          <w:color w:val="FF0000"/>
          <w:u w:val="single"/>
        </w:rPr>
        <w:t xml:space="preserve"> plan could </w:t>
      </w:r>
      <w:r w:rsidRPr="002A6CDE">
        <w:rPr>
          <w:color w:val="FF0000"/>
          <w:highlight w:val="green"/>
          <w:u w:val="single"/>
        </w:rPr>
        <w:t>cut</w:t>
      </w:r>
      <w:r w:rsidRPr="002A6CDE">
        <w:rPr>
          <w:color w:val="FF0000"/>
          <w:u w:val="single"/>
        </w:rPr>
        <w:t xml:space="preserve"> the </w:t>
      </w:r>
      <w:r w:rsidRPr="002A6CDE">
        <w:rPr>
          <w:color w:val="FF0000"/>
          <w:highlight w:val="green"/>
          <w:u w:val="single"/>
        </w:rPr>
        <w:t>lead time to just a decade</w:t>
      </w:r>
      <w:r w:rsidRPr="002A6CDE">
        <w:rPr>
          <w:color w:val="FF0000"/>
          <w:sz w:val="16"/>
        </w:rPr>
        <w:t xml:space="preserve">. Overall, the </w:t>
      </w:r>
      <w:r w:rsidRPr="002A6CDE">
        <w:rPr>
          <w:color w:val="FF0000"/>
          <w:highlight w:val="green"/>
          <w:u w:val="single"/>
        </w:rPr>
        <w:t xml:space="preserve">Chinese </w:t>
      </w:r>
      <w:r w:rsidRPr="002A6CDE">
        <w:rPr>
          <w:b/>
          <w:bCs/>
          <w:color w:val="FF0000"/>
          <w:highlight w:val="green"/>
          <w:u w:val="single"/>
        </w:rPr>
        <w:t>approach</w:t>
      </w:r>
      <w:r w:rsidRPr="002A6CDE">
        <w:rPr>
          <w:color w:val="FF0000"/>
          <w:sz w:val="16"/>
        </w:rPr>
        <w:t xml:space="preserve">, involving what is called the Assembled Kinetic Impactor, </w:t>
      </w:r>
      <w:r w:rsidRPr="002A6CDE">
        <w:rPr>
          <w:color w:val="FF0000"/>
          <w:u w:val="single"/>
        </w:rPr>
        <w:t xml:space="preserve">could </w:t>
      </w:r>
      <w:r w:rsidRPr="002A6CDE">
        <w:rPr>
          <w:b/>
          <w:bCs/>
          <w:color w:val="FF0000"/>
          <w:highlight w:val="green"/>
          <w:u w:val="single"/>
        </w:rPr>
        <w:t>greatly</w:t>
      </w:r>
      <w:r w:rsidRPr="002A6CDE">
        <w:rPr>
          <w:color w:val="FF0000"/>
          <w:highlight w:val="green"/>
          <w:u w:val="single"/>
        </w:rPr>
        <w:t xml:space="preserve"> </w:t>
      </w:r>
      <w:r w:rsidRPr="002A6CDE">
        <w:rPr>
          <w:b/>
          <w:bCs/>
          <w:color w:val="FF0000"/>
          <w:highlight w:val="green"/>
          <w:u w:val="single"/>
        </w:rPr>
        <w:t>improve</w:t>
      </w:r>
      <w:r w:rsidRPr="002A6CDE">
        <w:rPr>
          <w:color w:val="FF0000"/>
          <w:highlight w:val="green"/>
          <w:u w:val="single"/>
        </w:rPr>
        <w:t xml:space="preserve"> deflection </w:t>
      </w:r>
      <w:proofErr w:type="gramStart"/>
      <w:r w:rsidRPr="002A6CDE">
        <w:rPr>
          <w:b/>
          <w:bCs/>
          <w:color w:val="FF0000"/>
          <w:highlight w:val="green"/>
          <w:u w:val="single"/>
        </w:rPr>
        <w:t>efficiency</w:t>
      </w:r>
      <w:proofErr w:type="gramEnd"/>
      <w:r w:rsidRPr="002A6CDE">
        <w:rPr>
          <w:color w:val="FF0000"/>
          <w:highlight w:val="green"/>
          <w:u w:val="single"/>
        </w:rPr>
        <w:t xml:space="preserve"> </w:t>
      </w:r>
      <w:r w:rsidRPr="002A6CDE">
        <w:rPr>
          <w:b/>
          <w:bCs/>
          <w:color w:val="FF0000"/>
          <w:highlight w:val="green"/>
          <w:u w:val="single"/>
        </w:rPr>
        <w:t>and</w:t>
      </w:r>
      <w:r w:rsidRPr="002A6CDE">
        <w:rPr>
          <w:color w:val="FF0000"/>
          <w:highlight w:val="green"/>
          <w:u w:val="single"/>
        </w:rPr>
        <w:t xml:space="preserve"> </w:t>
      </w:r>
      <w:r w:rsidRPr="002A6CDE">
        <w:rPr>
          <w:b/>
          <w:bCs/>
          <w:color w:val="FF0000"/>
          <w:highlight w:val="green"/>
          <w:u w:val="single"/>
        </w:rPr>
        <w:t>reduce</w:t>
      </w:r>
      <w:r w:rsidRPr="002A6CDE">
        <w:rPr>
          <w:color w:val="FF0000"/>
          <w:highlight w:val="green"/>
          <w:u w:val="single"/>
        </w:rPr>
        <w:t xml:space="preserve"> both </w:t>
      </w:r>
      <w:r w:rsidRPr="002A6CDE">
        <w:rPr>
          <w:b/>
          <w:bCs/>
          <w:color w:val="FF0000"/>
          <w:highlight w:val="green"/>
          <w:u w:val="single"/>
        </w:rPr>
        <w:t>launch</w:t>
      </w:r>
      <w:r w:rsidRPr="002A6CDE">
        <w:rPr>
          <w:color w:val="FF0000"/>
          <w:highlight w:val="green"/>
          <w:u w:val="single"/>
        </w:rPr>
        <w:t xml:space="preserve"> </w:t>
      </w:r>
      <w:r w:rsidRPr="002A6CDE">
        <w:rPr>
          <w:b/>
          <w:bCs/>
          <w:color w:val="FF0000"/>
          <w:highlight w:val="green"/>
          <w:u w:val="single"/>
        </w:rPr>
        <w:t>costs</w:t>
      </w:r>
      <w:r w:rsidRPr="002A6CDE">
        <w:rPr>
          <w:color w:val="FF0000"/>
          <w:highlight w:val="green"/>
          <w:u w:val="single"/>
        </w:rPr>
        <w:t xml:space="preserve"> </w:t>
      </w:r>
      <w:r w:rsidRPr="002A6CDE">
        <w:rPr>
          <w:b/>
          <w:bCs/>
          <w:color w:val="FF0000"/>
          <w:highlight w:val="green"/>
          <w:u w:val="single"/>
        </w:rPr>
        <w:t>and</w:t>
      </w:r>
      <w:r w:rsidRPr="002A6CDE">
        <w:rPr>
          <w:color w:val="FF0000"/>
          <w:highlight w:val="green"/>
          <w:u w:val="single"/>
        </w:rPr>
        <w:t xml:space="preserve"> </w:t>
      </w:r>
      <w:r w:rsidRPr="002A6CDE">
        <w:rPr>
          <w:b/>
          <w:bCs/>
          <w:color w:val="FF0000"/>
          <w:highlight w:val="green"/>
          <w:u w:val="single"/>
        </w:rPr>
        <w:t>lead</w:t>
      </w:r>
      <w:r w:rsidRPr="002A6CDE">
        <w:rPr>
          <w:color w:val="FF0000"/>
          <w:highlight w:val="green"/>
          <w:u w:val="single"/>
        </w:rPr>
        <w:t xml:space="preserve"> </w:t>
      </w:r>
      <w:r w:rsidRPr="002A6CDE">
        <w:rPr>
          <w:b/>
          <w:bCs/>
          <w:color w:val="FF0000"/>
          <w:highlight w:val="green"/>
          <w:u w:val="single"/>
        </w:rPr>
        <w:t>time</w:t>
      </w:r>
      <w:r w:rsidRPr="002A6CDE">
        <w:rPr>
          <w:color w:val="FF0000"/>
          <w:sz w:val="16"/>
        </w:rPr>
        <w:t xml:space="preserve">, the paper said. </w:t>
      </w:r>
      <w:r w:rsidRPr="002A6CDE">
        <w:rPr>
          <w:color w:val="FF0000"/>
          <w:sz w:val="16"/>
          <w:szCs w:val="16"/>
        </w:rPr>
        <w:t xml:space="preserve">A space scientist at Beijing’s Tsinghua University said competition between China and the US would accelerate the development of space technology. “The problem is, when the doomsday threat comes, politics may override science and lots of time may be wasted on debates to decide which country should take the lead,” said the researcher, who did not want to be named because of the sensitivity of the issue. China has been challenging US dominance in space for some time. It already has a rover on Mars, is building a space station, exploring the far side of the </w:t>
      </w:r>
      <w:proofErr w:type="gramStart"/>
      <w:r w:rsidRPr="002A6CDE">
        <w:rPr>
          <w:color w:val="FF0000"/>
          <w:sz w:val="16"/>
          <w:szCs w:val="16"/>
        </w:rPr>
        <w:t>moon</w:t>
      </w:r>
      <w:proofErr w:type="gramEnd"/>
      <w:r w:rsidRPr="002A6CDE">
        <w:rPr>
          <w:color w:val="FF0000"/>
          <w:sz w:val="16"/>
          <w:szCs w:val="16"/>
        </w:rPr>
        <w:t xml:space="preserve"> and studying lunar samples recently retrieved by robots. The US launched its first asteroid </w:t>
      </w:r>
      <w:proofErr w:type="spellStart"/>
      <w:r w:rsidRPr="002A6CDE">
        <w:rPr>
          <w:color w:val="FF0000"/>
          <w:sz w:val="16"/>
          <w:szCs w:val="16"/>
        </w:rPr>
        <w:t>defence</w:t>
      </w:r>
      <w:proofErr w:type="spellEnd"/>
      <w:r w:rsidRPr="002A6CDE">
        <w:rPr>
          <w:color w:val="FF0000"/>
          <w:sz w:val="16"/>
          <w:szCs w:val="16"/>
        </w:rPr>
        <w:t xml:space="preserve"> </w:t>
      </w:r>
      <w:proofErr w:type="spellStart"/>
      <w:r w:rsidRPr="002A6CDE">
        <w:rPr>
          <w:color w:val="FF0000"/>
          <w:sz w:val="16"/>
          <w:szCs w:val="16"/>
        </w:rPr>
        <w:t>programme</w:t>
      </w:r>
      <w:proofErr w:type="spellEnd"/>
      <w:r w:rsidRPr="002A6CDE">
        <w:rPr>
          <w:color w:val="FF0000"/>
          <w:sz w:val="16"/>
          <w:szCs w:val="16"/>
        </w:rPr>
        <w:t xml:space="preserve"> decades ago. It has the only asteroid-warning radar system on Earth and one of its </w:t>
      </w:r>
      <w:proofErr w:type="gramStart"/>
      <w:r w:rsidRPr="002A6CDE">
        <w:rPr>
          <w:color w:val="FF0000"/>
          <w:sz w:val="16"/>
          <w:szCs w:val="16"/>
        </w:rPr>
        <w:t>spacecraft</w:t>
      </w:r>
      <w:proofErr w:type="gramEnd"/>
      <w:r w:rsidRPr="002A6CDE">
        <w:rPr>
          <w:color w:val="FF0000"/>
          <w:sz w:val="16"/>
          <w:szCs w:val="16"/>
        </w:rPr>
        <w:t xml:space="preserve"> is returning home after obtaining samples from Bennu, the asteroid that could hit us in about a century. In 2025 China is expected to launch its own spacecraft to retrieve asteroid samples. China is also building a planetary </w:t>
      </w:r>
      <w:proofErr w:type="spellStart"/>
      <w:r w:rsidRPr="002A6CDE">
        <w:rPr>
          <w:color w:val="FF0000"/>
          <w:sz w:val="16"/>
          <w:szCs w:val="16"/>
        </w:rPr>
        <w:t>defence</w:t>
      </w:r>
      <w:proofErr w:type="spellEnd"/>
      <w:r w:rsidRPr="002A6CDE">
        <w:rPr>
          <w:color w:val="FF0000"/>
          <w:sz w:val="16"/>
          <w:szCs w:val="16"/>
        </w:rPr>
        <w:t xml:space="preserve"> system with what will be the most powerful radar in the world, according to researchers involved in the project. It will be made up of large radio telescopes across the country and be able to track more targets than its US counterpart.</w:t>
      </w:r>
    </w:p>
    <w:p w14:paraId="3EE33245" w14:textId="77777777" w:rsidR="009603E5" w:rsidRPr="002A6CDE" w:rsidRDefault="009603E5" w:rsidP="009603E5">
      <w:pPr>
        <w:pStyle w:val="Heading4"/>
        <w:rPr>
          <w:rFonts w:asciiTheme="minorHAnsi" w:hAnsiTheme="minorHAnsi"/>
          <w:color w:val="FF0000"/>
        </w:rPr>
      </w:pPr>
      <w:r w:rsidRPr="002A6CDE">
        <w:rPr>
          <w:rFonts w:asciiTheme="minorHAnsi" w:hAnsiTheme="minorHAnsi"/>
          <w:color w:val="FF0000"/>
        </w:rPr>
        <w:t xml:space="preserve">Asteroid strikes are </w:t>
      </w:r>
      <w:r w:rsidRPr="002A6CDE">
        <w:rPr>
          <w:rFonts w:asciiTheme="minorHAnsi" w:hAnsiTheme="minorHAnsi"/>
          <w:color w:val="FF0000"/>
          <w:u w:val="single"/>
        </w:rPr>
        <w:t>likely</w:t>
      </w:r>
      <w:r w:rsidRPr="002A6CDE">
        <w:rPr>
          <w:rFonts w:asciiTheme="minorHAnsi" w:hAnsiTheme="minorHAnsi"/>
          <w:color w:val="FF0000"/>
        </w:rPr>
        <w:t xml:space="preserve"> and cause </w:t>
      </w:r>
      <w:r w:rsidRPr="002A6CDE">
        <w:rPr>
          <w:rFonts w:asciiTheme="minorHAnsi" w:hAnsiTheme="minorHAnsi"/>
          <w:color w:val="FF0000"/>
          <w:u w:val="single"/>
        </w:rPr>
        <w:t>extinction</w:t>
      </w:r>
    </w:p>
    <w:p w14:paraId="2D0C530A" w14:textId="77777777" w:rsidR="009603E5" w:rsidRPr="002A6CDE" w:rsidRDefault="009603E5" w:rsidP="009603E5">
      <w:pPr>
        <w:rPr>
          <w:rFonts w:asciiTheme="minorHAnsi" w:hAnsiTheme="minorHAnsi"/>
          <w:color w:val="FF0000"/>
        </w:rPr>
      </w:pPr>
      <w:r w:rsidRPr="002A6CDE">
        <w:rPr>
          <w:rStyle w:val="Style13ptBold"/>
          <w:color w:val="FF0000"/>
        </w:rPr>
        <w:t>Casey,</w:t>
      </w:r>
      <w:r w:rsidRPr="002A6CDE">
        <w:rPr>
          <w:rFonts w:asciiTheme="minorHAnsi" w:hAnsiTheme="minorHAnsi"/>
          <w:b/>
          <w:color w:val="FF0000"/>
        </w:rPr>
        <w:t xml:space="preserve"> </w:t>
      </w:r>
      <w:r w:rsidRPr="002A6CDE">
        <w:rPr>
          <w:color w:val="FF0000"/>
        </w:rPr>
        <w:t>6/30/</w:t>
      </w:r>
      <w:r w:rsidRPr="002A6CDE">
        <w:rPr>
          <w:rStyle w:val="Style13ptBold"/>
          <w:color w:val="FF0000"/>
        </w:rPr>
        <w:t>15</w:t>
      </w:r>
      <w:r w:rsidRPr="002A6CDE">
        <w:rPr>
          <w:rFonts w:asciiTheme="minorHAnsi" w:hAnsiTheme="minorHAnsi"/>
          <w:color w:val="FF0000"/>
        </w:rPr>
        <w:t xml:space="preserve"> – environmental, scientific, and technological reporter for CBS News (Michael, “On Asteroid Day, raising awareness that Earth could get hit again”, CBS News, </w:t>
      </w:r>
      <w:hyperlink r:id="rId10" w:history="1">
        <w:r w:rsidRPr="002A6CDE">
          <w:rPr>
            <w:rStyle w:val="Hyperlink"/>
            <w:rFonts w:asciiTheme="minorHAnsi" w:hAnsiTheme="minorHAnsi"/>
            <w:color w:val="FF0000"/>
          </w:rPr>
          <w:t>http://www.cbsnews.com/news/asteroid-day-raising-awareness-earth-could-be-hit-by-asteroids/</w:t>
        </w:r>
      </w:hyperlink>
      <w:r w:rsidRPr="002A6CDE">
        <w:rPr>
          <w:rFonts w:asciiTheme="minorHAnsi" w:hAnsiTheme="minorHAnsi"/>
          <w:color w:val="FF0000"/>
        </w:rPr>
        <w:t>, //11)</w:t>
      </w:r>
    </w:p>
    <w:p w14:paraId="4CDA7588" w14:textId="77777777" w:rsidR="009603E5" w:rsidRPr="002A6CDE" w:rsidRDefault="009603E5" w:rsidP="009603E5">
      <w:pPr>
        <w:rPr>
          <w:rFonts w:asciiTheme="minorHAnsi" w:hAnsiTheme="minorHAnsi"/>
          <w:color w:val="FF0000"/>
          <w:sz w:val="16"/>
        </w:rPr>
      </w:pPr>
      <w:r w:rsidRPr="002A6CDE">
        <w:rPr>
          <w:rFonts w:asciiTheme="minorHAnsi" w:hAnsiTheme="minorHAnsi"/>
          <w:color w:val="FF0000"/>
          <w:sz w:val="16"/>
        </w:rPr>
        <w:t>"</w:t>
      </w:r>
      <w:r w:rsidRPr="002A6CDE">
        <w:rPr>
          <w:rStyle w:val="StyleUnderline"/>
          <w:rFonts w:asciiTheme="minorHAnsi" w:hAnsiTheme="minorHAnsi"/>
          <w:color w:val="FF0000"/>
          <w:highlight w:val="green"/>
        </w:rPr>
        <w:t xml:space="preserve">Asteroids </w:t>
      </w:r>
      <w:r w:rsidRPr="002A6CDE">
        <w:rPr>
          <w:rStyle w:val="StyleUnderline"/>
          <w:rFonts w:asciiTheme="minorHAnsi" w:hAnsiTheme="minorHAnsi"/>
          <w:color w:val="FF0000"/>
        </w:rPr>
        <w:t>are the only natural disaster we know how to prevent and protecting our planet</w:t>
      </w:r>
      <w:r w:rsidRPr="002A6CDE">
        <w:rPr>
          <w:rFonts w:asciiTheme="minorHAnsi" w:hAnsiTheme="minorHAnsi"/>
          <w:color w:val="FF0000"/>
          <w:sz w:val="16"/>
        </w:rPr>
        <w:t xml:space="preserve">, families and communities is the goal of Asteroid Day," said </w:t>
      </w:r>
      <w:proofErr w:type="spellStart"/>
      <w:r w:rsidRPr="002A6CDE">
        <w:rPr>
          <w:rFonts w:asciiTheme="minorHAnsi" w:hAnsiTheme="minorHAnsi"/>
          <w:color w:val="FF0000"/>
          <w:sz w:val="16"/>
        </w:rPr>
        <w:t>Grigorij</w:t>
      </w:r>
      <w:proofErr w:type="spellEnd"/>
      <w:r w:rsidRPr="002A6CDE">
        <w:rPr>
          <w:rFonts w:asciiTheme="minorHAnsi" w:hAnsiTheme="minorHAnsi"/>
          <w:color w:val="FF0000"/>
          <w:sz w:val="16"/>
        </w:rPr>
        <w:t xml:space="preserve"> </w:t>
      </w:r>
      <w:proofErr w:type="spellStart"/>
      <w:r w:rsidRPr="002A6CDE">
        <w:rPr>
          <w:rFonts w:asciiTheme="minorHAnsi" w:hAnsiTheme="minorHAnsi"/>
          <w:color w:val="FF0000"/>
          <w:sz w:val="16"/>
        </w:rPr>
        <w:t>Richters</w:t>
      </w:r>
      <w:proofErr w:type="spellEnd"/>
      <w:r w:rsidRPr="002A6CDE">
        <w:rPr>
          <w:rFonts w:asciiTheme="minorHAnsi" w:hAnsiTheme="minorHAnsi"/>
          <w:color w:val="FF0000"/>
          <w:sz w:val="16"/>
        </w:rPr>
        <w:t xml:space="preserve">, producer of the asteroid-themed movie "51 Degrees North" and co-founder of Asteroid Day. "Asteroids teach us about the origins of life, but </w:t>
      </w:r>
      <w:r w:rsidRPr="002A6CDE">
        <w:rPr>
          <w:rStyle w:val="Emphasis"/>
          <w:rFonts w:asciiTheme="minorHAnsi" w:hAnsiTheme="minorHAnsi"/>
          <w:color w:val="FF0000"/>
        </w:rPr>
        <w:t xml:space="preserve">they also can </w:t>
      </w:r>
      <w:r w:rsidRPr="002A6CDE">
        <w:rPr>
          <w:rStyle w:val="Emphasis"/>
          <w:rFonts w:asciiTheme="minorHAnsi" w:hAnsiTheme="minorHAnsi"/>
          <w:color w:val="FF0000"/>
          <w:highlight w:val="green"/>
        </w:rPr>
        <w:t>impact the future of our species and life on Earth</w:t>
      </w:r>
      <w:r w:rsidRPr="002A6CDE">
        <w:rPr>
          <w:rFonts w:asciiTheme="minorHAnsi" w:hAnsiTheme="minorHAnsi"/>
          <w:color w:val="FF0000"/>
          <w:sz w:val="16"/>
        </w:rPr>
        <w:t xml:space="preserve">." Most of what people know about asteroids comes from movies like "Deep Impact" or "Armageddon," or because they've heard that an asteroid triggered global disasters that led to the extinction of the dinosaurs 65 million years ago. </w:t>
      </w:r>
      <w:r w:rsidRPr="002A6CDE">
        <w:rPr>
          <w:rStyle w:val="StyleUnderline"/>
          <w:rFonts w:asciiTheme="minorHAnsi" w:hAnsiTheme="minorHAnsi"/>
          <w:color w:val="FF0000"/>
        </w:rPr>
        <w:t>But asteroids are not just the stuff of science fiction or ancient history. In January, a huge asteroid passed close to Earth - within 745,000 miles</w:t>
      </w:r>
      <w:r w:rsidRPr="002A6CDE">
        <w:rPr>
          <w:rFonts w:asciiTheme="minorHAnsi" w:hAnsiTheme="minorHAnsi"/>
          <w:color w:val="FF0000"/>
          <w:sz w:val="16"/>
        </w:rPr>
        <w:t xml:space="preserve"> (1.2 million kilometers) of our planet. </w:t>
      </w:r>
      <w:r w:rsidRPr="002A6CDE">
        <w:rPr>
          <w:rStyle w:val="StyleUnderline"/>
          <w:rFonts w:asciiTheme="minorHAnsi" w:hAnsiTheme="minorHAnsi"/>
          <w:color w:val="FF0000"/>
        </w:rPr>
        <w:t xml:space="preserve">NASA said </w:t>
      </w:r>
      <w:r w:rsidRPr="002A6CDE">
        <w:rPr>
          <w:rFonts w:asciiTheme="minorHAnsi" w:hAnsiTheme="minorHAnsi"/>
          <w:color w:val="FF0000"/>
          <w:sz w:val="16"/>
        </w:rPr>
        <w:t xml:space="preserve">it was the closest any space rock is expected to come to Earth until asteroid 1999 AN10 </w:t>
      </w:r>
      <w:proofErr w:type="gramStart"/>
      <w:r w:rsidRPr="002A6CDE">
        <w:rPr>
          <w:rFonts w:asciiTheme="minorHAnsi" w:hAnsiTheme="minorHAnsi"/>
          <w:color w:val="FF0000"/>
          <w:sz w:val="16"/>
        </w:rPr>
        <w:t>flies</w:t>
      </w:r>
      <w:proofErr w:type="gramEnd"/>
      <w:r w:rsidRPr="002A6CDE">
        <w:rPr>
          <w:rFonts w:asciiTheme="minorHAnsi" w:hAnsiTheme="minorHAnsi"/>
          <w:color w:val="FF0000"/>
          <w:sz w:val="16"/>
        </w:rPr>
        <w:t xml:space="preserve"> past in 2027</w:t>
      </w:r>
      <w:r w:rsidRPr="002A6CDE">
        <w:rPr>
          <w:rStyle w:val="StyleUnderline"/>
          <w:rFonts w:asciiTheme="minorHAnsi" w:hAnsiTheme="minorHAnsi"/>
          <w:color w:val="FF0000"/>
        </w:rPr>
        <w:t xml:space="preserve">, but </w:t>
      </w:r>
      <w:r w:rsidRPr="002A6CDE">
        <w:rPr>
          <w:rStyle w:val="Emphasis"/>
          <w:rFonts w:asciiTheme="minorHAnsi" w:hAnsiTheme="minorHAnsi"/>
          <w:color w:val="FF0000"/>
        </w:rPr>
        <w:t xml:space="preserve">there could be other </w:t>
      </w:r>
      <w:r w:rsidRPr="002A6CDE">
        <w:rPr>
          <w:rStyle w:val="Emphasis"/>
          <w:rFonts w:asciiTheme="minorHAnsi" w:hAnsiTheme="minorHAnsi"/>
          <w:color w:val="FF0000"/>
          <w:highlight w:val="green"/>
        </w:rPr>
        <w:t>close calls scientists aren't expecting</w:t>
      </w:r>
      <w:r w:rsidRPr="002A6CDE">
        <w:rPr>
          <w:rStyle w:val="StyleUnderline"/>
          <w:rFonts w:asciiTheme="minorHAnsi" w:hAnsiTheme="minorHAnsi"/>
          <w:color w:val="FF0000"/>
        </w:rPr>
        <w:t xml:space="preserve">. In 2013, an </w:t>
      </w:r>
      <w:r w:rsidRPr="002A6CDE">
        <w:rPr>
          <w:rStyle w:val="StyleUnderline"/>
          <w:rFonts w:asciiTheme="minorHAnsi" w:hAnsiTheme="minorHAnsi"/>
          <w:color w:val="FF0000"/>
          <w:highlight w:val="green"/>
        </w:rPr>
        <w:t>asteroid exploded over</w:t>
      </w:r>
      <w:r w:rsidRPr="002A6CDE">
        <w:rPr>
          <w:rStyle w:val="StyleUnderline"/>
          <w:rFonts w:asciiTheme="minorHAnsi" w:hAnsiTheme="minorHAnsi"/>
          <w:color w:val="FF0000"/>
        </w:rPr>
        <w:t xml:space="preserve"> Chelyabinsk, </w:t>
      </w:r>
      <w:r w:rsidRPr="002A6CDE">
        <w:rPr>
          <w:rStyle w:val="StyleUnderline"/>
          <w:rFonts w:asciiTheme="minorHAnsi" w:hAnsiTheme="minorHAnsi"/>
          <w:color w:val="FF0000"/>
          <w:highlight w:val="green"/>
        </w:rPr>
        <w:t>Russia</w:t>
      </w:r>
      <w:r w:rsidRPr="002A6CDE">
        <w:rPr>
          <w:rStyle w:val="StyleUnderline"/>
          <w:rFonts w:asciiTheme="minorHAnsi" w:hAnsiTheme="minorHAnsi"/>
          <w:color w:val="FF0000"/>
        </w:rPr>
        <w:t xml:space="preserve"> - creating a fireball brighter than the sun and an explosion that was </w:t>
      </w:r>
      <w:r w:rsidRPr="002A6CDE">
        <w:rPr>
          <w:rStyle w:val="StyleUnderline"/>
          <w:rFonts w:asciiTheme="minorHAnsi" w:hAnsiTheme="minorHAnsi"/>
          <w:color w:val="FF0000"/>
          <w:highlight w:val="green"/>
        </w:rPr>
        <w:t>as powerful as</w:t>
      </w:r>
      <w:r w:rsidRPr="002A6CDE">
        <w:rPr>
          <w:rStyle w:val="StyleUnderline"/>
          <w:rFonts w:asciiTheme="minorHAnsi" w:hAnsiTheme="minorHAnsi"/>
          <w:color w:val="FF0000"/>
        </w:rPr>
        <w:t xml:space="preserve"> about </w:t>
      </w:r>
      <w:r w:rsidRPr="002A6CDE">
        <w:rPr>
          <w:rStyle w:val="Emphasis"/>
          <w:rFonts w:asciiTheme="minorHAnsi" w:hAnsiTheme="minorHAnsi"/>
          <w:color w:val="FF0000"/>
          <w:highlight w:val="green"/>
        </w:rPr>
        <w:t>40 Hiroshima-type bombs</w:t>
      </w:r>
      <w:r w:rsidRPr="002A6CDE">
        <w:rPr>
          <w:rStyle w:val="StyleUnderline"/>
          <w:rFonts w:asciiTheme="minorHAnsi" w:hAnsiTheme="minorHAnsi"/>
          <w:color w:val="FF0000"/>
        </w:rPr>
        <w:t xml:space="preserve">. </w:t>
      </w:r>
      <w:r w:rsidRPr="002A6CDE">
        <w:rPr>
          <w:rFonts w:asciiTheme="minorHAnsi" w:hAnsiTheme="minorHAnsi"/>
          <w:color w:val="FF0000"/>
          <w:sz w:val="16"/>
        </w:rPr>
        <w:t xml:space="preserve">NASA seems to concur that the threat </w:t>
      </w:r>
      <w:proofErr w:type="gramStart"/>
      <w:r w:rsidRPr="002A6CDE">
        <w:rPr>
          <w:rFonts w:asciiTheme="minorHAnsi" w:hAnsiTheme="minorHAnsi"/>
          <w:color w:val="FF0000"/>
          <w:sz w:val="16"/>
        </w:rPr>
        <w:t>has to</w:t>
      </w:r>
      <w:proofErr w:type="gramEnd"/>
      <w:r w:rsidRPr="002A6CDE">
        <w:rPr>
          <w:rFonts w:asciiTheme="minorHAnsi" w:hAnsiTheme="minorHAnsi"/>
          <w:color w:val="FF0000"/>
          <w:sz w:val="16"/>
        </w:rPr>
        <w:t xml:space="preserve"> be taken seriously. Earlier this month, NASA signed a deal with the National Nuclear Security Administration to </w:t>
      </w:r>
      <w:proofErr w:type="gramStart"/>
      <w:r w:rsidRPr="002A6CDE">
        <w:rPr>
          <w:rFonts w:asciiTheme="minorHAnsi" w:hAnsiTheme="minorHAnsi"/>
          <w:color w:val="FF0000"/>
          <w:sz w:val="16"/>
        </w:rPr>
        <w:t>look into</w:t>
      </w:r>
      <w:proofErr w:type="gramEnd"/>
      <w:r w:rsidRPr="002A6CDE">
        <w:rPr>
          <w:rFonts w:asciiTheme="minorHAnsi" w:hAnsiTheme="minorHAnsi"/>
          <w:color w:val="FF0000"/>
          <w:sz w:val="16"/>
        </w:rPr>
        <w:t xml:space="preserve"> the nuclear option should they discover that an asteroid was on a collision course with Earth. </w:t>
      </w:r>
      <w:r w:rsidRPr="002A6CDE">
        <w:rPr>
          <w:rStyle w:val="StyleUnderline"/>
          <w:rFonts w:asciiTheme="minorHAnsi" w:hAnsiTheme="minorHAnsi"/>
          <w:color w:val="FF0000"/>
          <w:highlight w:val="green"/>
        </w:rPr>
        <w:t>The space agency</w:t>
      </w:r>
      <w:r w:rsidRPr="002A6CDE">
        <w:rPr>
          <w:rStyle w:val="StyleUnderline"/>
          <w:rFonts w:asciiTheme="minorHAnsi" w:hAnsiTheme="minorHAnsi"/>
          <w:color w:val="FF0000"/>
        </w:rPr>
        <w:t xml:space="preserve"> currently </w:t>
      </w:r>
      <w:r w:rsidRPr="002A6CDE">
        <w:rPr>
          <w:rStyle w:val="StyleUnderline"/>
          <w:rFonts w:asciiTheme="minorHAnsi" w:hAnsiTheme="minorHAnsi"/>
          <w:color w:val="FF0000"/>
          <w:highlight w:val="green"/>
        </w:rPr>
        <w:t>only tracks about 10 percent of the 1 million asteroids</w:t>
      </w:r>
      <w:r w:rsidRPr="002A6CDE">
        <w:rPr>
          <w:rStyle w:val="StyleUnderline"/>
          <w:rFonts w:asciiTheme="minorHAnsi" w:hAnsiTheme="minorHAnsi"/>
          <w:color w:val="FF0000"/>
        </w:rPr>
        <w:t xml:space="preserve"> in our solar system </w:t>
      </w:r>
      <w:r w:rsidRPr="002A6CDE">
        <w:rPr>
          <w:rStyle w:val="StyleUnderline"/>
          <w:rFonts w:asciiTheme="minorHAnsi" w:hAnsiTheme="minorHAnsi"/>
          <w:color w:val="FF0000"/>
          <w:highlight w:val="green"/>
        </w:rPr>
        <w:t>with the potential to strike Earth</w:t>
      </w:r>
      <w:r w:rsidRPr="002A6CDE">
        <w:rPr>
          <w:rFonts w:asciiTheme="minorHAnsi" w:hAnsiTheme="minorHAnsi"/>
          <w:color w:val="FF0000"/>
          <w:sz w:val="16"/>
        </w:rPr>
        <w:t xml:space="preserve">, according to Asteroid Day.org. The European Space Agency, meanwhile, convened a meeting Tuesday with emergency response officers from Switzerland, Germany, Luxembourg, Romania, </w:t>
      </w:r>
      <w:proofErr w:type="gramStart"/>
      <w:r w:rsidRPr="002A6CDE">
        <w:rPr>
          <w:rFonts w:asciiTheme="minorHAnsi" w:hAnsiTheme="minorHAnsi"/>
          <w:color w:val="FF0000"/>
          <w:sz w:val="16"/>
        </w:rPr>
        <w:t>Sweden</w:t>
      </w:r>
      <w:proofErr w:type="gramEnd"/>
      <w:r w:rsidRPr="002A6CDE">
        <w:rPr>
          <w:rFonts w:asciiTheme="minorHAnsi" w:hAnsiTheme="minorHAnsi"/>
          <w:color w:val="FF0000"/>
          <w:sz w:val="16"/>
        </w:rPr>
        <w:t xml:space="preserve"> and the United Kingdom to discuss how to respond to the asteroid threat. "Planets can't hit us, while comet debris doesn't survive to strike our surface. But asteroids -- chunks of stone or metal -- arrive by the thousands every </w:t>
      </w:r>
      <w:proofErr w:type="gramStart"/>
      <w:r w:rsidRPr="002A6CDE">
        <w:rPr>
          <w:rFonts w:asciiTheme="minorHAnsi" w:hAnsiTheme="minorHAnsi"/>
          <w:color w:val="FF0000"/>
          <w:sz w:val="16"/>
        </w:rPr>
        <w:t>day, and</w:t>
      </w:r>
      <w:proofErr w:type="gramEnd"/>
      <w:r w:rsidRPr="002A6CDE">
        <w:rPr>
          <w:rFonts w:asciiTheme="minorHAnsi" w:hAnsiTheme="minorHAnsi"/>
          <w:color w:val="FF0000"/>
          <w:sz w:val="16"/>
        </w:rPr>
        <w:t xml:space="preserve"> are responsible for nearly all of the 50,000 catalogued meteorites," </w:t>
      </w:r>
      <w:proofErr w:type="spellStart"/>
      <w:r w:rsidRPr="002A6CDE">
        <w:rPr>
          <w:rFonts w:asciiTheme="minorHAnsi" w:hAnsiTheme="minorHAnsi"/>
          <w:color w:val="FF0000"/>
          <w:sz w:val="16"/>
        </w:rPr>
        <w:t>Slooh</w:t>
      </w:r>
      <w:proofErr w:type="spellEnd"/>
      <w:r w:rsidRPr="002A6CDE">
        <w:rPr>
          <w:rFonts w:asciiTheme="minorHAnsi" w:hAnsiTheme="minorHAnsi"/>
          <w:color w:val="FF0000"/>
          <w:sz w:val="16"/>
        </w:rPr>
        <w:t xml:space="preserve"> astronomer Bob Berman said. "The largest asteroids are fascinating to observe, while the hazardous ones need to be watched while defenses are being conceived." In December, astrophysicist Dr. Brian May (who was also a founding member and lead guitarist of the rock band Queen) joined Lord Martin Rees, UK Astronomer Royal; Bill Nye, the Science Guy; and astronauts Rusty </w:t>
      </w:r>
      <w:proofErr w:type="spellStart"/>
      <w:r w:rsidRPr="002A6CDE">
        <w:rPr>
          <w:rFonts w:asciiTheme="minorHAnsi" w:hAnsiTheme="minorHAnsi"/>
          <w:color w:val="FF0000"/>
          <w:sz w:val="16"/>
        </w:rPr>
        <w:t>Schweickart</w:t>
      </w:r>
      <w:proofErr w:type="spellEnd"/>
      <w:r w:rsidRPr="002A6CDE">
        <w:rPr>
          <w:rFonts w:asciiTheme="minorHAnsi" w:hAnsiTheme="minorHAnsi"/>
          <w:color w:val="FF0000"/>
          <w:sz w:val="16"/>
        </w:rPr>
        <w:t xml:space="preserve">, Ed Lu and Tom Jones to launch Asteroid Day. In their mission statement, they said </w:t>
      </w:r>
      <w:r w:rsidRPr="002A6CDE">
        <w:rPr>
          <w:rStyle w:val="StyleUnderline"/>
          <w:rFonts w:asciiTheme="minorHAnsi" w:hAnsiTheme="minorHAnsi"/>
          <w:color w:val="FF0000"/>
        </w:rPr>
        <w:t xml:space="preserve">their goal was </w:t>
      </w:r>
      <w:r w:rsidRPr="002A6CDE">
        <w:rPr>
          <w:rStyle w:val="Emphasis"/>
          <w:rFonts w:asciiTheme="minorHAnsi" w:hAnsiTheme="minorHAnsi"/>
          <w:color w:val="FF0000"/>
        </w:rPr>
        <w:t>nothing short of ensuring the survival</w:t>
      </w:r>
      <w:r w:rsidRPr="002A6CDE">
        <w:rPr>
          <w:rStyle w:val="StyleUnderline"/>
          <w:rFonts w:asciiTheme="minorHAnsi" w:hAnsiTheme="minorHAnsi"/>
          <w:color w:val="FF0000"/>
        </w:rPr>
        <w:t xml:space="preserve"> of future generations</w:t>
      </w:r>
      <w:r w:rsidRPr="002A6CDE">
        <w:rPr>
          <w:rFonts w:asciiTheme="minorHAnsi" w:hAnsiTheme="minorHAnsi"/>
          <w:color w:val="FF0000"/>
          <w:sz w:val="16"/>
        </w:rPr>
        <w:t>. As part of that, they also announced the 100X Declaration, which calls for a 100-fold increase in detection and monitoring of asteroids. "</w:t>
      </w:r>
      <w:r w:rsidRPr="002A6CDE">
        <w:rPr>
          <w:rStyle w:val="StyleUnderline"/>
          <w:rFonts w:asciiTheme="minorHAnsi" w:hAnsiTheme="minorHAnsi"/>
          <w:color w:val="FF0000"/>
        </w:rPr>
        <w:t xml:space="preserve">The more we learn about asteroid impacts, the clearer it becomes that </w:t>
      </w:r>
      <w:r w:rsidRPr="002A6CDE">
        <w:rPr>
          <w:rStyle w:val="StyleUnderline"/>
          <w:rFonts w:asciiTheme="minorHAnsi" w:hAnsiTheme="minorHAnsi"/>
          <w:color w:val="FF0000"/>
          <w:highlight w:val="green"/>
        </w:rPr>
        <w:t>the human race has been living on borrowed time</w:t>
      </w:r>
      <w:r w:rsidRPr="002A6CDE">
        <w:rPr>
          <w:rFonts w:asciiTheme="minorHAnsi" w:hAnsiTheme="minorHAnsi"/>
          <w:color w:val="FF0000"/>
          <w:sz w:val="16"/>
        </w:rPr>
        <w:t xml:space="preserve">," May said. "Asteroid Day and the 100X Declaration are ways for the public to contribute to bring about an awareness that </w:t>
      </w:r>
      <w:r w:rsidRPr="002A6CDE">
        <w:rPr>
          <w:rStyle w:val="Emphasis"/>
          <w:rFonts w:asciiTheme="minorHAnsi" w:hAnsiTheme="minorHAnsi"/>
          <w:color w:val="FF0000"/>
          <w:highlight w:val="green"/>
        </w:rPr>
        <w:t>we can get hit anytime</w:t>
      </w:r>
      <w:r w:rsidRPr="002A6CDE">
        <w:rPr>
          <w:rFonts w:asciiTheme="minorHAnsi" w:hAnsiTheme="minorHAnsi"/>
          <w:color w:val="FF0000"/>
          <w:sz w:val="16"/>
        </w:rPr>
        <w:t>. A city could be wiped out any time because we just don't know enough about what's out there."</w:t>
      </w:r>
    </w:p>
    <w:p w14:paraId="343945A2" w14:textId="77777777" w:rsidR="009603E5" w:rsidRPr="009603E5" w:rsidRDefault="009603E5" w:rsidP="009603E5"/>
    <w:p w14:paraId="0B50B161" w14:textId="77777777" w:rsidR="00836AA2" w:rsidRDefault="00836AA2" w:rsidP="00836AA2">
      <w:pPr>
        <w:pStyle w:val="Heading2"/>
      </w:pPr>
      <w:r>
        <w:t>Case</w:t>
      </w:r>
    </w:p>
    <w:p w14:paraId="31B18884" w14:textId="77777777" w:rsidR="00836AA2" w:rsidRDefault="00836AA2" w:rsidP="00836AA2">
      <w:pPr>
        <w:pStyle w:val="Heading3"/>
      </w:pPr>
      <w:r>
        <w:t>1NC – Debris</w:t>
      </w:r>
    </w:p>
    <w:p w14:paraId="7100FF32" w14:textId="77777777" w:rsidR="00836AA2" w:rsidRDefault="00836AA2" w:rsidP="00836AA2">
      <w:pPr>
        <w:pStyle w:val="Heading4"/>
      </w:pPr>
      <w:r>
        <w:t xml:space="preserve">McKnight is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4E4B2137" w14:textId="77777777" w:rsidR="00836AA2" w:rsidRPr="00A158DC" w:rsidRDefault="00836AA2" w:rsidP="00836AA2">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33462528" w14:textId="77777777" w:rsidR="00836AA2" w:rsidRDefault="00836AA2" w:rsidP="00836AA2">
      <w:r>
        <w:rPr>
          <w:noProof/>
        </w:rPr>
        <w:drawing>
          <wp:inline distT="0" distB="0" distL="0" distR="0" wp14:anchorId="65DF72F3" wp14:editId="4849B190">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250C31C5" w14:textId="77777777" w:rsidR="00836AA2" w:rsidRPr="00623846" w:rsidRDefault="00836AA2" w:rsidP="00836AA2">
      <w:pPr>
        <w:pStyle w:val="Heading4"/>
        <w:rPr>
          <w:rFonts w:cs="Calibri"/>
        </w:rPr>
      </w:pPr>
      <w:proofErr w:type="spellStart"/>
      <w:r>
        <w:rPr>
          <w:rFonts w:cs="Calibri"/>
        </w:rPr>
        <w:t>Starlink</w:t>
      </w:r>
      <w:proofErr w:type="spellEnd"/>
      <w:r>
        <w:rPr>
          <w:rFonts w:cs="Calibri"/>
        </w:rPr>
        <w:t xml:space="preserve"> thumps</w:t>
      </w:r>
      <w:r w:rsidRPr="00623846">
        <w:rPr>
          <w:rFonts w:cs="Calibri"/>
        </w:rPr>
        <w:t xml:space="preserve"> – </w:t>
      </w:r>
      <w:r>
        <w:rPr>
          <w:rFonts w:cs="Calibri"/>
        </w:rPr>
        <w:t xml:space="preserve">their </w:t>
      </w:r>
      <w:proofErr w:type="spellStart"/>
      <w:r>
        <w:rPr>
          <w:rFonts w:cs="Calibri"/>
        </w:rPr>
        <w:t>interntal</w:t>
      </w:r>
      <w:proofErr w:type="spellEnd"/>
      <w:r>
        <w:rPr>
          <w:rFonts w:cs="Calibri"/>
        </w:rPr>
        <w:t xml:space="preserve"> links to debris are quantity of satellites and disregard for rules of engagement which are non uq</w:t>
      </w:r>
    </w:p>
    <w:p w14:paraId="5FDE1BEB" w14:textId="77777777" w:rsidR="00836AA2" w:rsidRPr="00623846" w:rsidRDefault="00836AA2" w:rsidP="00836AA2">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66E1FFE7" w14:textId="77777777" w:rsidR="00836AA2" w:rsidRDefault="00836AA2" w:rsidP="00836AA2">
      <w:pPr>
        <w:rPr>
          <w:rStyle w:val="StyleUnderline"/>
        </w:rPr>
      </w:pPr>
      <w:r w:rsidRPr="00623846">
        <w:rPr>
          <w:rStyle w:val="StyleUnderline"/>
        </w:rPr>
        <w:t xml:space="preserve">SpaceX </w:t>
      </w:r>
      <w:proofErr w:type="spellStart"/>
      <w:r w:rsidRPr="00CB1ACB">
        <w:rPr>
          <w:rStyle w:val="StyleUnderline"/>
          <w:highlight w:val="green"/>
        </w:rPr>
        <w:t>Starlink</w:t>
      </w:r>
      <w:proofErr w:type="spellEnd"/>
      <w:r w:rsidRPr="00CB1ACB">
        <w:rPr>
          <w:rStyle w:val="StyleUnderline"/>
          <w:highlight w:val="green"/>
        </w:rPr>
        <w:t xml:space="preserve"> sat</w:t>
      </w:r>
      <w:r w:rsidRPr="00623846">
        <w:rPr>
          <w:rStyle w:val="StyleUnderline"/>
        </w:rPr>
        <w:t>ellite</w:t>
      </w:r>
      <w:r w:rsidRPr="00CB1ACB">
        <w:rPr>
          <w:rStyle w:val="StyleUnderline"/>
          <w:highlight w:val="green"/>
        </w:rPr>
        <w:t>s</w:t>
      </w:r>
      <w:r w:rsidRPr="00623846">
        <w:rPr>
          <w:rStyle w:val="StyleUnderline"/>
        </w:rPr>
        <w:t xml:space="preserve"> </w:t>
      </w:r>
      <w:r w:rsidRPr="00CB1ACB">
        <w:rPr>
          <w:rStyle w:val="StyleUnderline"/>
          <w:highlight w:val="green"/>
        </w:rPr>
        <w:t>responsible for over half of close encounters in orbit</w:t>
      </w:r>
      <w:r w:rsidRPr="00AA2746">
        <w:rPr>
          <w:sz w:val="16"/>
        </w:rPr>
        <w:t xml:space="preserve">, scientist says </w:t>
      </w: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r>
        <w:rPr>
          <w:rStyle w:val="StyleUnderline"/>
        </w:rPr>
        <w:t xml:space="preserve"> </w:t>
      </w:r>
      <w:r w:rsidRPr="00AA2746">
        <w:rPr>
          <w:sz w:val="16"/>
        </w:rPr>
        <w:t xml:space="preserve">Operators of satellite constellations are constantly forced to move their satellites because of encounters with other spacecraft and pieces of space junk. </w:t>
      </w:r>
      <w:r w:rsidRPr="00263F9F">
        <w:rPr>
          <w:rStyle w:val="StyleUnderline"/>
        </w:rPr>
        <w:t>And</w:t>
      </w:r>
      <w:r w:rsidRPr="00AA2746">
        <w:rPr>
          <w:sz w:val="16"/>
        </w:rPr>
        <w:t xml:space="preserve">, </w:t>
      </w:r>
      <w:r w:rsidRPr="00263F9F">
        <w:rPr>
          <w:rStyle w:val="StyleUnderline"/>
        </w:rPr>
        <w:t xml:space="preserve">thanks to SpaceX's </w:t>
      </w:r>
      <w:proofErr w:type="spellStart"/>
      <w:r w:rsidRPr="00263F9F">
        <w:rPr>
          <w:rStyle w:val="StyleUnderline"/>
        </w:rPr>
        <w:t>Starlink</w:t>
      </w:r>
      <w:proofErr w:type="spellEnd"/>
      <w:r w:rsidRPr="00263F9F">
        <w:rPr>
          <w:rStyle w:val="StyleUnderline"/>
        </w:rPr>
        <w:t xml:space="preserve"> satellites, the number of such dangerous approaches will continue to grow, according to estimates based on available data.</w:t>
      </w:r>
      <w:r>
        <w:rPr>
          <w:rStyle w:val="StyleUnderline"/>
        </w:rPr>
        <w:t xml:space="preserve"> </w:t>
      </w:r>
      <w:r w:rsidRPr="00263F9F">
        <w:rPr>
          <w:rStyle w:val="StyleUnderline"/>
        </w:rPr>
        <w:t xml:space="preserve">SpaceX's </w:t>
      </w:r>
      <w:proofErr w:type="spellStart"/>
      <w:r w:rsidRPr="00263F9F">
        <w:rPr>
          <w:rStyle w:val="StyleUnderline"/>
        </w:rPr>
        <w:t>Starlink</w:t>
      </w:r>
      <w:proofErr w:type="spellEnd"/>
      <w:r w:rsidRPr="00263F9F">
        <w:rPr>
          <w:rStyle w:val="StyleUnderline"/>
        </w:rPr>
        <w:t xml:space="preserve"> satellites alone are involved in about 1,600 close encounters between two spacecraft every week, that's about 50 % of all such incidents, according to Hugh Lewis, the head of the Astronautics Research Group at the University of Southampton, U.K</w:t>
      </w:r>
      <w:r w:rsidRPr="00AA2746">
        <w:rPr>
          <w:sz w:val="16"/>
        </w:rPr>
        <w:t xml:space="preserve">. These encounters include situations when two spacecraft pass within </w:t>
      </w:r>
      <w:proofErr w:type="gramStart"/>
      <w:r w:rsidRPr="00AA2746">
        <w:rPr>
          <w:sz w:val="16"/>
        </w:rPr>
        <w:t>a distance of 0.6</w:t>
      </w:r>
      <w:proofErr w:type="gramEnd"/>
      <w:r w:rsidRPr="00AA2746">
        <w:rPr>
          <w:sz w:val="16"/>
        </w:rPr>
        <w:t xml:space="preserve">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AA2746">
        <w:rPr>
          <w:sz w:val="16"/>
        </w:rPr>
        <w:t>Space )</w:t>
      </w:r>
      <w:proofErr w:type="gramEnd"/>
      <w:r w:rsidRPr="00AA2746">
        <w:rPr>
          <w:sz w:val="16"/>
        </w:rPr>
        <w:t xml:space="preserve"> database. This tool, managed by </w:t>
      </w:r>
      <w:proofErr w:type="spellStart"/>
      <w:r w:rsidRPr="00AA2746">
        <w:rPr>
          <w:sz w:val="16"/>
        </w:rPr>
        <w:t>Celestrack</w:t>
      </w:r>
      <w:proofErr w:type="spellEnd"/>
      <w:r w:rsidRPr="00AA2746">
        <w:rPr>
          <w:sz w:val="16"/>
        </w:rPr>
        <w:t xml:space="preserve">, provides information about satellite orbits and models their trajectories into the future to assess collision risk. Lewis publishes regular updates on Twitter and has seen a worrying trend in the data that reflects the fast deployment of the </w:t>
      </w:r>
      <w:proofErr w:type="spellStart"/>
      <w:r w:rsidRPr="00AA2746">
        <w:rPr>
          <w:sz w:val="16"/>
        </w:rPr>
        <w:t>Starlink</w:t>
      </w:r>
      <w:proofErr w:type="spellEnd"/>
      <w:r w:rsidRPr="00AA2746">
        <w:rPr>
          <w:sz w:val="16"/>
        </w:rPr>
        <w:t xml:space="preserve"> constellation. "I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AA2746">
        <w:rPr>
          <w:sz w:val="16"/>
        </w:rPr>
        <w:t xml:space="preserve"> to understand the burden of these </w:t>
      </w:r>
      <w:proofErr w:type="spellStart"/>
      <w:r w:rsidRPr="00AA2746">
        <w:rPr>
          <w:sz w:val="16"/>
        </w:rPr>
        <w:t>megaconstellations</w:t>
      </w:r>
      <w:proofErr w:type="spellEnd"/>
      <w:r w:rsidRPr="00AA2746">
        <w:rPr>
          <w:sz w:val="16"/>
        </w:rPr>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r>
        <w:rPr>
          <w:rStyle w:val="StyleUnderline"/>
        </w:rPr>
        <w:t xml:space="preserve"> </w:t>
      </w:r>
      <w:r w:rsidRPr="00623846">
        <w:rPr>
          <w:rStyle w:val="StyleUnderline"/>
        </w:rPr>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7233297" w14:textId="77777777" w:rsidR="00836AA2" w:rsidRPr="00593BD4" w:rsidRDefault="00836AA2" w:rsidP="00836AA2">
      <w:r w:rsidRPr="00593BD4">
        <w:rPr>
          <w:noProof/>
        </w:rPr>
        <w:drawing>
          <wp:inline distT="0" distB="0" distL="0" distR="0" wp14:anchorId="4E2DC09F" wp14:editId="4C436F66">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3"/>
                    <a:stretch>
                      <a:fillRect/>
                    </a:stretch>
                  </pic:blipFill>
                  <pic:spPr>
                    <a:xfrm>
                      <a:off x="0" y="0"/>
                      <a:ext cx="2251661" cy="1470738"/>
                    </a:xfrm>
                    <a:prstGeom prst="rect">
                      <a:avLst/>
                    </a:prstGeom>
                  </pic:spPr>
                </pic:pic>
              </a:graphicData>
            </a:graphic>
          </wp:inline>
        </w:drawing>
      </w:r>
    </w:p>
    <w:p w14:paraId="6C586D05" w14:textId="77777777" w:rsidR="00836AA2" w:rsidRPr="00623846" w:rsidRDefault="00836AA2" w:rsidP="00836AA2">
      <w:pPr>
        <w:rPr>
          <w:rStyle w:val="StyleUnderline"/>
        </w:rPr>
      </w:pPr>
      <w:r w:rsidRPr="00AA2746">
        <w:rPr>
          <w:sz w:val="16"/>
        </w:rPr>
        <w:t xml:space="preserve">A graph showing the growing number of close encounters in space involving </w:t>
      </w:r>
      <w:proofErr w:type="spellStart"/>
      <w:r w:rsidRPr="00AA2746">
        <w:rPr>
          <w:sz w:val="16"/>
        </w:rPr>
        <w:t>Starlink</w:t>
      </w:r>
      <w:proofErr w:type="spellEnd"/>
      <w:r w:rsidRPr="00AA2746">
        <w:rPr>
          <w:sz w:val="16"/>
        </w:rPr>
        <w:t xml:space="preserve"> satellites as plotted by Professor Hugh Lewis using data from the Socrates database. (Image credit: Hugh Lewis) In comparison, </w:t>
      </w:r>
      <w:proofErr w:type="spellStart"/>
      <w:r w:rsidRPr="00AA2746">
        <w:rPr>
          <w:sz w:val="16"/>
        </w:rPr>
        <w:t>Starlink's</w:t>
      </w:r>
      <w:proofErr w:type="spellEnd"/>
      <w:r w:rsidRPr="00AA2746">
        <w:rPr>
          <w:sz w:val="16"/>
        </w:rPr>
        <w:t xml:space="preserve"> competitor </w:t>
      </w:r>
      <w:proofErr w:type="spellStart"/>
      <w:r w:rsidRPr="00AA2746">
        <w:rPr>
          <w:sz w:val="16"/>
        </w:rPr>
        <w:t>OneWeb</w:t>
      </w:r>
      <w:proofErr w:type="spellEnd"/>
      <w:r w:rsidRPr="00AA2746">
        <w:rPr>
          <w:sz w:val="16"/>
        </w:rPr>
        <w:t xml:space="preserve">, currently flying over 250 satellites, is involved in 80 close passes with other operators' satellites every week, according to Lewis' data. And </w:t>
      </w:r>
      <w:r w:rsidRPr="00623846">
        <w:rPr>
          <w:rStyle w:val="StyleUnderline"/>
        </w:rPr>
        <w:t xml:space="preserve">the situation is bound to get worse. Only 1,700 satellites of an expected constellation of tens of thousands have been placed into orbit so far. </w:t>
      </w:r>
      <w:r w:rsidRPr="00CB1ACB">
        <w:rPr>
          <w:rStyle w:val="StyleUnderline"/>
          <w:highlight w:val="green"/>
        </w:rPr>
        <w:t>Once SpaceX launches all 12,000</w:t>
      </w:r>
      <w:r w:rsidRPr="00623846">
        <w:rPr>
          <w:rStyle w:val="StyleUnderline"/>
        </w:rPr>
        <w:t xml:space="preserve"> satellites </w:t>
      </w:r>
      <w:r w:rsidRPr="00CB1ACB">
        <w:rPr>
          <w:rStyle w:val="StyleUnderline"/>
          <w:highlight w:val="green"/>
        </w:rPr>
        <w:t xml:space="preserve">of its </w:t>
      </w:r>
      <w:proofErr w:type="gramStart"/>
      <w:r w:rsidRPr="00CB1ACB">
        <w:rPr>
          <w:rStyle w:val="StyleUnderline"/>
          <w:highlight w:val="green"/>
        </w:rPr>
        <w:t>first generation</w:t>
      </w:r>
      <w:proofErr w:type="gramEnd"/>
      <w:r w:rsidRPr="00623846">
        <w:rPr>
          <w:rStyle w:val="StyleUnderline"/>
        </w:rPr>
        <w:t xml:space="preserve"> constellation, </w:t>
      </w:r>
      <w:proofErr w:type="spellStart"/>
      <w:r w:rsidRPr="00CB1ACB">
        <w:rPr>
          <w:rStyle w:val="StyleUnderline"/>
          <w:highlight w:val="green"/>
        </w:rPr>
        <w:t>Starlink</w:t>
      </w:r>
      <w:proofErr w:type="spellEnd"/>
      <w:r w:rsidRPr="00623846">
        <w:rPr>
          <w:rStyle w:val="StyleUnderline"/>
        </w:rPr>
        <w:t xml:space="preserve"> satellites </w:t>
      </w:r>
      <w:r w:rsidRPr="00CB1ACB">
        <w:rPr>
          <w:rStyle w:val="StyleUnderline"/>
          <w:highlight w:val="green"/>
        </w:rPr>
        <w:t>will be involved in 90%</w:t>
      </w:r>
      <w:r w:rsidRPr="00623846">
        <w:rPr>
          <w:rStyle w:val="StyleUnderline"/>
        </w:rPr>
        <w:t xml:space="preserve"> of all close approaches, Lewis’ calculations suggest. </w:t>
      </w:r>
    </w:p>
    <w:p w14:paraId="175B526E" w14:textId="77777777" w:rsidR="00836AA2" w:rsidRPr="00623846" w:rsidRDefault="00836AA2" w:rsidP="00836AA2">
      <w:pPr>
        <w:rPr>
          <w:rStyle w:val="StyleUnderline"/>
        </w:rPr>
      </w:pPr>
      <w:r w:rsidRPr="00623846">
        <w:rPr>
          <w:b/>
          <w:noProof/>
        </w:rPr>
        <w:drawing>
          <wp:inline distT="0" distB="0" distL="0" distR="0" wp14:anchorId="52157B83" wp14:editId="1D303A2B">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4"/>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2575F1F2" w14:textId="77777777" w:rsidR="00836AA2" w:rsidRPr="00623846" w:rsidRDefault="00836AA2" w:rsidP="00836AA2">
      <w:pPr>
        <w:rPr>
          <w:rStyle w:val="StyleUnderline"/>
        </w:rPr>
      </w:pPr>
      <w:r w:rsidRPr="00AA2746">
        <w:rPr>
          <w:sz w:val="16"/>
        </w:rPr>
        <w:t xml:space="preserve">A graph showing the number of close encounters between </w:t>
      </w:r>
      <w:proofErr w:type="spellStart"/>
      <w:r w:rsidRPr="00AA2746">
        <w:rPr>
          <w:sz w:val="16"/>
        </w:rPr>
        <w:t>Starlink</w:t>
      </w:r>
      <w:proofErr w:type="spellEnd"/>
      <w:r w:rsidRPr="00AA2746">
        <w:rPr>
          <w:sz w:val="16"/>
        </w:rPr>
        <w:t xml:space="preserve"> satellites and spacecraft of other operators plotted by Professor Hugh Lewis based on data from the Socrates database. (Image credit: Hugh Lewis) The risk of collision </w:t>
      </w:r>
      <w:proofErr w:type="spellStart"/>
      <w:r w:rsidRPr="00AA2746">
        <w:rPr>
          <w:sz w:val="16"/>
        </w:rPr>
        <w:t>Siemak</w:t>
      </w:r>
      <w:proofErr w:type="spellEnd"/>
      <w:r w:rsidRPr="00AA2746">
        <w:rPr>
          <w:sz w:val="16"/>
        </w:rPr>
        <w:t xml:space="preserve"> </w:t>
      </w:r>
      <w:proofErr w:type="spellStart"/>
      <w:r w:rsidRPr="00AA2746">
        <w:rPr>
          <w:sz w:val="16"/>
        </w:rPr>
        <w:t>Hesar</w:t>
      </w:r>
      <w:proofErr w:type="spellEnd"/>
      <w:r w:rsidRPr="00AA2746">
        <w:rPr>
          <w:sz w:val="16"/>
        </w:rPr>
        <w:t xml:space="preserve">, CEO and co-founder of Boulder, Colorado, based </w:t>
      </w:r>
      <w:proofErr w:type="spellStart"/>
      <w:r w:rsidRPr="00AA2746">
        <w:rPr>
          <w:sz w:val="16"/>
        </w:rPr>
        <w:t>Kayhan</w:t>
      </w:r>
      <w:proofErr w:type="spellEnd"/>
      <w:r w:rsidRPr="00AA2746">
        <w:rPr>
          <w:sz w:val="16"/>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AA2746">
        <w:rPr>
          <w:sz w:val="16"/>
        </w:rPr>
        <w:t xml:space="preserve">, </w:t>
      </w:r>
      <w:proofErr w:type="spellStart"/>
      <w:r w:rsidRPr="00AA2746">
        <w:rPr>
          <w:sz w:val="16"/>
        </w:rPr>
        <w:t>Hesar</w:t>
      </w:r>
      <w:proofErr w:type="spellEnd"/>
      <w:r w:rsidRPr="00AA2746">
        <w:rPr>
          <w:sz w:val="16"/>
        </w:rPr>
        <w:t xml:space="preserve"> told Space.com. </w:t>
      </w:r>
      <w:proofErr w:type="spellStart"/>
      <w:r w:rsidRPr="00AA2746">
        <w:rPr>
          <w:sz w:val="16"/>
        </w:rPr>
        <w:t>Kayhan</w:t>
      </w:r>
      <w:proofErr w:type="spellEnd"/>
      <w:r w:rsidRPr="00AA2746">
        <w:rPr>
          <w:sz w:val="16"/>
        </w:rPr>
        <w:t xml:space="preserve"> Space bases their estimates on data provided by </w:t>
      </w:r>
      <w:r w:rsidRPr="00623846">
        <w:rPr>
          <w:rStyle w:val="StyleUnderline"/>
        </w:rPr>
        <w:t>the U.S. Space Surveillance Network.</w:t>
      </w:r>
      <w:r w:rsidRPr="00AA2746">
        <w:rPr>
          <w:sz w:val="16"/>
        </w:rPr>
        <w:t xml:space="preserve"> This network of radars and telescopes, managed by the U.S. Space Force, </w:t>
      </w:r>
      <w:r w:rsidRPr="00623846">
        <w:rPr>
          <w:rStyle w:val="StyleUnderline"/>
        </w:rPr>
        <w:t xml:space="preserve">closely monitors about 30,000 live and defunct satellites and pieces of </w:t>
      </w:r>
      <w:r w:rsidRPr="00CB1ACB">
        <w:rPr>
          <w:rStyle w:val="StyleUnderline"/>
          <w:highlight w:val="green"/>
        </w:rPr>
        <w:t>debris</w:t>
      </w:r>
      <w:r w:rsidRPr="00623846">
        <w:rPr>
          <w:rStyle w:val="StyleUnderline"/>
        </w:rPr>
        <w:t xml:space="preserve"> down to the size of 4 inches (10 centimeters) and provides the most accurate location data of the orbiting objects.</w:t>
      </w:r>
      <w:r>
        <w:rPr>
          <w:rStyle w:val="StyleUnderline"/>
        </w:rPr>
        <w:t xml:space="preserve"> </w:t>
      </w:r>
      <w:r w:rsidRPr="00623846">
        <w:rPr>
          <w:rStyle w:val="StyleUnderline"/>
        </w:rPr>
        <w:t xml:space="preserve">The size of this catalog </w:t>
      </w:r>
      <w:r w:rsidRPr="00CB1ACB">
        <w:rPr>
          <w:rStyle w:val="StyleUnderline"/>
          <w:highlight w:val="green"/>
        </w:rPr>
        <w:t xml:space="preserve">is expected to increase ten times </w:t>
      </w:r>
      <w:proofErr w:type="gramStart"/>
      <w:r w:rsidRPr="00CB1AC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B1ACB">
        <w:rPr>
          <w:rStyle w:val="StyleUnderline"/>
          <w:highlight w:val="green"/>
        </w:rPr>
        <w:t>due to</w:t>
      </w:r>
      <w:r w:rsidRPr="00623846">
        <w:rPr>
          <w:rStyle w:val="StyleUnderline"/>
        </w:rPr>
        <w:t xml:space="preserve"> the </w:t>
      </w:r>
      <w:r w:rsidRPr="00CB1ACB">
        <w:rPr>
          <w:rStyle w:val="StyleUnderline"/>
          <w:highlight w:val="green"/>
        </w:rPr>
        <w:t xml:space="preserve">growth of </w:t>
      </w:r>
      <w:proofErr w:type="spellStart"/>
      <w:r w:rsidRPr="00CB1AC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263F9F">
        <w:rPr>
          <w:rStyle w:val="StyleUnderline"/>
        </w:rPr>
        <w:t>mean more dangerously close encounters.</w:t>
      </w:r>
      <w:r>
        <w:rPr>
          <w:rStyle w:val="StyleUnderline"/>
        </w:rPr>
        <w:t xml:space="preserve"> </w:t>
      </w:r>
      <w:r w:rsidRPr="00AA2746">
        <w:rPr>
          <w:sz w:val="16"/>
        </w:rPr>
        <w:t xml:space="preserve">"This problem is really getting out of control," </w:t>
      </w:r>
      <w:proofErr w:type="spellStart"/>
      <w:r w:rsidRPr="00AA2746">
        <w:rPr>
          <w:sz w:val="16"/>
        </w:rPr>
        <w:t>Hesar</w:t>
      </w:r>
      <w:proofErr w:type="spellEnd"/>
      <w:r w:rsidRPr="00AA2746">
        <w:rPr>
          <w:sz w:val="16"/>
        </w:rPr>
        <w:t xml:space="preserve"> said. "</w:t>
      </w:r>
      <w:r w:rsidRPr="00263F9F">
        <w:rPr>
          <w:rStyle w:val="StyleUnderline"/>
        </w:rPr>
        <w:t xml:space="preserve">The processes that are currently in place are very manual, not scalable, and </w:t>
      </w:r>
      <w:r w:rsidRPr="00AA2746">
        <w:rPr>
          <w:rStyle w:val="StyleUnderline"/>
        </w:rPr>
        <w:t>there is not enough information sharing between parties that might be affected if a collision happens</w:t>
      </w:r>
      <w:r w:rsidRPr="00AA2746">
        <w:rPr>
          <w:sz w:val="16"/>
        </w:rPr>
        <w:t xml:space="preserve">." </w:t>
      </w:r>
      <w:proofErr w:type="spellStart"/>
      <w:r w:rsidRPr="00AA2746">
        <w:rPr>
          <w:sz w:val="16"/>
        </w:rPr>
        <w:t>Hesar</w:t>
      </w:r>
      <w:proofErr w:type="spellEnd"/>
      <w:r w:rsidRPr="00AA2746">
        <w:rPr>
          <w:sz w:val="16"/>
        </w:rPr>
        <w:t xml:space="preserve"> compared the problem to driving on a highway and not knowing that there has been an accident a few miles ahead of you</w:t>
      </w:r>
      <w:r w:rsidRPr="00AA2746">
        <w:rPr>
          <w:rStyle w:val="StyleUnderline"/>
        </w:rPr>
        <w:t xml:space="preserve">. If two spacecraft collide in orbit, the cloud of debris the crash generates would threaten other satellites travelling through the same area. </w:t>
      </w:r>
      <w:r w:rsidRPr="00AA2746">
        <w:rPr>
          <w:sz w:val="16"/>
        </w:rPr>
        <w:t xml:space="preserve">"You want to have that situational awareness for the other actors that are flying in the </w:t>
      </w:r>
      <w:proofErr w:type="spellStart"/>
      <w:r w:rsidRPr="00AA2746">
        <w:rPr>
          <w:sz w:val="16"/>
        </w:rPr>
        <w:t>neighbourhood</w:t>
      </w:r>
      <w:proofErr w:type="spellEnd"/>
      <w:r w:rsidRPr="00AA2746">
        <w:rPr>
          <w:sz w:val="16"/>
        </w:rPr>
        <w:t xml:space="preserve">," </w:t>
      </w:r>
      <w:proofErr w:type="spellStart"/>
      <w:r w:rsidRPr="00AA2746">
        <w:rPr>
          <w:sz w:val="16"/>
        </w:rPr>
        <w:t>Hesar</w:t>
      </w:r>
      <w:proofErr w:type="spellEnd"/>
      <w:r w:rsidRPr="00AA2746">
        <w:rPr>
          <w:sz w:val="16"/>
        </w:rPr>
        <w:t xml:space="preserve"> said. Bad decisions Despite the concerns, only </w:t>
      </w:r>
      <w:r w:rsidRPr="00AA2746">
        <w:rPr>
          <w:rStyle w:val="StyleUnderline"/>
        </w:rPr>
        <w:t>three confirmed orbital collisions have happened so fa</w:t>
      </w:r>
      <w:r w:rsidRPr="00AA2746">
        <w:rPr>
          <w:sz w:val="16"/>
        </w:rPr>
        <w:t xml:space="preserve">r. Earlier this week, </w:t>
      </w:r>
      <w:proofErr w:type="gramStart"/>
      <w:r w:rsidRPr="00AA2746">
        <w:rPr>
          <w:sz w:val="16"/>
        </w:rPr>
        <w:t>astrophysicist</w:t>
      </w:r>
      <w:proofErr w:type="gramEnd"/>
      <w:r w:rsidRPr="00AA2746">
        <w:rPr>
          <w:sz w:val="16"/>
        </w:rPr>
        <w:t xml:space="preserve"> and satellite tracker Jonathan McDowell, who's based at the Harvard-Smithsonian Center for Astrophysics in Cambridge, Massachusetts, found evidence in Space-Track data that the Chinese meteorological satellite </w:t>
      </w:r>
      <w:proofErr w:type="spellStart"/>
      <w:r w:rsidRPr="00AA2746">
        <w:rPr>
          <w:sz w:val="16"/>
        </w:rPr>
        <w:t>Yunhai</w:t>
      </w:r>
      <w:proofErr w:type="spellEnd"/>
      <w:r w:rsidRPr="00AA2746">
        <w:rPr>
          <w:sz w:val="16"/>
        </w:rPr>
        <w:t xml:space="preserve"> 1-02, which disintegrated in March this year, was actually hit by a piece of space debris. </w:t>
      </w:r>
      <w:r w:rsidRPr="00AA2746">
        <w:rPr>
          <w:rStyle w:val="StyleUnderline"/>
        </w:rPr>
        <w:t xml:space="preserve">The worst known space collision in history took place in February 2009 when the U.S. telecommunication satellite Iridium 33 and Russia's defunct military satellite Kosmos-2251 crashed at the altitude of 490 miles (789 </w:t>
      </w:r>
      <w:proofErr w:type="spellStart"/>
      <w:r w:rsidRPr="00AA2746">
        <w:rPr>
          <w:rStyle w:val="StyleUnderline"/>
        </w:rPr>
        <w:t>kilometres</w:t>
      </w:r>
      <w:proofErr w:type="spellEnd"/>
      <w:r w:rsidRPr="00AA2746">
        <w:rPr>
          <w:rStyle w:val="StyleUnderline"/>
        </w:rPr>
        <w:t xml:space="preserve">). The incident spawned over 1,000 pieces of debris larger than 4 inches (10 cm). Many of these fragments were then involved in further orbital incidents. </w:t>
      </w:r>
      <w:r w:rsidRPr="00AA2746">
        <w:rPr>
          <w:sz w:val="16"/>
        </w:rPr>
        <w:t xml:space="preserve">Lewis is concerned that </w:t>
      </w:r>
      <w:r w:rsidRPr="00AA2746">
        <w:rPr>
          <w:rStyle w:val="StyleUnderline"/>
        </w:rPr>
        <w:t xml:space="preserve">with the number of close passes growing, the risk of operators at some point making a wrong decision will grow as well. Avoidance maneuvers cost fuel, </w:t>
      </w:r>
      <w:proofErr w:type="gramStart"/>
      <w:r w:rsidRPr="00AA2746">
        <w:rPr>
          <w:rStyle w:val="StyleUnderline"/>
        </w:rPr>
        <w:t>time</w:t>
      </w:r>
      <w:proofErr w:type="gramEnd"/>
      <w:r w:rsidRPr="00AA2746">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 </w:t>
      </w:r>
      <w:r w:rsidRPr="00AA2746">
        <w:rPr>
          <w:sz w:val="16"/>
        </w:rPr>
        <w:t xml:space="preserve">"In a situation when you are receiving alerts on a daily basis, you can't maneuver for everything," Lewis said. </w:t>
      </w:r>
      <w:r w:rsidRPr="00AA2746">
        <w:rPr>
          <w:rStyle w:val="StyleUnderline"/>
        </w:rPr>
        <w:t xml:space="preserve">"The maneuvers use </w:t>
      </w:r>
      <w:proofErr w:type="gramStart"/>
      <w:r w:rsidRPr="00AA2746">
        <w:rPr>
          <w:rStyle w:val="StyleUnderline"/>
        </w:rPr>
        <w:t>propellant,</w:t>
      </w:r>
      <w:proofErr w:type="gramEnd"/>
      <w:r w:rsidRPr="00AA2746">
        <w:rPr>
          <w:rStyle w:val="StyleUnderline"/>
        </w:rPr>
        <w:t xml:space="preserve"> the satellite cannot provide service. So there must be some threshold. But that means you are accepting a certain amount of risk. The problem is that at some point, you are likely to make a wrong decision." </w:t>
      </w:r>
      <w:proofErr w:type="spellStart"/>
      <w:r w:rsidRPr="00AA2746">
        <w:rPr>
          <w:sz w:val="16"/>
        </w:rPr>
        <w:t>Hesar</w:t>
      </w:r>
      <w:proofErr w:type="spellEnd"/>
      <w:r w:rsidRPr="00AA2746">
        <w:rPr>
          <w:sz w:val="16"/>
        </w:rPr>
        <w:t xml:space="preserve"> said that </w:t>
      </w:r>
      <w:r w:rsidRPr="00CB1ACB">
        <w:rPr>
          <w:rStyle w:val="StyleUnderline"/>
          <w:highlight w:val="green"/>
        </w:rPr>
        <w:t>uncertainties</w:t>
      </w:r>
      <w:r w:rsidRPr="00623846">
        <w:rPr>
          <w:rStyle w:val="StyleUnderline"/>
        </w:rPr>
        <w:t xml:space="preserve"> in the positions of satellites and pieces of debris </w:t>
      </w:r>
      <w:r w:rsidRPr="00CB1ACB">
        <w:rPr>
          <w:rStyle w:val="StyleUnderline"/>
          <w:highlight w:val="green"/>
        </w:rPr>
        <w:t>are</w:t>
      </w:r>
      <w:r w:rsidRPr="00623846">
        <w:rPr>
          <w:rStyle w:val="StyleUnderline"/>
        </w:rPr>
        <w:t xml:space="preserve"> still </w:t>
      </w:r>
      <w:r w:rsidRPr="00CB1AC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B1ACB">
        <w:rPr>
          <w:rStyle w:val="StyleUnderline"/>
          <w:highlight w:val="green"/>
        </w:rPr>
        <w:t>debris</w:t>
      </w:r>
      <w:r w:rsidRPr="00623846">
        <w:rPr>
          <w:rStyle w:val="StyleUnderline"/>
        </w:rPr>
        <w:t xml:space="preserve">, the </w:t>
      </w:r>
      <w:r w:rsidRPr="00CB1ACB">
        <w:rPr>
          <w:rStyle w:val="StyleUnderline"/>
          <w:highlight w:val="green"/>
        </w:rPr>
        <w:t>uncertainty about</w:t>
      </w:r>
      <w:r w:rsidRPr="00623846">
        <w:rPr>
          <w:rStyle w:val="StyleUnderline"/>
        </w:rPr>
        <w:t xml:space="preserve"> its exact </w:t>
      </w:r>
      <w:r w:rsidRPr="00CB1ACB">
        <w:rPr>
          <w:rStyle w:val="StyleUnderline"/>
          <w:highlight w:val="green"/>
        </w:rPr>
        <w:t>position might be in</w:t>
      </w:r>
      <w:r w:rsidRPr="00623846">
        <w:rPr>
          <w:rStyle w:val="StyleUnderline"/>
        </w:rPr>
        <w:t xml:space="preserve"> the </w:t>
      </w:r>
      <w:r w:rsidRPr="00CB1ACB">
        <w:rPr>
          <w:rStyle w:val="StyleUnderline"/>
          <w:highlight w:val="green"/>
        </w:rPr>
        <w:t>order of a mile</w:t>
      </w:r>
      <w:r w:rsidRPr="00623846">
        <w:rPr>
          <w:rStyle w:val="StyleUnderline"/>
        </w:rPr>
        <w:t xml:space="preserve"> or more.</w:t>
      </w:r>
      <w:r>
        <w:rPr>
          <w:rStyle w:val="StyleUnderline"/>
        </w:rPr>
        <w:t xml:space="preserve"> </w:t>
      </w:r>
      <w:r w:rsidRPr="00AA2746">
        <w:rPr>
          <w:sz w:val="16"/>
        </w:rPr>
        <w:t xml:space="preserve">"This object can be anywhere in this bubble of multiple </w:t>
      </w:r>
      <w:proofErr w:type="spellStart"/>
      <w:r w:rsidRPr="00AA2746">
        <w:rPr>
          <w:sz w:val="16"/>
        </w:rPr>
        <w:t>kilometres</w:t>
      </w:r>
      <w:proofErr w:type="spellEnd"/>
      <w:r w:rsidRPr="00AA2746">
        <w:rPr>
          <w:sz w:val="16"/>
        </w:rPr>
        <w:t xml:space="preserve">," </w:t>
      </w:r>
      <w:proofErr w:type="spellStart"/>
      <w:r w:rsidRPr="00AA2746">
        <w:rPr>
          <w:sz w:val="16"/>
        </w:rPr>
        <w:t>Hesar</w:t>
      </w:r>
      <w:proofErr w:type="spellEnd"/>
      <w:r w:rsidRPr="00AA2746">
        <w:rPr>
          <w:sz w:val="16"/>
        </w:rPr>
        <w:t xml:space="preserve"> said. "At this point, and for the foreseeable future, avoidance is our best recourse. People that </w:t>
      </w:r>
      <w:proofErr w:type="gramStart"/>
      <w:r w:rsidRPr="00AA2746">
        <w:rPr>
          <w:sz w:val="16"/>
        </w:rPr>
        <w:t>say</w:t>
      </w:r>
      <w:proofErr w:type="gramEnd"/>
      <w:r w:rsidRPr="00AA2746">
        <w:rPr>
          <w:sz w:val="16"/>
        </w:rPr>
        <w:t xml:space="preserve"> 'I'm going to take the risk', in my humble opinion, that's an irresponsible thing to do." </w:t>
      </w:r>
      <w:proofErr w:type="spellStart"/>
      <w:r w:rsidRPr="00AA2746">
        <w:rPr>
          <w:sz w:val="16"/>
        </w:rPr>
        <w:t>Starlink</w:t>
      </w:r>
      <w:proofErr w:type="spellEnd"/>
      <w:r w:rsidRPr="00AA2746">
        <w:rPr>
          <w:sz w:val="16"/>
        </w:rPr>
        <w:t xml:space="preserve"> monopoly Lewis is concerned about the growing influence of a single actor — </w:t>
      </w:r>
      <w:proofErr w:type="spellStart"/>
      <w:r w:rsidRPr="00AA2746">
        <w:rPr>
          <w:sz w:val="16"/>
        </w:rPr>
        <w:t>Starlink</w:t>
      </w:r>
      <w:proofErr w:type="spellEnd"/>
      <w:r w:rsidRPr="00AA2746">
        <w:rPr>
          <w:sz w:val="16"/>
        </w:rPr>
        <w:t xml:space="preserve"> — on the safety of orbital operations. Especially, he says, as the spaceflight company has entered the satellite operations world only recently. "We place trust in a single company, to do the right thing," Lewis said. "</w:t>
      </w:r>
      <w:r w:rsidRPr="00623846">
        <w:rPr>
          <w:rStyle w:val="StyleUnderline"/>
        </w:rPr>
        <w:t xml:space="preserve">We </w:t>
      </w:r>
      <w:r w:rsidRPr="00AA2746">
        <w:rPr>
          <w:rStyle w:val="StyleUnderline"/>
        </w:rPr>
        <w:t xml:space="preserve">are in a situation where most of the maneuvers we see will involve </w:t>
      </w:r>
      <w:proofErr w:type="spellStart"/>
      <w:r w:rsidRPr="00AA2746">
        <w:rPr>
          <w:rStyle w:val="StyleUnderline"/>
        </w:rPr>
        <w:t>Starlink</w:t>
      </w:r>
      <w:proofErr w:type="spellEnd"/>
      <w:r w:rsidRPr="00AA2746">
        <w:rPr>
          <w:rStyle w:val="StyleUnderline"/>
        </w:rPr>
        <w:t xml:space="preserve">. They were a launch provider before, now they are the world's biggest satellite operator, but they have only been doing that for two years so there is a certain amount of inexperience." SpaceX relies on an autonomous collision avoidance system to keep its fleet away from </w:t>
      </w:r>
      <w:proofErr w:type="gramStart"/>
      <w:r w:rsidRPr="00AA2746">
        <w:rPr>
          <w:rStyle w:val="StyleUnderline"/>
        </w:rPr>
        <w:t>other</w:t>
      </w:r>
      <w:proofErr w:type="gramEnd"/>
      <w:r w:rsidRPr="00AA2746">
        <w:rPr>
          <w:rStyle w:val="StyleUnderline"/>
        </w:rPr>
        <w:t xml:space="preserve"> spacecraft. That, however, could sometimes introduce further problems.</w:t>
      </w:r>
      <w:r w:rsidRPr="00AA2746">
        <w:rPr>
          <w:sz w:val="16"/>
        </w:rPr>
        <w:t xml:space="preserve"> The automatic orbital adjustments change the forecasted trajectory and therefore make collision predictions more complicated, according to Lewis. </w:t>
      </w:r>
      <w:r w:rsidRPr="00AA2746">
        <w:rPr>
          <w:rStyle w:val="StyleUnderline"/>
        </w:rPr>
        <w:t>"</w:t>
      </w:r>
      <w:proofErr w:type="spellStart"/>
      <w:r w:rsidRPr="00AA2746">
        <w:rPr>
          <w:rStyle w:val="StyleUnderline"/>
        </w:rPr>
        <w:t>Starlink</w:t>
      </w:r>
      <w:proofErr w:type="spellEnd"/>
      <w:r w:rsidRPr="00AA2746">
        <w:rPr>
          <w:rStyle w:val="StyleUnderline"/>
        </w:rPr>
        <w:t xml:space="preserve"> doesn't publicize all the maneuvers that they're making, but it is believed that they are making a lot of small corrections and adjustments all the</w:t>
      </w:r>
      <w:r w:rsidRPr="00623846">
        <w:rPr>
          <w:rStyle w:val="StyleUnderline"/>
        </w:rPr>
        <w:t xml:space="preserve"> time,</w:t>
      </w:r>
      <w:r w:rsidRPr="00AA2746">
        <w:rPr>
          <w:sz w:val="16"/>
        </w:rPr>
        <w:t>" Lewis said. "</w:t>
      </w:r>
      <w:r w:rsidRPr="00623846">
        <w:rPr>
          <w:rStyle w:val="StyleUnderline"/>
        </w:rPr>
        <w:t>But that causes problems for everybody else because no one knows where the satellite is going to be and what it is going to do in the next few days."</w:t>
      </w:r>
    </w:p>
    <w:p w14:paraId="0FABB8C0" w14:textId="77777777" w:rsidR="00836AA2" w:rsidRPr="00AA2746" w:rsidRDefault="00836AA2" w:rsidP="00836AA2"/>
    <w:p w14:paraId="49DB4683" w14:textId="77777777" w:rsidR="00836AA2" w:rsidRDefault="00836AA2" w:rsidP="00836AA2">
      <w:pPr>
        <w:pStyle w:val="Heading3"/>
      </w:pPr>
      <w:r>
        <w:t>1NC – Hegemony</w:t>
      </w:r>
    </w:p>
    <w:p w14:paraId="7C2CE23B" w14:textId="77777777" w:rsidR="00836AA2" w:rsidRDefault="00836AA2" w:rsidP="00836AA2">
      <w:pPr>
        <w:pStyle w:val="Heading4"/>
      </w:pPr>
      <w:r>
        <w:t xml:space="preserve">Empirics go neg – most qualified studies disprove hegemonic stability theories. </w:t>
      </w:r>
    </w:p>
    <w:p w14:paraId="60EFFF0C" w14:textId="77777777" w:rsidR="00836AA2" w:rsidRPr="00B3303E" w:rsidRDefault="00836AA2" w:rsidP="00836AA2">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721854E2" w14:textId="77777777" w:rsidR="00836AA2" w:rsidRDefault="00836AA2" w:rsidP="00836AA2">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CB1ACB">
        <w:rPr>
          <w:rStyle w:val="Emphasis"/>
          <w:highlight w:val="green"/>
        </w:rPr>
        <w:t>equally plausible explanations exist for stability</w:t>
      </w:r>
      <w:r w:rsidRPr="00B3303E">
        <w:rPr>
          <w:rStyle w:val="Emphasis"/>
        </w:rPr>
        <w:t xml:space="preserve"> in the first world, </w:t>
      </w:r>
      <w:r w:rsidRPr="00CB1ACB">
        <w:rPr>
          <w:rStyle w:val="Emphasis"/>
          <w:highlight w:val="green"/>
        </w:rPr>
        <w:t>including</w:t>
      </w:r>
      <w:r w:rsidRPr="00B3303E">
        <w:rPr>
          <w:rStyle w:val="Emphasis"/>
        </w:rPr>
        <w:t xml:space="preserve"> the presence of a </w:t>
      </w:r>
      <w:r w:rsidRPr="00CB1ACB">
        <w:rPr>
          <w:rStyle w:val="Emphasis"/>
          <w:highlight w:val="green"/>
        </w:rPr>
        <w:t>common enemy</w:t>
      </w:r>
      <w:r w:rsidRPr="00F46D67">
        <w:rPr>
          <w:rStyle w:val="Emphasis"/>
        </w:rPr>
        <w:t xml:space="preserve">, democracy, economic </w:t>
      </w:r>
      <w:r w:rsidRPr="00CB1ACB">
        <w:rPr>
          <w:rStyle w:val="Emphasis"/>
          <w:highlight w:val="green"/>
        </w:rPr>
        <w:t>interdependence</w:t>
      </w:r>
      <w:r w:rsidRPr="00F46D67">
        <w:rPr>
          <w:rStyle w:val="Emphasis"/>
        </w:rPr>
        <w:t xml:space="preserve">, general </w:t>
      </w:r>
      <w:r w:rsidRPr="00CB1ACB">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CB1ACB">
        <w:rPr>
          <w:b/>
          <w:highlight w:val="green"/>
          <w:u w:val="single"/>
        </w:rPr>
        <w:t>whether or not</w:t>
      </w:r>
      <w:proofErr w:type="gramEnd"/>
      <w:r w:rsidRPr="00CB1ACB">
        <w:rPr>
          <w:b/>
          <w:highlight w:val="green"/>
          <w:u w:val="single"/>
        </w:rPr>
        <w:t xml:space="preserve"> this was due to US action is</w:t>
      </w:r>
      <w:r w:rsidRPr="00B3303E">
        <w:rPr>
          <w:b/>
          <w:u w:val="single"/>
        </w:rPr>
        <w:t xml:space="preserve"> again </w:t>
      </w:r>
      <w:r w:rsidRPr="00CB1ACB">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CB1ACB">
        <w:rPr>
          <w:highlight w:val="green"/>
          <w:u w:val="single"/>
        </w:rPr>
        <w:t>There is less US intervention in</w:t>
      </w:r>
      <w:r w:rsidRPr="00B3303E">
        <w:rPr>
          <w:u w:val="single"/>
        </w:rPr>
        <w:t xml:space="preserve"> the political and military affairs of </w:t>
      </w:r>
      <w:r w:rsidRPr="00CB1ACB">
        <w:rPr>
          <w:highlight w:val="green"/>
          <w:u w:val="single"/>
        </w:rPr>
        <w:t>Latin America</w:t>
      </w:r>
      <w:r w:rsidRPr="00B3303E">
        <w:rPr>
          <w:u w:val="single"/>
        </w:rPr>
        <w:t xml:space="preserve"> compared to any time in the twentieth century, for instance, </w:t>
      </w:r>
      <w:proofErr w:type="gramStart"/>
      <w:r w:rsidRPr="00CB1ACB">
        <w:rPr>
          <w:highlight w:val="green"/>
          <w:u w:val="single"/>
        </w:rPr>
        <w:t>and also</w:t>
      </w:r>
      <w:proofErr w:type="gramEnd"/>
      <w:r w:rsidRPr="00CB1ACB">
        <w:rPr>
          <w:highlight w:val="green"/>
          <w:u w:val="single"/>
        </w:rPr>
        <w:t xml:space="preserve"> less conflict. Warfare in Africa is</w:t>
      </w:r>
      <w:r w:rsidRPr="00B3303E">
        <w:rPr>
          <w:u w:val="single"/>
        </w:rPr>
        <w:t xml:space="preserve"> at an all-time </w:t>
      </w:r>
      <w:r w:rsidRPr="00CB1ACB">
        <w:rPr>
          <w:highlight w:val="green"/>
          <w:u w:val="single"/>
        </w:rPr>
        <w:t>low, as is</w:t>
      </w:r>
      <w:r w:rsidRPr="00B3303E">
        <w:rPr>
          <w:u w:val="single"/>
        </w:rPr>
        <w:t xml:space="preserve"> relative </w:t>
      </w:r>
      <w:r w:rsidRPr="00CB1ACB">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CB1ACB">
        <w:rPr>
          <w:b/>
          <w:highlight w:val="green"/>
          <w:u w:val="single"/>
        </w:rPr>
        <w:t>peace</w:t>
      </w:r>
      <w:r w:rsidRPr="00B3303E">
        <w:rPr>
          <w:b/>
          <w:u w:val="single"/>
        </w:rPr>
        <w:t xml:space="preserve"> and </w:t>
      </w:r>
      <w:r w:rsidRPr="00F46D67">
        <w:rPr>
          <w:b/>
          <w:u w:val="single"/>
        </w:rPr>
        <w:t xml:space="preserve">stability </w:t>
      </w:r>
      <w:r w:rsidRPr="00CB1ACB">
        <w:rPr>
          <w:b/>
          <w:highlight w:val="green"/>
          <w:u w:val="single"/>
        </w:rPr>
        <w:t>exist where there is</w:t>
      </w:r>
      <w:r w:rsidRPr="00B3303E">
        <w:rPr>
          <w:b/>
          <w:u w:val="single"/>
        </w:rPr>
        <w:t xml:space="preserve"> US active </w:t>
      </w:r>
      <w:r w:rsidRPr="00CB1ACB">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CB1ACB">
        <w:rPr>
          <w:b/>
          <w:highlight w:val="green"/>
          <w:u w:val="single"/>
        </w:rPr>
        <w:t>US</w:t>
      </w:r>
      <w:r w:rsidRPr="00F46D67">
        <w:rPr>
          <w:b/>
          <w:u w:val="single"/>
        </w:rPr>
        <w:t xml:space="preserve"> interest</w:t>
      </w:r>
      <w:r w:rsidRPr="00B3303E">
        <w:rPr>
          <w:b/>
          <w:u w:val="single"/>
        </w:rPr>
        <w:t xml:space="preserve"> and </w:t>
      </w:r>
      <w:r w:rsidRPr="00CB1ACB">
        <w:rPr>
          <w:b/>
          <w:highlight w:val="green"/>
          <w:u w:val="single"/>
        </w:rPr>
        <w:t>activity has made the</w:t>
      </w:r>
      <w:r w:rsidRPr="00B3303E">
        <w:rPr>
          <w:b/>
          <w:u w:val="single"/>
        </w:rPr>
        <w:t xml:space="preserve"> security </w:t>
      </w:r>
      <w:r w:rsidRPr="00CB1ACB">
        <w:rPr>
          <w:b/>
          <w:highlight w:val="green"/>
          <w:u w:val="single"/>
        </w:rPr>
        <w:t>situation in the</w:t>
      </w:r>
      <w:r w:rsidRPr="00B3303E">
        <w:rPr>
          <w:b/>
          <w:u w:val="single"/>
        </w:rPr>
        <w:t xml:space="preserve"> Persian Gulf and broader </w:t>
      </w:r>
      <w:r w:rsidRPr="00CB1ACB">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CB1ACB">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CB1ACB">
        <w:rPr>
          <w:rStyle w:val="Emphasis"/>
          <w:highlight w:val="green"/>
        </w:rPr>
        <w:t>intervention choices have</w:t>
      </w:r>
      <w:r w:rsidRPr="00B3303E">
        <w:rPr>
          <w:rStyle w:val="Emphasis"/>
        </w:rPr>
        <w:t xml:space="preserve"> at best </w:t>
      </w:r>
      <w:r w:rsidRPr="00CB1ACB">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CB1ACB">
        <w:rPr>
          <w:rStyle w:val="Emphasis"/>
          <w:highlight w:val="green"/>
        </w:rPr>
        <w:t>It seems hard to make the case that</w:t>
      </w:r>
      <w:r w:rsidRPr="00B3303E">
        <w:rPr>
          <w:rStyle w:val="Emphasis"/>
        </w:rPr>
        <w:t xml:space="preserve"> the relative </w:t>
      </w:r>
      <w:r w:rsidRPr="00CB1ACB">
        <w:rPr>
          <w:rStyle w:val="Emphasis"/>
          <w:highlight w:val="green"/>
        </w:rPr>
        <w:t>peace</w:t>
      </w:r>
      <w:r w:rsidRPr="00B3303E">
        <w:rPr>
          <w:rStyle w:val="Emphasis"/>
        </w:rPr>
        <w:t xml:space="preserve"> that has descended on so many regions </w:t>
      </w:r>
      <w:r w:rsidRPr="00CB1ACB">
        <w:rPr>
          <w:rStyle w:val="Emphasis"/>
          <w:highlight w:val="green"/>
        </w:rPr>
        <w:t>is primarily due to the</w:t>
      </w:r>
      <w:r w:rsidRPr="00B3303E">
        <w:rPr>
          <w:rStyle w:val="Emphasis"/>
        </w:rPr>
        <w:t xml:space="preserve"> kind of heavy hand of the neoconservative </w:t>
      </w:r>
      <w:r w:rsidRPr="00CB1ACB">
        <w:rPr>
          <w:rStyle w:val="Emphasis"/>
          <w:highlight w:val="green"/>
        </w:rPr>
        <w:t>leviathan, or its</w:t>
      </w:r>
      <w:r w:rsidRPr="00B3303E">
        <w:rPr>
          <w:rStyle w:val="Emphasis"/>
        </w:rPr>
        <w:t xml:space="preserve"> lighter, </w:t>
      </w:r>
      <w:r w:rsidRPr="00CB1ACB">
        <w:rPr>
          <w:rStyle w:val="Emphasis"/>
          <w:highlight w:val="green"/>
        </w:rPr>
        <w:t>more liberal cousin</w:t>
      </w:r>
      <w:r w:rsidRPr="00B3303E">
        <w:rPr>
          <w:rStyle w:val="Emphasis"/>
        </w:rPr>
        <w:t>.</w:t>
      </w:r>
      <w:r w:rsidRPr="005A251B">
        <w:rPr>
          <w:sz w:val="16"/>
        </w:rPr>
        <w:t xml:space="preserve"> Something else appears to be at work.</w:t>
      </w:r>
    </w:p>
    <w:p w14:paraId="2A7D6707" w14:textId="77777777" w:rsidR="00836AA2" w:rsidRPr="00DF3FA6" w:rsidRDefault="00836AA2" w:rsidP="00836AA2"/>
    <w:p w14:paraId="27E63403" w14:textId="77777777" w:rsidR="00836AA2" w:rsidRPr="00AE5684" w:rsidRDefault="00836AA2" w:rsidP="00836AA2">
      <w:pPr>
        <w:pStyle w:val="Heading4"/>
      </w:pPr>
      <w:r>
        <w:t>China’s not evil</w:t>
      </w:r>
    </w:p>
    <w:p w14:paraId="456620F8" w14:textId="77777777" w:rsidR="00836AA2" w:rsidRPr="00640B55" w:rsidRDefault="00836AA2" w:rsidP="00836AA2">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14:paraId="7A0BA7AD" w14:textId="77777777" w:rsidR="00836AA2" w:rsidRDefault="00836AA2" w:rsidP="00836AA2">
      <w:pPr>
        <w:spacing w:line="240" w:lineRule="auto"/>
        <w:contextualSpacing/>
        <w:rPr>
          <w:sz w:val="16"/>
        </w:rPr>
      </w:pPr>
    </w:p>
    <w:p w14:paraId="2C2C9308" w14:textId="77777777" w:rsidR="00836AA2" w:rsidRPr="00B21DB8" w:rsidRDefault="00836AA2" w:rsidP="00836AA2">
      <w:pPr>
        <w:spacing w:line="240" w:lineRule="auto"/>
        <w:contextualSpacing/>
        <w:rPr>
          <w:sz w:val="16"/>
        </w:rPr>
      </w:pPr>
      <w:r>
        <w:t xml:space="preserve">China </w:t>
      </w:r>
      <w:r w:rsidRPr="00AA2746">
        <w:rPr>
          <w:sz w:val="16"/>
        </w:rPr>
        <w:t>America’s</w:t>
      </w:r>
      <w:r w:rsidRPr="00B21DB8">
        <w:rPr>
          <w:rStyle w:val="StyleUnderline"/>
        </w:rPr>
        <w:t xml:space="preserve"> post-Cold War China threat narrative has evolved</w:t>
      </w:r>
      <w:r w:rsidRPr="00AA2746">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AA2746">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4511650F" w14:textId="77777777" w:rsidR="00836AA2" w:rsidRDefault="00836AA2" w:rsidP="00836AA2">
      <w:pPr>
        <w:spacing w:line="240" w:lineRule="auto"/>
        <w:contextualSpacing/>
      </w:pPr>
      <w:r>
        <w:rPr>
          <w:noProof/>
        </w:rPr>
        <w:drawing>
          <wp:inline distT="0" distB="0" distL="0" distR="0" wp14:anchorId="5E343479" wp14:editId="13CDF049">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475ED168" w14:textId="77777777" w:rsidR="00836AA2" w:rsidRDefault="00836AA2" w:rsidP="00836AA2">
      <w:pPr>
        <w:spacing w:line="240" w:lineRule="auto"/>
        <w:contextualSpacing/>
      </w:pPr>
    </w:p>
    <w:p w14:paraId="1B945E45" w14:textId="77777777" w:rsidR="00836AA2" w:rsidRPr="00B21DB8" w:rsidRDefault="00836AA2" w:rsidP="00836AA2">
      <w:pPr>
        <w:spacing w:line="240" w:lineRule="auto"/>
        <w:contextualSpacing/>
        <w:rPr>
          <w:sz w:val="16"/>
          <w:szCs w:val="16"/>
        </w:rPr>
      </w:pPr>
      <w:r w:rsidRPr="00B21DB8">
        <w:rPr>
          <w:sz w:val="16"/>
          <w:szCs w:val="16"/>
        </w:rPr>
        <w:t>threat narrative notably intensified, indicating that Chinese actions helped to significantly drive it.</w:t>
      </w:r>
    </w:p>
    <w:p w14:paraId="25F14E97" w14:textId="77777777" w:rsidR="00836AA2" w:rsidRPr="00B21DB8" w:rsidRDefault="00836AA2" w:rsidP="00836AA2">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14:paraId="3560C24F" w14:textId="77777777" w:rsidR="00836AA2" w:rsidRPr="00B21DB8" w:rsidRDefault="00836AA2" w:rsidP="00836AA2">
      <w:pPr>
        <w:spacing w:line="240" w:lineRule="auto"/>
        <w:contextualSpacing/>
        <w:rPr>
          <w:sz w:val="16"/>
        </w:rPr>
      </w:pPr>
      <w:r w:rsidRPr="00CB1ACB">
        <w:rPr>
          <w:rStyle w:val="StyleUnderline"/>
          <w:highlight w:val="green"/>
        </w:rPr>
        <w:t>A significant intensification of the</w:t>
      </w:r>
      <w:r w:rsidRPr="00B21DB8">
        <w:rPr>
          <w:rStyle w:val="StyleUnderline"/>
        </w:rPr>
        <w:t xml:space="preserve"> China threat </w:t>
      </w:r>
      <w:r w:rsidRPr="00CB1ACB">
        <w:rPr>
          <w:rStyle w:val="StyleUnderline"/>
          <w:highlight w:val="green"/>
        </w:rPr>
        <w:t xml:space="preserve">narrative accompanied the </w:t>
      </w:r>
      <w:r w:rsidRPr="007127CE">
        <w:rPr>
          <w:rStyle w:val="StyleUnderline"/>
        </w:rPr>
        <w:t xml:space="preserve">Third Taiwan </w:t>
      </w:r>
      <w:r w:rsidRPr="00CB1ACB">
        <w:rPr>
          <w:rStyle w:val="StyleUnderline"/>
          <w:highlight w:val="green"/>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in the testimony nor were its concerns over Taiwan given any legitimacy. </w:t>
      </w:r>
      <w:r w:rsidRPr="00B21DB8">
        <w:rPr>
          <w:rStyle w:val="StyleUnderline"/>
        </w:rPr>
        <w:t xml:space="preserve">This narrative direction </w:t>
      </w:r>
      <w:r w:rsidRPr="00CB1ACB">
        <w:rPr>
          <w:rStyle w:val="StyleUnderline"/>
          <w:highlight w:val="green"/>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.105-201 1997, 16). The implication of this testimony was that the success of America’s policy of engagement with China was ultimately dependent upon Chinese intentions and not American policy.</w:t>
      </w:r>
    </w:p>
    <w:p w14:paraId="5C0B272A" w14:textId="77777777" w:rsidR="00836AA2" w:rsidRPr="00B21DB8" w:rsidRDefault="00836AA2" w:rsidP="00836AA2">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14:paraId="32EA67A0" w14:textId="77777777" w:rsidR="00836AA2" w:rsidRDefault="00836AA2" w:rsidP="00836AA2">
      <w:pPr>
        <w:spacing w:line="240" w:lineRule="auto"/>
        <w:contextualSpacing/>
      </w:pPr>
      <w:r>
        <w:rPr>
          <w:noProof/>
        </w:rPr>
        <w:drawing>
          <wp:inline distT="0" distB="0" distL="0" distR="0" wp14:anchorId="5E87CA54" wp14:editId="1A69DFFF">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65963825" w14:textId="77777777" w:rsidR="00836AA2" w:rsidRPr="00B21DB8" w:rsidRDefault="00836AA2" w:rsidP="00836AA2">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4EF4C72C" w14:textId="77777777" w:rsidR="00836AA2" w:rsidRPr="007127CE" w:rsidRDefault="00836AA2" w:rsidP="00836AA2">
      <w:pPr>
        <w:spacing w:line="240" w:lineRule="auto"/>
        <w:contextualSpacing/>
        <w:rPr>
          <w:rStyle w:val="Emphasis"/>
        </w:rPr>
      </w:pPr>
      <w:r w:rsidRPr="00CB1ACB">
        <w:rPr>
          <w:rStyle w:val="StyleUnderline"/>
          <w:highlight w:val="green"/>
        </w:rPr>
        <w:t>This narrative</w:t>
      </w:r>
      <w:r w:rsidRPr="00B21DB8">
        <w:rPr>
          <w:rStyle w:val="StyleUnderline"/>
        </w:rPr>
        <w:t xml:space="preserve"> was </w:t>
      </w:r>
      <w:r w:rsidRPr="007127CE">
        <w:rPr>
          <w:rStyle w:val="StyleUnderline"/>
        </w:rPr>
        <w:t xml:space="preserve">also connected to one which </w:t>
      </w:r>
      <w:r w:rsidRPr="00CB1ACB">
        <w:rPr>
          <w:rStyle w:val="StyleUnderline"/>
          <w:highlight w:val="green"/>
        </w:rPr>
        <w:t>described China as</w:t>
      </w:r>
      <w:r w:rsidRPr="00B21DB8">
        <w:rPr>
          <w:rStyle w:val="StyleUnderline"/>
        </w:rPr>
        <w:t xml:space="preserve"> a </w:t>
      </w:r>
      <w:r w:rsidRPr="00CB1ACB">
        <w:rPr>
          <w:rStyle w:val="StyleUnderline"/>
          <w:highlight w:val="green"/>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CB1ACB">
        <w:rPr>
          <w:rStyle w:val="StyleUnderline"/>
          <w:highlight w:val="green"/>
        </w:rPr>
        <w:t>the</w:t>
      </w:r>
      <w:r w:rsidRPr="00B21DB8">
        <w:rPr>
          <w:rStyle w:val="StyleUnderline"/>
        </w:rPr>
        <w:t xml:space="preserve"> China </w:t>
      </w:r>
      <w:r w:rsidRPr="00CB1ACB">
        <w:rPr>
          <w:rStyle w:val="StyleUnderline"/>
          <w:highlight w:val="green"/>
        </w:rPr>
        <w:t>threat narrative again spiked in 2001</w:t>
      </w:r>
      <w:r w:rsidRPr="007127CE">
        <w:rPr>
          <w:sz w:val="16"/>
        </w:rPr>
        <w:t>: China was expected to consistently “attempt to limit or forestall American unilateral or US led actions judged adverse to China’s own interests because they seem to strengthen 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CB1ACB">
        <w:rPr>
          <w:rStyle w:val="Emphasis"/>
          <w:highlight w:val="green"/>
        </w:rPr>
        <w:t>there was no acknowledgment from the U.S.</w:t>
      </w:r>
      <w:r w:rsidRPr="007127CE">
        <w:rPr>
          <w:rStyle w:val="Emphasis"/>
        </w:rPr>
        <w:t xml:space="preserve"> side </w:t>
      </w:r>
      <w:r w:rsidRPr="00CB1ACB">
        <w:rPr>
          <w:rStyle w:val="Emphasis"/>
          <w:highlight w:val="green"/>
        </w:rPr>
        <w:t>that its policies were in any way responsible.</w:t>
      </w:r>
      <w:r w:rsidRPr="007127CE">
        <w:rPr>
          <w:rStyle w:val="Emphasis"/>
        </w:rPr>
        <w:t xml:space="preserve"> Furthermore, </w:t>
      </w:r>
      <w:r w:rsidRPr="00CB1ACB">
        <w:rPr>
          <w:rStyle w:val="Emphasis"/>
          <w:highlight w:val="green"/>
        </w:rPr>
        <w:t>there was no sense that China had a legitimate concern</w:t>
      </w:r>
      <w:r w:rsidRPr="007127CE">
        <w:rPr>
          <w:rStyle w:val="Emphasis"/>
        </w:rPr>
        <w:t xml:space="preserve"> regarding American unilateralism or its forward military positioning along China’s periphery. Rather, </w:t>
      </w:r>
      <w:r w:rsidRPr="00CB1ACB">
        <w:rPr>
          <w:rStyle w:val="Emphasis"/>
          <w:highlight w:val="green"/>
        </w:rPr>
        <w:t>the implication was that Beijing</w:t>
      </w:r>
      <w:r w:rsidRPr="007127CE">
        <w:rPr>
          <w:rStyle w:val="Emphasis"/>
        </w:rPr>
        <w:t xml:space="preserve">’s perceptions </w:t>
      </w:r>
      <w:r w:rsidRPr="00CB1ACB">
        <w:rPr>
          <w:rStyle w:val="Emphasis"/>
          <w:highlight w:val="green"/>
        </w:rPr>
        <w:t>were simply incorrect.</w:t>
      </w:r>
    </w:p>
    <w:p w14:paraId="1F89B3C2" w14:textId="77777777" w:rsidR="00836AA2" w:rsidRPr="00900A39" w:rsidRDefault="00836AA2" w:rsidP="00836AA2">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w:t>
      </w:r>
      <w:r w:rsidRPr="00900A39">
        <w:rPr>
          <w:sz w:val="16"/>
        </w:rPr>
        <w:t xml:space="preserve">capabilities. But, after China became far more active in the South China Sea </w:t>
      </w:r>
      <w:r w:rsidRPr="00900A39">
        <w:rPr>
          <w:rStyle w:val="StyleUnderline"/>
        </w:rPr>
        <w:t>around 2008</w:t>
      </w:r>
      <w:r w:rsidRPr="00900A39">
        <w:rPr>
          <w:sz w:val="16"/>
        </w:rPr>
        <w:t xml:space="preserve"> and as the U.S. moved further away from 9/11, </w:t>
      </w:r>
      <w:r w:rsidRPr="00900A39">
        <w:rPr>
          <w:rStyle w:val="StyleUnderline"/>
        </w:rPr>
        <w:t>there was a meaningful intensification in the</w:t>
      </w:r>
      <w:r w:rsidRPr="00900A39">
        <w:rPr>
          <w:sz w:val="16"/>
        </w:rPr>
        <w:t xml:space="preserve"> China </w:t>
      </w:r>
      <w:r w:rsidRPr="00900A39">
        <w:rPr>
          <w:rStyle w:val="StyleUnderline"/>
        </w:rPr>
        <w:t xml:space="preserve">threat narrative. </w:t>
      </w:r>
      <w:r w:rsidRPr="00900A39">
        <w:rPr>
          <w:sz w:val="16"/>
        </w:rPr>
        <w:t xml:space="preserve">The Obama administration’s intention to refocus U.S. foreign policy away from the Middle East and toward the Asia-Pacific region through the so called “pivot” also played a key role in this narrative shift </w:t>
      </w:r>
      <w:proofErr w:type="gramStart"/>
      <w:r w:rsidRPr="00900A39">
        <w:rPr>
          <w:sz w:val="16"/>
        </w:rPr>
        <w:t>as a means to</w:t>
      </w:r>
      <w:proofErr w:type="gramEnd"/>
      <w:r w:rsidRPr="00900A39">
        <w:rPr>
          <w:sz w:val="16"/>
        </w:rPr>
        <w:t xml:space="preserve"> justify it (Ambrosio et al. 2018).</w:t>
      </w:r>
    </w:p>
    <w:p w14:paraId="00C1EBFA" w14:textId="77777777" w:rsidR="00836AA2" w:rsidRPr="00900A39" w:rsidRDefault="00836AA2" w:rsidP="00836AA2">
      <w:pPr>
        <w:spacing w:line="240" w:lineRule="auto"/>
        <w:contextualSpacing/>
        <w:rPr>
          <w:rStyle w:val="Emphasis"/>
        </w:rPr>
      </w:pPr>
      <w:r w:rsidRPr="00900A39">
        <w:rPr>
          <w:sz w:val="16"/>
        </w:rPr>
        <w:t>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w:t>
      </w:r>
      <w:proofErr w:type="gramStart"/>
      <w:r w:rsidRPr="00900A39">
        <w:rPr>
          <w:sz w:val="16"/>
        </w:rPr>
        <w:t>S.Hrg</w:t>
      </w:r>
      <w:proofErr w:type="gramEnd"/>
      <w:r w:rsidRPr="00900A39">
        <w:rPr>
          <w:sz w:val="16"/>
        </w:rPr>
        <w:t>.110-634 2008, 28). Accordingly, China was characterized as dedicated to “assertive . . . behavior” and becoming “a more imposing and potentially difficult international actor” in the future (</w:t>
      </w:r>
      <w:proofErr w:type="gramStart"/>
      <w:r w:rsidRPr="00900A39">
        <w:rPr>
          <w:sz w:val="16"/>
        </w:rPr>
        <w:t>S.Hrg</w:t>
      </w:r>
      <w:proofErr w:type="gramEnd"/>
      <w:r w:rsidRPr="00900A39">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w:t>
      </w:r>
      <w:proofErr w:type="spellStart"/>
      <w:r w:rsidRPr="00900A39">
        <w:rPr>
          <w:sz w:val="16"/>
        </w:rPr>
        <w:t>extraregionally</w:t>
      </w:r>
      <w:proofErr w:type="spellEnd"/>
      <w:r w:rsidRPr="00900A39">
        <w:rPr>
          <w:sz w:val="16"/>
        </w:rPr>
        <w:t xml:space="preserve"> in support of its broader great power interests, such as establishing naval facilities in the Indian Ocean (S.Hrg.110-634 2008, 43). </w:t>
      </w:r>
      <w:r w:rsidRPr="00900A39">
        <w:rPr>
          <w:rStyle w:val="Emphasis"/>
        </w:rPr>
        <w:t>These actions were portrayed as ultimately connected to overturning America’s global position.</w:t>
      </w:r>
    </w:p>
    <w:p w14:paraId="2A8688C6" w14:textId="77777777" w:rsidR="00836AA2" w:rsidRDefault="00836AA2" w:rsidP="00836AA2">
      <w:pPr>
        <w:spacing w:line="240" w:lineRule="auto"/>
        <w:contextualSpacing/>
        <w:rPr>
          <w:sz w:val="16"/>
        </w:rPr>
      </w:pPr>
      <w:r w:rsidRPr="00900A39">
        <w:rPr>
          <w:rStyle w:val="Emphasis"/>
        </w:rPr>
        <w:t>This increased threat narrative was evidenced by the 2010 spike</w:t>
      </w:r>
      <w:r w:rsidRPr="00900A39">
        <w:rPr>
          <w:sz w:val="16"/>
        </w:rPr>
        <w:t xml:space="preserve"> in references</w:t>
      </w:r>
      <w:r w:rsidRPr="007127CE">
        <w:rPr>
          <w:sz w:val="16"/>
        </w:rPr>
        <w:t xml:space="preserve"> to China’s great power ambitions, as seen in Figure 3, where nearly a third of all references to China mentioned these designs. This overall characterization was </w:t>
      </w:r>
      <w:r w:rsidRPr="00CB1ACB">
        <w:rPr>
          <w:rStyle w:val="StyleUnderline"/>
          <w:highlight w:val="green"/>
        </w:rPr>
        <w:t>reinforced by</w:t>
      </w:r>
      <w:r w:rsidRPr="007127CE">
        <w:rPr>
          <w:sz w:val="16"/>
        </w:rPr>
        <w:t xml:space="preserve"> an increased focus on Chinese actions in the South China Sea, with </w:t>
      </w:r>
      <w:r w:rsidRPr="00CB1ACB">
        <w:rPr>
          <w:rStyle w:val="StyleUnderline"/>
          <w:highlight w:val="green"/>
        </w:rPr>
        <w:t>references</w:t>
      </w:r>
      <w:r w:rsidRPr="007127CE">
        <w:rPr>
          <w:rStyle w:val="StyleUnderline"/>
        </w:rPr>
        <w:t xml:space="preserve"> </w:t>
      </w:r>
      <w:r w:rsidRPr="007127CE">
        <w:rPr>
          <w:sz w:val="16"/>
        </w:rPr>
        <w:t xml:space="preserve">to intentions </w:t>
      </w:r>
      <w:r w:rsidRPr="00CB1ACB">
        <w:rPr>
          <w:rStyle w:val="StyleUnderline"/>
          <w:highlight w:val="green"/>
        </w:rPr>
        <w:t xml:space="preserve">reaching a </w:t>
      </w:r>
      <w:proofErr w:type="gramStart"/>
      <w:r w:rsidRPr="00CB1ACB">
        <w:rPr>
          <w:rStyle w:val="StyleUnderline"/>
          <w:highlight w:val="green"/>
        </w:rPr>
        <w:t>high-point</w:t>
      </w:r>
      <w:proofErr w:type="gramEnd"/>
      <w:r w:rsidRPr="00CB1ACB">
        <w:rPr>
          <w:rStyle w:val="StyleUnderline"/>
          <w:highlight w:val="green"/>
        </w:rPr>
        <w:t xml:space="preserve">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w:t>
      </w:r>
      <w:proofErr w:type="gramStart"/>
      <w:r w:rsidRPr="007127CE">
        <w:rPr>
          <w:sz w:val="16"/>
        </w:rPr>
        <w:t>U.S., and</w:t>
      </w:r>
      <w:proofErr w:type="gramEnd"/>
      <w:r w:rsidRPr="007127CE">
        <w:rPr>
          <w:sz w:val="16"/>
        </w:rPr>
        <w:t xml:space="preserve">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0639DB31" w14:textId="77777777" w:rsidR="00836AA2" w:rsidRPr="007127CE" w:rsidRDefault="00836AA2" w:rsidP="00836AA2"/>
    <w:p w14:paraId="749A9BCF" w14:textId="77777777" w:rsidR="00836AA2" w:rsidRPr="00553AB0" w:rsidRDefault="00836AA2" w:rsidP="00836AA2">
      <w:pPr>
        <w:pStyle w:val="Heading4"/>
        <w:rPr>
          <w:rFonts w:cs="Calibri"/>
        </w:rPr>
      </w:pPr>
      <w:r w:rsidRPr="00553AB0">
        <w:rPr>
          <w:rFonts w:cs="Calibri"/>
        </w:rPr>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14:paraId="6A5854D0" w14:textId="77777777" w:rsidR="00836AA2" w:rsidRPr="00553AB0" w:rsidRDefault="00836AA2" w:rsidP="00836AA2">
      <w:pPr>
        <w:rPr>
          <w:color w:val="222222"/>
          <w:shd w:val="clear" w:color="auto" w:fill="FFFFFF"/>
        </w:rPr>
      </w:pPr>
      <w:proofErr w:type="spellStart"/>
      <w:r w:rsidRPr="00553AB0">
        <w:rPr>
          <w:rStyle w:val="Style13ptBold"/>
        </w:rPr>
        <w:t>Wohlforth</w:t>
      </w:r>
      <w:proofErr w:type="spellEnd"/>
      <w:r w:rsidRPr="00553AB0">
        <w:rPr>
          <w:rStyle w:val="Style13ptBold"/>
        </w:rPr>
        <w:t xml:space="preserve"> 17</w:t>
      </w:r>
      <w:r w:rsidRPr="00553AB0">
        <w:t xml:space="preserve"> William C. </w:t>
      </w:r>
      <w:proofErr w:type="spellStart"/>
      <w:r w:rsidRPr="00553AB0">
        <w:t>Wohlforth</w:t>
      </w:r>
      <w:proofErr w:type="spellEnd"/>
      <w:r w:rsidRPr="00553AB0">
        <w:t xml:space="preserve">, </w:t>
      </w:r>
      <w:r w:rsidRPr="00553AB0">
        <w:rPr>
          <w:color w:val="222222"/>
          <w:shd w:val="clear" w:color="auto" w:fill="FFFFFF"/>
        </w:rPr>
        <w:t xml:space="preserve">William </w:t>
      </w:r>
      <w:proofErr w:type="spellStart"/>
      <w:r w:rsidRPr="00553AB0">
        <w:rPr>
          <w:color w:val="222222"/>
          <w:shd w:val="clear" w:color="auto" w:fill="FFFFFF"/>
        </w:rPr>
        <w:t>Curti</w:t>
      </w:r>
      <w:proofErr w:type="spellEnd"/>
      <w:r w:rsidRPr="00553AB0">
        <w:rPr>
          <w:color w:val="222222"/>
          <w:shd w:val="clear" w:color="auto" w:fill="FFFFFF"/>
        </w:rPr>
        <w:t xml:space="preserve"> </w:t>
      </w:r>
      <w:proofErr w:type="spellStart"/>
      <w:r w:rsidRPr="00553AB0">
        <w:rPr>
          <w:color w:val="222222"/>
          <w:shd w:val="clear" w:color="auto" w:fill="FFFFFF"/>
        </w:rPr>
        <w:t>Wohlforth</w:t>
      </w:r>
      <w:proofErr w:type="spellEnd"/>
      <w:r w:rsidRPr="00553AB0">
        <w:rPr>
          <w:color w:val="222222"/>
          <w:shd w:val="clear" w:color="auto" w:fill="FFFFFF"/>
        </w:rPr>
        <w:t xml:space="preserve"> is the Daniel Webster Professor of Government in the Dartmouth College Department of Government. “Chapter 3: Not Quite the Same as it Ever Was”, in “Will China’s Rise be Peaceful? The Rise of a Great Power in Theory, History, Politics, and the Future.” Oxford University Press. December 27, 2017. </w:t>
      </w:r>
    </w:p>
    <w:p w14:paraId="59BA947D" w14:textId="77777777" w:rsidR="00836AA2" w:rsidRPr="00553AB0" w:rsidRDefault="00836AA2" w:rsidP="00836AA2">
      <w:pPr>
        <w:rPr>
          <w:rStyle w:val="StyleUnderline"/>
        </w:rPr>
      </w:pPr>
      <w:r w:rsidRPr="00553AB0">
        <w:rPr>
          <w:rStyle w:val="StyleUnderline"/>
        </w:rPr>
        <w:t>A narrative has taken hold</w:t>
      </w:r>
      <w:r w:rsidRPr="00AA2746">
        <w:rPr>
          <w:sz w:val="16"/>
        </w:rPr>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AA2746">
        <w:rPr>
          <w:sz w:val="16"/>
        </w:rPr>
        <w:t xml:space="preserve">. If the status quo states resist, </w:t>
      </w:r>
      <w:r w:rsidRPr="00553AB0">
        <w:rPr>
          <w:rStyle w:val="StyleUnderline"/>
        </w:rPr>
        <w:t>the result will be instability</w:t>
      </w:r>
      <w:r w:rsidRPr="00AA2746">
        <w:rPr>
          <w:sz w:val="16"/>
        </w:rPr>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w:t>
      </w:r>
      <w:proofErr w:type="gramStart"/>
      <w:r w:rsidRPr="00AA2746">
        <w:rPr>
          <w:sz w:val="16"/>
        </w:rPr>
        <w:t>grouping</w:t>
      </w:r>
      <w:proofErr w:type="gramEnd"/>
      <w:r w:rsidRPr="00AA2746">
        <w:rPr>
          <w:sz w:val="16"/>
        </w:rPr>
        <w:t xml:space="preserve">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CB1ACB">
        <w:rPr>
          <w:rStyle w:val="StyleUnderline"/>
          <w:highlight w:val="green"/>
        </w:rPr>
        <w:t>Many analysts portray</w:t>
      </w:r>
      <w:r w:rsidRPr="00553AB0">
        <w:rPr>
          <w:rStyle w:val="StyleUnderline"/>
        </w:rPr>
        <w:t xml:space="preserve"> current contestation as the leading edge of </w:t>
      </w:r>
      <w:r w:rsidRPr="00CB1ACB">
        <w:rPr>
          <w:rStyle w:val="StyleUnderline"/>
          <w:highlight w:val="green"/>
        </w:rPr>
        <w:t>a full-blown conflict over the US-led global order</w:t>
      </w:r>
      <w:r w:rsidRPr="00AA2746">
        <w:rPr>
          <w:sz w:val="16"/>
        </w:rPr>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w:t>
      </w:r>
      <w:proofErr w:type="spellStart"/>
      <w:r w:rsidRPr="00AA2746">
        <w:rPr>
          <w:sz w:val="16"/>
        </w:rPr>
        <w:t>Ikenberry</w:t>
      </w:r>
      <w:proofErr w:type="spellEnd"/>
      <w:r w:rsidRPr="00AA2746">
        <w:rPr>
          <w:sz w:val="16"/>
        </w:rPr>
        <w:t xml:space="preserve"> and Rosemary Foot, arguing that the current order is far more robust and resilient than the </w:t>
      </w:r>
      <w:proofErr w:type="gramStart"/>
      <w:r w:rsidRPr="00AA2746">
        <w:rPr>
          <w:sz w:val="16"/>
        </w:rPr>
        <w:t>pessimists</w:t>
      </w:r>
      <w:proofErr w:type="gramEnd"/>
      <w:r w:rsidRPr="00AA2746">
        <w:rPr>
          <w:sz w:val="16"/>
        </w:rPr>
        <w:t xml:space="preserve"> content. In this view, </w:t>
      </w:r>
      <w:r w:rsidRPr="00CB1ACB">
        <w:rPr>
          <w:rStyle w:val="Emphasis"/>
          <w:highlight w:val="green"/>
        </w:rPr>
        <w:t>while contestation grabs the headlines, the</w:t>
      </w:r>
      <w:r w:rsidRPr="00553AB0">
        <w:rPr>
          <w:rStyle w:val="Emphasis"/>
        </w:rPr>
        <w:t xml:space="preserve"> main </w:t>
      </w:r>
      <w:r w:rsidRPr="00CB1ACB">
        <w:rPr>
          <w:rStyle w:val="Emphasis"/>
          <w:highlight w:val="green"/>
        </w:rPr>
        <w:t>underlying trend is adaptation and accommodation</w:t>
      </w:r>
      <w:r w:rsidRPr="00AA2746">
        <w:rPr>
          <w:sz w:val="16"/>
        </w:rPr>
        <w:t xml:space="preserve">. In this chapter, I address this question using the classical </w:t>
      </w:r>
      <w:proofErr w:type="spellStart"/>
      <w:r w:rsidRPr="00AA2746">
        <w:rPr>
          <w:sz w:val="16"/>
        </w:rPr>
        <w:t>Gilpinian</w:t>
      </w:r>
      <w:proofErr w:type="spellEnd"/>
      <w:r w:rsidRPr="00AA2746">
        <w:rPr>
          <w:sz w:val="16"/>
        </w:rPr>
        <w:t xml:space="preserve">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AA2746">
        <w:rPr>
          <w:sz w:val="16"/>
        </w:rPr>
        <w:t xml:space="preserve">; a harder-to-manage world has indeed arrived, </w:t>
      </w:r>
      <w:r w:rsidRPr="00553AB0">
        <w:rPr>
          <w:rStyle w:val="StyleUnderline"/>
        </w:rPr>
        <w:t xml:space="preserve">but </w:t>
      </w:r>
      <w:r w:rsidRPr="00CB1ACB">
        <w:rPr>
          <w:rStyle w:val="StyleUnderline"/>
          <w:highlight w:val="green"/>
        </w:rPr>
        <w:t>the</w:t>
      </w:r>
      <w:r w:rsidRPr="00553AB0">
        <w:rPr>
          <w:rStyle w:val="StyleUnderline"/>
        </w:rPr>
        <w:t xml:space="preserve"> essential </w:t>
      </w:r>
      <w:r w:rsidRPr="00CB1ACB">
        <w:rPr>
          <w:rStyle w:val="StyleUnderline"/>
          <w:highlight w:val="green"/>
        </w:rPr>
        <w:t>structural imperatives</w:t>
      </w:r>
      <w:r w:rsidRPr="00553AB0">
        <w:rPr>
          <w:rStyle w:val="StyleUnderline"/>
        </w:rPr>
        <w:t xml:space="preserve"> that have operated </w:t>
      </w:r>
      <w:r w:rsidRPr="00CB1ACB">
        <w:rPr>
          <w:rStyle w:val="StyleUnderline"/>
          <w:highlight w:val="green"/>
        </w:rPr>
        <w:t xml:space="preserve">for the last two decades are </w:t>
      </w:r>
      <w:r w:rsidRPr="00CB1ACB">
        <w:rPr>
          <w:rStyle w:val="Emphasis"/>
          <w:sz w:val="24"/>
          <w:highlight w:val="green"/>
        </w:rPr>
        <w:t>likely to remain in place</w:t>
      </w:r>
      <w:r w:rsidRPr="00553AB0">
        <w:rPr>
          <w:rStyle w:val="StyleUnderline"/>
        </w:rPr>
        <w:t>.</w:t>
      </w:r>
      <w:r w:rsidRPr="00AA2746">
        <w:rPr>
          <w:sz w:val="16"/>
        </w:rPr>
        <w:t xml:space="preserve"> </w:t>
      </w:r>
      <w:r w:rsidRPr="00553AB0">
        <w:rPr>
          <w:rStyle w:val="StyleUnderline"/>
        </w:rPr>
        <w:t>The pessimists overstate the scale and significance of change</w:t>
      </w:r>
      <w:r w:rsidRPr="00AA2746">
        <w:rPr>
          <w:sz w:val="16"/>
        </w:rPr>
        <w:t xml:space="preserve">; the optimists understate the levels of dissatisfaction and the challenges of accommodation. I consider the implications of three </w:t>
      </w:r>
      <w:proofErr w:type="gramStart"/>
      <w:r w:rsidRPr="00AA2746">
        <w:rPr>
          <w:sz w:val="16"/>
        </w:rPr>
        <w:t>key ways</w:t>
      </w:r>
      <w:proofErr w:type="gramEnd"/>
      <w:r w:rsidRPr="00AA2746">
        <w:rPr>
          <w:sz w:val="16"/>
        </w:rPr>
        <w:t xml:space="preserve"> in which the current power shift differs from the canonical historical cases that inform much scholarship and commentary. In each case, there is a big implication and a qualifier. The big implication is that </w:t>
      </w:r>
      <w:r w:rsidRPr="00CB1ACB">
        <w:rPr>
          <w:rStyle w:val="StyleUnderline"/>
          <w:highlight w:val="green"/>
        </w:rPr>
        <w:t>each change favors the status quo</w:t>
      </w:r>
      <w:r w:rsidRPr="00553AB0">
        <w:rPr>
          <w:rStyle w:val="StyleUnderline"/>
        </w:rPr>
        <w:t xml:space="preserve"> states and makes revisionism harder</w:t>
      </w:r>
      <w:r w:rsidRPr="00AA2746">
        <w:rPr>
          <w:sz w:val="16"/>
        </w:rPr>
        <w:t xml:space="preserve">. The qualifier is that </w:t>
      </w:r>
      <w:r w:rsidRPr="00553AB0">
        <w:rPr>
          <w:rStyle w:val="StyleUnderline"/>
        </w:rPr>
        <w:t>each also allows lower-level competition by creating incentives for challengers to challenge and status quo states to stick to current commitments</w:t>
      </w:r>
      <w:r w:rsidRPr="00AA2746">
        <w:rPr>
          <w:sz w:val="16"/>
        </w:rPr>
        <w:t xml:space="preserve">. The three changes, considered in the sections that follow. are these: 1. The near certainty that </w:t>
      </w:r>
      <w:r w:rsidRPr="00CB1ACB">
        <w:rPr>
          <w:rStyle w:val="Emphasis"/>
          <w:szCs w:val="26"/>
          <w:highlight w:val="green"/>
        </w:rPr>
        <w:t>all-out systemic war is off the table as a mechanism for hegemonic transition</w:t>
      </w:r>
      <w:r w:rsidRPr="00AA2746">
        <w:rPr>
          <w:sz w:val="16"/>
        </w:rPr>
        <w:t xml:space="preserve"> 2. The fact that the 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CB1ACB">
        <w:rPr>
          <w:rStyle w:val="StyleUnderline"/>
          <w:highlight w:val="green"/>
        </w:rPr>
        <w:t>Such a war is exceedingly unlikely to emerge among states</w:t>
      </w:r>
      <w:r w:rsidRPr="00553AB0">
        <w:rPr>
          <w:rStyle w:val="StyleUnderline"/>
        </w:rPr>
        <w:t xml:space="preserve"> armed with secure second-strike nuclear forces, </w:t>
      </w:r>
      <w:r w:rsidRPr="00CB1ACB">
        <w:rPr>
          <w:rStyle w:val="StyleUnderline"/>
          <w:highlight w:val="green"/>
        </w:rPr>
        <w:t>whose core security</w:t>
      </w:r>
      <w:r w:rsidRPr="00553AB0">
        <w:rPr>
          <w:rStyle w:val="StyleUnderline"/>
        </w:rPr>
        <w:t>, future power, and economic prosperity d</w:t>
      </w:r>
      <w:r w:rsidRPr="00CB1ACB">
        <w:rPr>
          <w:rStyle w:val="StyleUnderline"/>
          <w:highlight w:val="green"/>
        </w:rPr>
        <w:t>o not hinge on the physical control of others’ territory.</w:t>
      </w:r>
      <w:r w:rsidRPr="00553AB0">
        <w:rPr>
          <w:rStyle w:val="StyleUnderline"/>
        </w:rPr>
        <w:t xml:space="preserve"> </w:t>
      </w:r>
      <w:r w:rsidRPr="00AA2746">
        <w:rPr>
          <w:sz w:val="16"/>
        </w:rPr>
        <w:t xml:space="preserve">We need to know what function these wars served in the past to assess the full implications of their expected absence in the future. </w:t>
      </w:r>
      <w:proofErr w:type="gramStart"/>
      <w:r w:rsidRPr="00AA2746">
        <w:rPr>
          <w:sz w:val="16"/>
        </w:rPr>
        <w:t>Needless to say, there</w:t>
      </w:r>
      <w:proofErr w:type="gramEnd"/>
      <w:r w:rsidRPr="00AA2746">
        <w:rPr>
          <w:sz w:val="16"/>
        </w:rPr>
        <w:t xml:space="preserv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the core function of hegemonic war is to resolve the contradiction between the underlying distribution of capabilities in the system and the hierarchy of prestige</w:t>
      </w:r>
      <w:r w:rsidRPr="00AA2746">
        <w:rPr>
          <w:sz w:val="16"/>
        </w:rPr>
        <w:t xml:space="preserve">.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w:t>
      </w:r>
      <w:proofErr w:type="spellStart"/>
      <w:r w:rsidRPr="00AA2746">
        <w:rPr>
          <w:sz w:val="16"/>
        </w:rPr>
        <w:t>Ikenberry</w:t>
      </w:r>
      <w:proofErr w:type="spellEnd"/>
      <w:r w:rsidRPr="00AA2746">
        <w:rPr>
          <w:sz w:val="16"/>
        </w:rPr>
        <w:t xml:space="preserve"> stresses a second function: “Major or great-power war is a uniquely powerful agent of change in world politics because it tends to destroy and discredit old institutions and force the emergence of a new leading or hegemonic state.” The first part of </w:t>
      </w:r>
      <w:proofErr w:type="spellStart"/>
      <w:r w:rsidRPr="00AA2746">
        <w:rPr>
          <w:sz w:val="16"/>
        </w:rPr>
        <w:t>Ikenberry’s</w:t>
      </w:r>
      <w:proofErr w:type="spellEnd"/>
      <w:r w:rsidRPr="00AA2746">
        <w:rPr>
          <w:sz w:val="16"/>
        </w:rPr>
        <w:t xml:space="preserve"> argument seems intuitive, but it does not clear exactly how war “forces the </w:t>
      </w:r>
      <w:proofErr w:type="spellStart"/>
      <w:r w:rsidRPr="00AA2746">
        <w:rPr>
          <w:sz w:val="16"/>
        </w:rPr>
        <w:t>emergene</w:t>
      </w:r>
      <w:proofErr w:type="spellEnd"/>
      <w:r w:rsidRPr="00AA2746">
        <w:rPr>
          <w:sz w:val="16"/>
        </w:rPr>
        <w:t xml:space="preserve">” of a new hegemon. Randall </w:t>
      </w:r>
      <w:proofErr w:type="spellStart"/>
      <w:r w:rsidRPr="00AA2746">
        <w:rPr>
          <w:sz w:val="16"/>
        </w:rPr>
        <w:t>Schweller</w:t>
      </w:r>
      <w:proofErr w:type="spellEnd"/>
      <w:r w:rsidRPr="00AA2746">
        <w:rPr>
          <w:sz w:val="16"/>
        </w:rPr>
        <w:t xml:space="preserve">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AA2746">
        <w:rPr>
          <w:sz w:val="16"/>
        </w:rPr>
        <w:t xml:space="preserve"> and so cannot perform certain political functions. As </w:t>
      </w:r>
      <w:proofErr w:type="spellStart"/>
      <w:r w:rsidRPr="00AA2746">
        <w:rPr>
          <w:sz w:val="16"/>
        </w:rPr>
        <w:t>Schweller</w:t>
      </w:r>
      <w:proofErr w:type="spellEnd"/>
      <w:r w:rsidRPr="00AA2746">
        <w:rPr>
          <w:sz w:val="16"/>
        </w:rPr>
        <w:t xml:space="preserve"> argues, “</w:t>
      </w:r>
      <w:r w:rsidRPr="00553AB0">
        <w:rPr>
          <w:rStyle w:val="StyleUnderline"/>
        </w:rPr>
        <w:t>It is precisely the political ends of hegemonic wars that distinguish them</w:t>
      </w:r>
      <w:r w:rsidRPr="00AA2746">
        <w:rPr>
          <w:sz w:val="16"/>
        </w:rPr>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w:t>
      </w:r>
      <w:proofErr w:type="spellStart"/>
      <w:r w:rsidRPr="00AA2746">
        <w:rPr>
          <w:sz w:val="16"/>
        </w:rPr>
        <w:t>Schweller</w:t>
      </w:r>
      <w:proofErr w:type="spellEnd"/>
      <w:r w:rsidRPr="00AA2746">
        <w:rPr>
          <w:sz w:val="16"/>
        </w:rPr>
        <w:t xml:space="preserve">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AA2746">
        <w:rPr>
          <w:sz w:val="16"/>
        </w:rPr>
        <w:t xml:space="preserve"> distasteful truth</w:t>
      </w:r>
      <w:r w:rsidRPr="00553AB0">
        <w:rPr>
          <w:rStyle w:val="StyleUnderline"/>
        </w:rPr>
        <w:t xml:space="preserve"> rests on an assumption: that war is indeed governed by political logic, while other kinds of global events (or states’ reactions </w:t>
      </w:r>
      <w:r w:rsidRPr="00AA2746">
        <w:rPr>
          <w:sz w:val="16"/>
        </w:rPr>
        <w:t xml:space="preserve">to them) are not. And Clausewitz’s famous thesis that war is a continuation of politics has always been in tension with the antithesis also highlighted by the Prussian theorist: war’s inherent tendency to escape control. The argument </w:t>
      </w:r>
      <w:r w:rsidRPr="00CB1ACB">
        <w:rPr>
          <w:sz w:val="16"/>
          <w:highlight w:val="green"/>
        </w:rPr>
        <w:t>th</w:t>
      </w:r>
      <w:r w:rsidRPr="00CB1ACB">
        <w:rPr>
          <w:rStyle w:val="StyleUnderline"/>
          <w:highlight w:val="green"/>
        </w:rPr>
        <w:t>at hegemonic wars are</w:t>
      </w:r>
      <w:r w:rsidRPr="00553AB0">
        <w:rPr>
          <w:rStyle w:val="StyleUnderline"/>
        </w:rPr>
        <w:t xml:space="preserve"> at root </w:t>
      </w:r>
      <w:r w:rsidRPr="00CB1ACB">
        <w:rPr>
          <w:rStyle w:val="StyleUnderline"/>
          <w:highlight w:val="green"/>
        </w:rPr>
        <w:t xml:space="preserve">powerful political processes has </w:t>
      </w:r>
      <w:r w:rsidRPr="00CB1ACB">
        <w:rPr>
          <w:rStyle w:val="Emphasis"/>
          <w:highlight w:val="green"/>
        </w:rPr>
        <w:t>yet to be subjected to focused empirical studies</w:t>
      </w:r>
      <w:r w:rsidRPr="00553AB0">
        <w:rPr>
          <w:rStyle w:val="StyleUnderline"/>
        </w:rPr>
        <w:t xml:space="preserve">. </w:t>
      </w:r>
      <w:r w:rsidRPr="00AA2746">
        <w:rPr>
          <w:sz w:val="16"/>
        </w:rPr>
        <w:t xml:space="preserve">For his part, </w:t>
      </w:r>
      <w:r w:rsidRPr="00553AB0">
        <w:rPr>
          <w:rStyle w:val="StyleUnderline"/>
        </w:rPr>
        <w:t>Gilpin ignored the actual processes wrought by war, focusing almost exclusively on causes</w:t>
      </w:r>
      <w:r w:rsidRPr="00AA2746">
        <w:rPr>
          <w:sz w:val="16"/>
        </w:rPr>
        <w:t xml:space="preserve">. </w:t>
      </w:r>
      <w:proofErr w:type="spellStart"/>
      <w:r w:rsidRPr="00AA2746">
        <w:rPr>
          <w:sz w:val="16"/>
        </w:rPr>
        <w:t>Ikenberry’s</w:t>
      </w:r>
      <w:proofErr w:type="spellEnd"/>
      <w:r w:rsidRPr="00AA2746">
        <w:rPr>
          <w:sz w:val="16"/>
        </w:rPr>
        <w:t xml:space="preserve"> narrative studies of postwar order building implicitly </w:t>
      </w:r>
      <w:proofErr w:type="gramStart"/>
      <w:r w:rsidRPr="00AA2746">
        <w:rPr>
          <w:sz w:val="16"/>
        </w:rPr>
        <w:t>refer back</w:t>
      </w:r>
      <w:proofErr w:type="gramEnd"/>
      <w:r w:rsidRPr="00AA2746">
        <w:rPr>
          <w:sz w:val="16"/>
        </w:rPr>
        <w:t xml:space="preserve"> to his arguments about war’s effects, but they are not structured around an investigation of these processes. And </w:t>
      </w:r>
      <w:proofErr w:type="spellStart"/>
      <w:r w:rsidRPr="00553AB0">
        <w:rPr>
          <w:rStyle w:val="StyleUnderline"/>
        </w:rPr>
        <w:t>Schweller’s</w:t>
      </w:r>
      <w:proofErr w:type="spellEnd"/>
      <w:r w:rsidRPr="00553AB0">
        <w:rPr>
          <w:rStyle w:val="StyleUnderline"/>
        </w:rPr>
        <w:t xml:space="preserve"> claim </w:t>
      </w:r>
      <w:r w:rsidRPr="00CB1ACB">
        <w:rPr>
          <w:rStyle w:val="StyleUnderline"/>
          <w:highlight w:val="green"/>
        </w:rPr>
        <w:t>that hegemonic wars are necessary</w:t>
      </w:r>
      <w:r w:rsidRPr="00553AB0">
        <w:rPr>
          <w:rStyle w:val="StyleUnderline"/>
        </w:rPr>
        <w:t xml:space="preserve"> to prevent the degenerative “</w:t>
      </w:r>
      <w:proofErr w:type="spellStart"/>
      <w:r w:rsidRPr="00553AB0">
        <w:rPr>
          <w:rStyle w:val="StyleUnderline"/>
        </w:rPr>
        <w:t>entrophy</w:t>
      </w:r>
      <w:proofErr w:type="spellEnd"/>
      <w:r w:rsidRPr="00553AB0">
        <w:rPr>
          <w:rStyle w:val="StyleUnderline"/>
        </w:rPr>
        <w:t xml:space="preserve">” of international politics </w:t>
      </w:r>
      <w:r w:rsidRPr="00CB1ACB">
        <w:rPr>
          <w:rStyle w:val="StyleUnderline"/>
          <w:highlight w:val="green"/>
        </w:rPr>
        <w:t>rests</w:t>
      </w:r>
      <w:r w:rsidRPr="00553AB0">
        <w:rPr>
          <w:rStyle w:val="StyleUnderline"/>
        </w:rPr>
        <w:t xml:space="preserve"> entirely </w:t>
      </w:r>
      <w:r w:rsidRPr="00CB1ACB">
        <w:rPr>
          <w:rStyle w:val="StyleUnderline"/>
          <w:highlight w:val="green"/>
        </w:rPr>
        <w:t>on contemporary evidence of disorder</w:t>
      </w:r>
      <w:r w:rsidRPr="00CB1ACB">
        <w:rPr>
          <w:sz w:val="16"/>
          <w:highlight w:val="green"/>
        </w:rPr>
        <w:t>,</w:t>
      </w:r>
      <w:r w:rsidRPr="00AA2746">
        <w:rPr>
          <w:sz w:val="16"/>
        </w:rPr>
        <w:t xml:space="preserve"> ungovernability, dissolution, and dissipation </w:t>
      </w:r>
      <w:r w:rsidRPr="00CB1ACB">
        <w:rPr>
          <w:rStyle w:val="Emphasis"/>
          <w:highlight w:val="green"/>
        </w:rPr>
        <w:t>rather than concrete evidence that hegemonic wars prevented these processes</w:t>
      </w:r>
      <w:r w:rsidRPr="00553AB0">
        <w:rPr>
          <w:rStyle w:val="StyleUnderline"/>
        </w:rPr>
        <w:t xml:space="preserve"> from occurring in the past. </w:t>
      </w:r>
    </w:p>
    <w:p w14:paraId="2405D561" w14:textId="345CB053" w:rsidR="00683FD8" w:rsidRPr="00B144C6" w:rsidRDefault="00683FD8" w:rsidP="00683FD8">
      <w:pPr>
        <w:pStyle w:val="Heading4"/>
        <w:rPr>
          <w:rFonts w:asciiTheme="minorHAnsi" w:hAnsiTheme="minorHAnsi" w:cstheme="minorHAnsi"/>
        </w:rPr>
      </w:pPr>
      <w:r w:rsidRPr="00B144C6">
        <w:rPr>
          <w:rFonts w:asciiTheme="minorHAnsi" w:hAnsiTheme="minorHAnsi" w:cstheme="minorHAnsi"/>
        </w:rPr>
        <w:t xml:space="preserve">China’s drive for regional hegemony is </w:t>
      </w:r>
      <w:r w:rsidRPr="00B144C6">
        <w:rPr>
          <w:rFonts w:asciiTheme="minorHAnsi" w:hAnsiTheme="minorHAnsi" w:cstheme="minorHAnsi"/>
          <w:u w:val="single"/>
        </w:rPr>
        <w:t>peaceful</w:t>
      </w:r>
      <w:r w:rsidRPr="00B144C6">
        <w:rPr>
          <w:rFonts w:asciiTheme="minorHAnsi" w:hAnsiTheme="minorHAnsi" w:cstheme="minorHAnsi"/>
        </w:rPr>
        <w:t xml:space="preserve"> and </w:t>
      </w:r>
      <w:r w:rsidRPr="00B144C6">
        <w:rPr>
          <w:rFonts w:asciiTheme="minorHAnsi" w:hAnsiTheme="minorHAnsi" w:cstheme="minorHAnsi"/>
          <w:u w:val="single"/>
        </w:rPr>
        <w:t>not</w:t>
      </w:r>
      <w:r w:rsidRPr="00B144C6">
        <w:rPr>
          <w:rFonts w:asciiTheme="minorHAnsi" w:hAnsiTheme="minorHAnsi" w:cstheme="minorHAnsi"/>
        </w:rPr>
        <w:t xml:space="preserve"> zero-sum with the U.S</w:t>
      </w:r>
      <w:r w:rsidR="00E17E18">
        <w:rPr>
          <w:rFonts w:asciiTheme="minorHAnsi" w:hAnsiTheme="minorHAnsi" w:cstheme="minorHAnsi"/>
        </w:rPr>
        <w:t>.</w:t>
      </w:r>
    </w:p>
    <w:p w14:paraId="0ED7ACC7" w14:textId="77777777" w:rsidR="00683FD8" w:rsidRPr="00B144C6" w:rsidRDefault="00683FD8" w:rsidP="00683FD8">
      <w:pPr>
        <w:rPr>
          <w:rFonts w:asciiTheme="minorHAnsi" w:hAnsiTheme="minorHAnsi" w:cstheme="minorHAnsi"/>
        </w:rPr>
      </w:pPr>
      <w:r w:rsidRPr="00B144C6">
        <w:rPr>
          <w:rFonts w:asciiTheme="minorHAnsi" w:hAnsiTheme="minorHAnsi" w:cstheme="minorHAnsi"/>
        </w:rPr>
        <w:t xml:space="preserve">Paul </w:t>
      </w:r>
      <w:proofErr w:type="spellStart"/>
      <w:r w:rsidRPr="00B144C6">
        <w:rPr>
          <w:rStyle w:val="Style13ptBold"/>
          <w:rFonts w:asciiTheme="minorHAnsi" w:hAnsiTheme="minorHAnsi" w:cstheme="minorHAnsi"/>
        </w:rPr>
        <w:t>Heer</w:t>
      </w:r>
      <w:proofErr w:type="spellEnd"/>
      <w:r w:rsidRPr="00B144C6">
        <w:rPr>
          <w:rStyle w:val="Style13ptBold"/>
          <w:rFonts w:asciiTheme="minorHAnsi" w:hAnsiTheme="minorHAnsi" w:cstheme="minorHAnsi"/>
        </w:rPr>
        <w:t xml:space="preserve"> 19</w:t>
      </w:r>
      <w:r w:rsidRPr="00B144C6">
        <w:rPr>
          <w:rFonts w:asciiTheme="minorHAnsi" w:hAnsiTheme="minorHAnsi" w:cstheme="minorHAnsi"/>
        </w:rPr>
        <w:t xml:space="preserve">,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1/8/19, “Rethinking U.S. Primacy in East Asia,” </w:t>
      </w:r>
      <w:hyperlink r:id="rId17" w:history="1">
        <w:r w:rsidRPr="00B144C6">
          <w:rPr>
            <w:rStyle w:val="Hyperlink"/>
            <w:rFonts w:asciiTheme="minorHAnsi" w:hAnsiTheme="minorHAnsi" w:cstheme="minorHAnsi"/>
          </w:rPr>
          <w:t>https://nationalinterest.org/print/blog/skeptics/rethinking-us-primacy-east-asia-40972</w:t>
        </w:r>
      </w:hyperlink>
    </w:p>
    <w:p w14:paraId="030C0D29" w14:textId="77777777" w:rsidR="00683FD8" w:rsidRPr="002A6CDE" w:rsidRDefault="00683FD8" w:rsidP="00683FD8">
      <w:pPr>
        <w:rPr>
          <w:rFonts w:asciiTheme="minorHAnsi" w:hAnsiTheme="minorHAnsi" w:cstheme="minorHAnsi"/>
          <w:color w:val="FF0000"/>
          <w:sz w:val="16"/>
        </w:rPr>
      </w:pPr>
      <w:r w:rsidRPr="009C4E78">
        <w:rPr>
          <w:rFonts w:asciiTheme="minorHAnsi" w:hAnsiTheme="minorHAnsi" w:cstheme="minorHAnsi"/>
          <w:sz w:val="16"/>
        </w:rPr>
        <w:t xml:space="preserve">First, </w:t>
      </w:r>
      <w:r w:rsidRPr="003C78B2">
        <w:rPr>
          <w:rStyle w:val="StyleUnderline"/>
          <w:rFonts w:asciiTheme="minorHAnsi" w:hAnsiTheme="minorHAnsi" w:cstheme="minorHAnsi"/>
          <w:highlight w:val="green"/>
        </w:rPr>
        <w:t>China</w:t>
      </w:r>
      <w:r w:rsidRPr="009C4E78">
        <w:rPr>
          <w:rStyle w:val="StyleUnderline"/>
          <w:rFonts w:asciiTheme="minorHAnsi" w:hAnsiTheme="minorHAnsi" w:cstheme="minorHAnsi"/>
        </w:rPr>
        <w:t xml:space="preserve"> </w:t>
      </w:r>
      <w:r w:rsidRPr="003C78B2">
        <w:rPr>
          <w:rStyle w:val="StyleUnderline"/>
          <w:rFonts w:asciiTheme="minorHAnsi" w:hAnsiTheme="minorHAnsi" w:cstheme="minorHAnsi"/>
          <w:highlight w:val="green"/>
        </w:rPr>
        <w:t>is</w:t>
      </w:r>
      <w:r w:rsidRPr="009C4E78">
        <w:rPr>
          <w:rStyle w:val="StyleUnderline"/>
          <w:rFonts w:asciiTheme="minorHAnsi" w:hAnsiTheme="minorHAnsi" w:cstheme="minorHAnsi"/>
        </w:rPr>
        <w:t xml:space="preserve"> pursuing hegemony in East Asia, but </w:t>
      </w:r>
      <w:r w:rsidRPr="003C78B2">
        <w:rPr>
          <w:rStyle w:val="Emphasis"/>
          <w:rFonts w:asciiTheme="minorHAnsi" w:hAnsiTheme="minorHAnsi" w:cstheme="minorHAnsi"/>
          <w:highlight w:val="green"/>
        </w:rPr>
        <w:t>not an exclusive hostile hegemony</w:t>
      </w:r>
      <w:r w:rsidRPr="009C4E78">
        <w:rPr>
          <w:rStyle w:val="StyleUnderline"/>
          <w:rFonts w:asciiTheme="minorHAnsi" w:hAnsiTheme="minorHAnsi" w:cstheme="minorHAnsi"/>
        </w:rPr>
        <w:t xml:space="preserve">. It is </w:t>
      </w:r>
      <w:r w:rsidRPr="003C78B2">
        <w:rPr>
          <w:rStyle w:val="Emphasis"/>
          <w:rFonts w:asciiTheme="minorHAnsi" w:hAnsiTheme="minorHAnsi" w:cstheme="minorHAnsi"/>
          <w:highlight w:val="green"/>
        </w:rPr>
        <w:t>not trying to extrude the U</w:t>
      </w:r>
      <w:r w:rsidRPr="009C4E78">
        <w:rPr>
          <w:rFonts w:asciiTheme="minorHAnsi" w:hAnsiTheme="minorHAnsi" w:cstheme="minorHAnsi"/>
          <w:sz w:val="16"/>
        </w:rPr>
        <w:t xml:space="preserve">nited </w:t>
      </w:r>
      <w:r w:rsidRPr="003C78B2">
        <w:rPr>
          <w:rStyle w:val="Emphasis"/>
          <w:rFonts w:asciiTheme="minorHAnsi" w:hAnsiTheme="minorHAnsi" w:cstheme="minorHAnsi"/>
          <w:highlight w:val="green"/>
        </w:rPr>
        <w:t>S</w:t>
      </w:r>
      <w:r w:rsidRPr="009C4E78">
        <w:rPr>
          <w:rFonts w:asciiTheme="minorHAnsi" w:hAnsiTheme="minorHAnsi" w:cstheme="minorHAnsi"/>
          <w:sz w:val="16"/>
        </w:rPr>
        <w:t xml:space="preserve">tates </w:t>
      </w:r>
      <w:r w:rsidRPr="003C78B2">
        <w:rPr>
          <w:rStyle w:val="StyleUnderline"/>
          <w:rFonts w:asciiTheme="minorHAnsi" w:hAnsiTheme="minorHAnsi" w:cstheme="minorHAnsi"/>
          <w:highlight w:val="green"/>
        </w:rPr>
        <w:t>from</w:t>
      </w:r>
      <w:r w:rsidRPr="009C4E78">
        <w:rPr>
          <w:rStyle w:val="StyleUnderline"/>
          <w:rFonts w:asciiTheme="minorHAnsi" w:hAnsiTheme="minorHAnsi" w:cstheme="minorHAnsi"/>
        </w:rPr>
        <w:t xml:space="preserve"> </w:t>
      </w:r>
      <w:r w:rsidRPr="003C78B2">
        <w:rPr>
          <w:rStyle w:val="StyleUnderline"/>
          <w:rFonts w:asciiTheme="minorHAnsi" w:hAnsiTheme="minorHAnsi" w:cstheme="minorHAnsi"/>
          <w:highlight w:val="green"/>
        </w:rPr>
        <w:t>the region</w:t>
      </w:r>
      <w:r w:rsidRPr="009C4E78">
        <w:rPr>
          <w:rStyle w:val="StyleUnderline"/>
          <w:rFonts w:asciiTheme="minorHAnsi" w:hAnsiTheme="minorHAnsi" w:cstheme="minorHAnsi"/>
        </w:rPr>
        <w:t xml:space="preserve"> or deny American access</w:t>
      </w:r>
      <w:r w:rsidRPr="009C4E78">
        <w:rPr>
          <w:rFonts w:asciiTheme="minorHAnsi" w:hAnsiTheme="minorHAnsi" w:cstheme="minorHAnsi"/>
          <w:sz w:val="16"/>
        </w:rPr>
        <w:t xml:space="preserve"> there. </w:t>
      </w:r>
      <w:r w:rsidRPr="009C4E78">
        <w:rPr>
          <w:rStyle w:val="StyleUnderline"/>
          <w:rFonts w:asciiTheme="minorHAnsi" w:hAnsiTheme="minorHAnsi" w:cstheme="minorHAnsi"/>
        </w:rPr>
        <w:t xml:space="preserve">The Chinese have </w:t>
      </w:r>
      <w:r w:rsidRPr="003C78B2">
        <w:rPr>
          <w:rStyle w:val="StyleUnderline"/>
          <w:rFonts w:asciiTheme="minorHAnsi" w:hAnsiTheme="minorHAnsi" w:cstheme="minorHAnsi"/>
          <w:highlight w:val="green"/>
        </w:rPr>
        <w:t>long recognized</w:t>
      </w:r>
      <w:r w:rsidRPr="009C4E78">
        <w:rPr>
          <w:rStyle w:val="StyleUnderline"/>
          <w:rFonts w:asciiTheme="minorHAnsi" w:hAnsiTheme="minorHAnsi" w:cstheme="minorHAnsi"/>
        </w:rPr>
        <w:t xml:space="preserve"> the utility</w:t>
      </w:r>
      <w:r w:rsidRPr="009C4E78">
        <w:rPr>
          <w:rFonts w:asciiTheme="minorHAnsi" w:hAnsiTheme="minorHAnsi" w:cstheme="minorHAnsi"/>
          <w:sz w:val="16"/>
        </w:rPr>
        <w:t>—</w:t>
      </w:r>
      <w:r w:rsidRPr="009C4E78">
        <w:rPr>
          <w:rStyle w:val="StyleUnderline"/>
          <w:rFonts w:asciiTheme="minorHAnsi" w:hAnsiTheme="minorHAnsi" w:cstheme="minorHAnsi"/>
        </w:rPr>
        <w:t xml:space="preserve">and the </w:t>
      </w:r>
      <w:r w:rsidRPr="003C78B2">
        <w:rPr>
          <w:rStyle w:val="StyleUnderline"/>
          <w:rFonts w:asciiTheme="minorHAnsi" w:hAnsiTheme="minorHAnsi" w:cstheme="minorHAnsi"/>
          <w:highlight w:val="green"/>
        </w:rPr>
        <w:t>benefits to</w:t>
      </w:r>
      <w:r w:rsidRPr="009C4E78">
        <w:rPr>
          <w:rStyle w:val="StyleUnderline"/>
          <w:rFonts w:asciiTheme="minorHAnsi" w:hAnsiTheme="minorHAnsi" w:cstheme="minorHAnsi"/>
        </w:rPr>
        <w:t xml:space="preserve"> China</w:t>
      </w:r>
      <w:r w:rsidRPr="009C4E78">
        <w:rPr>
          <w:rFonts w:asciiTheme="minorHAnsi" w:hAnsiTheme="minorHAnsi" w:cstheme="minorHAnsi"/>
          <w:sz w:val="16"/>
        </w:rPr>
        <w:t xml:space="preserve"> itself—</w:t>
      </w:r>
      <w:r w:rsidRPr="009C4E78">
        <w:rPr>
          <w:rStyle w:val="StyleUnderline"/>
          <w:rFonts w:asciiTheme="minorHAnsi" w:hAnsiTheme="minorHAnsi" w:cstheme="minorHAnsi"/>
        </w:rPr>
        <w:t xml:space="preserve">of </w:t>
      </w:r>
      <w:r w:rsidRPr="003C78B2">
        <w:rPr>
          <w:rStyle w:val="StyleUnderline"/>
          <w:rFonts w:asciiTheme="minorHAnsi" w:hAnsiTheme="minorHAnsi" w:cstheme="minorHAnsi"/>
          <w:highlight w:val="green"/>
        </w:rPr>
        <w:t>U.S. engagement</w:t>
      </w:r>
      <w:r w:rsidRPr="002A6CDE">
        <w:rPr>
          <w:rStyle w:val="StyleUnderline"/>
          <w:rFonts w:asciiTheme="minorHAnsi" w:hAnsiTheme="minorHAnsi" w:cstheme="minorHAnsi"/>
          <w:color w:val="FF0000"/>
        </w:rPr>
        <w:t xml:space="preserve"> with the region, and</w:t>
      </w:r>
      <w:r w:rsidRPr="002A6CDE">
        <w:rPr>
          <w:rFonts w:asciiTheme="minorHAnsi" w:hAnsiTheme="minorHAnsi" w:cstheme="minorHAnsi"/>
          <w:color w:val="FF0000"/>
          <w:sz w:val="16"/>
        </w:rPr>
        <w:t xml:space="preserve"> they </w:t>
      </w:r>
      <w:r w:rsidRPr="002A6CDE">
        <w:rPr>
          <w:rStyle w:val="StyleUnderline"/>
          <w:rFonts w:asciiTheme="minorHAnsi" w:hAnsiTheme="minorHAnsi" w:cstheme="minorHAnsi"/>
          <w:color w:val="FF0000"/>
        </w:rPr>
        <w:t xml:space="preserve">have indicated </w:t>
      </w:r>
      <w:r w:rsidRPr="002A6CDE">
        <w:rPr>
          <w:rStyle w:val="Emphasis"/>
          <w:rFonts w:asciiTheme="minorHAnsi" w:hAnsiTheme="minorHAnsi" w:cstheme="minorHAnsi"/>
          <w:color w:val="FF0000"/>
          <w:highlight w:val="green"/>
        </w:rPr>
        <w:t>receptivity to peaceful coexistence</w:t>
      </w:r>
      <w:r w:rsidRPr="002A6CDE">
        <w:rPr>
          <w:rStyle w:val="StyleUnderline"/>
          <w:rFonts w:asciiTheme="minorHAnsi" w:hAnsiTheme="minorHAnsi" w:cstheme="minorHAnsi"/>
          <w:color w:val="FF0000"/>
        </w:rPr>
        <w:t xml:space="preserve"> and overlapping spheres of influence</w:t>
      </w:r>
      <w:r w:rsidRPr="002A6CDE">
        <w:rPr>
          <w:rFonts w:asciiTheme="minorHAnsi" w:hAnsiTheme="minorHAnsi" w:cstheme="minorHAnsi"/>
          <w:color w:val="FF0000"/>
          <w:sz w:val="16"/>
        </w:rPr>
        <w:t xml:space="preserve"> with the United States there. Moreover, </w:t>
      </w:r>
      <w:r w:rsidRPr="002A6CDE">
        <w:rPr>
          <w:rStyle w:val="StyleUnderline"/>
          <w:rFonts w:asciiTheme="minorHAnsi" w:hAnsiTheme="minorHAnsi" w:cstheme="minorHAnsi"/>
          <w:color w:val="FF0000"/>
        </w:rPr>
        <w:t xml:space="preserve">China is </w:t>
      </w:r>
      <w:r w:rsidRPr="002A6CDE">
        <w:rPr>
          <w:rStyle w:val="StyleUnderline"/>
          <w:rFonts w:asciiTheme="minorHAnsi" w:hAnsiTheme="minorHAnsi" w:cstheme="minorHAnsi"/>
          <w:color w:val="FF0000"/>
          <w:highlight w:val="green"/>
        </w:rPr>
        <w:t>not trying to impose its political or economic system on its neighbors</w:t>
      </w:r>
      <w:r w:rsidRPr="002A6CDE">
        <w:rPr>
          <w:rStyle w:val="StyleUnderline"/>
          <w:rFonts w:asciiTheme="minorHAnsi" w:hAnsiTheme="minorHAnsi" w:cstheme="minorHAnsi"/>
          <w:color w:val="FF0000"/>
        </w:rPr>
        <w:t>, and it does not seek to obstruct commercial freedom of navigation</w:t>
      </w:r>
      <w:r w:rsidRPr="002A6CDE">
        <w:rPr>
          <w:rFonts w:asciiTheme="minorHAnsi" w:hAnsiTheme="minorHAnsi" w:cstheme="minorHAnsi"/>
          <w:color w:val="FF0000"/>
          <w:sz w:val="16"/>
        </w:rPr>
        <w:t xml:space="preserve"> in the region (</w:t>
      </w:r>
      <w:r w:rsidRPr="002A6CDE">
        <w:rPr>
          <w:rStyle w:val="StyleUnderline"/>
          <w:rFonts w:asciiTheme="minorHAnsi" w:hAnsiTheme="minorHAnsi" w:cstheme="minorHAnsi"/>
          <w:color w:val="FF0000"/>
        </w:rPr>
        <w:t xml:space="preserve">because </w:t>
      </w:r>
      <w:r w:rsidRPr="002A6CDE">
        <w:rPr>
          <w:rStyle w:val="Emphasis"/>
          <w:rFonts w:asciiTheme="minorHAnsi" w:hAnsiTheme="minorHAnsi" w:cstheme="minorHAnsi"/>
          <w:color w:val="FF0000"/>
          <w:highlight w:val="green"/>
        </w:rPr>
        <w:t>no country is more dependent</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on</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freedom of</w:t>
      </w:r>
      <w:r w:rsidRPr="002A6CDE">
        <w:rPr>
          <w:rStyle w:val="StyleUnderline"/>
          <w:rFonts w:asciiTheme="minorHAnsi" w:hAnsiTheme="minorHAnsi" w:cstheme="minorHAnsi"/>
          <w:color w:val="FF0000"/>
        </w:rPr>
        <w:t xml:space="preserve"> the seas than China</w:t>
      </w:r>
      <w:r w:rsidRPr="002A6CDE">
        <w:rPr>
          <w:rFonts w:asciiTheme="minorHAnsi" w:hAnsiTheme="minorHAnsi" w:cstheme="minorHAnsi"/>
          <w:color w:val="FF0000"/>
          <w:sz w:val="16"/>
        </w:rPr>
        <w:t xml:space="preserve"> itself). In short, </w:t>
      </w:r>
      <w:r w:rsidRPr="002A6CDE">
        <w:rPr>
          <w:rStyle w:val="StyleUnderline"/>
          <w:rFonts w:asciiTheme="minorHAnsi" w:hAnsiTheme="minorHAnsi" w:cstheme="minorHAnsi"/>
          <w:color w:val="FF0000"/>
        </w:rPr>
        <w:t xml:space="preserve">Beijing wants to extend its power and influence within East Asia, but </w:t>
      </w:r>
      <w:r w:rsidRPr="002A6CDE">
        <w:rPr>
          <w:rStyle w:val="Emphasis"/>
          <w:rFonts w:asciiTheme="minorHAnsi" w:hAnsiTheme="minorHAnsi" w:cstheme="minorHAnsi"/>
          <w:color w:val="FF0000"/>
          <w:highlight w:val="green"/>
        </w:rPr>
        <w:t>not a</w:t>
      </w:r>
      <w:r w:rsidRPr="002A6CDE">
        <w:rPr>
          <w:rStyle w:val="Emphasis"/>
          <w:rFonts w:asciiTheme="minorHAnsi" w:hAnsiTheme="minorHAnsi" w:cstheme="minorHAnsi"/>
          <w:color w:val="FF0000"/>
        </w:rPr>
        <w:t>s part of a “</w:t>
      </w:r>
      <w:r w:rsidRPr="002A6CDE">
        <w:rPr>
          <w:rStyle w:val="Emphasis"/>
          <w:rFonts w:asciiTheme="minorHAnsi" w:hAnsiTheme="minorHAnsi" w:cstheme="minorHAnsi"/>
          <w:color w:val="FF0000"/>
          <w:highlight w:val="green"/>
        </w:rPr>
        <w:t>winner-take-all” contest</w:t>
      </w:r>
      <w:r w:rsidRPr="002A6CDE">
        <w:rPr>
          <w:rFonts w:asciiTheme="minorHAnsi" w:hAnsiTheme="minorHAnsi" w:cstheme="minorHAnsi"/>
          <w:color w:val="FF0000"/>
          <w:sz w:val="16"/>
        </w:rPr>
        <w:t>.</w:t>
      </w:r>
    </w:p>
    <w:p w14:paraId="0061A096" w14:textId="77777777" w:rsidR="00683FD8" w:rsidRPr="002A6CDE" w:rsidRDefault="00683FD8" w:rsidP="00683FD8">
      <w:pPr>
        <w:rPr>
          <w:rFonts w:asciiTheme="minorHAnsi" w:hAnsiTheme="minorHAnsi" w:cstheme="minorHAnsi"/>
          <w:color w:val="FF0000"/>
          <w:sz w:val="16"/>
        </w:rPr>
      </w:pPr>
      <w:r w:rsidRPr="002A6CDE">
        <w:rPr>
          <w:rStyle w:val="StyleUnderline"/>
          <w:rFonts w:asciiTheme="minorHAnsi" w:hAnsiTheme="minorHAnsi" w:cstheme="minorHAnsi"/>
          <w:color w:val="FF0000"/>
        </w:rPr>
        <w:t>China does have unsettled and vexing sovereignty claims</w:t>
      </w:r>
      <w:r w:rsidRPr="002A6CDE">
        <w:rPr>
          <w:rFonts w:asciiTheme="minorHAnsi" w:hAnsiTheme="minorHAnsi" w:cstheme="minorHAnsi"/>
          <w:color w:val="FF0000"/>
          <w:sz w:val="16"/>
        </w:rPr>
        <w:t xml:space="preserve"> over Taiwan, most of the islands and other features in the East and South China Seas, and their adjacent waters. </w:t>
      </w:r>
      <w:r w:rsidRPr="002A6CDE">
        <w:rPr>
          <w:rStyle w:val="StyleUnderline"/>
          <w:rFonts w:asciiTheme="minorHAnsi" w:hAnsiTheme="minorHAnsi" w:cstheme="minorHAnsi"/>
          <w:color w:val="FF0000"/>
        </w:rPr>
        <w:t xml:space="preserve">Although </w:t>
      </w:r>
      <w:r w:rsidRPr="002A6CDE">
        <w:rPr>
          <w:rStyle w:val="StyleUnderline"/>
          <w:rFonts w:asciiTheme="minorHAnsi" w:hAnsiTheme="minorHAnsi" w:cstheme="minorHAnsi"/>
          <w:color w:val="FF0000"/>
          <w:highlight w:val="green"/>
        </w:rPr>
        <w:t>Beijing</w:t>
      </w:r>
      <w:r w:rsidRPr="002A6CDE">
        <w:rPr>
          <w:rStyle w:val="StyleUnderline"/>
          <w:rFonts w:asciiTheme="minorHAnsi" w:hAnsiTheme="minorHAnsi" w:cstheme="minorHAnsi"/>
          <w:color w:val="FF0000"/>
        </w:rPr>
        <w:t xml:space="preserve"> has demonstrated a willingness to use force</w:t>
      </w:r>
      <w:r w:rsidRPr="002A6CDE">
        <w:rPr>
          <w:rFonts w:asciiTheme="minorHAnsi" w:hAnsiTheme="minorHAnsi" w:cstheme="minorHAnsi"/>
          <w:color w:val="FF0000"/>
          <w:sz w:val="16"/>
        </w:rPr>
        <w:t xml:space="preserve"> in defense or pursuit of these claims, </w:t>
      </w:r>
      <w:r w:rsidRPr="002A6CDE">
        <w:rPr>
          <w:rStyle w:val="Emphasis"/>
          <w:rFonts w:asciiTheme="minorHAnsi" w:hAnsiTheme="minorHAnsi" w:cstheme="minorHAnsi"/>
          <w:color w:val="FF0000"/>
        </w:rPr>
        <w:t xml:space="preserve">it </w:t>
      </w:r>
      <w:r w:rsidRPr="002A6CDE">
        <w:rPr>
          <w:rStyle w:val="Emphasis"/>
          <w:rFonts w:asciiTheme="minorHAnsi" w:hAnsiTheme="minorHAnsi" w:cstheme="minorHAnsi"/>
          <w:color w:val="FF0000"/>
          <w:highlight w:val="green"/>
        </w:rPr>
        <w:t>is not looking for excuses</w:t>
      </w:r>
      <w:r w:rsidRPr="002A6CDE">
        <w:rPr>
          <w:rStyle w:val="Emphasis"/>
          <w:rFonts w:asciiTheme="minorHAnsi" w:hAnsiTheme="minorHAnsi" w:cstheme="minorHAnsi"/>
          <w:color w:val="FF0000"/>
        </w:rPr>
        <w:t xml:space="preserve"> to do so</w:t>
      </w:r>
      <w:r w:rsidRPr="002A6CDE">
        <w:rPr>
          <w:rFonts w:asciiTheme="minorHAnsi" w:hAnsiTheme="minorHAnsi" w:cstheme="minorHAnsi"/>
          <w:color w:val="FF0000"/>
          <w:sz w:val="16"/>
        </w:rPr>
        <w:t xml:space="preserve">. Whether these disputes can be managed or resolved in a way that is mutually acceptable to the relevant parties and consistent with U.S. interests in the region is an open, long-term question. But that possibility should not be ruled out </w:t>
      </w:r>
      <w:proofErr w:type="gramStart"/>
      <w:r w:rsidRPr="002A6CDE">
        <w:rPr>
          <w:rFonts w:asciiTheme="minorHAnsi" w:hAnsiTheme="minorHAnsi" w:cstheme="minorHAnsi"/>
          <w:color w:val="FF0000"/>
          <w:sz w:val="16"/>
        </w:rPr>
        <w:t>on the basis of</w:t>
      </w:r>
      <w:proofErr w:type="gramEnd"/>
      <w:r w:rsidRPr="002A6CDE">
        <w:rPr>
          <w:rFonts w:asciiTheme="minorHAnsi" w:hAnsiTheme="minorHAnsi" w:cstheme="minorHAnsi"/>
          <w:color w:val="FF0000"/>
          <w:sz w:val="16"/>
        </w:rPr>
        <w:t xml:space="preserve">—or made more difficult by—false assumptions of irreconcilable interests. On the contrary, it should be pursued </w:t>
      </w:r>
      <w:proofErr w:type="gramStart"/>
      <w:r w:rsidRPr="002A6CDE">
        <w:rPr>
          <w:rFonts w:asciiTheme="minorHAnsi" w:hAnsiTheme="minorHAnsi" w:cstheme="minorHAnsi"/>
          <w:color w:val="FF0000"/>
          <w:sz w:val="16"/>
        </w:rPr>
        <w:t>on the basis of</w:t>
      </w:r>
      <w:proofErr w:type="gramEnd"/>
      <w:r w:rsidRPr="002A6CDE">
        <w:rPr>
          <w:rFonts w:asciiTheme="minorHAnsi" w:hAnsiTheme="minorHAnsi" w:cstheme="minorHAnsi"/>
          <w:color w:val="FF0000"/>
          <w:sz w:val="16"/>
        </w:rPr>
        <w:t xml:space="preserve"> a recognition that </w:t>
      </w:r>
      <w:r w:rsidRPr="002A6CDE">
        <w:rPr>
          <w:rStyle w:val="StyleUnderline"/>
          <w:rFonts w:asciiTheme="minorHAnsi" w:hAnsiTheme="minorHAnsi" w:cstheme="minorHAnsi"/>
          <w:color w:val="FF0000"/>
        </w:rPr>
        <w:t xml:space="preserve">all the parties want </w:t>
      </w:r>
      <w:r w:rsidRPr="002A6CDE">
        <w:rPr>
          <w:rStyle w:val="StyleUnderline"/>
          <w:rFonts w:asciiTheme="minorHAnsi" w:hAnsiTheme="minorHAnsi" w:cstheme="minorHAnsi"/>
          <w:color w:val="FF0000"/>
          <w:highlight w:val="green"/>
        </w:rPr>
        <w:t>to</w:t>
      </w:r>
      <w:r w:rsidRPr="002A6CDE">
        <w:rPr>
          <w:rStyle w:val="StyleUnderline"/>
          <w:rFonts w:asciiTheme="minorHAnsi" w:hAnsiTheme="minorHAnsi" w:cstheme="minorHAnsi"/>
          <w:color w:val="FF0000"/>
        </w:rPr>
        <w:t xml:space="preserve"> avoid </w:t>
      </w:r>
      <w:r w:rsidRPr="002A6CDE">
        <w:rPr>
          <w:rStyle w:val="StyleUnderline"/>
          <w:rFonts w:asciiTheme="minorHAnsi" w:hAnsiTheme="minorHAnsi" w:cstheme="minorHAnsi"/>
          <w:color w:val="FF0000"/>
          <w:highlight w:val="green"/>
        </w:rPr>
        <w:t>conflict</w:t>
      </w:r>
      <w:r w:rsidRPr="002A6CDE">
        <w:rPr>
          <w:rFonts w:asciiTheme="minorHAnsi" w:hAnsiTheme="minorHAnsi" w:cstheme="minorHAnsi"/>
          <w:color w:val="FF0000"/>
          <w:sz w:val="16"/>
        </w:rPr>
        <w:t xml:space="preserve">—and that the sovereignty disputes in the region ultimately are not military problems requiring military solutions. And </w:t>
      </w:r>
      <w:r w:rsidRPr="002A6CDE">
        <w:rPr>
          <w:rStyle w:val="StyleUnderline"/>
          <w:rFonts w:asciiTheme="minorHAnsi" w:hAnsiTheme="minorHAnsi" w:cstheme="minorHAnsi"/>
          <w:color w:val="FF0000"/>
        </w:rPr>
        <w:t>since Washington</w:t>
      </w:r>
      <w:r w:rsidRPr="002A6CDE">
        <w:rPr>
          <w:rFonts w:asciiTheme="minorHAnsi" w:hAnsiTheme="minorHAnsi" w:cstheme="minorHAnsi"/>
          <w:color w:val="FF0000"/>
          <w:sz w:val="16"/>
        </w:rPr>
        <w:t xml:space="preserve"> has never been opposed in principle to reunification between China and Taiwan </w:t>
      </w:r>
      <w:proofErr w:type="gramStart"/>
      <w:r w:rsidRPr="002A6CDE">
        <w:rPr>
          <w:rFonts w:asciiTheme="minorHAnsi" w:hAnsiTheme="minorHAnsi" w:cstheme="minorHAnsi"/>
          <w:color w:val="FF0000"/>
          <w:sz w:val="16"/>
        </w:rPr>
        <w:t>as long as</w:t>
      </w:r>
      <w:proofErr w:type="gramEnd"/>
      <w:r w:rsidRPr="002A6CDE">
        <w:rPr>
          <w:rFonts w:asciiTheme="minorHAnsi" w:hAnsiTheme="minorHAnsi" w:cstheme="minorHAnsi"/>
          <w:color w:val="FF0000"/>
          <w:sz w:val="16"/>
        </w:rPr>
        <w:t xml:space="preserve"> it is peaceful, and similarly </w:t>
      </w:r>
      <w:r w:rsidRPr="002A6CDE">
        <w:rPr>
          <w:rStyle w:val="Emphasis"/>
          <w:rFonts w:asciiTheme="minorHAnsi" w:hAnsiTheme="minorHAnsi" w:cstheme="minorHAnsi"/>
          <w:color w:val="FF0000"/>
        </w:rPr>
        <w:t>takes no position</w:t>
      </w:r>
      <w:r w:rsidRPr="002A6CDE">
        <w:rPr>
          <w:rStyle w:val="StyleUnderline"/>
          <w:rFonts w:asciiTheme="minorHAnsi" w:hAnsiTheme="minorHAnsi" w:cstheme="minorHAnsi"/>
          <w:color w:val="FF0000"/>
        </w:rPr>
        <w:t xml:space="preserve"> on the ultimate sovereignty of the other disputed features, their long-term disposition need not be the litmus test of either U.S. or Chinese hegemony</w:t>
      </w:r>
      <w:r w:rsidRPr="002A6CDE">
        <w:rPr>
          <w:rFonts w:asciiTheme="minorHAnsi" w:hAnsiTheme="minorHAnsi" w:cstheme="minorHAnsi"/>
          <w:color w:val="FF0000"/>
          <w:sz w:val="16"/>
        </w:rPr>
        <w:t xml:space="preserve"> in the region.</w:t>
      </w:r>
    </w:p>
    <w:p w14:paraId="3C5A40EF" w14:textId="77777777" w:rsidR="00683FD8" w:rsidRPr="002A6CDE" w:rsidRDefault="00683FD8" w:rsidP="00683FD8">
      <w:pPr>
        <w:rPr>
          <w:rFonts w:asciiTheme="minorHAnsi" w:hAnsiTheme="minorHAnsi" w:cstheme="minorHAnsi"/>
          <w:color w:val="FF0000"/>
          <w:sz w:val="16"/>
        </w:rPr>
      </w:pPr>
      <w:r w:rsidRPr="002A6CDE">
        <w:rPr>
          <w:rFonts w:asciiTheme="minorHAnsi" w:hAnsiTheme="minorHAnsi" w:cstheme="minorHAnsi"/>
          <w:color w:val="FF0000"/>
          <w:sz w:val="16"/>
        </w:rPr>
        <w:t xml:space="preserve">Of course, China would prefer not to have forward-deployed U.S. military forces in the Western Pacific that could be used against it, but </w:t>
      </w:r>
      <w:r w:rsidRPr="002A6CDE">
        <w:rPr>
          <w:rStyle w:val="StyleUnderline"/>
          <w:rFonts w:asciiTheme="minorHAnsi" w:hAnsiTheme="minorHAnsi" w:cstheme="minorHAnsi"/>
          <w:color w:val="FF0000"/>
          <w:highlight w:val="green"/>
        </w:rPr>
        <w:t>Beijing</w:t>
      </w:r>
      <w:r w:rsidRPr="002A6CDE">
        <w:rPr>
          <w:rStyle w:val="StyleUnderline"/>
          <w:rFonts w:asciiTheme="minorHAnsi" w:hAnsiTheme="minorHAnsi" w:cstheme="minorHAnsi"/>
          <w:color w:val="FF0000"/>
        </w:rPr>
        <w:t xml:space="preserve"> has long tolerated and</w:t>
      </w:r>
      <w:r w:rsidRPr="002A6CDE">
        <w:rPr>
          <w:rFonts w:asciiTheme="minorHAnsi" w:hAnsiTheme="minorHAnsi" w:cstheme="minorHAnsi"/>
          <w:color w:val="FF0000"/>
          <w:sz w:val="16"/>
        </w:rPr>
        <w:t xml:space="preserve"> arguably </w:t>
      </w:r>
      <w:r w:rsidRPr="002A6CDE">
        <w:rPr>
          <w:rStyle w:val="Emphasis"/>
          <w:rFonts w:asciiTheme="minorHAnsi" w:hAnsiTheme="minorHAnsi" w:cstheme="minorHAnsi"/>
          <w:color w:val="FF0000"/>
          <w:highlight w:val="green"/>
        </w:rPr>
        <w:t>could indefinitely tolerate</w:t>
      </w:r>
      <w:r w:rsidRPr="002A6CDE">
        <w:rPr>
          <w:rStyle w:val="StyleUnderline"/>
          <w:rFonts w:asciiTheme="minorHAnsi" w:hAnsiTheme="minorHAnsi" w:cstheme="minorHAnsi"/>
          <w:color w:val="FF0000"/>
          <w:highlight w:val="green"/>
        </w:rPr>
        <w:t xml:space="preserve"> an American military presence</w:t>
      </w:r>
      <w:r w:rsidRPr="002A6CDE">
        <w:rPr>
          <w:rStyle w:val="StyleUnderline"/>
          <w:rFonts w:asciiTheme="minorHAnsi" w:hAnsiTheme="minorHAnsi" w:cstheme="minorHAnsi"/>
          <w:color w:val="FF0000"/>
        </w:rPr>
        <w:t xml:space="preserve"> in the region</w:t>
      </w:r>
      <w:r w:rsidRPr="002A6CDE">
        <w:rPr>
          <w:rFonts w:asciiTheme="minorHAnsi" w:hAnsiTheme="minorHAnsi" w:cstheme="minorHAnsi"/>
          <w:color w:val="FF0000"/>
          <w:sz w:val="16"/>
        </w:rPr>
        <w:t>—</w:t>
      </w:r>
      <w:r w:rsidRPr="002A6CDE">
        <w:rPr>
          <w:rStyle w:val="StyleUnderline"/>
          <w:rFonts w:asciiTheme="minorHAnsi" w:hAnsiTheme="minorHAnsi" w:cstheme="minorHAnsi"/>
          <w:color w:val="FF0000"/>
        </w:rPr>
        <w:t>unless that presence is clearly and exclusively aimed at coercing or containing China</w:t>
      </w:r>
      <w:r w:rsidRPr="002A6CDE">
        <w:rPr>
          <w:rFonts w:asciiTheme="minorHAnsi" w:hAnsiTheme="minorHAnsi" w:cstheme="minorHAnsi"/>
          <w:color w:val="FF0000"/>
          <w:sz w:val="16"/>
        </w:rPr>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2A6CDE">
        <w:rPr>
          <w:rStyle w:val="StyleUnderline"/>
          <w:rFonts w:asciiTheme="minorHAnsi" w:hAnsiTheme="minorHAnsi" w:cstheme="minorHAnsi"/>
          <w:color w:val="FF0000"/>
        </w:rPr>
        <w:t>The Chinese</w:t>
      </w:r>
      <w:r w:rsidRPr="002A6CDE">
        <w:rPr>
          <w:rFonts w:asciiTheme="minorHAnsi" w:hAnsiTheme="minorHAnsi" w:cstheme="minorHAnsi"/>
          <w:color w:val="FF0000"/>
          <w:sz w:val="16"/>
        </w:rPr>
        <w:t xml:space="preserve"> almost certainly </w:t>
      </w:r>
      <w:r w:rsidRPr="002A6CDE">
        <w:rPr>
          <w:rStyle w:val="StyleUnderline"/>
          <w:rFonts w:asciiTheme="minorHAnsi" w:hAnsiTheme="minorHAnsi" w:cstheme="minorHAnsi"/>
          <w:color w:val="FF0000"/>
        </w:rPr>
        <w:t>recognize</w:t>
      </w:r>
      <w:r w:rsidRPr="002A6CDE">
        <w:rPr>
          <w:rFonts w:asciiTheme="minorHAnsi" w:hAnsiTheme="minorHAnsi" w:cstheme="minorHAnsi"/>
          <w:color w:val="FF0000"/>
          <w:sz w:val="16"/>
        </w:rPr>
        <w:t xml:space="preserve"> that </w:t>
      </w:r>
      <w:r w:rsidRPr="002A6CDE">
        <w:rPr>
          <w:rStyle w:val="StyleUnderline"/>
          <w:rFonts w:asciiTheme="minorHAnsi" w:hAnsiTheme="minorHAnsi" w:cstheme="minorHAnsi"/>
          <w:color w:val="FF0000"/>
          <w:highlight w:val="green"/>
        </w:rPr>
        <w:t>exclusive control</w:t>
      </w:r>
      <w:r w:rsidRPr="002A6CDE">
        <w:rPr>
          <w:rStyle w:val="StyleUnderline"/>
          <w:rFonts w:asciiTheme="minorHAnsi" w:hAnsiTheme="minorHAnsi" w:cstheme="minorHAnsi"/>
          <w:color w:val="FF0000"/>
        </w:rPr>
        <w:t xml:space="preserve"> or “domination” of the neighborhood </w:t>
      </w:r>
      <w:r w:rsidRPr="002A6CDE">
        <w:rPr>
          <w:rStyle w:val="StyleUnderline"/>
          <w:rFonts w:asciiTheme="minorHAnsi" w:hAnsiTheme="minorHAnsi" w:cstheme="minorHAnsi"/>
          <w:color w:val="FF0000"/>
          <w:highlight w:val="green"/>
        </w:rPr>
        <w:t>is not achievable</w:t>
      </w:r>
      <w:r w:rsidRPr="002A6CDE">
        <w:rPr>
          <w:rFonts w:asciiTheme="minorHAnsi" w:hAnsiTheme="minorHAnsi" w:cstheme="minorHAnsi"/>
          <w:color w:val="FF0000"/>
          <w:sz w:val="16"/>
        </w:rPr>
        <w:t xml:space="preserve"> at any reasonable cost, and that pursuing it would be counterproductive by inviting pushback and challenges that would negate the objective.</w:t>
      </w:r>
    </w:p>
    <w:p w14:paraId="6D79E243" w14:textId="77777777" w:rsidR="00683FD8" w:rsidRPr="002A6CDE" w:rsidRDefault="00683FD8" w:rsidP="00683FD8">
      <w:pPr>
        <w:rPr>
          <w:rFonts w:asciiTheme="minorHAnsi" w:hAnsiTheme="minorHAnsi" w:cstheme="minorHAnsi"/>
          <w:color w:val="FF0000"/>
          <w:sz w:val="16"/>
        </w:rPr>
      </w:pPr>
      <w:r w:rsidRPr="002A6CDE">
        <w:rPr>
          <w:rFonts w:asciiTheme="minorHAnsi" w:hAnsiTheme="minorHAnsi" w:cstheme="minorHAnsi"/>
          <w:color w:val="FF0000"/>
          <w:sz w:val="16"/>
        </w:rPr>
        <w:t xml:space="preserve">So what would Chinese “hegemony” in East Asia mean or look like? Beijing probably thinks in terms of something much like American primacy in the Western Hemisphere: a model in which China is generally recognized and acknowledged as the de facto central or primary power in the </w:t>
      </w:r>
      <w:proofErr w:type="gramStart"/>
      <w:r w:rsidRPr="002A6CDE">
        <w:rPr>
          <w:rFonts w:asciiTheme="minorHAnsi" w:hAnsiTheme="minorHAnsi" w:cstheme="minorHAnsi"/>
          <w:color w:val="FF0000"/>
          <w:sz w:val="16"/>
        </w:rPr>
        <w:t>region, but</w:t>
      </w:r>
      <w:proofErr w:type="gramEnd"/>
      <w:r w:rsidRPr="002A6CDE">
        <w:rPr>
          <w:rFonts w:asciiTheme="minorHAnsi" w:hAnsiTheme="minorHAnsi" w:cstheme="minorHAnsi"/>
          <w:color w:val="FF0000"/>
          <w:sz w:val="16"/>
        </w:rPr>
        <w:t xml:space="preserve">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77EA254A" w14:textId="77777777" w:rsidR="00683FD8" w:rsidRPr="002A6CDE" w:rsidRDefault="00683FD8" w:rsidP="00683FD8">
      <w:pPr>
        <w:rPr>
          <w:rFonts w:asciiTheme="minorHAnsi" w:hAnsiTheme="minorHAnsi" w:cstheme="minorHAnsi"/>
          <w:color w:val="FF0000"/>
          <w:sz w:val="16"/>
        </w:rPr>
      </w:pPr>
      <w:r w:rsidRPr="002A6CDE">
        <w:rPr>
          <w:rStyle w:val="StyleUnderline"/>
          <w:rFonts w:asciiTheme="minorHAnsi" w:hAnsiTheme="minorHAnsi" w:cstheme="minorHAnsi"/>
          <w:color w:val="FF0000"/>
        </w:rPr>
        <w:t>A standard counterargument</w:t>
      </w:r>
      <w:r w:rsidRPr="002A6CDE">
        <w:rPr>
          <w:rFonts w:asciiTheme="minorHAnsi" w:hAnsiTheme="minorHAnsi" w:cstheme="minorHAnsi"/>
          <w:color w:val="FF0000"/>
          <w:sz w:val="16"/>
        </w:rPr>
        <w:t xml:space="preserve"> to this relatively benign scenario </w:t>
      </w:r>
      <w:r w:rsidRPr="002A6CDE">
        <w:rPr>
          <w:rStyle w:val="StyleUnderline"/>
          <w:rFonts w:asciiTheme="minorHAnsi" w:hAnsiTheme="minorHAnsi" w:cstheme="minorHAnsi"/>
          <w:color w:val="FF0000"/>
        </w:rPr>
        <w:t>is</w:t>
      </w:r>
      <w:r w:rsidRPr="002A6CDE">
        <w:rPr>
          <w:rFonts w:asciiTheme="minorHAnsi" w:hAnsiTheme="minorHAnsi" w:cstheme="minorHAnsi"/>
          <w:color w:val="FF0000"/>
          <w:sz w:val="16"/>
        </w:rPr>
        <w:t xml:space="preserve"> that </w:t>
      </w:r>
      <w:r w:rsidRPr="002A6CDE">
        <w:rPr>
          <w:rStyle w:val="Emphasis"/>
          <w:rFonts w:asciiTheme="minorHAnsi" w:hAnsiTheme="minorHAnsi" w:cstheme="minorHAnsi"/>
          <w:color w:val="FF0000"/>
        </w:rPr>
        <w:t>Beijing would not be content</w:t>
      </w:r>
      <w:r w:rsidRPr="002A6CDE">
        <w:rPr>
          <w:rFonts w:asciiTheme="minorHAnsi" w:hAnsiTheme="minorHAnsi" w:cstheme="minorHAnsi"/>
          <w:color w:val="FF0000"/>
          <w:sz w:val="16"/>
        </w:rPr>
        <w:t xml:space="preserve"> with it </w:t>
      </w:r>
      <w:r w:rsidRPr="002A6CDE">
        <w:rPr>
          <w:rStyle w:val="Emphasis"/>
          <w:rFonts w:asciiTheme="minorHAnsi" w:hAnsiTheme="minorHAnsi" w:cstheme="minorHAnsi"/>
          <w:color w:val="FF0000"/>
        </w:rPr>
        <w:t>for long</w:t>
      </w:r>
      <w:r w:rsidRPr="002A6CDE">
        <w:rPr>
          <w:rStyle w:val="StyleUnderline"/>
          <w:rFonts w:asciiTheme="minorHAnsi" w:hAnsiTheme="minorHAnsi" w:cstheme="minorHAnsi"/>
          <w:color w:val="FF0000"/>
        </w:rPr>
        <w:t xml:space="preserve"> because China’s strategic ambitions will expand as its capabilities grow. This</w:t>
      </w:r>
      <w:r w:rsidRPr="002A6CDE">
        <w:rPr>
          <w:rFonts w:asciiTheme="minorHAnsi" w:hAnsiTheme="minorHAnsi" w:cstheme="minorHAnsi"/>
          <w:color w:val="FF0000"/>
          <w:sz w:val="16"/>
        </w:rPr>
        <w:t xml:space="preserve"> is a valid hypothesis, but it usually </w:t>
      </w:r>
      <w:r w:rsidRPr="002A6CDE">
        <w:rPr>
          <w:rStyle w:val="Emphasis"/>
          <w:rFonts w:asciiTheme="minorHAnsi" w:hAnsiTheme="minorHAnsi" w:cstheme="minorHAnsi"/>
          <w:color w:val="FF0000"/>
        </w:rPr>
        <w:t>overlooks the greater possibility</w:t>
      </w:r>
      <w:r w:rsidRPr="002A6CDE">
        <w:rPr>
          <w:rFonts w:asciiTheme="minorHAnsi" w:hAnsiTheme="minorHAnsi" w:cstheme="minorHAnsi"/>
          <w:color w:val="FF0000"/>
          <w:sz w:val="16"/>
        </w:rPr>
        <w:t xml:space="preserve"> that </w:t>
      </w:r>
      <w:r w:rsidRPr="002A6CDE">
        <w:rPr>
          <w:rStyle w:val="StyleUnderline"/>
          <w:rFonts w:asciiTheme="minorHAnsi" w:hAnsiTheme="minorHAnsi" w:cstheme="minorHAnsi"/>
          <w:color w:val="FF0000"/>
          <w:highlight w:val="green"/>
        </w:rPr>
        <w:t>China’s external ambitions</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will expand</w:t>
      </w:r>
      <w:r w:rsidRPr="002A6CDE">
        <w:rPr>
          <w:rStyle w:val="StyleUnderline"/>
          <w:rFonts w:asciiTheme="minorHAnsi" w:hAnsiTheme="minorHAnsi" w:cstheme="minorHAnsi"/>
          <w:color w:val="FF0000"/>
        </w:rPr>
        <w:t xml:space="preserve"> not because its inherent capabilities have grown, but because Beijing sees the need to be more assertive </w:t>
      </w:r>
      <w:r w:rsidRPr="002A6CDE">
        <w:rPr>
          <w:rStyle w:val="Emphasis"/>
          <w:rFonts w:asciiTheme="minorHAnsi" w:hAnsiTheme="minorHAnsi" w:cstheme="minorHAnsi"/>
          <w:color w:val="FF0000"/>
          <w:highlight w:val="green"/>
        </w:rPr>
        <w:t>in response to external challenges to Chinese interests</w:t>
      </w:r>
      <w:r w:rsidRPr="002A6CDE">
        <w:rPr>
          <w:rStyle w:val="Emphasis"/>
          <w:rFonts w:asciiTheme="minorHAnsi" w:hAnsiTheme="minorHAnsi" w:cstheme="minorHAnsi"/>
          <w:color w:val="FF0000"/>
        </w:rPr>
        <w:t xml:space="preserve"> or security</w:t>
      </w:r>
      <w:r w:rsidRPr="002A6CDE">
        <w:rPr>
          <w:rFonts w:asciiTheme="minorHAnsi" w:hAnsiTheme="minorHAnsi" w:cstheme="minorHAnsi"/>
          <w:color w:val="FF0000"/>
          <w:sz w:val="16"/>
        </w:rPr>
        <w:t xml:space="preserve">. Indeed, </w:t>
      </w:r>
      <w:r w:rsidRPr="002A6CDE">
        <w:rPr>
          <w:rStyle w:val="StyleUnderline"/>
          <w:rFonts w:asciiTheme="minorHAnsi" w:hAnsiTheme="minorHAnsi" w:cstheme="minorHAnsi"/>
          <w:color w:val="FF0000"/>
        </w:rPr>
        <w:t xml:space="preserve">much of </w:t>
      </w:r>
      <w:r w:rsidRPr="002A6CDE">
        <w:rPr>
          <w:rStyle w:val="StyleUnderline"/>
          <w:rFonts w:asciiTheme="minorHAnsi" w:hAnsiTheme="minorHAnsi" w:cstheme="minorHAnsi"/>
          <w:color w:val="FF0000"/>
          <w:highlight w:val="green"/>
        </w:rPr>
        <w:t>China’s “assertiveness</w:t>
      </w:r>
      <w:r w:rsidRPr="002A6CDE">
        <w:rPr>
          <w:rStyle w:val="StyleUnderline"/>
          <w:rFonts w:asciiTheme="minorHAnsi" w:hAnsiTheme="minorHAnsi" w:cstheme="minorHAnsi"/>
          <w:color w:val="FF0000"/>
        </w:rPr>
        <w:t>” within East Asia</w:t>
      </w:r>
      <w:r w:rsidRPr="002A6CDE">
        <w:rPr>
          <w:rFonts w:asciiTheme="minorHAnsi" w:hAnsiTheme="minorHAnsi" w:cstheme="minorHAnsi"/>
          <w:color w:val="FF0000"/>
          <w:sz w:val="16"/>
        </w:rPr>
        <w:t xml:space="preserve"> over the past decade—when Beijing probably would prefer to focus on domestic priorities—</w:t>
      </w:r>
      <w:r w:rsidRPr="002A6CDE">
        <w:rPr>
          <w:rStyle w:val="StyleUnderline"/>
          <w:rFonts w:asciiTheme="minorHAnsi" w:hAnsiTheme="minorHAnsi" w:cstheme="minorHAnsi"/>
          <w:color w:val="FF0000"/>
          <w:highlight w:val="green"/>
        </w:rPr>
        <w:t xml:space="preserve">has been a </w:t>
      </w:r>
      <w:r w:rsidRPr="002A6CDE">
        <w:rPr>
          <w:rStyle w:val="Emphasis"/>
          <w:rFonts w:asciiTheme="minorHAnsi" w:hAnsiTheme="minorHAnsi" w:cstheme="minorHAnsi"/>
          <w:color w:val="FF0000"/>
          <w:highlight w:val="green"/>
        </w:rPr>
        <w:t>reaction to such perceived challenges</w:t>
      </w:r>
      <w:r w:rsidRPr="002A6CDE">
        <w:rPr>
          <w:rFonts w:asciiTheme="minorHAnsi" w:hAnsiTheme="minorHAnsi" w:cstheme="minorHAnsi"/>
          <w:color w:val="FF0000"/>
          <w:sz w:val="16"/>
          <w:highlight w:val="green"/>
        </w:rPr>
        <w:t>.</w:t>
      </w:r>
      <w:r w:rsidRPr="002A6CDE">
        <w:rPr>
          <w:rFonts w:asciiTheme="minorHAnsi" w:hAnsiTheme="minorHAnsi" w:cstheme="minorHAnsi"/>
          <w:color w:val="FF0000"/>
          <w:sz w:val="16"/>
        </w:rPr>
        <w:t xml:space="preserve"> Accordingly, </w:t>
      </w:r>
      <w:r w:rsidRPr="002A6CDE">
        <w:rPr>
          <w:rStyle w:val="StyleUnderline"/>
          <w:rFonts w:asciiTheme="minorHAnsi" w:hAnsiTheme="minorHAnsi" w:cstheme="minorHAnsi"/>
          <w:color w:val="FF0000"/>
        </w:rPr>
        <w:t xml:space="preserve">Beijing’s </w:t>
      </w:r>
      <w:r w:rsidRPr="002A6CDE">
        <w:rPr>
          <w:rStyle w:val="StyleUnderline"/>
          <w:rFonts w:asciiTheme="minorHAnsi" w:hAnsiTheme="minorHAnsi" w:cstheme="minorHAnsi"/>
          <w:color w:val="FF0000"/>
          <w:highlight w:val="green"/>
        </w:rPr>
        <w:t>willingness</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to settle</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for</w:t>
      </w:r>
      <w:r w:rsidRPr="002A6CDE">
        <w:rPr>
          <w:rStyle w:val="StyleUnderline"/>
          <w:rFonts w:asciiTheme="minorHAnsi" w:hAnsiTheme="minorHAnsi" w:cstheme="minorHAnsi"/>
          <w:color w:val="FF0000"/>
        </w:rPr>
        <w:t xml:space="preserve"> a narrowly-defined, </w:t>
      </w:r>
      <w:r w:rsidRPr="002A6CDE">
        <w:rPr>
          <w:rStyle w:val="StyleUnderline"/>
          <w:rFonts w:asciiTheme="minorHAnsi" w:hAnsiTheme="minorHAnsi" w:cstheme="minorHAnsi"/>
          <w:color w:val="FF0000"/>
          <w:highlight w:val="green"/>
        </w:rPr>
        <w:t>peace</w:t>
      </w:r>
      <w:r w:rsidRPr="002A6CDE">
        <w:rPr>
          <w:rStyle w:val="StyleUnderline"/>
          <w:rFonts w:asciiTheme="minorHAnsi" w:hAnsiTheme="minorHAnsi" w:cstheme="minorHAnsi"/>
          <w:color w:val="FF0000"/>
        </w:rPr>
        <w:t xml:space="preserve">able version of regional preeminence will </w:t>
      </w:r>
      <w:r w:rsidRPr="002A6CDE">
        <w:rPr>
          <w:rStyle w:val="Emphasis"/>
          <w:rFonts w:asciiTheme="minorHAnsi" w:hAnsiTheme="minorHAnsi" w:cstheme="minorHAnsi"/>
          <w:color w:val="FF0000"/>
          <w:sz w:val="24"/>
          <w:highlight w:val="green"/>
        </w:rPr>
        <w:t>depend</w:t>
      </w:r>
      <w:r w:rsidRPr="002A6CDE">
        <w:rPr>
          <w:rStyle w:val="Emphasis"/>
          <w:rFonts w:asciiTheme="minorHAnsi" w:hAnsiTheme="minorHAnsi" w:cstheme="minorHAnsi"/>
          <w:color w:val="FF0000"/>
          <w:sz w:val="24"/>
        </w:rPr>
        <w:t xml:space="preserve"> heavily </w:t>
      </w:r>
      <w:r w:rsidRPr="002A6CDE">
        <w:rPr>
          <w:rStyle w:val="Emphasis"/>
          <w:rFonts w:asciiTheme="minorHAnsi" w:hAnsiTheme="minorHAnsi" w:cstheme="minorHAnsi"/>
          <w:color w:val="FF0000"/>
          <w:sz w:val="24"/>
          <w:highlight w:val="green"/>
        </w:rPr>
        <w:t>on</w:t>
      </w:r>
      <w:r w:rsidRPr="002A6CDE">
        <w:rPr>
          <w:rStyle w:val="Emphasis"/>
          <w:rFonts w:asciiTheme="minorHAnsi" w:hAnsiTheme="minorHAnsi" w:cstheme="minorHAnsi"/>
          <w:color w:val="FF0000"/>
          <w:sz w:val="24"/>
        </w:rPr>
        <w:t xml:space="preserve"> whether it </w:t>
      </w:r>
      <w:r w:rsidRPr="002A6CDE">
        <w:rPr>
          <w:rStyle w:val="Emphasis"/>
          <w:rFonts w:asciiTheme="minorHAnsi" w:hAnsiTheme="minorHAnsi" w:cstheme="minorHAnsi"/>
          <w:color w:val="FF0000"/>
          <w:sz w:val="24"/>
          <w:highlight w:val="green"/>
        </w:rPr>
        <w:t>perceives</w:t>
      </w:r>
      <w:r w:rsidRPr="002A6CDE">
        <w:rPr>
          <w:rFonts w:asciiTheme="minorHAnsi" w:hAnsiTheme="minorHAnsi" w:cstheme="minorHAnsi"/>
          <w:color w:val="FF0000"/>
          <w:sz w:val="16"/>
        </w:rPr>
        <w:t xml:space="preserve"> other countries—especially </w:t>
      </w:r>
      <w:r w:rsidRPr="002A6CDE">
        <w:rPr>
          <w:rStyle w:val="Emphasis"/>
          <w:rFonts w:asciiTheme="minorHAnsi" w:hAnsiTheme="minorHAnsi" w:cstheme="minorHAnsi"/>
          <w:color w:val="FF0000"/>
          <w:sz w:val="24"/>
          <w:highlight w:val="green"/>
        </w:rPr>
        <w:t>the U</w:t>
      </w:r>
      <w:r w:rsidRPr="002A6CDE">
        <w:rPr>
          <w:rFonts w:asciiTheme="minorHAnsi" w:hAnsiTheme="minorHAnsi" w:cstheme="minorHAnsi"/>
          <w:color w:val="FF0000"/>
          <w:sz w:val="16"/>
        </w:rPr>
        <w:t xml:space="preserve">nited </w:t>
      </w:r>
      <w:r w:rsidRPr="002A6CDE">
        <w:rPr>
          <w:rStyle w:val="Emphasis"/>
          <w:rFonts w:asciiTheme="minorHAnsi" w:hAnsiTheme="minorHAnsi" w:cstheme="minorHAnsi"/>
          <w:color w:val="FF0000"/>
          <w:sz w:val="24"/>
          <w:highlight w:val="green"/>
        </w:rPr>
        <w:t>S</w:t>
      </w:r>
      <w:r w:rsidRPr="002A6CDE">
        <w:rPr>
          <w:rFonts w:asciiTheme="minorHAnsi" w:hAnsiTheme="minorHAnsi" w:cstheme="minorHAnsi"/>
          <w:color w:val="FF0000"/>
          <w:sz w:val="16"/>
          <w:highlight w:val="green"/>
        </w:rPr>
        <w:t>t</w:t>
      </w:r>
      <w:r w:rsidRPr="002A6CDE">
        <w:rPr>
          <w:rFonts w:asciiTheme="minorHAnsi" w:hAnsiTheme="minorHAnsi" w:cstheme="minorHAnsi"/>
          <w:color w:val="FF0000"/>
          <w:sz w:val="16"/>
        </w:rPr>
        <w:t>ates—</w:t>
      </w:r>
      <w:r w:rsidRPr="002A6CDE">
        <w:rPr>
          <w:rStyle w:val="Emphasis"/>
          <w:rFonts w:asciiTheme="minorHAnsi" w:hAnsiTheme="minorHAnsi" w:cstheme="minorHAnsi"/>
          <w:color w:val="FF0000"/>
          <w:sz w:val="24"/>
          <w:highlight w:val="green"/>
        </w:rPr>
        <w:t>as</w:t>
      </w:r>
      <w:r w:rsidRPr="002A6CDE">
        <w:rPr>
          <w:rStyle w:val="Emphasis"/>
          <w:rFonts w:asciiTheme="minorHAnsi" w:hAnsiTheme="minorHAnsi" w:cstheme="minorHAnsi"/>
          <w:color w:val="FF0000"/>
          <w:sz w:val="24"/>
        </w:rPr>
        <w:t xml:space="preserve"> </w:t>
      </w:r>
      <w:r w:rsidRPr="002A6CDE">
        <w:rPr>
          <w:rStyle w:val="Emphasis"/>
          <w:rFonts w:asciiTheme="minorHAnsi" w:hAnsiTheme="minorHAnsi" w:cstheme="minorHAnsi"/>
          <w:color w:val="FF0000"/>
          <w:sz w:val="24"/>
          <w:highlight w:val="green"/>
        </w:rPr>
        <w:t>trying to deny China</w:t>
      </w:r>
      <w:r w:rsidRPr="002A6CDE">
        <w:rPr>
          <w:rStyle w:val="Emphasis"/>
          <w:rFonts w:asciiTheme="minorHAnsi" w:hAnsiTheme="minorHAnsi" w:cstheme="minorHAnsi"/>
          <w:color w:val="FF0000"/>
          <w:sz w:val="24"/>
        </w:rPr>
        <w:t xml:space="preserve"> this option</w:t>
      </w:r>
      <w:r w:rsidRPr="002A6CDE">
        <w:rPr>
          <w:rFonts w:asciiTheme="minorHAnsi" w:hAnsiTheme="minorHAnsi" w:cstheme="minorHAnsi"/>
          <w:color w:val="FF0000"/>
          <w:sz w:val="16"/>
        </w:rPr>
        <w:t xml:space="preserve"> and instead obstruct Chinese interests or security in the region.</w:t>
      </w:r>
    </w:p>
    <w:p w14:paraId="6CA578F2" w14:textId="77777777" w:rsidR="00683FD8" w:rsidRPr="002A6CDE" w:rsidRDefault="00683FD8" w:rsidP="00683FD8">
      <w:pPr>
        <w:rPr>
          <w:rFonts w:asciiTheme="minorHAnsi" w:hAnsiTheme="minorHAnsi" w:cstheme="minorHAnsi"/>
          <w:color w:val="FF0000"/>
          <w:sz w:val="16"/>
        </w:rPr>
      </w:pPr>
    </w:p>
    <w:p w14:paraId="231DDFDD" w14:textId="77777777" w:rsidR="00683FD8" w:rsidRPr="002A6CDE" w:rsidRDefault="00683FD8" w:rsidP="00683FD8">
      <w:pPr>
        <w:pStyle w:val="Heading4"/>
        <w:rPr>
          <w:rFonts w:asciiTheme="minorHAnsi" w:hAnsiTheme="minorHAnsi" w:cstheme="minorHAnsi"/>
          <w:color w:val="FF0000"/>
        </w:rPr>
      </w:pPr>
      <w:r w:rsidRPr="002A6CDE">
        <w:rPr>
          <w:rFonts w:asciiTheme="minorHAnsi" w:hAnsiTheme="minorHAnsi" w:cstheme="minorHAnsi"/>
          <w:color w:val="FF0000"/>
        </w:rPr>
        <w:t xml:space="preserve">China </w:t>
      </w:r>
      <w:r w:rsidRPr="002A6CDE">
        <w:rPr>
          <w:rFonts w:asciiTheme="minorHAnsi" w:hAnsiTheme="minorHAnsi" w:cstheme="minorHAnsi"/>
          <w:color w:val="FF0000"/>
          <w:u w:val="single"/>
        </w:rPr>
        <w:t>isn’t revisionist</w:t>
      </w:r>
      <w:r w:rsidRPr="002A6CDE">
        <w:rPr>
          <w:rFonts w:asciiTheme="minorHAnsi" w:hAnsiTheme="minorHAnsi" w:cstheme="minorHAnsi"/>
          <w:color w:val="FF0000"/>
        </w:rPr>
        <w:t xml:space="preserve">. </w:t>
      </w:r>
    </w:p>
    <w:p w14:paraId="4C21F62E" w14:textId="77777777" w:rsidR="00683FD8" w:rsidRPr="002A6CDE" w:rsidRDefault="00683FD8" w:rsidP="00683FD8">
      <w:pPr>
        <w:rPr>
          <w:rFonts w:asciiTheme="minorHAnsi" w:hAnsiTheme="minorHAnsi" w:cstheme="minorHAnsi"/>
          <w:color w:val="FF0000"/>
        </w:rPr>
      </w:pPr>
      <w:r w:rsidRPr="002A6CDE">
        <w:rPr>
          <w:rStyle w:val="Style13ptBold"/>
          <w:rFonts w:asciiTheme="minorHAnsi" w:hAnsiTheme="minorHAnsi" w:cstheme="minorHAnsi"/>
          <w:color w:val="FF0000"/>
        </w:rPr>
        <w:t>McKinney 19</w:t>
      </w:r>
      <w:r w:rsidRPr="002A6CDE">
        <w:rPr>
          <w:rFonts w:asciiTheme="minorHAnsi" w:hAnsiTheme="minorHAnsi" w:cstheme="minorHAnsi"/>
          <w:color w:val="FF0000"/>
        </w:rPr>
        <w:t xml:space="preserve">, *Jared Morgan; PhD candidate at the S. Rajaratnam School of International Studies, Nanyang Technological University (Singapore); **Nicholas Butts; Center for Strategic and International Studies Pacific Forum Young Leader. He holds an LL.M. from Peking University, an MSc from The London School of Economics and an MPA from Harvard University where he was also a Crown Prince Frederik Scholar and a Cheng Fellow. (Winter 2019, “Bringing Balance to the Strategic Discourse on China’s Rise”, </w:t>
      </w:r>
      <w:r w:rsidRPr="002A6CDE">
        <w:rPr>
          <w:rFonts w:asciiTheme="minorHAnsi" w:hAnsiTheme="minorHAnsi" w:cstheme="minorHAnsi"/>
          <w:i/>
          <w:iCs/>
          <w:color w:val="FF0000"/>
        </w:rPr>
        <w:t>Journal of Indo-Pacific Affairs</w:t>
      </w:r>
      <w:r w:rsidRPr="002A6CDE">
        <w:rPr>
          <w:rFonts w:asciiTheme="minorHAnsi" w:hAnsiTheme="minorHAnsi" w:cstheme="minorHAnsi"/>
          <w:color w:val="FF0000"/>
        </w:rPr>
        <w:t>, pg. 75-76, https://www.airuniversity.af.edu/Portals/10/JIPA/journals/Volume-02_Issue-4/McKinney.pdf)</w:t>
      </w:r>
    </w:p>
    <w:p w14:paraId="4DEE14D5" w14:textId="77777777" w:rsidR="00683FD8" w:rsidRPr="002A6CDE" w:rsidRDefault="00683FD8" w:rsidP="00683FD8">
      <w:pPr>
        <w:rPr>
          <w:rFonts w:asciiTheme="minorHAnsi" w:hAnsiTheme="minorHAnsi" w:cstheme="minorHAnsi"/>
          <w:color w:val="FF0000"/>
          <w:sz w:val="16"/>
        </w:rPr>
      </w:pPr>
      <w:r w:rsidRPr="002A6CDE">
        <w:rPr>
          <w:rFonts w:asciiTheme="minorHAnsi" w:hAnsiTheme="minorHAnsi" w:cstheme="minorHAnsi"/>
          <w:color w:val="FF0000"/>
          <w:sz w:val="16"/>
        </w:rPr>
        <w:t xml:space="preserve">In the abstract, such claims are alarming—in context, and in balance, rather humdrum. In fact, </w:t>
      </w:r>
      <w:r w:rsidRPr="002A6CDE">
        <w:rPr>
          <w:rStyle w:val="StyleUnderline"/>
          <w:rFonts w:asciiTheme="minorHAnsi" w:hAnsiTheme="minorHAnsi" w:cstheme="minorHAnsi"/>
          <w:color w:val="FF0000"/>
          <w:highlight w:val="green"/>
        </w:rPr>
        <w:t xml:space="preserve">the </w:t>
      </w:r>
      <w:r w:rsidRPr="002A6CDE">
        <w:rPr>
          <w:rStyle w:val="Emphasis"/>
          <w:rFonts w:asciiTheme="minorHAnsi" w:hAnsiTheme="minorHAnsi" w:cstheme="minorHAnsi"/>
          <w:color w:val="FF0000"/>
          <w:highlight w:val="green"/>
        </w:rPr>
        <w:t>ev</w:t>
      </w:r>
      <w:r w:rsidRPr="002A6CDE">
        <w:rPr>
          <w:rStyle w:val="Emphasis"/>
          <w:rFonts w:asciiTheme="minorHAnsi" w:hAnsiTheme="minorHAnsi" w:cstheme="minorHAnsi"/>
          <w:color w:val="FF0000"/>
        </w:rPr>
        <w:t>idence</w:t>
      </w:r>
      <w:r w:rsidRPr="002A6CDE">
        <w:rPr>
          <w:rStyle w:val="StyleUnderline"/>
          <w:rFonts w:asciiTheme="minorHAnsi" w:hAnsiTheme="minorHAnsi" w:cstheme="minorHAnsi"/>
          <w:color w:val="FF0000"/>
          <w:highlight w:val="green"/>
        </w:rPr>
        <w:t xml:space="preserve"> of a</w:t>
      </w:r>
      <w:r w:rsidRPr="002A6CDE">
        <w:rPr>
          <w:rFonts w:asciiTheme="minorHAnsi" w:hAnsiTheme="minorHAnsi" w:cstheme="minorHAnsi"/>
          <w:color w:val="FF0000"/>
          <w:sz w:val="16"/>
        </w:rPr>
        <w:t xml:space="preserve">ny </w:t>
      </w:r>
      <w:r w:rsidRPr="002A6CDE">
        <w:rPr>
          <w:rStyle w:val="StyleUnderline"/>
          <w:rFonts w:asciiTheme="minorHAnsi" w:hAnsiTheme="minorHAnsi" w:cstheme="minorHAnsi"/>
          <w:color w:val="FF0000"/>
          <w:highlight w:val="green"/>
        </w:rPr>
        <w:t>Chinese intention to</w:t>
      </w:r>
      <w:r w:rsidRPr="002A6CDE">
        <w:rPr>
          <w:rFonts w:asciiTheme="minorHAnsi" w:hAnsiTheme="minorHAnsi" w:cstheme="minorHAnsi"/>
          <w:color w:val="FF0000"/>
          <w:sz w:val="16"/>
        </w:rPr>
        <w:t xml:space="preserve"> destroy, or even merely </w:t>
      </w:r>
      <w:r w:rsidRPr="002A6CDE">
        <w:rPr>
          <w:rStyle w:val="Emphasis"/>
          <w:rFonts w:asciiTheme="minorHAnsi" w:hAnsiTheme="minorHAnsi" w:cstheme="minorHAnsi"/>
          <w:color w:val="FF0000"/>
          <w:highlight w:val="green"/>
        </w:rPr>
        <w:t>undermine</w:t>
      </w:r>
      <w:r w:rsidRPr="002A6CDE">
        <w:rPr>
          <w:rFonts w:asciiTheme="minorHAnsi" w:hAnsiTheme="minorHAnsi" w:cstheme="minorHAnsi"/>
          <w:color w:val="FF0000"/>
          <w:sz w:val="16"/>
        </w:rPr>
        <w:t xml:space="preserve"> and exploit, </w:t>
      </w:r>
      <w:r w:rsidRPr="002A6CDE">
        <w:rPr>
          <w:rStyle w:val="StyleUnderline"/>
          <w:rFonts w:asciiTheme="minorHAnsi" w:hAnsiTheme="minorHAnsi" w:cstheme="minorHAnsi"/>
          <w:color w:val="FF0000"/>
          <w:highlight w:val="green"/>
        </w:rPr>
        <w:t xml:space="preserve">the current order is </w:t>
      </w:r>
      <w:r w:rsidRPr="002A6CDE">
        <w:rPr>
          <w:rStyle w:val="Emphasis"/>
          <w:rFonts w:asciiTheme="minorHAnsi" w:hAnsiTheme="minorHAnsi" w:cstheme="minorHAnsi"/>
          <w:color w:val="FF0000"/>
          <w:highlight w:val="green"/>
        </w:rPr>
        <w:t>slight</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China </w:t>
      </w:r>
      <w:r w:rsidRPr="002A6CDE">
        <w:rPr>
          <w:rStyle w:val="Emphasis"/>
          <w:rFonts w:asciiTheme="minorHAnsi" w:hAnsiTheme="minorHAnsi" w:cstheme="minorHAnsi"/>
          <w:color w:val="FF0000"/>
        </w:rPr>
        <w:t>is</w:t>
      </w:r>
      <w:r w:rsidRPr="002A6CDE">
        <w:rPr>
          <w:rFonts w:asciiTheme="minorHAnsi" w:hAnsiTheme="minorHAnsi" w:cstheme="minorHAnsi"/>
          <w:color w:val="FF0000"/>
          <w:sz w:val="16"/>
        </w:rPr>
        <w:t xml:space="preserve"> certainly </w:t>
      </w:r>
      <w:r w:rsidRPr="002A6CDE">
        <w:rPr>
          <w:rStyle w:val="StyleUnderline"/>
          <w:rFonts w:asciiTheme="minorHAnsi" w:hAnsiTheme="minorHAnsi" w:cstheme="minorHAnsi"/>
          <w:color w:val="FF0000"/>
        </w:rPr>
        <w:t>using its</w:t>
      </w:r>
      <w:r w:rsidRPr="002A6CDE">
        <w:rPr>
          <w:rFonts w:asciiTheme="minorHAnsi" w:hAnsiTheme="minorHAnsi" w:cstheme="minorHAnsi"/>
          <w:color w:val="FF0000"/>
          <w:sz w:val="16"/>
        </w:rPr>
        <w:t xml:space="preserve"> growing </w:t>
      </w:r>
      <w:r w:rsidRPr="002A6CDE">
        <w:rPr>
          <w:rStyle w:val="StyleUnderline"/>
          <w:rFonts w:asciiTheme="minorHAnsi" w:hAnsiTheme="minorHAnsi" w:cstheme="minorHAnsi"/>
          <w:color w:val="FF0000"/>
        </w:rPr>
        <w:t xml:space="preserve">military power to </w:t>
      </w:r>
      <w:r w:rsidRPr="002A6CDE">
        <w:rPr>
          <w:rStyle w:val="Emphasis"/>
          <w:rFonts w:asciiTheme="minorHAnsi" w:hAnsiTheme="minorHAnsi" w:cstheme="minorHAnsi"/>
          <w:color w:val="FF0000"/>
        </w:rPr>
        <w:t>defend</w:t>
      </w:r>
      <w:r w:rsidRPr="002A6CDE">
        <w:rPr>
          <w:rStyle w:val="StyleUnderline"/>
          <w:rFonts w:asciiTheme="minorHAnsi" w:hAnsiTheme="minorHAnsi" w:cstheme="minorHAnsi"/>
          <w:color w:val="FF0000"/>
        </w:rPr>
        <w:t xml:space="preserve"> its </w:t>
      </w:r>
      <w:r w:rsidRPr="002A6CDE">
        <w:rPr>
          <w:rStyle w:val="Emphasis"/>
          <w:rFonts w:asciiTheme="minorHAnsi" w:hAnsiTheme="minorHAnsi" w:cstheme="minorHAnsi"/>
          <w:color w:val="FF0000"/>
          <w:highlight w:val="green"/>
        </w:rPr>
        <w:t>claims in the SCS</w:t>
      </w:r>
      <w:r w:rsidRPr="002A6CDE">
        <w:rPr>
          <w:rFonts w:asciiTheme="minorHAnsi" w:hAnsiTheme="minorHAnsi" w:cstheme="minorHAnsi"/>
          <w:color w:val="FF0000"/>
          <w:sz w:val="16"/>
        </w:rPr>
        <w:t xml:space="preserve"> and even—on occasion— to coerce its neighbors. </w:t>
      </w:r>
      <w:r w:rsidRPr="002A6CDE">
        <w:rPr>
          <w:rStyle w:val="StyleUnderline"/>
          <w:rFonts w:asciiTheme="minorHAnsi" w:hAnsiTheme="minorHAnsi" w:cstheme="minorHAnsi"/>
          <w:color w:val="FF0000"/>
        </w:rPr>
        <w:t xml:space="preserve">It uses </w:t>
      </w:r>
      <w:r w:rsidRPr="002A6CDE">
        <w:rPr>
          <w:rStyle w:val="Emphasis"/>
          <w:rFonts w:asciiTheme="minorHAnsi" w:hAnsiTheme="minorHAnsi" w:cstheme="minorHAnsi"/>
          <w:color w:val="FF0000"/>
          <w:highlight w:val="green"/>
        </w:rPr>
        <w:t>protectionist</w:t>
      </w:r>
      <w:r w:rsidRPr="002A6CDE">
        <w:rPr>
          <w:rFonts w:asciiTheme="minorHAnsi" w:hAnsiTheme="minorHAnsi" w:cstheme="minorHAnsi"/>
          <w:color w:val="FF0000"/>
          <w:sz w:val="16"/>
        </w:rPr>
        <w:t xml:space="preserve"> economic </w:t>
      </w:r>
      <w:r w:rsidRPr="002A6CDE">
        <w:rPr>
          <w:rStyle w:val="Emphasis"/>
          <w:rFonts w:asciiTheme="minorHAnsi" w:hAnsiTheme="minorHAnsi" w:cstheme="minorHAnsi"/>
          <w:color w:val="FF0000"/>
          <w:highlight w:val="green"/>
        </w:rPr>
        <w:t>policies</w:t>
      </w:r>
      <w:r w:rsidRPr="002A6CDE">
        <w:rPr>
          <w:rFonts w:asciiTheme="minorHAnsi" w:hAnsiTheme="minorHAnsi" w:cstheme="minorHAnsi"/>
          <w:color w:val="FF0000"/>
          <w:sz w:val="16"/>
        </w:rPr>
        <w:t xml:space="preserve"> to boost the prospects of Chinese companies and reduce competition. </w:t>
      </w:r>
      <w:r w:rsidRPr="002A6CDE">
        <w:rPr>
          <w:rStyle w:val="StyleUnderline"/>
          <w:rFonts w:asciiTheme="minorHAnsi" w:hAnsiTheme="minorHAnsi" w:cstheme="minorHAnsi"/>
          <w:color w:val="FF0000"/>
        </w:rPr>
        <w:t xml:space="preserve">It employs </w:t>
      </w:r>
      <w:r w:rsidRPr="002A6CDE">
        <w:rPr>
          <w:rStyle w:val="Emphasis"/>
          <w:rFonts w:asciiTheme="minorHAnsi" w:hAnsiTheme="minorHAnsi" w:cstheme="minorHAnsi"/>
          <w:color w:val="FF0000"/>
          <w:highlight w:val="green"/>
        </w:rPr>
        <w:t>economic statecraft</w:t>
      </w:r>
      <w:r w:rsidRPr="002A6CDE">
        <w:rPr>
          <w:rFonts w:asciiTheme="minorHAnsi" w:hAnsiTheme="minorHAnsi" w:cstheme="minorHAnsi"/>
          <w:color w:val="FF0000"/>
          <w:sz w:val="16"/>
        </w:rPr>
        <w:t xml:space="preserve"> to serve its interests abroad. And it certainly is opposed to America’s policy of global democracy promotion. </w:t>
      </w:r>
      <w:r w:rsidRPr="002A6CDE">
        <w:rPr>
          <w:rStyle w:val="StyleUnderline"/>
          <w:rFonts w:asciiTheme="minorHAnsi" w:hAnsiTheme="minorHAnsi" w:cstheme="minorHAnsi"/>
          <w:color w:val="FF0000"/>
        </w:rPr>
        <w:t xml:space="preserve">However, </w:t>
      </w:r>
      <w:r w:rsidRPr="002A6CDE">
        <w:rPr>
          <w:rStyle w:val="Emphasis"/>
          <w:rFonts w:asciiTheme="minorHAnsi" w:hAnsiTheme="minorHAnsi" w:cstheme="minorHAnsi"/>
          <w:color w:val="FF0000"/>
          <w:highlight w:val="green"/>
        </w:rPr>
        <w:t>none</w:t>
      </w:r>
      <w:r w:rsidRPr="002A6CDE">
        <w:rPr>
          <w:rStyle w:val="StyleUnderline"/>
          <w:rFonts w:asciiTheme="minorHAnsi" w:hAnsiTheme="minorHAnsi" w:cstheme="minorHAnsi"/>
          <w:color w:val="FF0000"/>
        </w:rPr>
        <w:t xml:space="preserve"> of these positions </w:t>
      </w:r>
      <w:r w:rsidRPr="002A6CDE">
        <w:rPr>
          <w:rStyle w:val="Emphasis"/>
          <w:rFonts w:asciiTheme="minorHAnsi" w:hAnsiTheme="minorHAnsi" w:cstheme="minorHAnsi"/>
          <w:color w:val="FF0000"/>
          <w:highlight w:val="green"/>
        </w:rPr>
        <w:t>fundamentally challenge the existing order</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none</w:t>
      </w:r>
      <w:r w:rsidRPr="002A6CDE">
        <w:rPr>
          <w:rStyle w:val="StyleUnderline"/>
          <w:rFonts w:asciiTheme="minorHAnsi" w:hAnsiTheme="minorHAnsi" w:cstheme="minorHAnsi"/>
          <w:color w:val="FF0000"/>
        </w:rPr>
        <w:t xml:space="preserve"> of them </w:t>
      </w:r>
      <w:r w:rsidRPr="002A6CDE">
        <w:rPr>
          <w:rStyle w:val="Emphasis"/>
          <w:rFonts w:asciiTheme="minorHAnsi" w:hAnsiTheme="minorHAnsi" w:cstheme="minorHAnsi"/>
          <w:color w:val="FF0000"/>
        </w:rPr>
        <w:t>radically depart</w:t>
      </w:r>
      <w:r w:rsidRPr="002A6CDE">
        <w:rPr>
          <w:rStyle w:val="StyleUnderline"/>
          <w:rFonts w:asciiTheme="minorHAnsi" w:hAnsiTheme="minorHAnsi" w:cstheme="minorHAnsi"/>
          <w:color w:val="FF0000"/>
        </w:rPr>
        <w:t xml:space="preserve"> from America’s </w:t>
      </w:r>
      <w:r w:rsidRPr="002A6CDE">
        <w:rPr>
          <w:rStyle w:val="Emphasis"/>
          <w:rFonts w:asciiTheme="minorHAnsi" w:hAnsiTheme="minorHAnsi" w:cstheme="minorHAnsi"/>
          <w:color w:val="FF0000"/>
        </w:rPr>
        <w:t>own actions</w:t>
      </w:r>
      <w:r w:rsidRPr="002A6CDE">
        <w:rPr>
          <w:rStyle w:val="StyleUnderline"/>
          <w:rFonts w:asciiTheme="minorHAnsi" w:hAnsiTheme="minorHAnsi" w:cstheme="minorHAnsi"/>
          <w:color w:val="FF0000"/>
        </w:rPr>
        <w:t xml:space="preserve"> when it was a </w:t>
      </w:r>
      <w:r w:rsidRPr="002A6CDE">
        <w:rPr>
          <w:rStyle w:val="Emphasis"/>
          <w:rFonts w:asciiTheme="minorHAnsi" w:hAnsiTheme="minorHAnsi" w:cstheme="minorHAnsi"/>
          <w:color w:val="FF0000"/>
        </w:rPr>
        <w:t>rising power</w:t>
      </w:r>
      <w:r w:rsidRPr="002A6CDE">
        <w:rPr>
          <w:rFonts w:asciiTheme="minorHAnsi" w:hAnsiTheme="minorHAnsi" w:cstheme="minorHAnsi"/>
          <w:color w:val="FF0000"/>
          <w:sz w:val="16"/>
        </w:rPr>
        <w:t xml:space="preserve"> in the nineteenth century, </w:t>
      </w:r>
      <w:r w:rsidRPr="002A6CDE">
        <w:rPr>
          <w:rStyle w:val="StyleUnderline"/>
          <w:rFonts w:asciiTheme="minorHAnsi" w:hAnsiTheme="minorHAnsi" w:cstheme="minorHAnsi"/>
          <w:color w:val="FF0000"/>
        </w:rPr>
        <w:t xml:space="preserve">and </w:t>
      </w:r>
      <w:r w:rsidRPr="002A6CDE">
        <w:rPr>
          <w:rStyle w:val="StyleUnderline"/>
          <w:rFonts w:asciiTheme="minorHAnsi" w:hAnsiTheme="minorHAnsi" w:cstheme="minorHAnsi"/>
          <w:color w:val="FF0000"/>
          <w:highlight w:val="green"/>
        </w:rPr>
        <w:t>none of them</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 xml:space="preserve">obviously </w:t>
      </w:r>
      <w:r w:rsidRPr="002A6CDE">
        <w:rPr>
          <w:rStyle w:val="Emphasis"/>
          <w:rFonts w:asciiTheme="minorHAnsi" w:hAnsiTheme="minorHAnsi" w:cstheme="minorHAnsi"/>
          <w:color w:val="FF0000"/>
          <w:highlight w:val="green"/>
        </w:rPr>
        <w:t>surpass</w:t>
      </w:r>
      <w:r w:rsidRPr="002A6CDE">
        <w:rPr>
          <w:rStyle w:val="StyleUnderline"/>
          <w:rFonts w:asciiTheme="minorHAnsi" w:hAnsiTheme="minorHAnsi" w:cstheme="minorHAnsi"/>
          <w:color w:val="FF0000"/>
          <w:highlight w:val="green"/>
        </w:rPr>
        <w:t xml:space="preserve"> America’s </w:t>
      </w:r>
      <w:r w:rsidRPr="002A6CDE">
        <w:rPr>
          <w:rStyle w:val="Emphasis"/>
          <w:rFonts w:asciiTheme="minorHAnsi" w:hAnsiTheme="minorHAnsi" w:cstheme="minorHAnsi"/>
          <w:color w:val="FF0000"/>
          <w:highlight w:val="green"/>
        </w:rPr>
        <w:t xml:space="preserve">own </w:t>
      </w:r>
      <w:r w:rsidRPr="002A6CDE">
        <w:rPr>
          <w:rStyle w:val="Emphasis"/>
          <w:rFonts w:asciiTheme="minorHAnsi" w:hAnsiTheme="minorHAnsi" w:cstheme="minorHAnsi"/>
          <w:color w:val="FF0000"/>
        </w:rPr>
        <w:t xml:space="preserve">contemporary </w:t>
      </w:r>
      <w:r w:rsidRPr="002A6CDE">
        <w:rPr>
          <w:rStyle w:val="Emphasis"/>
          <w:rFonts w:asciiTheme="minorHAnsi" w:hAnsiTheme="minorHAnsi" w:cstheme="minorHAnsi"/>
          <w:color w:val="FF0000"/>
          <w:highlight w:val="green"/>
        </w:rPr>
        <w:t>record</w:t>
      </w:r>
      <w:r w:rsidRPr="002A6CDE">
        <w:rPr>
          <w:rStyle w:val="StyleUnderline"/>
          <w:rFonts w:asciiTheme="minorHAnsi" w:hAnsiTheme="minorHAnsi" w:cstheme="minorHAnsi"/>
          <w:color w:val="FF0000"/>
        </w:rPr>
        <w:t xml:space="preserve"> of </w:t>
      </w:r>
      <w:r w:rsidRPr="002A6CDE">
        <w:rPr>
          <w:rStyle w:val="Emphasis"/>
          <w:rFonts w:asciiTheme="minorHAnsi" w:hAnsiTheme="minorHAnsi" w:cstheme="minorHAnsi"/>
          <w:color w:val="FF0000"/>
        </w:rPr>
        <w:t>order subversion</w:t>
      </w:r>
      <w:r w:rsidRPr="002A6CDE">
        <w:rPr>
          <w:rFonts w:asciiTheme="minorHAnsi" w:hAnsiTheme="minorHAnsi" w:cstheme="minorHAnsi"/>
          <w:color w:val="FF0000"/>
          <w:sz w:val="16"/>
        </w:rPr>
        <w:t>.</w:t>
      </w:r>
    </w:p>
    <w:p w14:paraId="41A20C37" w14:textId="77777777" w:rsidR="00683FD8" w:rsidRPr="002A6CDE" w:rsidRDefault="00683FD8" w:rsidP="00683FD8">
      <w:pPr>
        <w:rPr>
          <w:rFonts w:asciiTheme="minorHAnsi" w:hAnsiTheme="minorHAnsi" w:cstheme="minorHAnsi"/>
          <w:color w:val="FF0000"/>
          <w:sz w:val="16"/>
        </w:rPr>
      </w:pPr>
      <w:r w:rsidRPr="002A6CDE">
        <w:rPr>
          <w:rFonts w:asciiTheme="minorHAnsi" w:hAnsiTheme="minorHAnsi" w:cstheme="minorHAnsi"/>
          <w:color w:val="FF0000"/>
          <w:sz w:val="16"/>
        </w:rPr>
        <w:t xml:space="preserve">When </w:t>
      </w:r>
      <w:r w:rsidRPr="002A6CDE">
        <w:rPr>
          <w:rStyle w:val="StyleUnderline"/>
          <w:rFonts w:asciiTheme="minorHAnsi" w:hAnsiTheme="minorHAnsi" w:cstheme="minorHAnsi"/>
          <w:color w:val="FF0000"/>
          <w:highlight w:val="green"/>
        </w:rPr>
        <w:t xml:space="preserve">the </w:t>
      </w:r>
      <w:r w:rsidRPr="002A6CDE">
        <w:rPr>
          <w:rStyle w:val="Emphasis"/>
          <w:rFonts w:asciiTheme="minorHAnsi" w:hAnsiTheme="minorHAnsi" w:cstheme="minorHAnsi"/>
          <w:color w:val="FF0000"/>
          <w:highlight w:val="green"/>
        </w:rPr>
        <w:t>U</w:t>
      </w:r>
      <w:r w:rsidRPr="002A6CDE">
        <w:rPr>
          <w:rFonts w:asciiTheme="minorHAnsi" w:hAnsiTheme="minorHAnsi" w:cstheme="minorHAnsi"/>
          <w:color w:val="FF0000"/>
          <w:sz w:val="16"/>
        </w:rPr>
        <w:t xml:space="preserve">nited </w:t>
      </w:r>
      <w:r w:rsidRPr="002A6CDE">
        <w:rPr>
          <w:rStyle w:val="Emphasis"/>
          <w:rFonts w:asciiTheme="minorHAnsi" w:hAnsiTheme="minorHAnsi" w:cstheme="minorHAnsi"/>
          <w:color w:val="FF0000"/>
          <w:highlight w:val="green"/>
        </w:rPr>
        <w:t>S</w:t>
      </w:r>
      <w:r w:rsidRPr="002A6CDE">
        <w:rPr>
          <w:rFonts w:asciiTheme="minorHAnsi" w:hAnsiTheme="minorHAnsi" w:cstheme="minorHAnsi"/>
          <w:color w:val="FF0000"/>
          <w:sz w:val="16"/>
        </w:rPr>
        <w:t xml:space="preserve">tates was a rising power, it </w:t>
      </w:r>
      <w:r w:rsidRPr="002A6CDE">
        <w:rPr>
          <w:rStyle w:val="StyleUnderline"/>
          <w:rFonts w:asciiTheme="minorHAnsi" w:hAnsiTheme="minorHAnsi" w:cstheme="minorHAnsi"/>
          <w:color w:val="FF0000"/>
          <w:highlight w:val="green"/>
        </w:rPr>
        <w:t xml:space="preserve">took </w:t>
      </w:r>
      <w:r w:rsidRPr="002A6CDE">
        <w:rPr>
          <w:rStyle w:val="Emphasis"/>
          <w:rFonts w:asciiTheme="minorHAnsi" w:hAnsiTheme="minorHAnsi" w:cstheme="minorHAnsi"/>
          <w:color w:val="FF0000"/>
          <w:highlight w:val="green"/>
        </w:rPr>
        <w:t>half of Mexico</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highlight w:val="green"/>
        </w:rPr>
        <w:t>and</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considered taking the rest</w:t>
      </w:r>
      <w:r w:rsidRPr="002A6CDE">
        <w:rPr>
          <w:rStyle w:val="StyleUnderline"/>
          <w:rFonts w:asciiTheme="minorHAnsi" w:hAnsiTheme="minorHAnsi" w:cstheme="minorHAnsi"/>
          <w:color w:val="FF0000"/>
        </w:rPr>
        <w:t>,</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it </w:t>
      </w:r>
      <w:r w:rsidRPr="002A6CDE">
        <w:rPr>
          <w:rStyle w:val="Emphasis"/>
          <w:rFonts w:asciiTheme="minorHAnsi" w:hAnsiTheme="minorHAnsi" w:cstheme="minorHAnsi"/>
          <w:color w:val="FF0000"/>
          <w:highlight w:val="green"/>
        </w:rPr>
        <w:t>colonized</w:t>
      </w:r>
      <w:r w:rsidRPr="002A6CDE">
        <w:rPr>
          <w:rStyle w:val="StyleUnderline"/>
          <w:rFonts w:asciiTheme="minorHAnsi" w:hAnsiTheme="minorHAnsi" w:cstheme="minorHAnsi"/>
          <w:color w:val="FF0000"/>
          <w:highlight w:val="green"/>
        </w:rPr>
        <w:t xml:space="preserve"> the </w:t>
      </w:r>
      <w:r w:rsidRPr="002A6CDE">
        <w:rPr>
          <w:rStyle w:val="Emphasis"/>
          <w:rFonts w:asciiTheme="minorHAnsi" w:hAnsiTheme="minorHAnsi" w:cstheme="minorHAnsi"/>
          <w:color w:val="FF0000"/>
          <w:highlight w:val="green"/>
        </w:rPr>
        <w:t>Philippines</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 xml:space="preserve">and </w:t>
      </w:r>
      <w:r w:rsidRPr="002A6CDE">
        <w:rPr>
          <w:rStyle w:val="Emphasis"/>
          <w:rFonts w:asciiTheme="minorHAnsi" w:hAnsiTheme="minorHAnsi" w:cstheme="minorHAnsi"/>
          <w:color w:val="FF0000"/>
          <w:highlight w:val="green"/>
        </w:rPr>
        <w:t>Hawaii</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and it </w:t>
      </w:r>
      <w:r w:rsidRPr="002A6CDE">
        <w:rPr>
          <w:rStyle w:val="Emphasis"/>
          <w:rFonts w:asciiTheme="minorHAnsi" w:hAnsiTheme="minorHAnsi" w:cstheme="minorHAnsi"/>
          <w:color w:val="FF0000"/>
        </w:rPr>
        <w:t>unilaterally seized</w:t>
      </w:r>
      <w:r w:rsidRPr="002A6CDE">
        <w:rPr>
          <w:rStyle w:val="StyleUnderline"/>
          <w:rFonts w:asciiTheme="minorHAnsi" w:hAnsiTheme="minorHAnsi" w:cstheme="minorHAnsi"/>
          <w:color w:val="FF0000"/>
        </w:rPr>
        <w:t xml:space="preserve"> the </w:t>
      </w:r>
      <w:r w:rsidRPr="002A6CDE">
        <w:rPr>
          <w:rStyle w:val="Emphasis"/>
          <w:rFonts w:asciiTheme="minorHAnsi" w:hAnsiTheme="minorHAnsi" w:cstheme="minorHAnsi"/>
          <w:color w:val="FF0000"/>
        </w:rPr>
        <w:t>maritime choke points of the Caribbean</w:t>
      </w:r>
      <w:r w:rsidRPr="002A6CDE">
        <w:rPr>
          <w:rFonts w:asciiTheme="minorHAnsi" w:hAnsiTheme="minorHAnsi" w:cstheme="minorHAnsi"/>
          <w:color w:val="FF0000"/>
          <w:sz w:val="16"/>
        </w:rPr>
        <w:t xml:space="preserve"> (Puerto Rico and Cuba).21 </w:t>
      </w:r>
      <w:r w:rsidRPr="002A6CDE">
        <w:rPr>
          <w:rStyle w:val="StyleUnderline"/>
          <w:rFonts w:asciiTheme="minorHAnsi" w:hAnsiTheme="minorHAnsi" w:cstheme="minorHAnsi"/>
          <w:color w:val="FF0000"/>
        </w:rPr>
        <w:t>The U</w:t>
      </w:r>
      <w:r w:rsidRPr="002A6CDE">
        <w:rPr>
          <w:rFonts w:asciiTheme="minorHAnsi" w:hAnsiTheme="minorHAnsi" w:cstheme="minorHAnsi"/>
          <w:color w:val="FF0000"/>
          <w:sz w:val="16"/>
        </w:rPr>
        <w:t xml:space="preserve">nited </w:t>
      </w:r>
      <w:r w:rsidRPr="002A6CDE">
        <w:rPr>
          <w:rStyle w:val="StyleUnderline"/>
          <w:rFonts w:asciiTheme="minorHAnsi" w:hAnsiTheme="minorHAnsi" w:cstheme="minorHAnsi"/>
          <w:color w:val="FF0000"/>
        </w:rPr>
        <w:t>S</w:t>
      </w:r>
      <w:r w:rsidRPr="002A6CDE">
        <w:rPr>
          <w:rFonts w:asciiTheme="minorHAnsi" w:hAnsiTheme="minorHAnsi" w:cstheme="minorHAnsi"/>
          <w:color w:val="FF0000"/>
          <w:sz w:val="16"/>
        </w:rPr>
        <w:t xml:space="preserve">tates </w:t>
      </w:r>
      <w:r w:rsidRPr="002A6CDE">
        <w:rPr>
          <w:rStyle w:val="StyleUnderline"/>
          <w:rFonts w:asciiTheme="minorHAnsi" w:hAnsiTheme="minorHAnsi" w:cstheme="minorHAnsi"/>
          <w:color w:val="FF0000"/>
        </w:rPr>
        <w:t xml:space="preserve">used </w:t>
      </w:r>
      <w:r w:rsidRPr="002A6CDE">
        <w:rPr>
          <w:rStyle w:val="Emphasis"/>
          <w:rFonts w:asciiTheme="minorHAnsi" w:hAnsiTheme="minorHAnsi" w:cstheme="minorHAnsi"/>
          <w:color w:val="FF0000"/>
        </w:rPr>
        <w:t>tariffs</w:t>
      </w:r>
      <w:r w:rsidRPr="002A6CDE">
        <w:rPr>
          <w:rFonts w:asciiTheme="minorHAnsi" w:hAnsiTheme="minorHAnsi" w:cstheme="minorHAnsi"/>
          <w:color w:val="FF0000"/>
          <w:sz w:val="16"/>
        </w:rPr>
        <w:t>—which by 1857 averaged 20 percent22 and by the end of the nineteenth century were “the highest import duties in the industrial world”23—</w:t>
      </w:r>
      <w:r w:rsidRPr="002A6CDE">
        <w:rPr>
          <w:rStyle w:val="StyleUnderline"/>
          <w:rFonts w:asciiTheme="minorHAnsi" w:hAnsiTheme="minorHAnsi" w:cstheme="minorHAnsi"/>
          <w:color w:val="FF0000"/>
        </w:rPr>
        <w:t xml:space="preserve">to </w:t>
      </w:r>
      <w:r w:rsidRPr="002A6CDE">
        <w:rPr>
          <w:rStyle w:val="Emphasis"/>
          <w:rFonts w:asciiTheme="minorHAnsi" w:hAnsiTheme="minorHAnsi" w:cstheme="minorHAnsi"/>
          <w:color w:val="FF0000"/>
        </w:rPr>
        <w:t>protect its industries</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It </w:t>
      </w:r>
      <w:r w:rsidRPr="002A6CDE">
        <w:rPr>
          <w:rStyle w:val="Emphasis"/>
          <w:rFonts w:asciiTheme="minorHAnsi" w:hAnsiTheme="minorHAnsi" w:cstheme="minorHAnsi"/>
          <w:color w:val="FF0000"/>
        </w:rPr>
        <w:t xml:space="preserve">stole intellectual </w:t>
      </w:r>
      <w:proofErr w:type="gramStart"/>
      <w:r w:rsidRPr="002A6CDE">
        <w:rPr>
          <w:rStyle w:val="Emphasis"/>
          <w:rFonts w:asciiTheme="minorHAnsi" w:hAnsiTheme="minorHAnsi" w:cstheme="minorHAnsi"/>
          <w:color w:val="FF0000"/>
        </w:rPr>
        <w:t>property</w:t>
      </w:r>
      <w:r w:rsidRPr="002A6CDE">
        <w:rPr>
          <w:rFonts w:asciiTheme="minorHAnsi" w:hAnsiTheme="minorHAnsi" w:cstheme="minorHAnsi"/>
          <w:color w:val="FF0000"/>
          <w:sz w:val="16"/>
        </w:rPr>
        <w:t>,</w:t>
      </w:r>
      <w:proofErr w:type="gramEnd"/>
      <w:r w:rsidRPr="002A6CDE">
        <w:rPr>
          <w:rFonts w:asciiTheme="minorHAnsi" w:hAnsiTheme="minorHAnsi" w:cstheme="minorHAnsi"/>
          <w:color w:val="FF0000"/>
          <w:sz w:val="16"/>
        </w:rPr>
        <w:t xml:space="preserve">24 </w:t>
      </w:r>
      <w:r w:rsidRPr="002A6CDE">
        <w:rPr>
          <w:rStyle w:val="StyleUnderline"/>
          <w:rFonts w:asciiTheme="minorHAnsi" w:hAnsiTheme="minorHAnsi" w:cstheme="minorHAnsi"/>
          <w:color w:val="FF0000"/>
        </w:rPr>
        <w:t>and</w:t>
      </w:r>
      <w:r w:rsidRPr="002A6CDE">
        <w:rPr>
          <w:rFonts w:asciiTheme="minorHAnsi" w:hAnsiTheme="minorHAnsi" w:cstheme="minorHAnsi"/>
          <w:color w:val="FF0000"/>
          <w:sz w:val="16"/>
        </w:rPr>
        <w:t xml:space="preserve"> it </w:t>
      </w:r>
      <w:r w:rsidRPr="002A6CDE">
        <w:rPr>
          <w:rStyle w:val="Emphasis"/>
          <w:rFonts w:asciiTheme="minorHAnsi" w:hAnsiTheme="minorHAnsi" w:cstheme="minorHAnsi"/>
          <w:color w:val="FF0000"/>
        </w:rPr>
        <w:t>ideologically challenged</w:t>
      </w:r>
      <w:r w:rsidRPr="002A6CDE">
        <w:rPr>
          <w:rStyle w:val="StyleUnderline"/>
          <w:rFonts w:asciiTheme="minorHAnsi" w:hAnsiTheme="minorHAnsi" w:cstheme="minorHAnsi"/>
          <w:color w:val="FF0000"/>
        </w:rPr>
        <w:t xml:space="preserve"> the governments of the “Old World.”</w:t>
      </w:r>
      <w:r w:rsidRPr="002A6CDE">
        <w:rPr>
          <w:rFonts w:asciiTheme="minorHAnsi" w:hAnsiTheme="minorHAnsi" w:cstheme="minorHAnsi"/>
          <w:color w:val="FF0000"/>
          <w:sz w:val="16"/>
        </w:rPr>
        <w:t xml:space="preserve"> Today, despite no longer being a rising power, </w:t>
      </w:r>
      <w:r w:rsidRPr="002A6CDE">
        <w:rPr>
          <w:rStyle w:val="StyleUnderline"/>
          <w:rFonts w:asciiTheme="minorHAnsi" w:hAnsiTheme="minorHAnsi" w:cstheme="minorHAnsi"/>
          <w:color w:val="FF0000"/>
        </w:rPr>
        <w:t>the U</w:t>
      </w:r>
      <w:r w:rsidRPr="002A6CDE">
        <w:rPr>
          <w:rFonts w:asciiTheme="minorHAnsi" w:hAnsiTheme="minorHAnsi" w:cstheme="minorHAnsi"/>
          <w:color w:val="FF0000"/>
          <w:sz w:val="16"/>
        </w:rPr>
        <w:t xml:space="preserve">nited </w:t>
      </w:r>
      <w:r w:rsidRPr="002A6CDE">
        <w:rPr>
          <w:rStyle w:val="StyleUnderline"/>
          <w:rFonts w:asciiTheme="minorHAnsi" w:hAnsiTheme="minorHAnsi" w:cstheme="minorHAnsi"/>
          <w:color w:val="FF0000"/>
        </w:rPr>
        <w:t>States has launched</w:t>
      </w:r>
      <w:r w:rsidRPr="002A6CDE">
        <w:rPr>
          <w:rFonts w:asciiTheme="minorHAnsi" w:hAnsiTheme="minorHAnsi" w:cstheme="minorHAnsi"/>
          <w:color w:val="FF0000"/>
          <w:sz w:val="16"/>
        </w:rPr>
        <w:t xml:space="preserve"> two </w:t>
      </w:r>
      <w:r w:rsidRPr="002A6CDE">
        <w:rPr>
          <w:rStyle w:val="Emphasis"/>
          <w:rFonts w:asciiTheme="minorHAnsi" w:hAnsiTheme="minorHAnsi" w:cstheme="minorHAnsi"/>
          <w:color w:val="FF0000"/>
        </w:rPr>
        <w:t>disastrous invasions</w:t>
      </w:r>
      <w:r w:rsidRPr="002A6CDE">
        <w:rPr>
          <w:rFonts w:asciiTheme="minorHAnsi" w:hAnsiTheme="minorHAnsi" w:cstheme="minorHAnsi"/>
          <w:color w:val="FF0000"/>
          <w:sz w:val="16"/>
        </w:rPr>
        <w:t xml:space="preserve">, </w:t>
      </w:r>
      <w:r w:rsidRPr="002A6CDE">
        <w:rPr>
          <w:rStyle w:val="Emphasis"/>
          <w:rFonts w:asciiTheme="minorHAnsi" w:hAnsiTheme="minorHAnsi" w:cstheme="minorHAnsi"/>
          <w:color w:val="FF0000"/>
        </w:rPr>
        <w:t>tortured prisoners</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and dispatches </w:t>
      </w:r>
      <w:r w:rsidRPr="002A6CDE">
        <w:rPr>
          <w:rStyle w:val="Emphasis"/>
          <w:rFonts w:asciiTheme="minorHAnsi" w:hAnsiTheme="minorHAnsi" w:cstheme="minorHAnsi"/>
          <w:color w:val="FF0000"/>
        </w:rPr>
        <w:t>drone strikes at a whim</w:t>
      </w:r>
      <w:r w:rsidRPr="002A6CDE">
        <w:rPr>
          <w:rStyle w:val="StyleUnderline"/>
          <w:rFonts w:asciiTheme="minorHAnsi" w:hAnsiTheme="minorHAnsi" w:cstheme="minorHAnsi"/>
          <w:color w:val="FF0000"/>
        </w:rPr>
        <w:t xml:space="preserve"> with </w:t>
      </w:r>
      <w:r w:rsidRPr="002A6CDE">
        <w:rPr>
          <w:rStyle w:val="Emphasis"/>
          <w:rFonts w:asciiTheme="minorHAnsi" w:hAnsiTheme="minorHAnsi" w:cstheme="minorHAnsi"/>
          <w:color w:val="FF0000"/>
        </w:rPr>
        <w:t>little international legal authority</w:t>
      </w:r>
      <w:r w:rsidRPr="002A6CDE">
        <w:rPr>
          <w:rFonts w:asciiTheme="minorHAnsi" w:hAnsiTheme="minorHAnsi" w:cstheme="minorHAnsi"/>
          <w:color w:val="FF0000"/>
          <w:sz w:val="16"/>
        </w:rPr>
        <w:t xml:space="preserve">.25 The point is not that two wrongs make a right; it is that </w:t>
      </w:r>
      <w:r w:rsidRPr="002A6CDE">
        <w:rPr>
          <w:rStyle w:val="StyleUnderline"/>
          <w:rFonts w:asciiTheme="minorHAnsi" w:hAnsiTheme="minorHAnsi" w:cstheme="minorHAnsi"/>
          <w:color w:val="FF0000"/>
        </w:rPr>
        <w:t xml:space="preserve">international order is </w:t>
      </w:r>
      <w:r w:rsidRPr="002A6CDE">
        <w:rPr>
          <w:rStyle w:val="Emphasis"/>
          <w:rFonts w:asciiTheme="minorHAnsi" w:hAnsiTheme="minorHAnsi" w:cstheme="minorHAnsi"/>
          <w:color w:val="FF0000"/>
        </w:rPr>
        <w:t>much more resilient</w:t>
      </w:r>
      <w:r w:rsidRPr="002A6CDE">
        <w:rPr>
          <w:rStyle w:val="StyleUnderline"/>
          <w:rFonts w:asciiTheme="minorHAnsi" w:hAnsiTheme="minorHAnsi" w:cstheme="minorHAnsi"/>
          <w:color w:val="FF0000"/>
        </w:rPr>
        <w:t xml:space="preserve"> than </w:t>
      </w:r>
      <w:r w:rsidRPr="002A6CDE">
        <w:rPr>
          <w:rStyle w:val="Emphasis"/>
          <w:rFonts w:asciiTheme="minorHAnsi" w:hAnsiTheme="minorHAnsi" w:cstheme="minorHAnsi"/>
          <w:color w:val="FF0000"/>
        </w:rPr>
        <w:t>critics seem to realize</w:t>
      </w:r>
      <w:r w:rsidRPr="002A6CDE">
        <w:rPr>
          <w:rFonts w:asciiTheme="minorHAnsi" w:hAnsiTheme="minorHAnsi" w:cstheme="minorHAnsi"/>
          <w:color w:val="FF0000"/>
          <w:sz w:val="16"/>
        </w:rPr>
        <w:t xml:space="preserve">,26 </w:t>
      </w:r>
      <w:r w:rsidRPr="002A6CDE">
        <w:rPr>
          <w:rStyle w:val="StyleUnderline"/>
          <w:rFonts w:asciiTheme="minorHAnsi" w:hAnsiTheme="minorHAnsi" w:cstheme="minorHAnsi"/>
          <w:color w:val="FF0000"/>
        </w:rPr>
        <w:t xml:space="preserve">and it is </w:t>
      </w:r>
      <w:r w:rsidRPr="002A6CDE">
        <w:rPr>
          <w:rStyle w:val="Emphasis"/>
          <w:rFonts w:asciiTheme="minorHAnsi" w:hAnsiTheme="minorHAnsi" w:cstheme="minorHAnsi"/>
          <w:color w:val="FF0000"/>
        </w:rPr>
        <w:t>utopian</w:t>
      </w:r>
      <w:r w:rsidRPr="002A6CDE">
        <w:rPr>
          <w:rStyle w:val="StyleUnderline"/>
          <w:rFonts w:asciiTheme="minorHAnsi" w:hAnsiTheme="minorHAnsi" w:cstheme="minorHAnsi"/>
          <w:color w:val="FF0000"/>
        </w:rPr>
        <w:t xml:space="preserve"> to expect any </w:t>
      </w:r>
      <w:r w:rsidRPr="002A6CDE">
        <w:rPr>
          <w:rStyle w:val="Emphasis"/>
          <w:rFonts w:asciiTheme="minorHAnsi" w:hAnsiTheme="minorHAnsi" w:cstheme="minorHAnsi"/>
          <w:color w:val="FF0000"/>
        </w:rPr>
        <w:t>rising Great Power</w:t>
      </w:r>
      <w:r w:rsidRPr="002A6CDE">
        <w:rPr>
          <w:rStyle w:val="StyleUnderline"/>
          <w:rFonts w:asciiTheme="minorHAnsi" w:hAnsiTheme="minorHAnsi" w:cstheme="minorHAnsi"/>
          <w:color w:val="FF0000"/>
        </w:rPr>
        <w:t xml:space="preserve"> to act in a way that </w:t>
      </w:r>
      <w:r w:rsidRPr="002A6CDE">
        <w:rPr>
          <w:rStyle w:val="Emphasis"/>
          <w:rFonts w:asciiTheme="minorHAnsi" w:hAnsiTheme="minorHAnsi" w:cstheme="minorHAnsi"/>
          <w:color w:val="FF0000"/>
        </w:rPr>
        <w:t>uniformly satisfies</w:t>
      </w:r>
      <w:r w:rsidRPr="002A6CDE">
        <w:rPr>
          <w:rStyle w:val="StyleUnderline"/>
          <w:rFonts w:asciiTheme="minorHAnsi" w:hAnsiTheme="minorHAnsi" w:cstheme="minorHAnsi"/>
          <w:color w:val="FF0000"/>
        </w:rPr>
        <w:t xml:space="preserve"> one’s </w:t>
      </w:r>
      <w:r w:rsidRPr="002A6CDE">
        <w:rPr>
          <w:rStyle w:val="Emphasis"/>
          <w:rFonts w:asciiTheme="minorHAnsi" w:hAnsiTheme="minorHAnsi" w:cstheme="minorHAnsi"/>
          <w:color w:val="FF0000"/>
        </w:rPr>
        <w:t>moral scruples</w:t>
      </w:r>
      <w:r w:rsidRPr="002A6CDE">
        <w:rPr>
          <w:rStyle w:val="StyleUnderline"/>
          <w:rFonts w:asciiTheme="minorHAnsi" w:hAnsiTheme="minorHAnsi" w:cstheme="minorHAnsi"/>
          <w:color w:val="FF0000"/>
        </w:rPr>
        <w:t>,</w:t>
      </w:r>
      <w:r w:rsidRPr="002A6CDE">
        <w:rPr>
          <w:rFonts w:asciiTheme="minorHAnsi" w:hAnsiTheme="minorHAnsi" w:cstheme="minorHAnsi"/>
          <w:color w:val="FF0000"/>
          <w:sz w:val="16"/>
        </w:rPr>
        <w:t xml:space="preserve"> evolving, in Friedberg’s words, “into a mellow, satisfied, ‘responsible’ status quo power.”27</w:t>
      </w:r>
    </w:p>
    <w:p w14:paraId="00BB75D9" w14:textId="77777777" w:rsidR="00683FD8" w:rsidRPr="002A6CDE" w:rsidRDefault="00683FD8" w:rsidP="00683FD8">
      <w:pPr>
        <w:rPr>
          <w:rFonts w:asciiTheme="minorHAnsi" w:hAnsiTheme="minorHAnsi" w:cstheme="minorHAnsi"/>
          <w:color w:val="FF0000"/>
          <w:sz w:val="16"/>
        </w:rPr>
      </w:pPr>
      <w:r w:rsidRPr="002A6CDE">
        <w:rPr>
          <w:rFonts w:asciiTheme="minorHAnsi" w:hAnsiTheme="minorHAnsi" w:cstheme="minorHAnsi"/>
          <w:color w:val="FF0000"/>
          <w:sz w:val="16"/>
        </w:rPr>
        <w:t xml:space="preserve">Friedberg or Harris might object that America’s rise took place in the context of a different order. This is perfectly true, but the more important point is that the long nineteenth century (1815–1914)—the era of America’s rise—was the first iteration of the New Peace.28 The implication is that </w:t>
      </w:r>
      <w:r w:rsidRPr="002A6CDE">
        <w:rPr>
          <w:rStyle w:val="StyleUnderline"/>
          <w:rFonts w:asciiTheme="minorHAnsi" w:hAnsiTheme="minorHAnsi" w:cstheme="minorHAnsi"/>
          <w:color w:val="FF0000"/>
        </w:rPr>
        <w:t xml:space="preserve">relative </w:t>
      </w:r>
      <w:r w:rsidRPr="002A6CDE">
        <w:rPr>
          <w:rStyle w:val="StyleUnderline"/>
          <w:rFonts w:asciiTheme="minorHAnsi" w:hAnsiTheme="minorHAnsi" w:cstheme="minorHAnsi"/>
          <w:color w:val="FF0000"/>
          <w:highlight w:val="green"/>
        </w:rPr>
        <w:t>peace</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highlight w:val="green"/>
        </w:rPr>
        <w:t>can</w:t>
      </w:r>
      <w:r w:rsidRPr="002A6CDE">
        <w:rPr>
          <w:rStyle w:val="StyleUnderline"/>
          <w:rFonts w:asciiTheme="minorHAnsi" w:hAnsiTheme="minorHAnsi" w:cstheme="minorHAnsi"/>
          <w:color w:val="FF0000"/>
        </w:rPr>
        <w:t xml:space="preserve"> and </w:t>
      </w:r>
      <w:r w:rsidRPr="002A6CDE">
        <w:rPr>
          <w:rStyle w:val="Emphasis"/>
          <w:rFonts w:asciiTheme="minorHAnsi" w:hAnsiTheme="minorHAnsi" w:cstheme="minorHAnsi"/>
          <w:color w:val="FF0000"/>
        </w:rPr>
        <w:t>has</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highlight w:val="green"/>
        </w:rPr>
        <w:t>coexist</w:t>
      </w:r>
      <w:r w:rsidRPr="002A6CDE">
        <w:rPr>
          <w:rStyle w:val="StyleUnderline"/>
          <w:rFonts w:asciiTheme="minorHAnsi" w:hAnsiTheme="minorHAnsi" w:cstheme="minorHAnsi"/>
          <w:color w:val="FF0000"/>
        </w:rPr>
        <w:t xml:space="preserve">ed </w:t>
      </w:r>
      <w:r w:rsidRPr="002A6CDE">
        <w:rPr>
          <w:rStyle w:val="StyleUnderline"/>
          <w:rFonts w:asciiTheme="minorHAnsi" w:hAnsiTheme="minorHAnsi" w:cstheme="minorHAnsi"/>
          <w:color w:val="FF0000"/>
          <w:highlight w:val="green"/>
        </w:rPr>
        <w:t>with</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limited wars</w:t>
      </w:r>
      <w:r w:rsidRPr="002A6CDE">
        <w:rPr>
          <w:rStyle w:val="StyleUnderline"/>
          <w:rFonts w:asciiTheme="minorHAnsi" w:hAnsiTheme="minorHAnsi" w:cstheme="minorHAnsi"/>
          <w:color w:val="FF0000"/>
        </w:rPr>
        <w:t xml:space="preserve">, </w:t>
      </w:r>
      <w:proofErr w:type="gramStart"/>
      <w:r w:rsidRPr="002A6CDE">
        <w:rPr>
          <w:rStyle w:val="Emphasis"/>
          <w:rFonts w:asciiTheme="minorHAnsi" w:hAnsiTheme="minorHAnsi" w:cstheme="minorHAnsi"/>
          <w:color w:val="FF0000"/>
        </w:rPr>
        <w:t>property</w:t>
      </w:r>
      <w:proofErr w:type="gramEnd"/>
      <w:r w:rsidRPr="002A6CDE">
        <w:rPr>
          <w:rStyle w:val="StyleUnderline"/>
          <w:rFonts w:asciiTheme="minorHAnsi" w:hAnsiTheme="minorHAnsi" w:cstheme="minorHAnsi"/>
          <w:color w:val="FF0000"/>
        </w:rPr>
        <w:t xml:space="preserve"> and </w:t>
      </w:r>
      <w:r w:rsidRPr="002A6CDE">
        <w:rPr>
          <w:rStyle w:val="Emphasis"/>
          <w:rFonts w:asciiTheme="minorHAnsi" w:hAnsiTheme="minorHAnsi" w:cstheme="minorHAnsi"/>
          <w:color w:val="FF0000"/>
          <w:highlight w:val="green"/>
        </w:rPr>
        <w:t>territorial thefts</w:t>
      </w:r>
      <w:r w:rsidRPr="002A6CDE">
        <w:rPr>
          <w:rStyle w:val="StyleUnderline"/>
          <w:rFonts w:asciiTheme="minorHAnsi" w:hAnsiTheme="minorHAnsi" w:cstheme="minorHAnsi"/>
          <w:color w:val="FF0000"/>
        </w:rPr>
        <w:t xml:space="preserve">, acts of </w:t>
      </w:r>
      <w:r w:rsidRPr="002A6CDE">
        <w:rPr>
          <w:rStyle w:val="Emphasis"/>
          <w:rFonts w:asciiTheme="minorHAnsi" w:hAnsiTheme="minorHAnsi" w:cstheme="minorHAnsi"/>
          <w:color w:val="FF0000"/>
        </w:rPr>
        <w:t>coercion</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and</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 xml:space="preserve">aggressive </w:t>
      </w:r>
      <w:r w:rsidRPr="002A6CDE">
        <w:rPr>
          <w:rStyle w:val="Emphasis"/>
          <w:rFonts w:asciiTheme="minorHAnsi" w:hAnsiTheme="minorHAnsi" w:cstheme="minorHAnsi"/>
          <w:color w:val="FF0000"/>
          <w:highlight w:val="green"/>
        </w:rPr>
        <w:t>assertions of status.</w:t>
      </w:r>
      <w:r w:rsidRPr="002A6CDE">
        <w:rPr>
          <w:rStyle w:val="StyleUnderline"/>
          <w:rFonts w:asciiTheme="minorHAnsi" w:hAnsiTheme="minorHAnsi" w:cstheme="minorHAnsi"/>
          <w:color w:val="FF0000"/>
        </w:rPr>
        <w:t xml:space="preserve"> This does not mean any of these are </w:t>
      </w:r>
      <w:r w:rsidRPr="002A6CDE">
        <w:rPr>
          <w:rStyle w:val="Emphasis"/>
          <w:rFonts w:asciiTheme="minorHAnsi" w:hAnsiTheme="minorHAnsi" w:cstheme="minorHAnsi"/>
          <w:color w:val="FF0000"/>
        </w:rPr>
        <w:t>desirable</w:t>
      </w:r>
      <w:r w:rsidRPr="002A6CDE">
        <w:rPr>
          <w:rFonts w:asciiTheme="minorHAnsi" w:hAnsiTheme="minorHAnsi" w:cstheme="minorHAnsi"/>
          <w:color w:val="FF0000"/>
          <w:sz w:val="16"/>
        </w:rPr>
        <w:t xml:space="preserve">— they are </w:t>
      </w:r>
      <w:r w:rsidRPr="002A6CDE">
        <w:rPr>
          <w:rStyle w:val="StyleUnderline"/>
          <w:rFonts w:asciiTheme="minorHAnsi" w:hAnsiTheme="minorHAnsi" w:cstheme="minorHAnsi"/>
          <w:color w:val="FF0000"/>
        </w:rPr>
        <w:t xml:space="preserve">not—but it shows that they </w:t>
      </w:r>
      <w:r w:rsidRPr="002A6CDE">
        <w:rPr>
          <w:rStyle w:val="Emphasis"/>
          <w:rFonts w:asciiTheme="minorHAnsi" w:hAnsiTheme="minorHAnsi" w:cstheme="minorHAnsi"/>
          <w:color w:val="FF0000"/>
        </w:rPr>
        <w:t>need not be fatal to the system</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Insofar as there </w:t>
      </w:r>
      <w:r w:rsidRPr="002A6CDE">
        <w:rPr>
          <w:rStyle w:val="Emphasis"/>
          <w:rFonts w:asciiTheme="minorHAnsi" w:hAnsiTheme="minorHAnsi" w:cstheme="minorHAnsi"/>
          <w:color w:val="FF0000"/>
        </w:rPr>
        <w:t>is</w:t>
      </w:r>
      <w:r w:rsidRPr="002A6CDE">
        <w:rPr>
          <w:rStyle w:val="StyleUnderline"/>
          <w:rFonts w:asciiTheme="minorHAnsi" w:hAnsiTheme="minorHAnsi" w:cstheme="minorHAnsi"/>
          <w:color w:val="FF0000"/>
        </w:rPr>
        <w:t xml:space="preserve"> a lesson from that </w:t>
      </w:r>
      <w:r w:rsidRPr="002A6CDE">
        <w:rPr>
          <w:rStyle w:val="Emphasis"/>
          <w:rFonts w:asciiTheme="minorHAnsi" w:hAnsiTheme="minorHAnsi" w:cstheme="minorHAnsi"/>
          <w:color w:val="FF0000"/>
        </w:rPr>
        <w:t>first period</w:t>
      </w:r>
      <w:r w:rsidRPr="002A6CDE">
        <w:rPr>
          <w:rStyle w:val="StyleUnderline"/>
          <w:rFonts w:asciiTheme="minorHAnsi" w:hAnsiTheme="minorHAnsi" w:cstheme="minorHAnsi"/>
          <w:color w:val="FF0000"/>
        </w:rPr>
        <w:t xml:space="preserve"> of </w:t>
      </w:r>
      <w:r w:rsidRPr="002A6CDE">
        <w:rPr>
          <w:rStyle w:val="Emphasis"/>
          <w:rFonts w:asciiTheme="minorHAnsi" w:hAnsiTheme="minorHAnsi" w:cstheme="minorHAnsi"/>
          <w:color w:val="FF0000"/>
        </w:rPr>
        <w:t>relative peace</w:t>
      </w:r>
      <w:r w:rsidRPr="002A6CDE">
        <w:rPr>
          <w:rStyle w:val="StyleUnderline"/>
          <w:rFonts w:asciiTheme="minorHAnsi" w:hAnsiTheme="minorHAnsi" w:cstheme="minorHAnsi"/>
          <w:color w:val="FF0000"/>
        </w:rPr>
        <w:t xml:space="preserve">, it is that </w:t>
      </w:r>
      <w:r w:rsidRPr="002A6CDE">
        <w:rPr>
          <w:rStyle w:val="Emphasis"/>
          <w:rFonts w:asciiTheme="minorHAnsi" w:hAnsiTheme="minorHAnsi" w:cstheme="minorHAnsi"/>
          <w:color w:val="FF0000"/>
        </w:rPr>
        <w:t>Great Power confrontation</w:t>
      </w:r>
      <w:r w:rsidRPr="002A6CDE">
        <w:rPr>
          <w:rStyle w:val="StyleUnderline"/>
          <w:rFonts w:asciiTheme="minorHAnsi" w:hAnsiTheme="minorHAnsi" w:cstheme="minorHAnsi"/>
          <w:color w:val="FF0000"/>
        </w:rPr>
        <w:t xml:space="preserve"> is the </w:t>
      </w:r>
      <w:r w:rsidRPr="002A6CDE">
        <w:rPr>
          <w:rStyle w:val="Emphasis"/>
          <w:rFonts w:asciiTheme="minorHAnsi" w:hAnsiTheme="minorHAnsi" w:cstheme="minorHAnsi"/>
          <w:color w:val="FF0000"/>
        </w:rPr>
        <w:t>one thing that is fatal</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Accepting this does not mean </w:t>
      </w:r>
      <w:r w:rsidRPr="002A6CDE">
        <w:rPr>
          <w:rStyle w:val="Emphasis"/>
          <w:rFonts w:asciiTheme="minorHAnsi" w:hAnsiTheme="minorHAnsi" w:cstheme="minorHAnsi"/>
          <w:color w:val="FF0000"/>
        </w:rPr>
        <w:t>capitulating</w:t>
      </w:r>
      <w:r w:rsidRPr="002A6CDE">
        <w:rPr>
          <w:rStyle w:val="StyleUnderline"/>
          <w:rFonts w:asciiTheme="minorHAnsi" w:hAnsiTheme="minorHAnsi" w:cstheme="minorHAnsi"/>
          <w:color w:val="FF0000"/>
        </w:rPr>
        <w:t xml:space="preserve"> in </w:t>
      </w:r>
      <w:r w:rsidRPr="002A6CDE">
        <w:rPr>
          <w:rStyle w:val="Emphasis"/>
          <w:rFonts w:asciiTheme="minorHAnsi" w:hAnsiTheme="minorHAnsi" w:cstheme="minorHAnsi"/>
          <w:color w:val="FF0000"/>
        </w:rPr>
        <w:t>every instance</w:t>
      </w:r>
      <w:r w:rsidRPr="002A6CDE">
        <w:rPr>
          <w:rStyle w:val="StyleUnderline"/>
          <w:rFonts w:asciiTheme="minorHAnsi" w:hAnsiTheme="minorHAnsi" w:cstheme="minorHAnsi"/>
          <w:color w:val="FF0000"/>
        </w:rPr>
        <w:t>, as implied by some</w:t>
      </w:r>
      <w:r w:rsidRPr="002A6CDE">
        <w:rPr>
          <w:rFonts w:asciiTheme="minorHAnsi" w:hAnsiTheme="minorHAnsi" w:cstheme="minorHAnsi"/>
          <w:color w:val="FF0000"/>
          <w:sz w:val="16"/>
        </w:rPr>
        <w:t xml:space="preserve">,29 </w:t>
      </w:r>
      <w:r w:rsidRPr="002A6CDE">
        <w:rPr>
          <w:rStyle w:val="StyleUnderline"/>
          <w:rFonts w:asciiTheme="minorHAnsi" w:hAnsiTheme="minorHAnsi" w:cstheme="minorHAnsi"/>
          <w:color w:val="FF0000"/>
        </w:rPr>
        <w:t xml:space="preserve">but it </w:t>
      </w:r>
      <w:r w:rsidRPr="002A6CDE">
        <w:rPr>
          <w:rStyle w:val="Emphasis"/>
          <w:rFonts w:asciiTheme="minorHAnsi" w:hAnsiTheme="minorHAnsi" w:cstheme="minorHAnsi"/>
          <w:color w:val="FF0000"/>
        </w:rPr>
        <w:t>does</w:t>
      </w:r>
      <w:r w:rsidRPr="002A6CDE">
        <w:rPr>
          <w:rStyle w:val="StyleUnderline"/>
          <w:rFonts w:asciiTheme="minorHAnsi" w:hAnsiTheme="minorHAnsi" w:cstheme="minorHAnsi"/>
          <w:color w:val="FF0000"/>
        </w:rPr>
        <w:t xml:space="preserve"> mean </w:t>
      </w:r>
      <w:r w:rsidRPr="002A6CDE">
        <w:rPr>
          <w:rStyle w:val="Emphasis"/>
          <w:rFonts w:asciiTheme="minorHAnsi" w:hAnsiTheme="minorHAnsi" w:cstheme="minorHAnsi"/>
          <w:color w:val="FF0000"/>
        </w:rPr>
        <w:t>rediscovering</w:t>
      </w:r>
      <w:r w:rsidRPr="002A6CDE">
        <w:rPr>
          <w:rStyle w:val="StyleUnderline"/>
          <w:rFonts w:asciiTheme="minorHAnsi" w:hAnsiTheme="minorHAnsi" w:cstheme="minorHAnsi"/>
          <w:color w:val="FF0000"/>
        </w:rPr>
        <w:t xml:space="preserve"> the rules of </w:t>
      </w:r>
      <w:r w:rsidRPr="002A6CDE">
        <w:rPr>
          <w:rStyle w:val="Emphasis"/>
          <w:rFonts w:asciiTheme="minorHAnsi" w:hAnsiTheme="minorHAnsi" w:cstheme="minorHAnsi"/>
          <w:color w:val="FF0000"/>
        </w:rPr>
        <w:t>Great Power competition</w:t>
      </w:r>
      <w:r w:rsidRPr="002A6CDE">
        <w:rPr>
          <w:rFonts w:asciiTheme="minorHAnsi" w:hAnsiTheme="minorHAnsi" w:cstheme="minorHAnsi"/>
          <w:color w:val="FF0000"/>
          <w:sz w:val="16"/>
        </w:rPr>
        <w:t>30 alongside the art of strategy.31</w:t>
      </w:r>
    </w:p>
    <w:p w14:paraId="32A4AD78" w14:textId="77777777" w:rsidR="00683FD8" w:rsidRPr="002A6CDE" w:rsidRDefault="00683FD8" w:rsidP="00683FD8">
      <w:pPr>
        <w:rPr>
          <w:rStyle w:val="Emphasis"/>
          <w:rFonts w:asciiTheme="minorHAnsi" w:hAnsiTheme="minorHAnsi" w:cstheme="minorHAnsi"/>
          <w:color w:val="FF0000"/>
        </w:rPr>
      </w:pPr>
      <w:r w:rsidRPr="002A6CDE">
        <w:rPr>
          <w:rFonts w:asciiTheme="minorHAnsi" w:hAnsiTheme="minorHAnsi" w:cstheme="minorHAnsi"/>
          <w:color w:val="FF0000"/>
          <w:sz w:val="16"/>
        </w:rPr>
        <w:t xml:space="preserve">Focusing only on areas that China’s rise violates the scruples of the established powers, moreover, downplays the extent to which </w:t>
      </w:r>
      <w:r w:rsidRPr="002A6CDE">
        <w:rPr>
          <w:rStyle w:val="StyleUnderline"/>
          <w:rFonts w:asciiTheme="minorHAnsi" w:hAnsiTheme="minorHAnsi" w:cstheme="minorHAnsi"/>
          <w:color w:val="FF0000"/>
          <w:highlight w:val="green"/>
        </w:rPr>
        <w:t xml:space="preserve">China, </w:t>
      </w:r>
      <w:r w:rsidRPr="002A6CDE">
        <w:rPr>
          <w:rStyle w:val="Emphasis"/>
          <w:rFonts w:asciiTheme="minorHAnsi" w:hAnsiTheme="minorHAnsi" w:cstheme="minorHAnsi"/>
          <w:color w:val="FF0000"/>
          <w:highlight w:val="green"/>
        </w:rPr>
        <w:t>has</w:t>
      </w:r>
      <w:r w:rsidRPr="002A6CDE">
        <w:rPr>
          <w:rFonts w:asciiTheme="minorHAnsi" w:hAnsiTheme="minorHAnsi" w:cstheme="minorHAnsi"/>
          <w:color w:val="FF0000"/>
          <w:sz w:val="16"/>
          <w:highlight w:val="green"/>
        </w:rPr>
        <w:t>,</w:t>
      </w:r>
      <w:r w:rsidRPr="002A6CDE">
        <w:rPr>
          <w:rFonts w:asciiTheme="minorHAnsi" w:hAnsiTheme="minorHAnsi" w:cstheme="minorHAnsi"/>
          <w:color w:val="FF0000"/>
          <w:sz w:val="16"/>
        </w:rPr>
        <w:t xml:space="preserve"> in fact, </w:t>
      </w:r>
      <w:r w:rsidRPr="002A6CDE">
        <w:rPr>
          <w:rStyle w:val="Emphasis"/>
          <w:rFonts w:asciiTheme="minorHAnsi" w:hAnsiTheme="minorHAnsi" w:cstheme="minorHAnsi"/>
          <w:color w:val="FF0000"/>
          <w:highlight w:val="green"/>
        </w:rPr>
        <w:t>conformed</w:t>
      </w:r>
      <w:r w:rsidRPr="002A6CDE">
        <w:rPr>
          <w:rStyle w:val="StyleUnderline"/>
          <w:rFonts w:asciiTheme="minorHAnsi" w:hAnsiTheme="minorHAnsi" w:cstheme="minorHAnsi"/>
          <w:color w:val="FF0000"/>
          <w:highlight w:val="green"/>
        </w:rPr>
        <w:t xml:space="preserve"> to the </w:t>
      </w:r>
      <w:r w:rsidRPr="002A6CDE">
        <w:rPr>
          <w:rStyle w:val="Emphasis"/>
          <w:rFonts w:asciiTheme="minorHAnsi" w:hAnsiTheme="minorHAnsi" w:cstheme="minorHAnsi"/>
          <w:color w:val="FF0000"/>
          <w:highlight w:val="green"/>
        </w:rPr>
        <w:t>existing order</w:t>
      </w:r>
      <w:r w:rsidRPr="002A6CDE">
        <w:rPr>
          <w:rStyle w:val="Emphasis"/>
          <w:rFonts w:asciiTheme="minorHAnsi" w:hAnsiTheme="minorHAnsi" w:cstheme="minorHAnsi"/>
          <w:color w:val="FF0000"/>
        </w:rPr>
        <w:t>.</w:t>
      </w:r>
      <w:r w:rsidRPr="002A6CDE">
        <w:rPr>
          <w:rFonts w:asciiTheme="minorHAnsi" w:hAnsiTheme="minorHAnsi" w:cstheme="minorHAnsi"/>
          <w:color w:val="FF0000"/>
          <w:sz w:val="16"/>
        </w:rPr>
        <w:t xml:space="preserve"> As a RAND Corporation report published in 2018 concludes, China has been a supporter—albeit a conditional one—of the international order: “Since </w:t>
      </w:r>
      <w:r w:rsidRPr="002A6CDE">
        <w:rPr>
          <w:rStyle w:val="StyleUnderline"/>
          <w:rFonts w:asciiTheme="minorHAnsi" w:hAnsiTheme="minorHAnsi" w:cstheme="minorHAnsi"/>
          <w:color w:val="FF0000"/>
        </w:rPr>
        <w:t xml:space="preserve">China undertook a </w:t>
      </w:r>
      <w:r w:rsidRPr="002A6CDE">
        <w:rPr>
          <w:rStyle w:val="Emphasis"/>
          <w:rFonts w:asciiTheme="minorHAnsi" w:hAnsiTheme="minorHAnsi" w:cstheme="minorHAnsi"/>
          <w:color w:val="FF0000"/>
        </w:rPr>
        <w:t>policy of international engagement</w:t>
      </w:r>
      <w:r w:rsidRPr="002A6CDE">
        <w:rPr>
          <w:rFonts w:asciiTheme="minorHAnsi" w:hAnsiTheme="minorHAnsi" w:cstheme="minorHAnsi"/>
          <w:color w:val="FF0000"/>
          <w:sz w:val="16"/>
        </w:rPr>
        <w:t xml:space="preserve"> in the 1980s … the level and quality of its participation in the order rivals that of most other states.”32 The way in which </w:t>
      </w:r>
      <w:r w:rsidRPr="002A6CDE">
        <w:rPr>
          <w:rStyle w:val="Emphasis"/>
          <w:rFonts w:asciiTheme="minorHAnsi" w:hAnsiTheme="minorHAnsi" w:cstheme="minorHAnsi"/>
          <w:color w:val="FF0000"/>
          <w:highlight w:val="green"/>
        </w:rPr>
        <w:t>Xi</w:t>
      </w:r>
      <w:r w:rsidRPr="002A6CDE">
        <w:rPr>
          <w:rFonts w:asciiTheme="minorHAnsi" w:hAnsiTheme="minorHAnsi" w:cstheme="minorHAnsi"/>
          <w:color w:val="FF0000"/>
          <w:sz w:val="16"/>
        </w:rPr>
        <w:t xml:space="preserve"> Jinping, following his 2017 Davos speech in defense of globalization, </w:t>
      </w:r>
      <w:r w:rsidRPr="002A6CDE">
        <w:rPr>
          <w:rStyle w:val="StyleUnderline"/>
          <w:rFonts w:asciiTheme="minorHAnsi" w:hAnsiTheme="minorHAnsi" w:cstheme="minorHAnsi"/>
          <w:color w:val="FF0000"/>
        </w:rPr>
        <w:t xml:space="preserve">has been </w:t>
      </w:r>
      <w:r w:rsidRPr="002A6CDE">
        <w:rPr>
          <w:rStyle w:val="StyleUnderline"/>
          <w:rFonts w:asciiTheme="minorHAnsi" w:hAnsiTheme="minorHAnsi" w:cstheme="minorHAnsi"/>
          <w:color w:val="FF0000"/>
          <w:highlight w:val="green"/>
        </w:rPr>
        <w:t>heralded as the</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 xml:space="preserve">most prominent </w:t>
      </w:r>
      <w:r w:rsidRPr="002A6CDE">
        <w:rPr>
          <w:rStyle w:val="Emphasis"/>
          <w:rFonts w:asciiTheme="minorHAnsi" w:hAnsiTheme="minorHAnsi" w:cstheme="minorHAnsi"/>
          <w:color w:val="FF0000"/>
          <w:highlight w:val="green"/>
        </w:rPr>
        <w:t>champion of international order</w:t>
      </w:r>
      <w:r w:rsidRPr="002A6CDE">
        <w:rPr>
          <w:rStyle w:val="StyleUnderline"/>
          <w:rFonts w:asciiTheme="minorHAnsi" w:hAnsiTheme="minorHAnsi" w:cstheme="minorHAnsi"/>
          <w:color w:val="FF0000"/>
          <w:highlight w:val="green"/>
        </w:rPr>
        <w:t xml:space="preserve"> and</w:t>
      </w:r>
      <w:r w:rsidRPr="002A6CDE">
        <w:rPr>
          <w:rStyle w:val="StyleUnderline"/>
          <w:rFonts w:asciiTheme="minorHAnsi" w:hAnsiTheme="minorHAnsi" w:cstheme="minorHAnsi"/>
          <w:color w:val="FF0000"/>
        </w:rPr>
        <w:t xml:space="preserve"> </w:t>
      </w:r>
      <w:r w:rsidRPr="002A6CDE">
        <w:rPr>
          <w:rStyle w:val="Emphasis"/>
          <w:rFonts w:asciiTheme="minorHAnsi" w:hAnsiTheme="minorHAnsi" w:cstheme="minorHAnsi"/>
          <w:color w:val="FF0000"/>
        </w:rPr>
        <w:t xml:space="preserve">defender of </w:t>
      </w:r>
      <w:r w:rsidRPr="002A6CDE">
        <w:rPr>
          <w:rStyle w:val="Emphasis"/>
          <w:rFonts w:asciiTheme="minorHAnsi" w:hAnsiTheme="minorHAnsi" w:cstheme="minorHAnsi"/>
          <w:color w:val="FF0000"/>
          <w:highlight w:val="green"/>
        </w:rPr>
        <w:t>globalization</w:t>
      </w:r>
      <w:r w:rsidRPr="002A6CDE">
        <w:rPr>
          <w:rFonts w:asciiTheme="minorHAnsi" w:hAnsiTheme="minorHAnsi" w:cstheme="minorHAnsi"/>
          <w:color w:val="FF0000"/>
          <w:sz w:val="16"/>
        </w:rPr>
        <w:t xml:space="preserve"> underscores the fact that </w:t>
      </w:r>
      <w:r w:rsidRPr="002A6CDE">
        <w:rPr>
          <w:rStyle w:val="StyleUnderline"/>
          <w:rFonts w:asciiTheme="minorHAnsi" w:hAnsiTheme="minorHAnsi" w:cstheme="minorHAnsi"/>
          <w:color w:val="FF0000"/>
        </w:rPr>
        <w:t xml:space="preserve">there are </w:t>
      </w:r>
      <w:r w:rsidRPr="002A6CDE">
        <w:rPr>
          <w:rStyle w:val="Emphasis"/>
          <w:rFonts w:asciiTheme="minorHAnsi" w:hAnsiTheme="minorHAnsi" w:cstheme="minorHAnsi"/>
          <w:color w:val="FF0000"/>
        </w:rPr>
        <w:t>different elements</w:t>
      </w:r>
      <w:r w:rsidRPr="002A6CDE">
        <w:rPr>
          <w:rStyle w:val="StyleUnderline"/>
          <w:rFonts w:asciiTheme="minorHAnsi" w:hAnsiTheme="minorHAnsi" w:cstheme="minorHAnsi"/>
          <w:color w:val="FF0000"/>
        </w:rPr>
        <w:t xml:space="preserve"> of this order, and that China supports </w:t>
      </w:r>
      <w:r w:rsidRPr="002A6CDE">
        <w:rPr>
          <w:rStyle w:val="Emphasis"/>
          <w:rFonts w:asciiTheme="minorHAnsi" w:hAnsiTheme="minorHAnsi" w:cstheme="minorHAnsi"/>
          <w:color w:val="FF0000"/>
        </w:rPr>
        <w:t>many</w:t>
      </w:r>
      <w:r w:rsidRPr="002A6CDE">
        <w:rPr>
          <w:rStyle w:val="StyleUnderline"/>
          <w:rFonts w:asciiTheme="minorHAnsi" w:hAnsiTheme="minorHAnsi" w:cstheme="minorHAnsi"/>
          <w:color w:val="FF0000"/>
        </w:rPr>
        <w:t xml:space="preserve">, if not </w:t>
      </w:r>
      <w:r w:rsidRPr="002A6CDE">
        <w:rPr>
          <w:rStyle w:val="Emphasis"/>
          <w:rFonts w:asciiTheme="minorHAnsi" w:hAnsiTheme="minorHAnsi" w:cstheme="minorHAnsi"/>
          <w:color w:val="FF0000"/>
        </w:rPr>
        <w:t>most, of them</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rPr>
        <w:t xml:space="preserve">Even in places where China is </w:t>
      </w:r>
      <w:r w:rsidRPr="002A6CDE">
        <w:rPr>
          <w:rStyle w:val="Emphasis"/>
          <w:rFonts w:asciiTheme="minorHAnsi" w:hAnsiTheme="minorHAnsi" w:cstheme="minorHAnsi"/>
          <w:color w:val="FF0000"/>
        </w:rPr>
        <w:t>supposedly “altering”</w:t>
      </w:r>
      <w:r w:rsidRPr="002A6CDE">
        <w:rPr>
          <w:rStyle w:val="StyleUnderline"/>
          <w:rFonts w:asciiTheme="minorHAnsi" w:hAnsiTheme="minorHAnsi" w:cstheme="minorHAnsi"/>
          <w:color w:val="FF0000"/>
        </w:rPr>
        <w:t xml:space="preserve"> the current order, Beijing tends to simultaneously </w:t>
      </w:r>
      <w:r w:rsidRPr="002A6CDE">
        <w:rPr>
          <w:rStyle w:val="Emphasis"/>
          <w:rFonts w:asciiTheme="minorHAnsi" w:hAnsiTheme="minorHAnsi" w:cstheme="minorHAnsi"/>
          <w:color w:val="FF0000"/>
        </w:rPr>
        <w:t>affirm that order</w:t>
      </w:r>
      <w:r w:rsidRPr="002A6CDE">
        <w:rPr>
          <w:rFonts w:asciiTheme="minorHAnsi" w:hAnsiTheme="minorHAnsi" w:cstheme="minorHAnsi"/>
          <w:color w:val="FF0000"/>
          <w:sz w:val="16"/>
        </w:rPr>
        <w:t xml:space="preserve">. </w:t>
      </w:r>
      <w:r w:rsidRPr="002A6CDE">
        <w:rPr>
          <w:rStyle w:val="StyleUnderline"/>
          <w:rFonts w:asciiTheme="minorHAnsi" w:hAnsiTheme="minorHAnsi" w:cstheme="minorHAnsi"/>
          <w:color w:val="FF0000"/>
          <w:highlight w:val="green"/>
        </w:rPr>
        <w:t>China’s</w:t>
      </w:r>
      <w:r w:rsidRPr="002A6CDE">
        <w:rPr>
          <w:rStyle w:val="StyleUnderline"/>
          <w:rFonts w:asciiTheme="minorHAnsi" w:hAnsiTheme="minorHAnsi" w:cstheme="minorHAnsi"/>
          <w:color w:val="FF0000"/>
        </w:rPr>
        <w:t xml:space="preserve"> </w:t>
      </w:r>
      <w:r w:rsidRPr="002A6CDE">
        <w:rPr>
          <w:rStyle w:val="StyleUnderline"/>
          <w:rFonts w:asciiTheme="minorHAnsi" w:hAnsiTheme="minorHAnsi" w:cstheme="minorHAnsi"/>
          <w:color w:val="FF0000"/>
          <w:highlight w:val="green"/>
        </w:rPr>
        <w:t>A</w:t>
      </w:r>
      <w:r w:rsidRPr="002A6CDE">
        <w:rPr>
          <w:rStyle w:val="StyleUnderline"/>
          <w:rFonts w:asciiTheme="minorHAnsi" w:hAnsiTheme="minorHAnsi" w:cstheme="minorHAnsi"/>
          <w:color w:val="FF0000"/>
        </w:rPr>
        <w:t xml:space="preserve">sian </w:t>
      </w:r>
      <w:r w:rsidRPr="002A6CDE">
        <w:rPr>
          <w:rStyle w:val="StyleUnderline"/>
          <w:rFonts w:asciiTheme="minorHAnsi" w:hAnsiTheme="minorHAnsi" w:cstheme="minorHAnsi"/>
          <w:color w:val="FF0000"/>
          <w:highlight w:val="green"/>
        </w:rPr>
        <w:t>I</w:t>
      </w:r>
      <w:r w:rsidRPr="002A6CDE">
        <w:rPr>
          <w:rStyle w:val="StyleUnderline"/>
          <w:rFonts w:asciiTheme="minorHAnsi" w:hAnsiTheme="minorHAnsi" w:cstheme="minorHAnsi"/>
          <w:color w:val="FF0000"/>
        </w:rPr>
        <w:t xml:space="preserve">nfrastructure </w:t>
      </w:r>
      <w:r w:rsidRPr="002A6CDE">
        <w:rPr>
          <w:rStyle w:val="StyleUnderline"/>
          <w:rFonts w:asciiTheme="minorHAnsi" w:hAnsiTheme="minorHAnsi" w:cstheme="minorHAnsi"/>
          <w:color w:val="FF0000"/>
          <w:highlight w:val="green"/>
        </w:rPr>
        <w:t>I</w:t>
      </w:r>
      <w:r w:rsidRPr="002A6CDE">
        <w:rPr>
          <w:rStyle w:val="StyleUnderline"/>
          <w:rFonts w:asciiTheme="minorHAnsi" w:hAnsiTheme="minorHAnsi" w:cstheme="minorHAnsi"/>
          <w:color w:val="FF0000"/>
        </w:rPr>
        <w:t xml:space="preserve">nvestment </w:t>
      </w:r>
      <w:r w:rsidRPr="002A6CDE">
        <w:rPr>
          <w:rStyle w:val="StyleUnderline"/>
          <w:rFonts w:asciiTheme="minorHAnsi" w:hAnsiTheme="minorHAnsi" w:cstheme="minorHAnsi"/>
          <w:color w:val="FF0000"/>
          <w:highlight w:val="green"/>
        </w:rPr>
        <w:t>B</w:t>
      </w:r>
      <w:r w:rsidRPr="002A6CDE">
        <w:rPr>
          <w:rStyle w:val="StyleUnderline"/>
          <w:rFonts w:asciiTheme="minorHAnsi" w:hAnsiTheme="minorHAnsi" w:cstheme="minorHAnsi"/>
          <w:color w:val="FF0000"/>
        </w:rPr>
        <w:t>ank</w:t>
      </w:r>
      <w:r w:rsidRPr="002A6CDE">
        <w:rPr>
          <w:rFonts w:asciiTheme="minorHAnsi" w:hAnsiTheme="minorHAnsi" w:cstheme="minorHAnsi"/>
          <w:color w:val="FF0000"/>
          <w:sz w:val="16"/>
        </w:rPr>
        <w:t xml:space="preserve">, for instance, </w:t>
      </w:r>
      <w:proofErr w:type="gramStart"/>
      <w:r w:rsidRPr="002A6CDE">
        <w:rPr>
          <w:rFonts w:asciiTheme="minorHAnsi" w:hAnsiTheme="minorHAnsi" w:cstheme="minorHAnsi"/>
          <w:color w:val="FF0000"/>
          <w:sz w:val="16"/>
        </w:rPr>
        <w:t xml:space="preserve">actually </w:t>
      </w:r>
      <w:r w:rsidRPr="002A6CDE">
        <w:rPr>
          <w:rStyle w:val="Emphasis"/>
          <w:rFonts w:asciiTheme="minorHAnsi" w:hAnsiTheme="minorHAnsi" w:cstheme="minorHAnsi"/>
          <w:color w:val="FF0000"/>
          <w:highlight w:val="green"/>
        </w:rPr>
        <w:t>mirrors</w:t>
      </w:r>
      <w:proofErr w:type="gramEnd"/>
      <w:r w:rsidRPr="002A6CDE">
        <w:rPr>
          <w:rStyle w:val="Emphasis"/>
          <w:rFonts w:asciiTheme="minorHAnsi" w:hAnsiTheme="minorHAnsi" w:cstheme="minorHAnsi"/>
          <w:color w:val="FF0000"/>
          <w:highlight w:val="green"/>
        </w:rPr>
        <w:t xml:space="preserve"> existing structures</w:t>
      </w:r>
      <w:r w:rsidRPr="002A6CDE">
        <w:rPr>
          <w:rFonts w:asciiTheme="minorHAnsi" w:hAnsiTheme="minorHAnsi" w:cstheme="minorHAnsi"/>
          <w:color w:val="FF0000"/>
          <w:sz w:val="16"/>
        </w:rPr>
        <w:t xml:space="preserve">, and China has intentionally copied elements and “best practices” of the World Bank and Asian Development Bank. </w:t>
      </w:r>
      <w:r w:rsidRPr="002A6CDE">
        <w:rPr>
          <w:rStyle w:val="StyleUnderline"/>
          <w:rFonts w:asciiTheme="minorHAnsi" w:hAnsiTheme="minorHAnsi" w:cstheme="minorHAnsi"/>
          <w:color w:val="FF0000"/>
          <w:highlight w:val="green"/>
        </w:rPr>
        <w:t xml:space="preserve">China is </w:t>
      </w:r>
      <w:r w:rsidRPr="002A6CDE">
        <w:rPr>
          <w:rStyle w:val="Emphasis"/>
          <w:rFonts w:asciiTheme="minorHAnsi" w:hAnsiTheme="minorHAnsi" w:cstheme="minorHAnsi"/>
          <w:color w:val="FF0000"/>
          <w:highlight w:val="green"/>
        </w:rPr>
        <w:t>playing the same game</w:t>
      </w:r>
      <w:r w:rsidRPr="002A6CDE">
        <w:rPr>
          <w:rStyle w:val="StyleUnderline"/>
          <w:rFonts w:asciiTheme="minorHAnsi" w:hAnsiTheme="minorHAnsi" w:cstheme="minorHAnsi"/>
          <w:color w:val="FF0000"/>
          <w:highlight w:val="green"/>
        </w:rPr>
        <w:t xml:space="preserve">, even if it is </w:t>
      </w:r>
      <w:r w:rsidRPr="002A6CDE">
        <w:rPr>
          <w:rStyle w:val="Emphasis"/>
          <w:rFonts w:asciiTheme="minorHAnsi" w:hAnsiTheme="minorHAnsi" w:cstheme="minorHAnsi"/>
          <w:color w:val="FF0000"/>
          <w:highlight w:val="green"/>
        </w:rPr>
        <w:t>seeking a bigger role</w:t>
      </w:r>
      <w:r w:rsidRPr="002A6CDE">
        <w:rPr>
          <w:rStyle w:val="Emphasis"/>
          <w:rFonts w:asciiTheme="minorHAnsi" w:hAnsiTheme="minorHAnsi" w:cstheme="minorHAnsi"/>
          <w:color w:val="FF0000"/>
        </w:rPr>
        <w:t>.</w:t>
      </w:r>
    </w:p>
    <w:p w14:paraId="26FED49D" w14:textId="77777777" w:rsidR="00836AA2" w:rsidRPr="00836AA2" w:rsidRDefault="00836AA2" w:rsidP="00836AA2"/>
    <w:sectPr w:rsidR="00836AA2" w:rsidRPr="00836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04FE3"/>
    <w:multiLevelType w:val="hybridMultilevel"/>
    <w:tmpl w:val="913E6F76"/>
    <w:lvl w:ilvl="0" w:tplc="0FDEFD22">
      <w:start w:val="2"/>
      <w:numFmt w:val="bullet"/>
      <w:lvlText w:val="-"/>
      <w:lvlJc w:val="left"/>
      <w:pPr>
        <w:ind w:left="36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4929078">
    <w:abstractNumId w:val="9"/>
  </w:num>
  <w:num w:numId="2" w16cid:durableId="1639992528">
    <w:abstractNumId w:val="7"/>
  </w:num>
  <w:num w:numId="3" w16cid:durableId="1349522635">
    <w:abstractNumId w:val="6"/>
  </w:num>
  <w:num w:numId="4" w16cid:durableId="258686041">
    <w:abstractNumId w:val="5"/>
  </w:num>
  <w:num w:numId="5" w16cid:durableId="16279977">
    <w:abstractNumId w:val="4"/>
  </w:num>
  <w:num w:numId="6" w16cid:durableId="1356341914">
    <w:abstractNumId w:val="8"/>
  </w:num>
  <w:num w:numId="7" w16cid:durableId="610862168">
    <w:abstractNumId w:val="3"/>
  </w:num>
  <w:num w:numId="8" w16cid:durableId="32389423">
    <w:abstractNumId w:val="2"/>
  </w:num>
  <w:num w:numId="9" w16cid:durableId="2071994837">
    <w:abstractNumId w:val="1"/>
  </w:num>
  <w:num w:numId="10" w16cid:durableId="1873879891">
    <w:abstractNumId w:val="0"/>
  </w:num>
  <w:num w:numId="11" w16cid:durableId="594677891">
    <w:abstractNumId w:val="10"/>
  </w:num>
  <w:num w:numId="12" w16cid:durableId="9466199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337112158544"/>
    <w:docVar w:name="VerbatimVersion" w:val="5.1"/>
  </w:docVars>
  <w:rsids>
    <w:rsidRoot w:val="00836AA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6CDE"/>
    <w:rsid w:val="002B146A"/>
    <w:rsid w:val="002B5E17"/>
    <w:rsid w:val="002D7467"/>
    <w:rsid w:val="00315690"/>
    <w:rsid w:val="00316B75"/>
    <w:rsid w:val="00325646"/>
    <w:rsid w:val="003460F2"/>
    <w:rsid w:val="00371836"/>
    <w:rsid w:val="0038158C"/>
    <w:rsid w:val="003902BA"/>
    <w:rsid w:val="003A09E2"/>
    <w:rsid w:val="003C1A8C"/>
    <w:rsid w:val="00407037"/>
    <w:rsid w:val="004605D6"/>
    <w:rsid w:val="004C60E8"/>
    <w:rsid w:val="004E3579"/>
    <w:rsid w:val="004E728B"/>
    <w:rsid w:val="004F39E0"/>
    <w:rsid w:val="00537BD5"/>
    <w:rsid w:val="0057268A"/>
    <w:rsid w:val="005D2912"/>
    <w:rsid w:val="006065BD"/>
    <w:rsid w:val="006146AC"/>
    <w:rsid w:val="00636588"/>
    <w:rsid w:val="00645FA9"/>
    <w:rsid w:val="00647866"/>
    <w:rsid w:val="00665003"/>
    <w:rsid w:val="00683FD8"/>
    <w:rsid w:val="006A2AD0"/>
    <w:rsid w:val="006C2375"/>
    <w:rsid w:val="006D4ECC"/>
    <w:rsid w:val="00722258"/>
    <w:rsid w:val="007243E5"/>
    <w:rsid w:val="00766EA0"/>
    <w:rsid w:val="007A2226"/>
    <w:rsid w:val="007F5B66"/>
    <w:rsid w:val="00823A1C"/>
    <w:rsid w:val="00836AA2"/>
    <w:rsid w:val="00845B9D"/>
    <w:rsid w:val="00860984"/>
    <w:rsid w:val="008B3ECB"/>
    <w:rsid w:val="008B4E85"/>
    <w:rsid w:val="008C1B2E"/>
    <w:rsid w:val="0091627E"/>
    <w:rsid w:val="009603E5"/>
    <w:rsid w:val="0097032B"/>
    <w:rsid w:val="009D2EAD"/>
    <w:rsid w:val="009D54B2"/>
    <w:rsid w:val="009E1922"/>
    <w:rsid w:val="009F7ED2"/>
    <w:rsid w:val="00A93661"/>
    <w:rsid w:val="00A95652"/>
    <w:rsid w:val="00AC0AB8"/>
    <w:rsid w:val="00B12AB8"/>
    <w:rsid w:val="00B334BC"/>
    <w:rsid w:val="00B33C6D"/>
    <w:rsid w:val="00B4508F"/>
    <w:rsid w:val="00B55AD5"/>
    <w:rsid w:val="00B8057C"/>
    <w:rsid w:val="00BD6238"/>
    <w:rsid w:val="00BF593B"/>
    <w:rsid w:val="00BF773A"/>
    <w:rsid w:val="00BF7E81"/>
    <w:rsid w:val="00C13773"/>
    <w:rsid w:val="00C17CC8"/>
    <w:rsid w:val="00C83417"/>
    <w:rsid w:val="00C9604F"/>
    <w:rsid w:val="00C97DFA"/>
    <w:rsid w:val="00CA19AA"/>
    <w:rsid w:val="00CB1ACB"/>
    <w:rsid w:val="00CC5298"/>
    <w:rsid w:val="00CD736E"/>
    <w:rsid w:val="00CD798D"/>
    <w:rsid w:val="00CE161E"/>
    <w:rsid w:val="00CF59A8"/>
    <w:rsid w:val="00D325A9"/>
    <w:rsid w:val="00D36A8A"/>
    <w:rsid w:val="00D61409"/>
    <w:rsid w:val="00D6691E"/>
    <w:rsid w:val="00D71170"/>
    <w:rsid w:val="00DA0A8A"/>
    <w:rsid w:val="00DA1C92"/>
    <w:rsid w:val="00DA25D4"/>
    <w:rsid w:val="00DA6538"/>
    <w:rsid w:val="00E15E75"/>
    <w:rsid w:val="00E17E18"/>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2BC1C"/>
  <w15:chartTrackingRefBased/>
  <w15:docId w15:val="{4811B3B9-1732-42AA-9992-525486E33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6AA2"/>
    <w:rPr>
      <w:rFonts w:ascii="Calibri" w:hAnsi="Calibri" w:cs="Calibri"/>
    </w:rPr>
  </w:style>
  <w:style w:type="paragraph" w:styleId="Heading1">
    <w:name w:val="heading 1"/>
    <w:aliases w:val="Pocket"/>
    <w:basedOn w:val="Normal"/>
    <w:next w:val="Normal"/>
    <w:link w:val="Heading1Char"/>
    <w:qFormat/>
    <w:rsid w:val="00836A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6A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6A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836A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6A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6AA2"/>
  </w:style>
  <w:style w:type="character" w:customStyle="1" w:styleId="Heading1Char">
    <w:name w:val="Heading 1 Char"/>
    <w:aliases w:val="Pocket Char"/>
    <w:basedOn w:val="DefaultParagraphFont"/>
    <w:link w:val="Heading1"/>
    <w:rsid w:val="00836AA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6AA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6AA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836AA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7"/>
    <w:qFormat/>
    <w:rsid w:val="00836A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6AA2"/>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6"/>
    <w:qFormat/>
    <w:rsid w:val="00836AA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A"/>
    <w:basedOn w:val="DefaultParagraphFont"/>
    <w:link w:val="NoSpacing"/>
    <w:uiPriority w:val="99"/>
    <w:unhideWhenUsed/>
    <w:rsid w:val="00836AA2"/>
    <w:rPr>
      <w:color w:val="auto"/>
      <w:u w:val="none"/>
    </w:rPr>
  </w:style>
  <w:style w:type="character" w:styleId="FollowedHyperlink">
    <w:name w:val="FollowedHyperlink"/>
    <w:basedOn w:val="DefaultParagraphFont"/>
    <w:uiPriority w:val="99"/>
    <w:semiHidden/>
    <w:unhideWhenUsed/>
    <w:rsid w:val="00836AA2"/>
    <w:rPr>
      <w:color w:val="auto"/>
      <w:u w:val="none"/>
    </w:rPr>
  </w:style>
  <w:style w:type="paragraph" w:customStyle="1" w:styleId="textbold">
    <w:name w:val="text bold"/>
    <w:basedOn w:val="Normal"/>
    <w:link w:val="Emphasis"/>
    <w:uiPriority w:val="7"/>
    <w:qFormat/>
    <w:rsid w:val="00836AA2"/>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836AA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qFormat/>
    <w:rsid w:val="00B334BC"/>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strategist.org.au/the-factors-that-could-lead-to-war-between-the-us-and-china/"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ime.com/5954941/u-s-china-should-collaborate-in-space/" TargetMode="Externa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nationalinterest.org/print/blog/skeptics/rethinking-us-primacy-east-asia-40972" TargetMode="Externa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hyperlink" Target="https://www.forbes.com/sites/arielcohen/2021/10/26/chinas-space-mining-industry-is-prepping-for-launch--but-what-about-the-us/?sh=6b8bea862ae0"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cbsnews.com/news/asteroid-day-raising-awareness-earth-could-be-hit-by-asteroi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elegraphindia.com/opinion/the-nuclear-cloud-hanging-over-the-human-race/cid/1719608"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16890</Words>
  <Characters>96279</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cp:revision>
  <dcterms:created xsi:type="dcterms:W3CDTF">2022-04-09T21:46:00Z</dcterms:created>
  <dcterms:modified xsi:type="dcterms:W3CDTF">2022-04-09T22:47:00Z</dcterms:modified>
</cp:coreProperties>
</file>