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1FAEF" w14:textId="105A31AE" w:rsidR="00A95652" w:rsidRDefault="003B3AEB" w:rsidP="003B3AEB">
      <w:pPr>
        <w:pStyle w:val="Heading1"/>
      </w:pPr>
      <w:r>
        <w:t>1NC Longhorn Round 3</w:t>
      </w:r>
    </w:p>
    <w:p w14:paraId="5AEAB71D" w14:textId="4CC647F0" w:rsidR="00D73BF3" w:rsidRDefault="00C7276E" w:rsidP="00D062CC">
      <w:pPr>
        <w:pStyle w:val="Heading2"/>
      </w:pPr>
      <w:r>
        <w:t>1</w:t>
      </w:r>
    </w:p>
    <w:p w14:paraId="758614AD" w14:textId="77777777" w:rsidR="003E5F0A" w:rsidRDefault="003E5F0A" w:rsidP="003E5F0A">
      <w:pPr>
        <w:pStyle w:val="Heading3"/>
      </w:pPr>
      <w:r>
        <w:t>PIC</w:t>
      </w:r>
    </w:p>
    <w:p w14:paraId="33D41AF2" w14:textId="77777777" w:rsidR="003E5F0A" w:rsidRDefault="003E5F0A" w:rsidP="003E5F0A">
      <w:pPr>
        <w:pStyle w:val="Heading4"/>
      </w:pPr>
      <w:r>
        <w:t>Text – A just government ought to recognize an unconditional right of workers to strike except for Air Traffic Controllers.</w:t>
      </w:r>
    </w:p>
    <w:p w14:paraId="6B1A978B" w14:textId="77777777" w:rsidR="003E5F0A" w:rsidRPr="00CA29F1" w:rsidRDefault="003E5F0A" w:rsidP="003E5F0A">
      <w:pPr>
        <w:pStyle w:val="Heading4"/>
      </w:pPr>
      <w:r>
        <w:t xml:space="preserve">Low Air Traffic Strikes now due to </w:t>
      </w:r>
      <w:r>
        <w:rPr>
          <w:u w:val="single"/>
        </w:rPr>
        <w:t>lack</w:t>
      </w:r>
      <w:r>
        <w:t xml:space="preserve"> of Right to Strike – the plan reverses </w:t>
      </w:r>
      <w:r>
        <w:rPr>
          <w:u w:val="single"/>
        </w:rPr>
        <w:t>penalties</w:t>
      </w:r>
      <w:r>
        <w:t>.</w:t>
      </w:r>
    </w:p>
    <w:p w14:paraId="7634A355" w14:textId="77777777" w:rsidR="003E5F0A" w:rsidRPr="00CA29F1" w:rsidRDefault="003E5F0A" w:rsidP="003E5F0A">
      <w:proofErr w:type="spellStart"/>
      <w:r w:rsidRPr="00CA29F1">
        <w:rPr>
          <w:rStyle w:val="Style13ptBold"/>
        </w:rPr>
        <w:t>Youn</w:t>
      </w:r>
      <w:proofErr w:type="spellEnd"/>
      <w:r w:rsidRPr="00CA29F1">
        <w:rPr>
          <w:rStyle w:val="Style13ptBold"/>
        </w:rPr>
        <w:t xml:space="preserve"> 19</w:t>
      </w:r>
      <w:r>
        <w:t xml:space="preserve"> </w:t>
      </w:r>
      <w:r w:rsidRPr="00CA29F1">
        <w:t xml:space="preserve">Soo </w:t>
      </w:r>
      <w:proofErr w:type="spellStart"/>
      <w:r w:rsidRPr="00CA29F1">
        <w:t>Youn</w:t>
      </w:r>
      <w:proofErr w:type="spellEnd"/>
      <w:r w:rsidRPr="00CA29F1">
        <w:t xml:space="preserve"> 1-22-2019 "Why TSA and FAA workers can't just go on strike to end the shutdown"</w:t>
      </w:r>
      <w:r>
        <w:t xml:space="preserve"> </w:t>
      </w:r>
      <w:hyperlink r:id="rId6" w:history="1">
        <w:r w:rsidRPr="00425248">
          <w:rPr>
            <w:rStyle w:val="Hyperlink"/>
          </w:rPr>
          <w:t>https://abcnews.go.com/US/tsa-faa-workers-strike-end-shutdown/story?id=60540070</w:t>
        </w:r>
      </w:hyperlink>
      <w:r>
        <w:t xml:space="preserve"> (Freelance Journalist)//Elmer </w:t>
      </w:r>
    </w:p>
    <w:p w14:paraId="5C6AED30" w14:textId="77777777" w:rsidR="003E5F0A" w:rsidRDefault="003E5F0A" w:rsidP="003E5F0A">
      <w:pPr>
        <w:rPr>
          <w:sz w:val="16"/>
        </w:rPr>
      </w:pPr>
      <w:r w:rsidRPr="00983FF5">
        <w:rPr>
          <w:sz w:val="16"/>
        </w:rPr>
        <w:t xml:space="preserve">All over Twitter and Facebook, </w:t>
      </w:r>
      <w:r w:rsidRPr="00983FF5">
        <w:rPr>
          <w:u w:val="single"/>
        </w:rPr>
        <w:t xml:space="preserve">citizen commentators are offering a solution to end the partial U.S. government shutdown: </w:t>
      </w:r>
      <w:r w:rsidRPr="00983FF5">
        <w:rPr>
          <w:b/>
          <w:bCs/>
          <w:u w:val="single"/>
        </w:rPr>
        <w:t>airport workers should just go on strike</w:t>
      </w:r>
      <w:r w:rsidRPr="00983FF5">
        <w:rPr>
          <w:sz w:val="16"/>
        </w:rPr>
        <w:t xml:space="preserve">. "How many hours after all the TSA workers went on strike would the government be re-opened?" tweeted consultant David Rothkopf, a sentiment echoed throughout the Twittersphere, calling on Transportation Security Administration workers and air traffic controllers to not show up for work. </w:t>
      </w:r>
      <w:r w:rsidRPr="00983FF5">
        <w:rPr>
          <w:rStyle w:val="Style13ptBold"/>
          <w:sz w:val="16"/>
        </w:rPr>
        <w:t xml:space="preserve">[Tweet Omitted] </w:t>
      </w:r>
      <w:r w:rsidRPr="00983FF5">
        <w:rPr>
          <w:sz w:val="16"/>
        </w:rPr>
        <w:t xml:space="preserve">"The employees of the TSA can do even more. I propose a MASS sickout in Atlanta, the Monday after the Super Bowl. I'm not saying to disrupt the game...but make it impossible for those people to go back home. MAKE Congress and the President pay attention," radio host Joe Madison tweeted. The employees of the TSA can do even more. I propose a MASS sickout in Atlanta, the Monday after the Super Bowl. I'm not saying to disrupt the game...but make it impossible for those people to go back home. MAKE Congress and the President pay </w:t>
      </w:r>
      <w:proofErr w:type="spellStart"/>
      <w:proofErr w:type="gramStart"/>
      <w:r w:rsidRPr="00983FF5">
        <w:rPr>
          <w:sz w:val="16"/>
        </w:rPr>
        <w:t>attention.https</w:t>
      </w:r>
      <w:proofErr w:type="spellEnd"/>
      <w:r w:rsidRPr="00983FF5">
        <w:rPr>
          <w:sz w:val="16"/>
        </w:rPr>
        <w:t>://t.co/N4nio3yudz</w:t>
      </w:r>
      <w:proofErr w:type="gramEnd"/>
      <w:r w:rsidRPr="00983FF5">
        <w:rPr>
          <w:sz w:val="16"/>
        </w:rPr>
        <w:t xml:space="preserve"> — Joe Madison (@MadisonSiriusXM) January 22, 2019 </w:t>
      </w:r>
      <w:r w:rsidRPr="00983FF5">
        <w:rPr>
          <w:u w:val="single"/>
        </w:rPr>
        <w:t xml:space="preserve">But </w:t>
      </w:r>
      <w:r w:rsidRPr="004511A9">
        <w:rPr>
          <w:b/>
          <w:sz w:val="26"/>
          <w:highlight w:val="green"/>
          <w:u w:val="single"/>
          <w:bdr w:val="single" w:sz="18" w:space="0" w:color="auto"/>
        </w:rPr>
        <w:t xml:space="preserve">striking is illegal for federal workers. </w:t>
      </w:r>
      <w:r w:rsidRPr="00983FF5">
        <w:rPr>
          <w:u w:val="single"/>
        </w:rPr>
        <w:t xml:space="preserve">"Federal employees are </w:t>
      </w:r>
      <w:r w:rsidRPr="004511A9">
        <w:rPr>
          <w:b/>
          <w:sz w:val="26"/>
          <w:highlight w:val="green"/>
          <w:u w:val="single"/>
        </w:rPr>
        <w:t>governed</w:t>
      </w:r>
      <w:r w:rsidRPr="004511A9">
        <w:rPr>
          <w:highlight w:val="green"/>
          <w:u w:val="single"/>
        </w:rPr>
        <w:t xml:space="preserve"> </w:t>
      </w:r>
      <w:r w:rsidRPr="00983FF5">
        <w:rPr>
          <w:u w:val="single"/>
        </w:rPr>
        <w:t xml:space="preserve">chiefly </w:t>
      </w:r>
      <w:r w:rsidRPr="004511A9">
        <w:rPr>
          <w:b/>
          <w:sz w:val="26"/>
          <w:highlight w:val="green"/>
          <w:u w:val="single"/>
        </w:rPr>
        <w:t>by</w:t>
      </w:r>
      <w:r w:rsidRPr="004511A9">
        <w:rPr>
          <w:highlight w:val="green"/>
          <w:u w:val="single"/>
        </w:rPr>
        <w:t xml:space="preserve"> </w:t>
      </w:r>
      <w:r w:rsidRPr="00983FF5">
        <w:rPr>
          <w:u w:val="single"/>
        </w:rPr>
        <w:t xml:space="preserve">the </w:t>
      </w:r>
      <w:r w:rsidRPr="004511A9">
        <w:rPr>
          <w:b/>
          <w:sz w:val="26"/>
          <w:highlight w:val="green"/>
          <w:u w:val="single"/>
        </w:rPr>
        <w:t>F</w:t>
      </w:r>
      <w:r w:rsidRPr="00983FF5">
        <w:rPr>
          <w:u w:val="single"/>
        </w:rPr>
        <w:t xml:space="preserve">ederal </w:t>
      </w:r>
      <w:r w:rsidRPr="004511A9">
        <w:rPr>
          <w:b/>
          <w:sz w:val="26"/>
          <w:highlight w:val="green"/>
          <w:u w:val="single"/>
        </w:rPr>
        <w:t>S</w:t>
      </w:r>
      <w:r w:rsidRPr="00983FF5">
        <w:rPr>
          <w:u w:val="single"/>
        </w:rPr>
        <w:t xml:space="preserve">ervice </w:t>
      </w:r>
      <w:r w:rsidRPr="004511A9">
        <w:rPr>
          <w:b/>
          <w:sz w:val="26"/>
          <w:highlight w:val="green"/>
          <w:u w:val="single"/>
        </w:rPr>
        <w:t>L</w:t>
      </w:r>
      <w:r w:rsidRPr="00983FF5">
        <w:rPr>
          <w:u w:val="single"/>
        </w:rPr>
        <w:t xml:space="preserve">abor </w:t>
      </w:r>
      <w:r w:rsidRPr="004511A9">
        <w:rPr>
          <w:b/>
          <w:sz w:val="26"/>
          <w:highlight w:val="green"/>
          <w:u w:val="single"/>
        </w:rPr>
        <w:t>M</w:t>
      </w:r>
      <w:r w:rsidRPr="00983FF5">
        <w:rPr>
          <w:u w:val="single"/>
        </w:rPr>
        <w:t xml:space="preserve">anagement </w:t>
      </w:r>
      <w:r w:rsidRPr="004511A9">
        <w:rPr>
          <w:b/>
          <w:sz w:val="26"/>
          <w:highlight w:val="green"/>
          <w:u w:val="single"/>
        </w:rPr>
        <w:t>R</w:t>
      </w:r>
      <w:r w:rsidRPr="00983FF5">
        <w:rPr>
          <w:u w:val="single"/>
        </w:rPr>
        <w:t xml:space="preserve">elations </w:t>
      </w:r>
      <w:r w:rsidRPr="004511A9">
        <w:rPr>
          <w:b/>
          <w:sz w:val="26"/>
          <w:highlight w:val="green"/>
          <w:u w:val="single"/>
        </w:rPr>
        <w:t>A</w:t>
      </w:r>
      <w:r w:rsidRPr="00983FF5">
        <w:rPr>
          <w:u w:val="single"/>
        </w:rPr>
        <w:t>ct of 1978.</w:t>
      </w:r>
      <w:r w:rsidRPr="00983FF5">
        <w:rPr>
          <w:sz w:val="16"/>
        </w:rPr>
        <w:t xml:space="preserve"> That statute prohibits strikes by federal workers," University of Michigan law professor Kate </w:t>
      </w:r>
      <w:proofErr w:type="spellStart"/>
      <w:r w:rsidRPr="00983FF5">
        <w:rPr>
          <w:sz w:val="16"/>
        </w:rPr>
        <w:t>Andrias</w:t>
      </w:r>
      <w:proofErr w:type="spellEnd"/>
      <w:r w:rsidRPr="00983FF5">
        <w:rPr>
          <w:sz w:val="16"/>
        </w:rPr>
        <w:t xml:space="preserve"> told ABC News in an email. Moreover, the act </w:t>
      </w:r>
      <w:r w:rsidRPr="004511A9">
        <w:rPr>
          <w:b/>
          <w:sz w:val="26"/>
          <w:highlight w:val="green"/>
          <w:u w:val="single"/>
        </w:rPr>
        <w:t>bars workers from getting a future federal government</w:t>
      </w:r>
      <w:r w:rsidRPr="004511A9">
        <w:rPr>
          <w:sz w:val="16"/>
          <w:highlight w:val="green"/>
        </w:rPr>
        <w:t xml:space="preserve"> </w:t>
      </w:r>
      <w:r w:rsidRPr="00983FF5">
        <w:rPr>
          <w:sz w:val="16"/>
        </w:rPr>
        <w:t xml:space="preserve">job "if he or she 'participates in a </w:t>
      </w:r>
      <w:proofErr w:type="gramStart"/>
      <w:r w:rsidRPr="00983FF5">
        <w:rPr>
          <w:sz w:val="16"/>
        </w:rPr>
        <w:t>strike, or</w:t>
      </w:r>
      <w:proofErr w:type="gramEnd"/>
      <w:r w:rsidRPr="00983FF5">
        <w:rPr>
          <w:sz w:val="16"/>
        </w:rPr>
        <w:t xml:space="preserve"> asserts the right to strike against the Government of the United States," </w:t>
      </w:r>
      <w:proofErr w:type="spellStart"/>
      <w:r w:rsidRPr="00983FF5">
        <w:rPr>
          <w:sz w:val="16"/>
        </w:rPr>
        <w:t>Andrias</w:t>
      </w:r>
      <w:proofErr w:type="spellEnd"/>
      <w:r w:rsidRPr="00983FF5">
        <w:rPr>
          <w:sz w:val="16"/>
        </w:rPr>
        <w:t xml:space="preserve"> added, quoting the act. </w:t>
      </w:r>
      <w:r w:rsidRPr="004511A9">
        <w:rPr>
          <w:b/>
          <w:sz w:val="26"/>
          <w:highlight w:val="green"/>
          <w:u w:val="single"/>
        </w:rPr>
        <w:t>For many air traffic controllers</w:t>
      </w:r>
      <w:r w:rsidRPr="00983FF5">
        <w:rPr>
          <w:sz w:val="16"/>
        </w:rPr>
        <w:t xml:space="preserve">, whose ranks are already at 30-year lows, </w:t>
      </w:r>
      <w:r w:rsidRPr="004511A9">
        <w:rPr>
          <w:b/>
          <w:sz w:val="26"/>
          <w:highlight w:val="green"/>
          <w:u w:val="single"/>
        </w:rPr>
        <w:t xml:space="preserve">the last strike </w:t>
      </w:r>
      <w:r w:rsidRPr="004511A9">
        <w:rPr>
          <w:b/>
          <w:sz w:val="26"/>
          <w:highlight w:val="green"/>
          <w:u w:val="single"/>
          <w:bdr w:val="single" w:sz="18" w:space="0" w:color="auto"/>
        </w:rPr>
        <w:t>has been seared</w:t>
      </w:r>
      <w:r w:rsidRPr="00983FF5">
        <w:rPr>
          <w:sz w:val="16"/>
        </w:rPr>
        <w:t xml:space="preserve"> into their memories. </w:t>
      </w:r>
      <w:r w:rsidRPr="00983FF5">
        <w:rPr>
          <w:u w:val="single"/>
        </w:rPr>
        <w:t xml:space="preserve">In </w:t>
      </w:r>
      <w:r w:rsidRPr="004511A9">
        <w:rPr>
          <w:b/>
          <w:sz w:val="26"/>
          <w:highlight w:val="green"/>
          <w:u w:val="single"/>
        </w:rPr>
        <w:t>1981</w:t>
      </w:r>
      <w:r w:rsidRPr="00983FF5">
        <w:rPr>
          <w:u w:val="single"/>
        </w:rPr>
        <w:t xml:space="preserve">, nearly </w:t>
      </w:r>
      <w:r w:rsidRPr="004511A9">
        <w:rPr>
          <w:b/>
          <w:sz w:val="26"/>
          <w:highlight w:val="green"/>
          <w:u w:val="single"/>
        </w:rPr>
        <w:t>13,000 controllers walked out</w:t>
      </w:r>
      <w:r w:rsidRPr="004511A9">
        <w:rPr>
          <w:highlight w:val="green"/>
          <w:u w:val="single"/>
        </w:rPr>
        <w:t xml:space="preserve"> </w:t>
      </w:r>
      <w:r w:rsidRPr="00983FF5">
        <w:rPr>
          <w:u w:val="single"/>
        </w:rPr>
        <w:t xml:space="preserve">after contract talks between their union, The Professional Air Traffic Controllers Organization (PATCO), and the Federal Aviation Administration broke down. Then-President Ronald </w:t>
      </w:r>
      <w:r w:rsidRPr="004511A9">
        <w:rPr>
          <w:b/>
          <w:sz w:val="26"/>
          <w:highlight w:val="green"/>
          <w:u w:val="single"/>
        </w:rPr>
        <w:t>Reagan</w:t>
      </w:r>
      <w:r w:rsidRPr="004511A9">
        <w:rPr>
          <w:highlight w:val="green"/>
          <w:u w:val="single"/>
        </w:rPr>
        <w:t xml:space="preserve"> </w:t>
      </w:r>
      <w:r w:rsidRPr="004511A9">
        <w:rPr>
          <w:b/>
          <w:sz w:val="26"/>
          <w:highlight w:val="green"/>
          <w:u w:val="single"/>
        </w:rPr>
        <w:t>fired 11,000 controllers</w:t>
      </w:r>
      <w:r w:rsidRPr="004511A9">
        <w:rPr>
          <w:highlight w:val="green"/>
          <w:u w:val="single"/>
        </w:rPr>
        <w:t xml:space="preserve"> </w:t>
      </w:r>
      <w:r w:rsidRPr="00983FF5">
        <w:rPr>
          <w:u w:val="single"/>
        </w:rPr>
        <w:t xml:space="preserve">within days and the </w:t>
      </w:r>
      <w:r w:rsidRPr="004511A9">
        <w:rPr>
          <w:b/>
          <w:sz w:val="26"/>
          <w:highlight w:val="green"/>
          <w:u w:val="single"/>
        </w:rPr>
        <w:t>union was decertified</w:t>
      </w:r>
      <w:r w:rsidRPr="00983FF5">
        <w:rPr>
          <w:u w:val="single"/>
        </w:rPr>
        <w:t xml:space="preserve">. Reagan also instituted </w:t>
      </w:r>
      <w:r w:rsidRPr="004511A9">
        <w:rPr>
          <w:b/>
          <w:sz w:val="26"/>
          <w:highlight w:val="green"/>
          <w:u w:val="single"/>
          <w:bdr w:val="single" w:sz="18" w:space="0" w:color="auto"/>
        </w:rPr>
        <w:t>a lifetime ban</w:t>
      </w:r>
      <w:r w:rsidRPr="004511A9">
        <w:rPr>
          <w:highlight w:val="green"/>
          <w:u w:val="single"/>
        </w:rPr>
        <w:t xml:space="preserve"> </w:t>
      </w:r>
      <w:r w:rsidRPr="00983FF5">
        <w:rPr>
          <w:u w:val="single"/>
        </w:rPr>
        <w:t>for working for the FAA for the striking controllers</w:t>
      </w:r>
      <w:r w:rsidRPr="00983FF5">
        <w:rPr>
          <w:sz w:val="16"/>
        </w:rPr>
        <w:t xml:space="preserve">. While then-President Bill Clinton issued an executive order to modify the ban, "it's a short shelf-life profession," Georgetown University history professor Joseph A. </w:t>
      </w:r>
      <w:proofErr w:type="spellStart"/>
      <w:r w:rsidRPr="00983FF5">
        <w:rPr>
          <w:sz w:val="16"/>
        </w:rPr>
        <w:t>McCartin</w:t>
      </w:r>
      <w:proofErr w:type="spellEnd"/>
      <w:r w:rsidRPr="00983FF5">
        <w:rPr>
          <w:sz w:val="16"/>
        </w:rPr>
        <w:t xml:space="preserve"> told ABC News. There's also a mandatory retirement age of 56. "That's more than 13 years," </w:t>
      </w:r>
      <w:proofErr w:type="spellStart"/>
      <w:r w:rsidRPr="00983FF5">
        <w:rPr>
          <w:sz w:val="16"/>
        </w:rPr>
        <w:t>McCartin</w:t>
      </w:r>
      <w:proofErr w:type="spellEnd"/>
      <w:r w:rsidRPr="00983FF5">
        <w:rPr>
          <w:sz w:val="16"/>
        </w:rPr>
        <w:t xml:space="preserve">, who wrote a book about the PATCO strike, explained. "Many were not interested in coming back." </w:t>
      </w:r>
      <w:r w:rsidRPr="004511A9">
        <w:rPr>
          <w:b/>
          <w:sz w:val="26"/>
          <w:highlight w:val="green"/>
          <w:u w:val="single"/>
        </w:rPr>
        <w:t>Were they to strike</w:t>
      </w:r>
      <w:r w:rsidRPr="004511A9">
        <w:rPr>
          <w:highlight w:val="green"/>
          <w:u w:val="single"/>
        </w:rPr>
        <w:t xml:space="preserve"> </w:t>
      </w:r>
      <w:r w:rsidRPr="00983FF5">
        <w:rPr>
          <w:u w:val="single"/>
        </w:rPr>
        <w:t xml:space="preserve">today, </w:t>
      </w:r>
      <w:r w:rsidRPr="004511A9">
        <w:rPr>
          <w:b/>
          <w:sz w:val="26"/>
          <w:highlight w:val="green"/>
          <w:u w:val="single"/>
        </w:rPr>
        <w:t xml:space="preserve">federal workers could face prosecution and even jail </w:t>
      </w:r>
      <w:proofErr w:type="gramStart"/>
      <w:r w:rsidRPr="004511A9">
        <w:rPr>
          <w:b/>
          <w:sz w:val="26"/>
          <w:highlight w:val="green"/>
          <w:u w:val="single"/>
        </w:rPr>
        <w:t>time</w:t>
      </w:r>
      <w:r w:rsidRPr="00983FF5">
        <w:rPr>
          <w:u w:val="single"/>
        </w:rPr>
        <w:t>.</w:t>
      </w:r>
      <w:proofErr w:type="gramEnd"/>
      <w:r w:rsidRPr="00983FF5">
        <w:rPr>
          <w:u w:val="single"/>
        </w:rPr>
        <w:t xml:space="preserve"> "While </w:t>
      </w:r>
      <w:proofErr w:type="gramStart"/>
      <w:r w:rsidRPr="00983FF5">
        <w:rPr>
          <w:u w:val="single"/>
        </w:rPr>
        <w:t>the clear majority of</w:t>
      </w:r>
      <w:proofErr w:type="gramEnd"/>
      <w:r w:rsidRPr="00983FF5">
        <w:rPr>
          <w:u w:val="single"/>
        </w:rPr>
        <w:t xml:space="preserve"> states make public-sector strikes illegal, the statute covering most federal employees </w:t>
      </w:r>
      <w:r w:rsidRPr="00983FF5">
        <w:rPr>
          <w:b/>
          <w:bCs/>
          <w:u w:val="single"/>
        </w:rPr>
        <w:t>has some of the toughest penalties for illegal strikes</w:t>
      </w:r>
      <w:r w:rsidRPr="00983FF5">
        <w:rPr>
          <w:sz w:val="16"/>
        </w:rPr>
        <w:t>. Specifically, the statute covering most federal workers makes striking a crime, which is unusual," Joseph E. Slater, a law professor at the University of Toledo and an expert in public sector labor law, told ABC News in an email. "</w:t>
      </w:r>
      <w:r w:rsidRPr="00983FF5">
        <w:rPr>
          <w:u w:val="single"/>
        </w:rPr>
        <w:t>The typical penalties are (</w:t>
      </w:r>
      <w:proofErr w:type="spellStart"/>
      <w:r w:rsidRPr="00983FF5">
        <w:rPr>
          <w:u w:val="single"/>
        </w:rPr>
        <w:t>i</w:t>
      </w:r>
      <w:proofErr w:type="spellEnd"/>
      <w:r w:rsidRPr="00983FF5">
        <w:rPr>
          <w:u w:val="single"/>
        </w:rPr>
        <w:t xml:space="preserve">) you can be fired and (ii) you and your union can be fined. But in addition to that, you can be jailed for striking against the federal government. And indeed, </w:t>
      </w:r>
      <w:proofErr w:type="gramStart"/>
      <w:r w:rsidRPr="00983FF5">
        <w:rPr>
          <w:u w:val="single"/>
        </w:rPr>
        <w:t>a number of</w:t>
      </w:r>
      <w:proofErr w:type="gramEnd"/>
      <w:r w:rsidRPr="00983FF5">
        <w:rPr>
          <w:u w:val="single"/>
        </w:rPr>
        <w:t xml:space="preserve"> the PATCO strikers were back in the early 1980s," Slater explained. The suggestion of a strike, or another way to walk off the job, is something Nick Daniels, president of the National Air Traffic </w:t>
      </w:r>
      <w:proofErr w:type="spellStart"/>
      <w:r w:rsidRPr="00983FF5">
        <w:rPr>
          <w:u w:val="single"/>
        </w:rPr>
        <w:t>Controller’s</w:t>
      </w:r>
      <w:proofErr w:type="spellEnd"/>
      <w:r w:rsidRPr="00983FF5">
        <w:rPr>
          <w:u w:val="single"/>
        </w:rPr>
        <w:t xml:space="preserve"> Association (NATCO) Fort Worth Center's chapter hears a lot. But as a union leader, he's </w:t>
      </w:r>
      <w:proofErr w:type="gramStart"/>
      <w:r w:rsidRPr="00983FF5">
        <w:rPr>
          <w:u w:val="single"/>
        </w:rPr>
        <w:t>well aware</w:t>
      </w:r>
      <w:proofErr w:type="gramEnd"/>
      <w:r w:rsidRPr="00983FF5">
        <w:rPr>
          <w:u w:val="single"/>
        </w:rPr>
        <w:t xml:space="preserve"> of the penalties</w:t>
      </w:r>
      <w:r w:rsidRPr="00983FF5">
        <w:rPr>
          <w:sz w:val="16"/>
        </w:rPr>
        <w:t>.</w:t>
      </w:r>
    </w:p>
    <w:p w14:paraId="0D1A2747" w14:textId="77777777" w:rsidR="003E5F0A" w:rsidRDefault="003E5F0A" w:rsidP="003E5F0A">
      <w:pPr>
        <w:pStyle w:val="Heading4"/>
      </w:pPr>
      <w:r>
        <w:t xml:space="preserve">Trade is </w:t>
      </w:r>
      <w:r>
        <w:rPr>
          <w:u w:val="single"/>
        </w:rPr>
        <w:t>rebounding now</w:t>
      </w:r>
      <w:r>
        <w:t>.</w:t>
      </w:r>
    </w:p>
    <w:p w14:paraId="3F61844B" w14:textId="77777777" w:rsidR="003E5F0A" w:rsidRPr="004511A9" w:rsidRDefault="003E5F0A" w:rsidP="003E5F0A">
      <w:r w:rsidRPr="004511A9">
        <w:rPr>
          <w:rStyle w:val="Style13ptBold"/>
        </w:rPr>
        <w:t>Wood 9-16</w:t>
      </w:r>
      <w:r>
        <w:t xml:space="preserve"> Laura Wood 9-16-2021 “Global Terminal Tractor Market (2021 to 2026) - Advancements in Terminal Tractors Presents Opportunities” </w:t>
      </w:r>
      <w:hyperlink r:id="rId7" w:history="1">
        <w:r w:rsidRPr="00425248">
          <w:rPr>
            <w:rStyle w:val="Hyperlink"/>
          </w:rPr>
          <w:t>https://www.globenewswire.com/en/news-release/2021/09/16/2298189/28124/en/Global-Terminal-Tractor-Market-2021-to-2026-Advancements-in-Terminal-Tractors-Presents-Opportunities.html</w:t>
        </w:r>
      </w:hyperlink>
      <w:r>
        <w:t xml:space="preserve"> (Senior Press Manager at Research and Markets)//Elmer </w:t>
      </w:r>
    </w:p>
    <w:p w14:paraId="1B1CFF40" w14:textId="77777777" w:rsidR="003E5F0A" w:rsidRPr="004511A9" w:rsidRDefault="003E5F0A" w:rsidP="003E5F0A">
      <w:pPr>
        <w:rPr>
          <w:sz w:val="16"/>
        </w:rPr>
      </w:pPr>
      <w:r w:rsidRPr="004511A9">
        <w:rPr>
          <w:sz w:val="16"/>
        </w:rPr>
        <w:t xml:space="preserve">However, </w:t>
      </w:r>
      <w:r w:rsidRPr="004511A9">
        <w:rPr>
          <w:b/>
          <w:sz w:val="26"/>
          <w:highlight w:val="green"/>
          <w:u w:val="single"/>
        </w:rPr>
        <w:t xml:space="preserve">a strong </w:t>
      </w:r>
      <w:r w:rsidRPr="004511A9">
        <w:rPr>
          <w:b/>
          <w:sz w:val="26"/>
          <w:highlight w:val="green"/>
          <w:u w:val="single"/>
          <w:bdr w:val="single" w:sz="18" w:space="0" w:color="auto"/>
        </w:rPr>
        <w:t>rebound in global trade</w:t>
      </w:r>
      <w:r w:rsidRPr="004511A9">
        <w:rPr>
          <w:sz w:val="16"/>
        </w:rPr>
        <w:t xml:space="preserve"> </w:t>
      </w:r>
      <w:r w:rsidRPr="004511A9">
        <w:rPr>
          <w:b/>
          <w:sz w:val="26"/>
          <w:highlight w:val="green"/>
          <w:u w:val="single"/>
        </w:rPr>
        <w:t>with</w:t>
      </w:r>
      <w:r w:rsidRPr="004511A9">
        <w:rPr>
          <w:sz w:val="16"/>
        </w:rPr>
        <w:t xml:space="preserve"> the </w:t>
      </w:r>
      <w:r w:rsidRPr="004511A9">
        <w:rPr>
          <w:b/>
          <w:sz w:val="26"/>
          <w:highlight w:val="green"/>
          <w:u w:val="single"/>
        </w:rPr>
        <w:t>recovery of major industries</w:t>
      </w:r>
      <w:r w:rsidRPr="004511A9">
        <w:rPr>
          <w:sz w:val="16"/>
        </w:rPr>
        <w:t xml:space="preserve"> across the globe since the middle of last year has </w:t>
      </w:r>
      <w:r w:rsidRPr="004511A9">
        <w:rPr>
          <w:b/>
          <w:sz w:val="26"/>
          <w:highlight w:val="green"/>
          <w:u w:val="single"/>
        </w:rPr>
        <w:t>helped soften</w:t>
      </w:r>
      <w:r w:rsidRPr="004511A9">
        <w:rPr>
          <w:sz w:val="16"/>
        </w:rPr>
        <w:t xml:space="preserve"> the </w:t>
      </w:r>
      <w:r w:rsidRPr="004511A9">
        <w:rPr>
          <w:b/>
          <w:sz w:val="26"/>
          <w:highlight w:val="green"/>
          <w:u w:val="single"/>
        </w:rPr>
        <w:t>impact of the pandemic</w:t>
      </w:r>
      <w:r w:rsidRPr="004511A9">
        <w:rPr>
          <w:sz w:val="16"/>
        </w:rPr>
        <w:t xml:space="preserve"> for trade. The </w:t>
      </w:r>
      <w:r w:rsidRPr="004511A9">
        <w:rPr>
          <w:b/>
          <w:sz w:val="26"/>
          <w:highlight w:val="green"/>
          <w:u w:val="single"/>
        </w:rPr>
        <w:t>global economic recovery</w:t>
      </w:r>
      <w:r w:rsidRPr="004511A9">
        <w:rPr>
          <w:sz w:val="16"/>
        </w:rPr>
        <w:t xml:space="preserve"> is also </w:t>
      </w:r>
      <w:r w:rsidRPr="004511A9">
        <w:rPr>
          <w:b/>
          <w:sz w:val="26"/>
          <w:highlight w:val="green"/>
          <w:u w:val="single"/>
        </w:rPr>
        <w:t>expected to be fueled by</w:t>
      </w:r>
      <w:r w:rsidRPr="004511A9">
        <w:rPr>
          <w:sz w:val="16"/>
        </w:rPr>
        <w:t xml:space="preserve"> the </w:t>
      </w:r>
      <w:r w:rsidRPr="004511A9">
        <w:rPr>
          <w:b/>
          <w:sz w:val="26"/>
          <w:highlight w:val="green"/>
          <w:u w:val="single"/>
        </w:rPr>
        <w:t>higher production of vaccines</w:t>
      </w:r>
      <w:r w:rsidRPr="004511A9">
        <w:rPr>
          <w:sz w:val="16"/>
        </w:rPr>
        <w:t xml:space="preserve"> and vaccination rates, allowing businesses to reopen more quickly. According to World Trade Organization (WTO), </w:t>
      </w:r>
      <w:r w:rsidRPr="004511A9">
        <w:rPr>
          <w:u w:val="single"/>
        </w:rPr>
        <w:t xml:space="preserve">the </w:t>
      </w:r>
      <w:r w:rsidRPr="004511A9">
        <w:rPr>
          <w:b/>
          <w:sz w:val="26"/>
          <w:highlight w:val="green"/>
          <w:u w:val="single"/>
        </w:rPr>
        <w:t>volume</w:t>
      </w:r>
      <w:r w:rsidRPr="004511A9">
        <w:rPr>
          <w:highlight w:val="green"/>
          <w:u w:val="single"/>
        </w:rPr>
        <w:t xml:space="preserve"> </w:t>
      </w:r>
      <w:r w:rsidRPr="004511A9">
        <w:rPr>
          <w:u w:val="single"/>
        </w:rPr>
        <w:t xml:space="preserve">of world merchandise trade is </w:t>
      </w:r>
      <w:r w:rsidRPr="004511A9">
        <w:rPr>
          <w:b/>
          <w:sz w:val="26"/>
          <w:highlight w:val="green"/>
          <w:u w:val="single"/>
          <w:bdr w:val="single" w:sz="18" w:space="0" w:color="auto"/>
        </w:rPr>
        <w:t>expected to increase by 8.0%</w:t>
      </w:r>
      <w:r w:rsidRPr="004511A9">
        <w:rPr>
          <w:highlight w:val="green"/>
          <w:u w:val="single"/>
        </w:rPr>
        <w:t xml:space="preserve"> </w:t>
      </w:r>
      <w:r w:rsidRPr="004511A9">
        <w:rPr>
          <w:u w:val="single"/>
        </w:rPr>
        <w:t>in 2021 after having fallen 5.3% in 2020, continuing its rebound from the pandemic-induced collapse that bottomed out in the second quarter of 2020</w:t>
      </w:r>
      <w:r w:rsidRPr="004511A9">
        <w:rPr>
          <w:sz w:val="16"/>
        </w:rPr>
        <w:t>.</w:t>
      </w:r>
    </w:p>
    <w:p w14:paraId="4278F119" w14:textId="77777777" w:rsidR="003E5F0A" w:rsidRPr="00983FF5" w:rsidRDefault="003E5F0A" w:rsidP="003E5F0A">
      <w:pPr>
        <w:pStyle w:val="Heading4"/>
      </w:pPr>
      <w:r>
        <w:t xml:space="preserve">Strong Airline Industry key to </w:t>
      </w:r>
      <w:r>
        <w:rPr>
          <w:u w:val="single"/>
        </w:rPr>
        <w:t>global trade</w:t>
      </w:r>
      <w:r>
        <w:t xml:space="preserve"> and </w:t>
      </w:r>
      <w:r>
        <w:rPr>
          <w:u w:val="single"/>
        </w:rPr>
        <w:t>the economy</w:t>
      </w:r>
      <w:r>
        <w:t xml:space="preserve"> – strikes </w:t>
      </w:r>
      <w:r>
        <w:rPr>
          <w:u w:val="single"/>
        </w:rPr>
        <w:t>obliterate</w:t>
      </w:r>
      <w:r>
        <w:t xml:space="preserve"> these benefits. </w:t>
      </w:r>
    </w:p>
    <w:p w14:paraId="34C6246C" w14:textId="77777777" w:rsidR="003E5F0A" w:rsidRPr="00D30531" w:rsidRDefault="003E5F0A" w:rsidP="003E5F0A">
      <w:r>
        <w:rPr>
          <w:rStyle w:val="Style13ptBold"/>
        </w:rPr>
        <w:t>PWC 16</w:t>
      </w:r>
      <w:r w:rsidRPr="00D30531">
        <w:t xml:space="preserve">, </w:t>
      </w:r>
      <w:proofErr w:type="spellStart"/>
      <w:r w:rsidRPr="00D30531">
        <w:t>Pricewaterhouse</w:t>
      </w:r>
      <w:proofErr w:type="spellEnd"/>
      <w:r>
        <w:t xml:space="preserve"> Coopers</w:t>
      </w:r>
      <w:r w:rsidRPr="00D30531">
        <w:t>. "Economic impact of air traffic control strikes in Europe." (2016).</w:t>
      </w:r>
      <w:r>
        <w:t xml:space="preserve"> (</w:t>
      </w:r>
      <w:r w:rsidRPr="00D30531">
        <w:t>PricewaterhouseCoopers LLP</w:t>
      </w:r>
      <w:r>
        <w:t xml:space="preserve">)//Elmer </w:t>
      </w:r>
    </w:p>
    <w:p w14:paraId="307022FE" w14:textId="77777777" w:rsidR="003E5F0A" w:rsidRDefault="003E5F0A" w:rsidP="003E5F0A">
      <w:pPr>
        <w:rPr>
          <w:u w:val="single"/>
        </w:rPr>
      </w:pPr>
      <w:r w:rsidRPr="00983FF5">
        <w:rPr>
          <w:sz w:val="16"/>
        </w:rPr>
        <w:t xml:space="preserve">2.2.1 The importance of </w:t>
      </w:r>
      <w:r w:rsidRPr="00983FF5">
        <w:rPr>
          <w:u w:val="single"/>
        </w:rPr>
        <w:t>connectivity The International Civil Aviation Organization (ICAO) defines connectivity as an indicator of a network’s concentration and its ability to move passengers from their origin to their destination seamlessly22</w:t>
      </w:r>
      <w:r w:rsidRPr="00983FF5">
        <w:rPr>
          <w:sz w:val="16"/>
        </w:rPr>
        <w:t xml:space="preserve">. </w:t>
      </w:r>
      <w:r w:rsidRPr="004511A9">
        <w:rPr>
          <w:b/>
          <w:sz w:val="26"/>
          <w:highlight w:val="green"/>
          <w:u w:val="single"/>
        </w:rPr>
        <w:t xml:space="preserve">Air connectivity is </w:t>
      </w:r>
      <w:r w:rsidRPr="004511A9">
        <w:rPr>
          <w:b/>
          <w:sz w:val="26"/>
          <w:highlight w:val="green"/>
          <w:u w:val="single"/>
          <w:bdr w:val="single" w:sz="18" w:space="0" w:color="auto"/>
        </w:rPr>
        <w:t>key to economic growth</w:t>
      </w:r>
      <w:r w:rsidRPr="00983FF5">
        <w:rPr>
          <w:sz w:val="16"/>
        </w:rPr>
        <w:t xml:space="preserve">, in part because it </w:t>
      </w:r>
      <w:r w:rsidRPr="004511A9">
        <w:rPr>
          <w:b/>
          <w:sz w:val="26"/>
          <w:highlight w:val="green"/>
          <w:u w:val="single"/>
        </w:rPr>
        <w:t xml:space="preserve">enables States to attract </w:t>
      </w:r>
      <w:r w:rsidRPr="004511A9">
        <w:rPr>
          <w:b/>
          <w:sz w:val="26"/>
          <w:highlight w:val="green"/>
          <w:u w:val="single"/>
          <w:bdr w:val="single" w:sz="18" w:space="0" w:color="auto"/>
        </w:rPr>
        <w:t>business investment and human capital</w:t>
      </w:r>
      <w:r w:rsidRPr="00983FF5">
        <w:rPr>
          <w:u w:val="single"/>
        </w:rPr>
        <w:t xml:space="preserve">. An increase in air connectivity </w:t>
      </w:r>
      <w:r w:rsidRPr="00983FF5">
        <w:rPr>
          <w:b/>
          <w:bCs/>
          <w:u w:val="single"/>
        </w:rPr>
        <w:t>also spurs tourism, which is vital to many countries’ economic prosperity</w:t>
      </w:r>
      <w:r w:rsidRPr="00983FF5">
        <w:rPr>
          <w:u w:val="single"/>
        </w:rPr>
        <w:t>.</w:t>
      </w:r>
      <w:r w:rsidRPr="00983FF5">
        <w:rPr>
          <w:sz w:val="16"/>
        </w:rPr>
        <w:t xml:space="preserve"> There is a </w:t>
      </w:r>
      <w:r w:rsidRPr="004511A9">
        <w:rPr>
          <w:b/>
          <w:sz w:val="26"/>
          <w:highlight w:val="green"/>
          <w:u w:val="single"/>
        </w:rPr>
        <w:t>range of evidence produced</w:t>
      </w:r>
      <w:r w:rsidRPr="004511A9">
        <w:rPr>
          <w:sz w:val="16"/>
          <w:highlight w:val="green"/>
        </w:rPr>
        <w:t xml:space="preserve"> </w:t>
      </w:r>
      <w:r w:rsidRPr="00983FF5">
        <w:rPr>
          <w:sz w:val="16"/>
        </w:rPr>
        <w:t xml:space="preserve">by airline industry authorities and academics which </w:t>
      </w:r>
      <w:r w:rsidRPr="004511A9">
        <w:rPr>
          <w:b/>
          <w:sz w:val="26"/>
          <w:highlight w:val="green"/>
          <w:u w:val="single"/>
        </w:rPr>
        <w:t>suggests</w:t>
      </w:r>
      <w:r w:rsidRPr="004511A9">
        <w:rPr>
          <w:sz w:val="16"/>
          <w:highlight w:val="green"/>
        </w:rPr>
        <w:t xml:space="preserve"> </w:t>
      </w:r>
      <w:r w:rsidRPr="00983FF5">
        <w:rPr>
          <w:sz w:val="16"/>
        </w:rPr>
        <w:t xml:space="preserve">that </w:t>
      </w:r>
      <w:r w:rsidRPr="004511A9">
        <w:rPr>
          <w:b/>
          <w:bCs/>
          <w:sz w:val="26"/>
          <w:highlight w:val="green"/>
          <w:u w:val="single"/>
        </w:rPr>
        <w:t xml:space="preserve">as aviation expands, </w:t>
      </w:r>
      <w:r w:rsidRPr="004511A9">
        <w:rPr>
          <w:b/>
          <w:bCs/>
          <w:sz w:val="26"/>
          <w:highlight w:val="green"/>
          <w:u w:val="single"/>
          <w:bdr w:val="single" w:sz="18" w:space="0" w:color="auto"/>
        </w:rPr>
        <w:t>productivity and hence GDP increases</w:t>
      </w:r>
      <w:r w:rsidRPr="00983FF5">
        <w:rPr>
          <w:sz w:val="16"/>
        </w:rPr>
        <w:t xml:space="preserve">.23 In 2013 PwC completed a </w:t>
      </w:r>
      <w:r w:rsidRPr="004511A9">
        <w:rPr>
          <w:b/>
          <w:sz w:val="26"/>
          <w:highlight w:val="green"/>
          <w:u w:val="single"/>
        </w:rPr>
        <w:t>deep-dive analysis</w:t>
      </w:r>
      <w:r w:rsidRPr="004511A9">
        <w:rPr>
          <w:sz w:val="16"/>
          <w:highlight w:val="green"/>
        </w:rPr>
        <w:t xml:space="preserve"> </w:t>
      </w:r>
      <w:r w:rsidRPr="00983FF5">
        <w:rPr>
          <w:sz w:val="16"/>
        </w:rPr>
        <w:t xml:space="preserve">into </w:t>
      </w:r>
      <w:r w:rsidRPr="004511A9">
        <w:rPr>
          <w:b/>
          <w:sz w:val="26"/>
          <w:highlight w:val="green"/>
          <w:u w:val="single"/>
        </w:rPr>
        <w:t>how aviation connectivity</w:t>
      </w:r>
      <w:r w:rsidRPr="004511A9">
        <w:rPr>
          <w:sz w:val="16"/>
          <w:highlight w:val="green"/>
        </w:rPr>
        <w:t xml:space="preserve"> </w:t>
      </w:r>
      <w:r w:rsidRPr="004511A9">
        <w:rPr>
          <w:b/>
          <w:sz w:val="26"/>
          <w:highlight w:val="green"/>
          <w:u w:val="single"/>
        </w:rPr>
        <w:t>contributes to</w:t>
      </w:r>
      <w:r w:rsidRPr="004511A9">
        <w:rPr>
          <w:sz w:val="16"/>
          <w:highlight w:val="green"/>
        </w:rPr>
        <w:t xml:space="preserve"> </w:t>
      </w:r>
      <w:r w:rsidRPr="00983FF5">
        <w:rPr>
          <w:sz w:val="16"/>
        </w:rPr>
        <w:t xml:space="preserve">the UK’s economy. The study identified five channels through which aviation </w:t>
      </w:r>
      <w:r w:rsidRPr="00983FF5">
        <w:rPr>
          <w:u w:val="single"/>
        </w:rPr>
        <w:t xml:space="preserve">plays a “positive enabling role”: </w:t>
      </w:r>
      <w:r w:rsidRPr="004511A9">
        <w:rPr>
          <w:b/>
          <w:sz w:val="26"/>
          <w:highlight w:val="green"/>
          <w:u w:val="single"/>
          <w:bdr w:val="single" w:sz="18" w:space="0" w:color="auto"/>
        </w:rPr>
        <w:t>trade</w:t>
      </w:r>
      <w:r w:rsidRPr="004511A9">
        <w:rPr>
          <w:highlight w:val="green"/>
          <w:u w:val="single"/>
        </w:rPr>
        <w:t xml:space="preserve"> </w:t>
      </w:r>
      <w:r w:rsidRPr="00983FF5">
        <w:rPr>
          <w:u w:val="single"/>
        </w:rPr>
        <w:t xml:space="preserve">in services, trade in goods, tourism, </w:t>
      </w:r>
      <w:r w:rsidRPr="004511A9">
        <w:rPr>
          <w:b/>
          <w:sz w:val="26"/>
          <w:highlight w:val="green"/>
          <w:u w:val="single"/>
        </w:rPr>
        <w:t>business investment and innovation</w:t>
      </w:r>
      <w:r w:rsidRPr="00983FF5">
        <w:rPr>
          <w:u w:val="single"/>
        </w:rPr>
        <w:t>, and productivity.</w:t>
      </w:r>
      <w:r w:rsidRPr="00983FF5">
        <w:rPr>
          <w:sz w:val="16"/>
        </w:rPr>
        <w:t xml:space="preserve"> A key finding emerging from academic and industry studies is the </w:t>
      </w:r>
      <w:r w:rsidRPr="00983FF5">
        <w:rPr>
          <w:b/>
          <w:bCs/>
          <w:u w:val="single"/>
        </w:rPr>
        <w:t>strong linkage that has been observed over the last 20 years between airline industry growth and GDP growth.</w:t>
      </w:r>
      <w:r w:rsidRPr="00983FF5">
        <w:rPr>
          <w:sz w:val="16"/>
        </w:rPr>
        <w:t xml:space="preserve"> In addition, studies have found that </w:t>
      </w:r>
      <w:r w:rsidRPr="00983FF5">
        <w:rPr>
          <w:b/>
          <w:bCs/>
          <w:u w:val="single"/>
        </w:rPr>
        <w:t>a 10 percent increase in business air usage, or air travel connectivity, leads to an increase in whole economy productivity of between 0.07 percent and 0.9 percent.24</w:t>
      </w:r>
      <w:r w:rsidRPr="00983FF5">
        <w:rPr>
          <w:sz w:val="16"/>
        </w:rPr>
        <w:t xml:space="preserve"> This includes: x reducing air travel times, giving businesses greater efficiency of access to a wider marketplace; x facilitating oversight of far-flung operations and thereby helping control their risks; thus x enabling investment and human capital to flow more freely across borders and exploit comparative advantages. </w:t>
      </w:r>
      <w:proofErr w:type="gramStart"/>
      <w:r w:rsidRPr="00983FF5">
        <w:rPr>
          <w:sz w:val="16"/>
        </w:rPr>
        <w:t>In particular, a</w:t>
      </w:r>
      <w:proofErr w:type="gramEnd"/>
      <w:r w:rsidRPr="00983FF5">
        <w:rPr>
          <w:sz w:val="16"/>
        </w:rPr>
        <w:t xml:space="preserve"> 2006 Oxford </w:t>
      </w:r>
      <w:r w:rsidRPr="00983FF5">
        <w:rPr>
          <w:u w:val="single"/>
        </w:rPr>
        <w:t>Economics study highlights the statistical linkage between business air usage and the level of GDP – in technical terms the study found that business air usage and Total Factor Productivity have a robust co-integrating relationship</w:t>
      </w:r>
      <w:r w:rsidRPr="00983FF5">
        <w:rPr>
          <w:sz w:val="16"/>
        </w:rPr>
        <w:t>. Their key result implies that, “</w:t>
      </w:r>
      <w:r w:rsidRPr="00983FF5">
        <w:rPr>
          <w:u w:val="single"/>
        </w:rPr>
        <w:t>other things equal, a 10% increase in business air usage could raise GDP by 0.6% in the long run”. The report also notes that the growth in air transport in the 10 years prior to 2006 “boosted long-run underlying productivity by 2.0% across the EU25</w:t>
      </w:r>
      <w:r w:rsidRPr="00983FF5">
        <w:rPr>
          <w:sz w:val="16"/>
        </w:rPr>
        <w:t xml:space="preserve">.”25 Further evidence on the specific channels of impact of aviation on GDP is outlined in the literature review in Section 4.3 of this report. Air transport is an important enabler to achieving economic growth and development. </w:t>
      </w:r>
      <w:r w:rsidRPr="004511A9">
        <w:rPr>
          <w:b/>
          <w:sz w:val="26"/>
          <w:highlight w:val="green"/>
          <w:u w:val="single"/>
        </w:rPr>
        <w:t xml:space="preserve">Air transport facilitates integration </w:t>
      </w:r>
      <w:r w:rsidRPr="004511A9">
        <w:rPr>
          <w:b/>
          <w:sz w:val="26"/>
          <w:highlight w:val="green"/>
          <w:u w:val="single"/>
          <w:bdr w:val="single" w:sz="18" w:space="0" w:color="auto"/>
        </w:rPr>
        <w:t>into the global economy</w:t>
      </w:r>
      <w:r w:rsidRPr="004511A9">
        <w:rPr>
          <w:sz w:val="16"/>
          <w:highlight w:val="green"/>
        </w:rPr>
        <w:t xml:space="preserve"> </w:t>
      </w:r>
      <w:r w:rsidRPr="004511A9">
        <w:rPr>
          <w:b/>
          <w:sz w:val="26"/>
          <w:highlight w:val="green"/>
          <w:u w:val="single"/>
        </w:rPr>
        <w:t>and provides vital connectivity on a</w:t>
      </w:r>
      <w:r w:rsidRPr="004511A9">
        <w:rPr>
          <w:sz w:val="16"/>
          <w:highlight w:val="green"/>
        </w:rPr>
        <w:t xml:space="preserve"> </w:t>
      </w:r>
      <w:r w:rsidRPr="00983FF5">
        <w:rPr>
          <w:sz w:val="16"/>
        </w:rPr>
        <w:t xml:space="preserve">national, regional, and </w:t>
      </w:r>
      <w:r w:rsidRPr="004511A9">
        <w:rPr>
          <w:b/>
          <w:sz w:val="26"/>
          <w:highlight w:val="green"/>
          <w:u w:val="single"/>
        </w:rPr>
        <w:t>international scale</w:t>
      </w:r>
      <w:r w:rsidRPr="00983FF5">
        <w:rPr>
          <w:sz w:val="16"/>
        </w:rPr>
        <w:t xml:space="preserve">. World Bank In the context of this study, if an </w:t>
      </w:r>
      <w:r w:rsidRPr="004511A9">
        <w:rPr>
          <w:b/>
          <w:sz w:val="26"/>
          <w:highlight w:val="green"/>
          <w:u w:val="single"/>
        </w:rPr>
        <w:t>air traffic control strike</w:t>
      </w:r>
      <w:r w:rsidRPr="004511A9">
        <w:rPr>
          <w:sz w:val="16"/>
          <w:highlight w:val="green"/>
        </w:rPr>
        <w:t xml:space="preserve"> </w:t>
      </w:r>
      <w:r w:rsidRPr="004511A9">
        <w:rPr>
          <w:b/>
          <w:sz w:val="26"/>
          <w:highlight w:val="green"/>
          <w:u w:val="single"/>
        </w:rPr>
        <w:t>causes</w:t>
      </w:r>
      <w:r w:rsidRPr="004511A9">
        <w:rPr>
          <w:sz w:val="16"/>
          <w:highlight w:val="green"/>
        </w:rPr>
        <w:t xml:space="preserve"> </w:t>
      </w:r>
      <w:r w:rsidRPr="00983FF5">
        <w:rPr>
          <w:u w:val="single"/>
        </w:rPr>
        <w:t xml:space="preserve">a reduction in the ability for airlines to operate flights as scheduled, this reduces the number of passengers and shipments able to reach their desired destinations as planned. Both </w:t>
      </w:r>
      <w:r w:rsidRPr="004511A9">
        <w:rPr>
          <w:b/>
          <w:sz w:val="26"/>
          <w:highlight w:val="green"/>
          <w:u w:val="single"/>
        </w:rPr>
        <w:t>cancelled and delayed flights</w:t>
      </w:r>
      <w:r w:rsidRPr="004511A9">
        <w:rPr>
          <w:highlight w:val="green"/>
          <w:u w:val="single"/>
        </w:rPr>
        <w:t xml:space="preserve"> </w:t>
      </w:r>
      <w:r w:rsidRPr="004511A9">
        <w:rPr>
          <w:b/>
          <w:sz w:val="26"/>
          <w:highlight w:val="green"/>
          <w:u w:val="single"/>
          <w:bdr w:val="single" w:sz="18" w:space="0" w:color="auto"/>
        </w:rPr>
        <w:t>obstruct trade and connectivity</w:t>
      </w:r>
      <w:r w:rsidRPr="00983FF5">
        <w:rPr>
          <w:sz w:val="16"/>
        </w:rPr>
        <w:t xml:space="preserve">. </w:t>
      </w:r>
      <w:r w:rsidRPr="00983FF5">
        <w:rPr>
          <w:u w:val="single"/>
        </w:rPr>
        <w:t xml:space="preserve">Furthermore, a </w:t>
      </w:r>
      <w:r w:rsidRPr="004511A9">
        <w:rPr>
          <w:b/>
          <w:sz w:val="26"/>
          <w:highlight w:val="green"/>
          <w:u w:val="single"/>
        </w:rPr>
        <w:t>pattern of disruptions will create</w:t>
      </w:r>
      <w:r w:rsidRPr="004511A9">
        <w:rPr>
          <w:highlight w:val="green"/>
          <w:u w:val="single"/>
        </w:rPr>
        <w:t xml:space="preserve"> </w:t>
      </w:r>
      <w:r w:rsidRPr="004511A9">
        <w:rPr>
          <w:b/>
          <w:sz w:val="26"/>
          <w:highlight w:val="green"/>
          <w:u w:val="single"/>
        </w:rPr>
        <w:t xml:space="preserve">uncertainty and discourage businesses </w:t>
      </w:r>
      <w:r w:rsidRPr="00983FF5">
        <w:rPr>
          <w:u w:val="single"/>
        </w:rPr>
        <w:t xml:space="preserve">and consumers </w:t>
      </w:r>
      <w:r w:rsidRPr="004511A9">
        <w:rPr>
          <w:b/>
          <w:sz w:val="26"/>
          <w:highlight w:val="green"/>
          <w:u w:val="single"/>
        </w:rPr>
        <w:t>from activities</w:t>
      </w:r>
      <w:r w:rsidRPr="004511A9">
        <w:rPr>
          <w:highlight w:val="green"/>
          <w:u w:val="single"/>
        </w:rPr>
        <w:t xml:space="preserve"> </w:t>
      </w:r>
      <w:r w:rsidRPr="00983FF5">
        <w:rPr>
          <w:u w:val="single"/>
        </w:rPr>
        <w:t xml:space="preserve">that require air travel, therefore </w:t>
      </w:r>
      <w:r w:rsidRPr="004511A9">
        <w:rPr>
          <w:b/>
          <w:sz w:val="26"/>
          <w:highlight w:val="green"/>
          <w:u w:val="single"/>
        </w:rPr>
        <w:t>reducing trade and connectivity further</w:t>
      </w:r>
      <w:r w:rsidRPr="00983FF5">
        <w:rPr>
          <w:u w:val="single"/>
        </w:rPr>
        <w:t>. Given the importance of the link between the whole economy productivity and the airline sector output, it is therefore crucial to incorporate this linkage directly into our economic modelling of the impact of ATC strikes.</w:t>
      </w:r>
    </w:p>
    <w:p w14:paraId="58FB495B" w14:textId="77777777" w:rsidR="003E5F0A" w:rsidRDefault="003E5F0A" w:rsidP="003E5F0A">
      <w:pPr>
        <w:pStyle w:val="Heading4"/>
      </w:pPr>
      <w:r>
        <w:t xml:space="preserve">Collapse of Trade causes Hotspot Escalation – </w:t>
      </w:r>
      <w:r>
        <w:rPr>
          <w:u w:val="single"/>
        </w:rPr>
        <w:t>goes Nuclear</w:t>
      </w:r>
      <w:r>
        <w:t>.</w:t>
      </w:r>
    </w:p>
    <w:p w14:paraId="3B3A1528" w14:textId="77777777" w:rsidR="003E5F0A" w:rsidRPr="00034A7C" w:rsidRDefault="003E5F0A" w:rsidP="003E5F0A">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8"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3E4A64FD" w14:textId="77777777" w:rsidR="003E5F0A" w:rsidRPr="00513EBD" w:rsidRDefault="003E5F0A" w:rsidP="003E5F0A">
      <w:pPr>
        <w:rPr>
          <w:sz w:val="16"/>
        </w:rPr>
      </w:pPr>
      <w:r w:rsidRPr="00513EBD">
        <w:rPr>
          <w:sz w:val="16"/>
        </w:rPr>
        <w:t xml:space="preserve">But that overlooked the ways in which the risk of interstate war was already rising before COVID-19 began to spread. Civil wars were becoming more numerous, lasting </w:t>
      </w:r>
      <w:proofErr w:type="gramStart"/>
      <w:r w:rsidRPr="00513EBD">
        <w:rPr>
          <w:sz w:val="16"/>
        </w:rPr>
        <w:t>longer</w:t>
      </w:r>
      <w:proofErr w:type="gramEnd"/>
      <w:r w:rsidRPr="00513EBD">
        <w:rPr>
          <w:sz w:val="16"/>
        </w:rPr>
        <w:t xml:space="preserve"> and attracting more outside involvement, with dangerous consequences for stability in many regions of the world. And the global dynamics </w:t>
      </w:r>
      <w:proofErr w:type="gramStart"/>
      <w:r w:rsidRPr="00513EBD">
        <w:rPr>
          <w:sz w:val="16"/>
        </w:rPr>
        <w:t>most commonly cited</w:t>
      </w:r>
      <w:proofErr w:type="gramEnd"/>
      <w:r w:rsidRPr="00513EBD">
        <w:rPr>
          <w:sz w:val="16"/>
        </w:rPr>
        <w:t xml:space="preserve"> to explain the falling incidence of interstate war—democracy, economic prosperity, international cooperation and others—were being upended. If the spread of democracy kept the peace, then its global decline is unnerving. </w:t>
      </w:r>
      <w:r w:rsidRPr="004511A9">
        <w:rPr>
          <w:b/>
          <w:sz w:val="26"/>
          <w:highlight w:val="green"/>
          <w:u w:val="single"/>
        </w:rPr>
        <w:t>If globalization and</w:t>
      </w:r>
      <w:r w:rsidRPr="004511A9">
        <w:rPr>
          <w:highlight w:val="green"/>
          <w:u w:val="single"/>
        </w:rPr>
        <w:t xml:space="preserve"> </w:t>
      </w:r>
      <w:r w:rsidRPr="00513EBD">
        <w:rPr>
          <w:u w:val="single"/>
        </w:rPr>
        <w:t xml:space="preserve">economic </w:t>
      </w:r>
      <w:r w:rsidRPr="004511A9">
        <w:rPr>
          <w:b/>
          <w:sz w:val="26"/>
          <w:highlight w:val="green"/>
          <w:u w:val="single"/>
        </w:rPr>
        <w:t>interdependence kept</w:t>
      </w:r>
      <w:r w:rsidRPr="00513EBD">
        <w:rPr>
          <w:u w:val="single"/>
        </w:rPr>
        <w:t xml:space="preserve"> the </w:t>
      </w:r>
      <w:r w:rsidRPr="004511A9">
        <w:rPr>
          <w:b/>
          <w:sz w:val="26"/>
          <w:highlight w:val="green"/>
          <w:u w:val="single"/>
        </w:rPr>
        <w:t>peace, then</w:t>
      </w:r>
      <w:r w:rsidRPr="00513EBD">
        <w:rPr>
          <w:u w:val="single"/>
        </w:rPr>
        <w:t xml:space="preserve"> a looming global depression and the </w:t>
      </w:r>
      <w:r w:rsidRPr="004511A9">
        <w:rPr>
          <w:b/>
          <w:sz w:val="26"/>
          <w:highlight w:val="green"/>
          <w:u w:val="single"/>
        </w:rPr>
        <w:t>rise of</w:t>
      </w:r>
      <w:r w:rsidRPr="00513EBD">
        <w:rPr>
          <w:b/>
          <w:sz w:val="26"/>
          <w:u w:val="single"/>
        </w:rPr>
        <w:t xml:space="preserve"> </w:t>
      </w:r>
      <w:r w:rsidRPr="00513EBD">
        <w:rPr>
          <w:u w:val="single"/>
        </w:rPr>
        <w:t xml:space="preserve">nationalism and </w:t>
      </w:r>
      <w:r w:rsidRPr="004511A9">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w:t>
      </w:r>
      <w:proofErr w:type="gramStart"/>
      <w:r w:rsidRPr="00513EBD">
        <w:rPr>
          <w:sz w:val="16"/>
        </w:rPr>
        <w:t>duration</w:t>
      </w:r>
      <w:proofErr w:type="gramEnd"/>
      <w:r w:rsidRPr="00513EBD">
        <w:rPr>
          <w:sz w:val="16"/>
        </w:rPr>
        <w:t xml:space="preserve">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w:t>
      </w:r>
      <w:proofErr w:type="gramStart"/>
      <w:r w:rsidRPr="00513EBD">
        <w:rPr>
          <w:sz w:val="16"/>
        </w:rPr>
        <w:t>educated</w:t>
      </w:r>
      <w:proofErr w:type="gramEnd"/>
      <w:r w:rsidRPr="00513EBD">
        <w:rPr>
          <w:sz w:val="16"/>
        </w:rPr>
        <w:t xml:space="preserve"> and happier than ever before. In their book, “Clear and Present Safety: The World Has Never Been Better and Why That Matters to Americans,” Michael A. Cohen and Micah </w:t>
      </w:r>
      <w:proofErr w:type="spellStart"/>
      <w:r w:rsidRPr="00513EBD">
        <w:rPr>
          <w:sz w:val="16"/>
        </w:rPr>
        <w:t>Zenko</w:t>
      </w:r>
      <w:proofErr w:type="spellEnd"/>
      <w:r w:rsidRPr="00513EBD">
        <w:rPr>
          <w:sz w:val="16"/>
        </w:rPr>
        <w:t xml:space="preserve">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w:t>
      </w:r>
      <w:proofErr w:type="spellStart"/>
      <w:r w:rsidRPr="00513EBD">
        <w:rPr>
          <w:sz w:val="16"/>
        </w:rPr>
        <w:t>Poast</w:t>
      </w:r>
      <w:proofErr w:type="spellEnd"/>
      <w:r w:rsidRPr="00513EBD">
        <w:rPr>
          <w:sz w:val="16"/>
        </w:rPr>
        <w:t xml:space="preserve">, who is at the University of Chicago, further assert that the notion of war between great powers as a thing of the past </w:t>
      </w:r>
      <w:proofErr w:type="gramStart"/>
      <w:r w:rsidRPr="00513EBD">
        <w:rPr>
          <w:sz w:val="16"/>
        </w:rPr>
        <w:t>is based on the assumption</w:t>
      </w:r>
      <w:proofErr w:type="gramEnd"/>
      <w:r w:rsidRPr="00513EBD">
        <w:rPr>
          <w:sz w:val="16"/>
        </w:rPr>
        <w:t xml:space="preserve"> that all such conflicts resemble World War I and II—both are historical anomalies—and overlooks the actual wars fought between great powers since 1945, from the Korean War and the Vietnam War to proxy wars from Afghanistan to Ukraine. Meanwhile, Bear F. </w:t>
      </w:r>
      <w:proofErr w:type="spellStart"/>
      <w:r w:rsidRPr="00513EBD">
        <w:rPr>
          <w:sz w:val="16"/>
        </w:rPr>
        <w:t>Braumoeller</w:t>
      </w:r>
      <w:proofErr w:type="spellEnd"/>
      <w:r w:rsidRPr="00513EBD">
        <w:rPr>
          <w:sz w:val="16"/>
        </w:rPr>
        <w:t xml:space="preserve">, an Ohio State political science professor, analyzed the same historical data on conflicts used by Pinker, Mueller and Goldstein, and found no general downward trend in either the initiation or deadliness of warfare over the past two centuries. What’s more, </w:t>
      </w:r>
      <w:proofErr w:type="spellStart"/>
      <w:r w:rsidRPr="00513EBD">
        <w:rPr>
          <w:sz w:val="16"/>
        </w:rPr>
        <w:t>Braumoeller</w:t>
      </w:r>
      <w:proofErr w:type="spellEnd"/>
      <w:r w:rsidRPr="00513EBD">
        <w:rPr>
          <w:sz w:val="16"/>
        </w:rPr>
        <w:t xml:space="preserve">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w:t>
      </w:r>
      <w:proofErr w:type="gramStart"/>
      <w:r w:rsidRPr="00513EBD">
        <w:rPr>
          <w:sz w:val="16"/>
        </w:rPr>
        <w:t>In all probability</w:t>
      </w:r>
      <w:proofErr w:type="gramEnd"/>
      <w:r w:rsidRPr="00513EBD">
        <w:rPr>
          <w:sz w:val="16"/>
        </w:rPr>
        <w:t xml:space="preserve">, it will. And by focusing solely on interstate wars, the optimists miss half the story, at least. </w:t>
      </w:r>
      <w:r w:rsidRPr="00513EBD">
        <w:rPr>
          <w:u w:val="single"/>
        </w:rPr>
        <w:t xml:space="preserve">Wars between states have declined, but civil wars never disappeared—and these </w:t>
      </w:r>
      <w:r w:rsidRPr="004511A9">
        <w:rPr>
          <w:b/>
          <w:sz w:val="26"/>
          <w:highlight w:val="green"/>
          <w:u w:val="single"/>
        </w:rPr>
        <w:t>internal conflicts</w:t>
      </w:r>
      <w:r w:rsidRPr="00513EBD">
        <w:rPr>
          <w:u w:val="single"/>
        </w:rPr>
        <w:t xml:space="preserve"> </w:t>
      </w:r>
      <w:r w:rsidRPr="004511A9">
        <w:rPr>
          <w:b/>
          <w:sz w:val="26"/>
          <w:highlight w:val="green"/>
          <w:u w:val="single"/>
        </w:rPr>
        <w:t xml:space="preserve">could easily </w:t>
      </w:r>
      <w:r w:rsidRPr="004511A9">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w:t>
      </w:r>
      <w:proofErr w:type="gramStart"/>
      <w:r w:rsidRPr="00513EBD">
        <w:rPr>
          <w:sz w:val="16"/>
        </w:rPr>
        <w:t>deadlier</w:t>
      </w:r>
      <w:proofErr w:type="gramEnd"/>
      <w:r w:rsidRPr="00513EBD">
        <w:rPr>
          <w:sz w:val="16"/>
        </w:rPr>
        <w:t xml:space="preserve"> and harder to conclusively end, and that these internal conflicts are not really internal. Civil wars harm the economies and stability of neighboring countries, since armed groups, refugees, illicit </w:t>
      </w:r>
      <w:proofErr w:type="gramStart"/>
      <w:r w:rsidRPr="00513EBD">
        <w:rPr>
          <w:sz w:val="16"/>
        </w:rPr>
        <w:t>goods</w:t>
      </w:r>
      <w:proofErr w:type="gramEnd"/>
      <w:r w:rsidRPr="00513EBD">
        <w:rPr>
          <w:sz w:val="16"/>
        </w:rPr>
        <w:t xml:space="preserve">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w:t>
      </w:r>
      <w:proofErr w:type="spellStart"/>
      <w:r w:rsidRPr="00513EBD">
        <w:rPr>
          <w:sz w:val="16"/>
        </w:rPr>
        <w:t>Skrede</w:t>
      </w:r>
      <w:proofErr w:type="spellEnd"/>
      <w:r w:rsidRPr="00513EBD">
        <w:rPr>
          <w:sz w:val="16"/>
        </w:rPr>
        <w:t xml:space="preserve"> </w:t>
      </w:r>
      <w:proofErr w:type="spellStart"/>
      <w:r w:rsidRPr="00513EBD">
        <w:rPr>
          <w:sz w:val="16"/>
        </w:rPr>
        <w:t>Gleditsch</w:t>
      </w:r>
      <w:proofErr w:type="spellEnd"/>
      <w:r w:rsidRPr="00513EBD">
        <w:rPr>
          <w:sz w:val="16"/>
        </w:rPr>
        <w:t xml:space="preserve">, </w:t>
      </w:r>
      <w:proofErr w:type="spellStart"/>
      <w:r w:rsidRPr="00513EBD">
        <w:rPr>
          <w:sz w:val="16"/>
        </w:rPr>
        <w:t>Idean</w:t>
      </w:r>
      <w:proofErr w:type="spellEnd"/>
      <w:r w:rsidRPr="00513EBD">
        <w:rPr>
          <w:sz w:val="16"/>
        </w:rPr>
        <w:t xml:space="preserve"> </w:t>
      </w:r>
      <w:proofErr w:type="spellStart"/>
      <w:r w:rsidRPr="00513EBD">
        <w:rPr>
          <w:sz w:val="16"/>
        </w:rPr>
        <w:t>Salehyan</w:t>
      </w:r>
      <w:proofErr w:type="spellEnd"/>
      <w:r w:rsidRPr="00513EBD">
        <w:rPr>
          <w:sz w:val="16"/>
        </w:rPr>
        <w:t xml:space="preserve">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w:t>
      </w:r>
      <w:proofErr w:type="gramStart"/>
      <w:r w:rsidRPr="00513EBD">
        <w:rPr>
          <w:sz w:val="16"/>
        </w:rPr>
        <w:t>France</w:t>
      </w:r>
      <w:proofErr w:type="gramEnd"/>
      <w:r w:rsidRPr="00513EBD">
        <w:rPr>
          <w:sz w:val="16"/>
        </w:rPr>
        <w:t xml:space="preserv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w:t>
      </w:r>
      <w:proofErr w:type="gramStart"/>
      <w:r w:rsidRPr="00513EBD">
        <w:rPr>
          <w:sz w:val="16"/>
        </w:rPr>
        <w:t>cooperation</w:t>
      </w:r>
      <w:proofErr w:type="gramEnd"/>
      <w:r w:rsidRPr="00513EBD">
        <w:rPr>
          <w:sz w:val="16"/>
        </w:rPr>
        <w:t xml:space="preserve">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4511A9">
        <w:rPr>
          <w:b/>
          <w:sz w:val="26"/>
          <w:highlight w:val="green"/>
          <w:u w:val="single"/>
        </w:rPr>
        <w:t>economic bonds between countries</w:t>
      </w:r>
      <w:r w:rsidRPr="004511A9">
        <w:rPr>
          <w:highlight w:val="green"/>
          <w:u w:val="single"/>
        </w:rPr>
        <w:t xml:space="preserve"> </w:t>
      </w:r>
      <w:r w:rsidRPr="00513EBD">
        <w:rPr>
          <w:u w:val="single"/>
        </w:rPr>
        <w:t xml:space="preserve">have </w:t>
      </w:r>
      <w:r w:rsidRPr="004511A9">
        <w:rPr>
          <w:b/>
          <w:sz w:val="26"/>
          <w:highlight w:val="green"/>
          <w:u w:val="single"/>
          <w:bdr w:val="single" w:sz="18" w:space="0" w:color="auto"/>
        </w:rPr>
        <w:t>limited wars</w:t>
      </w:r>
      <w:r w:rsidRPr="004511A9">
        <w:rPr>
          <w:highlight w:val="green"/>
          <w:u w:val="single"/>
        </w:rPr>
        <w:t xml:space="preserve"> </w:t>
      </w:r>
      <w:r w:rsidRPr="00513EBD">
        <w:rPr>
          <w:u w:val="single"/>
        </w:rPr>
        <w:t xml:space="preserve">in recent decades. Dale Copeland, a professor of international relations at the University of Virginia, has argued that </w:t>
      </w:r>
      <w:r w:rsidRPr="004511A9">
        <w:rPr>
          <w:b/>
          <w:sz w:val="26"/>
          <w:highlight w:val="green"/>
          <w:u w:val="single"/>
        </w:rPr>
        <w:t>countries work to preserve ties when there are high expectations for future trade</w:t>
      </w:r>
      <w:r w:rsidRPr="004511A9">
        <w:rPr>
          <w:highlight w:val="green"/>
          <w:u w:val="single"/>
        </w:rPr>
        <w:t xml:space="preserve">, </w:t>
      </w:r>
      <w:r w:rsidRPr="004511A9">
        <w:rPr>
          <w:b/>
          <w:sz w:val="26"/>
          <w:highlight w:val="green"/>
          <w:u w:val="single"/>
        </w:rPr>
        <w:t>but war becomes</w:t>
      </w:r>
      <w:r w:rsidRPr="00513EBD">
        <w:rPr>
          <w:u w:val="single"/>
        </w:rPr>
        <w:t xml:space="preserve"> increasingly </w:t>
      </w:r>
      <w:r w:rsidRPr="004511A9">
        <w:rPr>
          <w:b/>
          <w:sz w:val="26"/>
          <w:highlight w:val="green"/>
          <w:u w:val="single"/>
          <w:bdr w:val="single" w:sz="18" w:space="0" w:color="auto"/>
        </w:rPr>
        <w:t xml:space="preserve">possible when trade is predicted to fall. </w:t>
      </w:r>
      <w:r w:rsidRPr="00513EBD">
        <w:rPr>
          <w:u w:val="single"/>
        </w:rPr>
        <w:t xml:space="preserve">If </w:t>
      </w:r>
      <w:r w:rsidRPr="004511A9">
        <w:rPr>
          <w:b/>
          <w:sz w:val="26"/>
          <w:highlight w:val="green"/>
          <w:u w:val="single"/>
          <w:bdr w:val="single" w:sz="18" w:space="0" w:color="auto"/>
        </w:rPr>
        <w:t>globalization brought peace</w:t>
      </w:r>
      <w:r w:rsidRPr="00513EBD">
        <w:rPr>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Pr="00513EBD">
        <w:rPr>
          <w:sz w:val="16"/>
        </w:rPr>
        <w:t>in all likelihood</w:t>
      </w:r>
      <w:proofErr w:type="gramEnd"/>
      <w:r w:rsidRPr="00513EBD">
        <w:rPr>
          <w:sz w:val="16"/>
        </w:rPr>
        <w:t xml:space="preserve">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w:t>
      </w:r>
      <w:proofErr w:type="gramStart"/>
      <w:r w:rsidRPr="00513EBD">
        <w:rPr>
          <w:sz w:val="16"/>
        </w:rPr>
        <w:t>NATO</w:t>
      </w:r>
      <w:proofErr w:type="gramEnd"/>
      <w:r w:rsidRPr="00513EBD">
        <w:rPr>
          <w:sz w:val="16"/>
        </w:rPr>
        <w:t xml:space="preserve">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w:t>
      </w:r>
      <w:proofErr w:type="gramStart"/>
      <w:r w:rsidRPr="00513EBD">
        <w:rPr>
          <w:sz w:val="16"/>
        </w:rPr>
        <w:t>destabilizing in its own right</w:t>
      </w:r>
      <w:proofErr w:type="gramEnd"/>
      <w:r w:rsidRPr="00513EBD">
        <w:rPr>
          <w:sz w:val="16"/>
        </w:rPr>
        <w:t xml:space="preserve">. Finally, the pacifying effect of nuclear weapons could be waning. While vast nuclear arsenals once compelled the United States and the Soviet Union to reach arms control agreements, old treaties are </w:t>
      </w:r>
      <w:proofErr w:type="gramStart"/>
      <w:r w:rsidRPr="00513EBD">
        <w:rPr>
          <w:sz w:val="16"/>
        </w:rPr>
        <w:t>expiring</w:t>
      </w:r>
      <w:proofErr w:type="gramEnd"/>
      <w:r w:rsidRPr="00513EBD">
        <w:rPr>
          <w:sz w:val="16"/>
        </w:rPr>
        <w:t xml:space="preserve"> and new talks are breaking down. </w:t>
      </w:r>
      <w:r w:rsidRPr="004511A9">
        <w:rPr>
          <w:b/>
          <w:sz w:val="26"/>
          <w:highlight w:val="green"/>
          <w:u w:val="single"/>
        </w:rPr>
        <w:t>Mistrust is growing</w:t>
      </w:r>
      <w:r w:rsidRPr="00513EBD">
        <w:rPr>
          <w:sz w:val="16"/>
        </w:rPr>
        <w:t xml:space="preserve">, and the </w:t>
      </w:r>
      <w:r w:rsidRPr="004511A9">
        <w:rPr>
          <w:b/>
          <w:sz w:val="26"/>
          <w:highlight w:val="green"/>
          <w:u w:val="single"/>
        </w:rPr>
        <w:t>chance of an</w:t>
      </w:r>
      <w:r w:rsidRPr="00513EBD">
        <w:rPr>
          <w:sz w:val="16"/>
        </w:rPr>
        <w:t xml:space="preserve"> unwanted </w:t>
      </w:r>
      <w:r w:rsidRPr="004511A9">
        <w:rPr>
          <w:b/>
          <w:sz w:val="26"/>
          <w:highlight w:val="green"/>
          <w:u w:val="single"/>
        </w:rPr>
        <w:t>U.S.-Russia nuclear confrontation is</w:t>
      </w:r>
      <w:r w:rsidRPr="00513EBD">
        <w:rPr>
          <w:sz w:val="16"/>
        </w:rPr>
        <w:t xml:space="preserve"> arguably as </w:t>
      </w:r>
      <w:r w:rsidRPr="004511A9">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w:t>
      </w:r>
      <w:proofErr w:type="spellStart"/>
      <w:r w:rsidRPr="00513EBD">
        <w:rPr>
          <w:sz w:val="16"/>
        </w:rPr>
        <w:t>Un’s</w:t>
      </w:r>
      <w:proofErr w:type="spellEnd"/>
      <w:r w:rsidRPr="00513EBD">
        <w:rPr>
          <w:sz w:val="16"/>
        </w:rPr>
        <w:t xml:space="preserve"> regime in Pyongyang, it is wishful thinking to believe North Korea will give up its nuclear weapons. At this point, negotiators can only realistically try to ensure that North </w:t>
      </w:r>
      <w:r w:rsidRPr="004511A9">
        <w:rPr>
          <w:b/>
          <w:sz w:val="26"/>
          <w:highlight w:val="green"/>
          <w:u w:val="single"/>
        </w:rPr>
        <w:t>Korea’s</w:t>
      </w:r>
      <w:r w:rsidRPr="00513EBD">
        <w:rPr>
          <w:sz w:val="16"/>
        </w:rPr>
        <w:t xml:space="preserve"> </w:t>
      </w:r>
      <w:r w:rsidRPr="004511A9">
        <w:rPr>
          <w:b/>
          <w:sz w:val="26"/>
          <w:highlight w:val="green"/>
          <w:u w:val="single"/>
        </w:rPr>
        <w:t>nuclear menace</w:t>
      </w:r>
      <w:r w:rsidRPr="00513EBD">
        <w:rPr>
          <w:sz w:val="16"/>
        </w:rPr>
        <w:t xml:space="preserve"> </w:t>
      </w:r>
      <w:r w:rsidRPr="004511A9">
        <w:rPr>
          <w:b/>
          <w:sz w:val="26"/>
          <w:highlight w:val="green"/>
          <w:u w:val="single"/>
        </w:rPr>
        <w:t>doesn’t get</w:t>
      </w:r>
      <w:r w:rsidRPr="00513EBD">
        <w:rPr>
          <w:sz w:val="16"/>
        </w:rPr>
        <w:t xml:space="preserve"> even </w:t>
      </w:r>
      <w:r w:rsidRPr="004511A9">
        <w:rPr>
          <w:b/>
          <w:sz w:val="26"/>
          <w:highlight w:val="green"/>
          <w:u w:val="single"/>
        </w:rPr>
        <w:t>more potent</w:t>
      </w:r>
      <w:r w:rsidRPr="00513EBD">
        <w:rPr>
          <w:sz w:val="16"/>
        </w:rPr>
        <w:t xml:space="preserve">. In other words, by turning inward, the United States is choosing to leave other countries to fend for themselves. </w:t>
      </w:r>
      <w:proofErr w:type="gramStart"/>
      <w:r w:rsidRPr="00513EBD">
        <w:rPr>
          <w:sz w:val="16"/>
        </w:rPr>
        <w:t>The end result</w:t>
      </w:r>
      <w:proofErr w:type="gramEnd"/>
      <w:r w:rsidRPr="00513EBD">
        <w:rPr>
          <w:sz w:val="16"/>
        </w:rPr>
        <w:t xml:space="preserve">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4511A9">
        <w:rPr>
          <w:b/>
          <w:sz w:val="26"/>
          <w:highlight w:val="green"/>
          <w:u w:val="single"/>
        </w:rPr>
        <w:t>together</w:t>
      </w:r>
      <w:r w:rsidRPr="00513EBD">
        <w:rPr>
          <w:sz w:val="16"/>
        </w:rPr>
        <w:t xml:space="preserve">, they are unsettling. While the world is not yet on the brink of </w:t>
      </w:r>
      <w:r w:rsidRPr="004511A9">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w:t>
      </w:r>
      <w:proofErr w:type="gramStart"/>
      <w:r w:rsidRPr="00513EBD">
        <w:rPr>
          <w:sz w:val="16"/>
        </w:rPr>
        <w:t>economies</w:t>
      </w:r>
      <w:proofErr w:type="gramEnd"/>
      <w:r w:rsidRPr="00513EBD">
        <w:rPr>
          <w:sz w:val="16"/>
        </w:rPr>
        <w:t xml:space="preserve">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4511A9">
        <w:rPr>
          <w:b/>
          <w:sz w:val="26"/>
          <w:highlight w:val="green"/>
          <w:u w:val="single"/>
        </w:rPr>
        <w:t>proxy wars</w:t>
      </w:r>
      <w:r w:rsidRPr="00513EBD">
        <w:rPr>
          <w:u w:val="single"/>
        </w:rPr>
        <w:t xml:space="preserve"> </w:t>
      </w:r>
      <w:r w:rsidRPr="004511A9">
        <w:rPr>
          <w:b/>
          <w:sz w:val="26"/>
          <w:highlight w:val="green"/>
          <w:u w:val="single"/>
        </w:rPr>
        <w:t>could</w:t>
      </w:r>
      <w:r w:rsidRPr="004511A9">
        <w:rPr>
          <w:highlight w:val="green"/>
          <w:u w:val="single"/>
        </w:rPr>
        <w:t xml:space="preserve"> </w:t>
      </w:r>
      <w:r w:rsidRPr="00513EBD">
        <w:rPr>
          <w:u w:val="single"/>
        </w:rPr>
        <w:t xml:space="preserve">soon </w:t>
      </w:r>
      <w:r w:rsidRPr="004511A9">
        <w:rPr>
          <w:b/>
          <w:sz w:val="26"/>
          <w:highlight w:val="green"/>
          <w:u w:val="single"/>
        </w:rPr>
        <w:t xml:space="preserve">precipitate all-out </w:t>
      </w:r>
      <w:r w:rsidRPr="004511A9">
        <w:rPr>
          <w:b/>
          <w:sz w:val="26"/>
          <w:highlight w:val="green"/>
          <w:u w:val="single"/>
          <w:bdr w:val="single" w:sz="18" w:space="0" w:color="auto"/>
        </w:rPr>
        <w:t>international conflicts</w:t>
      </w:r>
      <w:r w:rsidRPr="004511A9">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4511A9">
        <w:rPr>
          <w:b/>
          <w:sz w:val="26"/>
          <w:highlight w:val="green"/>
          <w:u w:val="single"/>
        </w:rPr>
        <w:t>With</w:t>
      </w:r>
      <w:r w:rsidRPr="00513EBD">
        <w:rPr>
          <w:u w:val="single"/>
        </w:rPr>
        <w:t xml:space="preserve"> the </w:t>
      </w:r>
      <w:r w:rsidRPr="004511A9">
        <w:rPr>
          <w:b/>
          <w:sz w:val="26"/>
          <w:highlight w:val="green"/>
          <w:u w:val="single"/>
        </w:rPr>
        <w:t>usual deterrents to conflict declining</w:t>
      </w:r>
      <w:r w:rsidRPr="004511A9">
        <w:rPr>
          <w:highlight w:val="green"/>
          <w:u w:val="single"/>
        </w:rPr>
        <w:t xml:space="preserve"> </w:t>
      </w:r>
      <w:r w:rsidRPr="00513EBD">
        <w:rPr>
          <w:u w:val="single"/>
        </w:rPr>
        <w:t xml:space="preserve">around the world, </w:t>
      </w:r>
      <w:r w:rsidRPr="004511A9">
        <w:rPr>
          <w:b/>
          <w:sz w:val="26"/>
          <w:highlight w:val="green"/>
          <w:u w:val="single"/>
          <w:bdr w:val="single" w:sz="18" w:space="0" w:color="auto"/>
        </w:rPr>
        <w:t>major wars could soon return</w:t>
      </w:r>
      <w:r w:rsidRPr="00513EBD">
        <w:rPr>
          <w:u w:val="single"/>
        </w:rPr>
        <w:t>.</w:t>
      </w:r>
    </w:p>
    <w:p w14:paraId="1D4EDD22" w14:textId="77777777" w:rsidR="003E5F0A" w:rsidRPr="001603ED" w:rsidRDefault="003E5F0A" w:rsidP="005A2543">
      <w:pPr>
        <w:rPr>
          <w:b/>
          <w:iCs/>
          <w:szCs w:val="24"/>
          <w:u w:val="single"/>
        </w:rPr>
      </w:pPr>
    </w:p>
    <w:p w14:paraId="5A1A5345" w14:textId="6004F1E6" w:rsidR="00D062CC" w:rsidRPr="003511B7" w:rsidRDefault="00C7276E" w:rsidP="003511B7">
      <w:pPr>
        <w:pStyle w:val="Heading2"/>
      </w:pPr>
      <w:r w:rsidRPr="003511B7">
        <w:t>2</w:t>
      </w:r>
    </w:p>
    <w:p w14:paraId="7434CA3B" w14:textId="030554BC" w:rsidR="00066A8E" w:rsidRDefault="00066A8E" w:rsidP="00066A8E">
      <w:pPr>
        <w:pStyle w:val="Heading3"/>
      </w:pPr>
      <w:r>
        <w:t>Theory</w:t>
      </w:r>
    </w:p>
    <w:p w14:paraId="05058C76" w14:textId="1D1F2A4A" w:rsidR="00066A8E" w:rsidRPr="00653DEB" w:rsidRDefault="00066A8E" w:rsidP="00066A8E">
      <w:pPr>
        <w:pStyle w:val="Heading4"/>
        <w:rPr>
          <w:i/>
          <w:iCs w:val="0"/>
        </w:rPr>
      </w:pPr>
      <w:r>
        <w:t xml:space="preserve">A. Interpretation: </w:t>
      </w:r>
      <w:r w:rsidRPr="00653DEB">
        <w:t xml:space="preserve">If the affirmative defends anything other than </w:t>
      </w:r>
      <w:r>
        <w:t>“</w:t>
      </w:r>
      <w:r>
        <w:t>A just government ought to recognize the unconditional right of workers to strike</w:t>
      </w:r>
      <w:r>
        <w:t>,”</w:t>
      </w:r>
      <w:r w:rsidRPr="00653DEB">
        <w:t xml:space="preserve"> </w:t>
      </w:r>
      <w:r>
        <w:t xml:space="preserve">then </w:t>
      </w:r>
      <w:r w:rsidRPr="00653DEB">
        <w:t xml:space="preserve">they must provide a counter-solvency advocate for their specific advocacy. </w:t>
      </w:r>
      <w:r w:rsidRPr="00653DEB">
        <w:rPr>
          <w:i/>
        </w:rPr>
        <w:t>(To clarify, you must have an author that states we should not do your aff, insofar as the aff is not a whole res phil af</w:t>
      </w:r>
      <w:r>
        <w:rPr>
          <w:i/>
        </w:rPr>
        <w:t>f</w:t>
      </w:r>
      <w:r w:rsidRPr="00653DEB">
        <w:rPr>
          <w:i/>
        </w:rPr>
        <w:t xml:space="preserve">) </w:t>
      </w:r>
    </w:p>
    <w:p w14:paraId="40EA3773" w14:textId="1B83BD80" w:rsidR="00066A8E" w:rsidRDefault="00066A8E" w:rsidP="00066A8E">
      <w:pPr>
        <w:pStyle w:val="Heading4"/>
      </w:pPr>
      <w:r>
        <w:t>B. Violation:</w:t>
      </w:r>
      <w:r w:rsidR="00683E5B">
        <w:t xml:space="preserve"> They defend governments and didn’t give a CSA</w:t>
      </w:r>
    </w:p>
    <w:p w14:paraId="745E1389" w14:textId="77777777" w:rsidR="00066A8E" w:rsidRDefault="00066A8E" w:rsidP="00066A8E">
      <w:pPr>
        <w:pStyle w:val="Heading4"/>
      </w:pPr>
      <w:r>
        <w:t>C. Standards:</w:t>
      </w:r>
    </w:p>
    <w:p w14:paraId="58206A07" w14:textId="77777777" w:rsidR="00066A8E" w:rsidRDefault="00066A8E" w:rsidP="00066A8E">
      <w:pPr>
        <w:pStyle w:val="Heading4"/>
      </w:pPr>
      <w:r>
        <w:t xml:space="preserve">1. </w:t>
      </w:r>
      <w:r w:rsidRPr="00653DEB">
        <w:rPr>
          <w:u w:val="single"/>
        </w:rPr>
        <w:t>Fairness</w:t>
      </w:r>
      <w:r w:rsidRPr="00653DEB">
        <w:t xml:space="preserve"> – This is a litmus test to determining whether your aff is fair – </w:t>
      </w:r>
    </w:p>
    <w:p w14:paraId="6E9060BD" w14:textId="77777777" w:rsidR="00066A8E" w:rsidRDefault="00066A8E" w:rsidP="00066A8E">
      <w:pPr>
        <w:pStyle w:val="Heading4"/>
      </w:pPr>
      <w:r w:rsidRPr="00653DEB">
        <w:t xml:space="preserve">a) Ground – there are infinite things you could defend outside the exact text of the resolution which pushes you to the limits of contestable arguments, even if your interp of the topic is better, the only way to verify if it’s substantively fair is proof of </w:t>
      </w:r>
      <w:proofErr w:type="gramStart"/>
      <w:r w:rsidRPr="00653DEB">
        <w:t>counter-arguments</w:t>
      </w:r>
      <w:proofErr w:type="gramEnd"/>
      <w:r w:rsidRPr="00653DEB">
        <w:t xml:space="preserve">. Nobody knows your aff better than you, so if you can’t find an answer I can’t be expected to </w:t>
      </w:r>
    </w:p>
    <w:p w14:paraId="33DC1677" w14:textId="77777777" w:rsidR="00066A8E" w:rsidRPr="00653DEB" w:rsidRDefault="00066A8E" w:rsidP="00066A8E">
      <w:pPr>
        <w:pStyle w:val="Heading4"/>
      </w:pPr>
      <w:r w:rsidRPr="00653DEB">
        <w:t xml:space="preserve">b) Limits – Operating outside the bounds of the general maxim places an infinite research burden, narrowing the plans to ones with counter-solvency advocates ensures good substantive engagement since it guarantees both sides, and narrows out trivially true advocacies. </w:t>
      </w:r>
    </w:p>
    <w:p w14:paraId="1D56AAF9" w14:textId="77777777" w:rsidR="00066A8E" w:rsidRPr="00653DEB" w:rsidRDefault="00066A8E" w:rsidP="00066A8E">
      <w:pPr>
        <w:pStyle w:val="Heading4"/>
      </w:pPr>
      <w:r>
        <w:t xml:space="preserve">2. </w:t>
      </w:r>
      <w:r w:rsidRPr="00653DEB">
        <w:rPr>
          <w:u w:val="single"/>
        </w:rPr>
        <w:t>Research</w:t>
      </w:r>
      <w:r w:rsidRPr="00653DEB">
        <w:t xml:space="preserve"> – Forces the aff to go to the other side of the library and contest their own </w:t>
      </w:r>
      <w:proofErr w:type="gramStart"/>
      <w:r w:rsidRPr="00653DEB">
        <w:t>view points</w:t>
      </w:r>
      <w:proofErr w:type="gramEnd"/>
      <w:r w:rsidRPr="00653DEB">
        <w:t xml:space="preserve">, as well as encouraging in depth-research about their own position. Having one also encourages more in-depth answers since I can find responses. </w:t>
      </w:r>
      <w:r>
        <w:t>Key to education since we definitionally learn more about positions when we contest our own.</w:t>
      </w:r>
    </w:p>
    <w:p w14:paraId="7E90687D" w14:textId="77777777" w:rsidR="00066A8E" w:rsidRPr="00066A8E" w:rsidRDefault="00066A8E" w:rsidP="00066A8E"/>
    <w:p w14:paraId="0E5FFC89" w14:textId="55ABD382" w:rsidR="003B3AEB" w:rsidRDefault="003B3AEB" w:rsidP="003B3AEB">
      <w:pPr>
        <w:pStyle w:val="Heading2"/>
      </w:pPr>
      <w:r>
        <w:t>Case</w:t>
      </w:r>
    </w:p>
    <w:p w14:paraId="3BDE08F4" w14:textId="389588AB" w:rsidR="003B3AEB" w:rsidRDefault="003B3AEB" w:rsidP="003B3AEB">
      <w:pPr>
        <w:pStyle w:val="Heading3"/>
      </w:pPr>
      <w:r>
        <w:t>1NC – AT: Democracy</w:t>
      </w:r>
    </w:p>
    <w:p w14:paraId="75DAEF9A" w14:textId="77777777" w:rsidR="003B3AEB" w:rsidRPr="006461A2" w:rsidRDefault="003B3AEB" w:rsidP="003B3AEB">
      <w:pPr>
        <w:pStyle w:val="Heading4"/>
        <w:rPr>
          <w:rFonts w:cs="Calibri"/>
        </w:rPr>
      </w:pPr>
      <w:r w:rsidRPr="006461A2">
        <w:rPr>
          <w:rFonts w:cs="Calibri"/>
        </w:rPr>
        <w:t xml:space="preserve">Democracy causes war. </w:t>
      </w:r>
    </w:p>
    <w:p w14:paraId="6B26D516" w14:textId="77777777" w:rsidR="003B3AEB" w:rsidRPr="006461A2" w:rsidRDefault="003B3AEB" w:rsidP="003B3AEB">
      <w:pPr>
        <w:pStyle w:val="Heading4"/>
        <w:rPr>
          <w:rFonts w:cs="Calibri"/>
        </w:rPr>
      </w:pPr>
      <w:r w:rsidRPr="006461A2">
        <w:rPr>
          <w:rFonts w:cs="Calibri"/>
        </w:rPr>
        <w:t xml:space="preserve">A. Backsliding causes </w:t>
      </w:r>
      <w:r w:rsidRPr="006461A2">
        <w:rPr>
          <w:rFonts w:cs="Calibri"/>
          <w:u w:val="single"/>
        </w:rPr>
        <w:t>great power nuclear war</w:t>
      </w:r>
      <w:r w:rsidRPr="006461A2">
        <w:rPr>
          <w:rFonts w:cs="Calibri"/>
        </w:rPr>
        <w:t>.</w:t>
      </w:r>
    </w:p>
    <w:p w14:paraId="4BC9ADCB" w14:textId="77777777" w:rsidR="003B3AEB" w:rsidRPr="006461A2" w:rsidRDefault="003B3AEB" w:rsidP="003B3AEB">
      <w:r w:rsidRPr="006461A2">
        <w:rPr>
          <w:rStyle w:val="Style13ptBold"/>
        </w:rPr>
        <w:t>Muller 15</w:t>
      </w:r>
      <w:r w:rsidRPr="006461A2">
        <w:t xml:space="preserve"> [Director of the Peace Research Institute in Frankfurt, professor of International Relations at Goethe University, 15, Harald, Democracy, Peace, and Security, Lexington Books pp. 44-49]</w:t>
      </w:r>
    </w:p>
    <w:p w14:paraId="131D27E1" w14:textId="77777777" w:rsidR="003B3AEB" w:rsidRPr="006461A2" w:rsidRDefault="003B3AEB" w:rsidP="003B3AEB">
      <w:pPr>
        <w:rPr>
          <w:sz w:val="10"/>
        </w:rPr>
      </w:pPr>
      <w:r w:rsidRPr="006461A2">
        <w:rPr>
          <w:rStyle w:val="StyleUnderline"/>
        </w:rPr>
        <w:t>My</w:t>
      </w:r>
      <w:r w:rsidRPr="006461A2">
        <w:rPr>
          <w:sz w:val="10"/>
        </w:rPr>
        <w:t xml:space="preserve"> own </w:t>
      </w:r>
      <w:r w:rsidRPr="006461A2">
        <w:rPr>
          <w:rStyle w:val="StyleUnderline"/>
        </w:rPr>
        <w:t>proposal</w:t>
      </w:r>
      <w:r w:rsidRPr="006461A2">
        <w:rPr>
          <w:sz w:val="10"/>
        </w:rPr>
        <w:t xml:space="preserve"> for solving the problem. developed together with my colleague Jonas Wolff (</w:t>
      </w:r>
      <w:proofErr w:type="spellStart"/>
      <w:r w:rsidRPr="006461A2">
        <w:rPr>
          <w:sz w:val="10"/>
        </w:rPr>
        <w:t>Müllcr</w:t>
      </w:r>
      <w:proofErr w:type="spellEnd"/>
      <w:r w:rsidRPr="006461A2">
        <w:rPr>
          <w:sz w:val="10"/>
        </w:rPr>
        <w:t xml:space="preserve"> 2004. Muller/Wolff 2006). </w:t>
      </w:r>
      <w:r w:rsidRPr="006461A2">
        <w:rPr>
          <w:rStyle w:val="Emphasis"/>
        </w:rPr>
        <w:t>turns the issue upside down</w:t>
      </w:r>
      <w:r w:rsidRPr="006461A2">
        <w:rPr>
          <w:sz w:val="10"/>
        </w:rPr>
        <w:t xml:space="preserve">: </w:t>
      </w:r>
      <w:r w:rsidRPr="006461A2">
        <w:rPr>
          <w:rStyle w:val="StyleUnderline"/>
        </w:rPr>
        <w:t>We do not start with explaining mutual democratic peacefulness</w:t>
      </w:r>
      <w:r w:rsidRPr="006461A2">
        <w:rPr>
          <w:sz w:val="10"/>
        </w:rPr>
        <w:t xml:space="preserve">, </w:t>
      </w:r>
      <w:r w:rsidRPr="006461A2">
        <w:rPr>
          <w:rStyle w:val="StyleUnderline"/>
        </w:rPr>
        <w:t>but</w:t>
      </w:r>
      <w:r w:rsidRPr="006461A2">
        <w:rPr>
          <w:sz w:val="10"/>
        </w:rPr>
        <w:t xml:space="preserve"> its opposite. </w:t>
      </w:r>
      <w:r w:rsidRPr="006461A2">
        <w:rPr>
          <w:rStyle w:val="StyleUnderline"/>
        </w:rPr>
        <w:t xml:space="preserve">the proven capability of </w:t>
      </w:r>
      <w:r w:rsidRPr="006461A2">
        <w:rPr>
          <w:rStyle w:val="StyleUnderline"/>
          <w:highlight w:val="green"/>
        </w:rPr>
        <w:t>democracies</w:t>
      </w:r>
      <w:r w:rsidRPr="006461A2">
        <w:rPr>
          <w:rStyle w:val="StyleUnderline"/>
        </w:rPr>
        <w:t xml:space="preserve"> to </w:t>
      </w:r>
      <w:r w:rsidRPr="006461A2">
        <w:rPr>
          <w:rStyle w:val="Emphasis"/>
          <w:highlight w:val="green"/>
        </w:rPr>
        <w:t>act aggressively</w:t>
      </w:r>
      <w:r w:rsidRPr="006461A2">
        <w:rPr>
          <w:sz w:val="10"/>
        </w:rPr>
        <w:t xml:space="preserve"> </w:t>
      </w:r>
      <w:r w:rsidRPr="006461A2">
        <w:rPr>
          <w:rStyle w:val="StyleUnderline"/>
        </w:rPr>
        <w:t>against non-democracies</w:t>
      </w:r>
      <w:r w:rsidRPr="006461A2">
        <w:rPr>
          <w:sz w:val="10"/>
        </w:rPr>
        <w:t>. We note that—</w:t>
      </w:r>
      <w:r w:rsidRPr="006461A2">
        <w:rPr>
          <w:rStyle w:val="StyleUnderline"/>
        </w:rPr>
        <w:t xml:space="preserve">apart from </w:t>
      </w:r>
      <w:r w:rsidRPr="006461A2">
        <w:rPr>
          <w:rStyle w:val="Emphasis"/>
        </w:rPr>
        <w:t>self-defense</w:t>
      </w:r>
      <w:r w:rsidRPr="006461A2">
        <w:rPr>
          <w:sz w:val="10"/>
        </w:rPr>
        <w:t xml:space="preserve"> </w:t>
      </w:r>
      <w:r w:rsidRPr="006461A2">
        <w:rPr>
          <w:rStyle w:val="StyleUnderline"/>
        </w:rPr>
        <w:t>where there is no difference between democracies and non-democracies</w:t>
      </w:r>
      <w:r w:rsidRPr="006461A2">
        <w:rPr>
          <w:sz w:val="10"/>
        </w:rPr>
        <w:t>——</w:t>
      </w:r>
      <w:r w:rsidRPr="006461A2">
        <w:rPr>
          <w:rStyle w:val="Emphasis"/>
        </w:rPr>
        <w:t>democratic states go to war</w:t>
      </w:r>
      <w:r w:rsidRPr="006461A2">
        <w:rPr>
          <w:sz w:val="10"/>
        </w:rPr>
        <w:t>—</w:t>
      </w:r>
      <w:r w:rsidRPr="006461A2">
        <w:rPr>
          <w:rStyle w:val="StyleUnderline"/>
        </w:rPr>
        <w:t>in contrast to non-democracies</w:t>
      </w:r>
      <w:r w:rsidRPr="006461A2">
        <w:rPr>
          <w:sz w:val="10"/>
        </w:rPr>
        <w:t>—</w:t>
      </w:r>
      <w:r w:rsidRPr="006461A2">
        <w:rPr>
          <w:rStyle w:val="StyleUnderline"/>
          <w:highlight w:val="green"/>
        </w:rPr>
        <w:t xml:space="preserve">to uphold </w:t>
      </w:r>
      <w:r w:rsidRPr="006461A2">
        <w:rPr>
          <w:rStyle w:val="Emphasis"/>
          <w:highlight w:val="green"/>
        </w:rPr>
        <w:t>international law</w:t>
      </w:r>
      <w:r w:rsidRPr="006461A2">
        <w:rPr>
          <w:sz w:val="10"/>
        </w:rPr>
        <w:t xml:space="preserve"> (or their own interpretation thereof), </w:t>
      </w:r>
      <w:r w:rsidRPr="006461A2">
        <w:rPr>
          <w:rStyle w:val="Emphasis"/>
        </w:rPr>
        <w:t xml:space="preserve">to </w:t>
      </w:r>
      <w:r w:rsidRPr="006461A2">
        <w:rPr>
          <w:rStyle w:val="Emphasis"/>
          <w:highlight w:val="green"/>
        </w:rPr>
        <w:t>prevent anarchy</w:t>
      </w:r>
      <w:r w:rsidRPr="006461A2">
        <w:rPr>
          <w:sz w:val="10"/>
        </w:rPr>
        <w:t xml:space="preserve"> through state failure, </w:t>
      </w:r>
      <w:r w:rsidRPr="006461A2">
        <w:rPr>
          <w:rStyle w:val="StyleUnderline"/>
        </w:rPr>
        <w:t xml:space="preserve">to </w:t>
      </w:r>
      <w:r w:rsidRPr="006461A2">
        <w:rPr>
          <w:rStyle w:val="Emphasis"/>
          <w:highlight w:val="green"/>
        </w:rPr>
        <w:t>“save strangers”</w:t>
      </w:r>
      <w:r w:rsidRPr="006461A2">
        <w:rPr>
          <w:sz w:val="10"/>
        </w:rPr>
        <w:t xml:space="preserve"> when dictatorships massacre their own people, </w:t>
      </w:r>
      <w:r w:rsidRPr="006461A2">
        <w:rPr>
          <w:rStyle w:val="StyleUnderline"/>
          <w:highlight w:val="green"/>
        </w:rPr>
        <w:t xml:space="preserve">and </w:t>
      </w:r>
      <w:r w:rsidRPr="006461A2">
        <w:rPr>
          <w:rStyle w:val="StyleUnderline"/>
        </w:rPr>
        <w:t xml:space="preserve">to </w:t>
      </w:r>
      <w:r w:rsidRPr="006461A2">
        <w:rPr>
          <w:rStyle w:val="Emphasis"/>
          <w:highlight w:val="green"/>
        </w:rPr>
        <w:t>promote democracy</w:t>
      </w:r>
      <w:r w:rsidRPr="006461A2">
        <w:rPr>
          <w:sz w:val="10"/>
        </w:rPr>
        <w:t xml:space="preserve">. </w:t>
      </w:r>
      <w:r w:rsidRPr="006461A2">
        <w:rPr>
          <w:rStyle w:val="StyleUnderline"/>
        </w:rPr>
        <w:t>None of these acts is likely to find its target in a democracy</w:t>
      </w:r>
      <w:r w:rsidRPr="006461A2">
        <w:rPr>
          <w:sz w:val="10"/>
        </w:rPr>
        <w:t xml:space="preserve">. Since the use of force by democracies is hardly possible without public justification, even the rhetorical use of the said reasons will not stand public scrutiny when uttered against a democracy—people will not believe it, </w:t>
      </w:r>
      <w:r w:rsidRPr="006461A2">
        <w:rPr>
          <w:rStyle w:val="StyleUnderline"/>
          <w:highlight w:val="green"/>
        </w:rPr>
        <w:t xml:space="preserve">War </w:t>
      </w:r>
      <w:r w:rsidRPr="006461A2">
        <w:rPr>
          <w:rStyle w:val="Emphasis"/>
        </w:rPr>
        <w:t>other than for self-defense</w:t>
      </w:r>
      <w:r w:rsidRPr="006461A2">
        <w:rPr>
          <w:rStyle w:val="StyleUnderline"/>
        </w:rPr>
        <w:t xml:space="preserve"> thus </w:t>
      </w:r>
      <w:r w:rsidRPr="006461A2">
        <w:rPr>
          <w:rStyle w:val="StyleUnderline"/>
          <w:highlight w:val="green"/>
        </w:rPr>
        <w:t xml:space="preserve">can only be fought </w:t>
      </w:r>
      <w:r w:rsidRPr="006461A2">
        <w:rPr>
          <w:rStyle w:val="Emphasis"/>
          <w:highlight w:val="green"/>
        </w:rPr>
        <w:t>by democracies</w:t>
      </w:r>
      <w:r w:rsidRPr="006461A2">
        <w:rPr>
          <w:sz w:val="10"/>
        </w:rPr>
        <w:t xml:space="preserve"> against non-democracies because against a fellow democracy justification would fail. Because whether this is the case or not to a degree that justifies war as the ‘ultimate means” must rely on practical judgments. and practical judgments can differ among even reasonable people. democracies might disagree </w:t>
      </w:r>
      <w:proofErr w:type="gramStart"/>
      <w:r w:rsidRPr="006461A2">
        <w:rPr>
          <w:sz w:val="10"/>
        </w:rPr>
        <w:t>whether or not</w:t>
      </w:r>
      <w:proofErr w:type="gramEnd"/>
      <w:r w:rsidRPr="006461A2">
        <w:rPr>
          <w:sz w:val="10"/>
        </w:rPr>
        <w:t xml:space="preserve"> the judgment applies in specific cases. Democracies also show variance in that regard due (o </w:t>
      </w:r>
      <w:proofErr w:type="gramStart"/>
      <w:r w:rsidRPr="006461A2">
        <w:rPr>
          <w:sz w:val="10"/>
        </w:rPr>
        <w:t>a systematic</w:t>
      </w:r>
      <w:proofErr w:type="gramEnd"/>
      <w:r w:rsidRPr="006461A2">
        <w:rPr>
          <w:sz w:val="10"/>
        </w:rPr>
        <w:t xml:space="preserve">. political-culturally rooted different propensity to judge situations as </w:t>
      </w:r>
      <w:proofErr w:type="spellStart"/>
      <w:r w:rsidRPr="006461A2">
        <w:rPr>
          <w:sz w:val="10"/>
        </w:rPr>
        <w:t>justifing</w:t>
      </w:r>
      <w:proofErr w:type="spellEnd"/>
      <w:r w:rsidRPr="006461A2">
        <w:rPr>
          <w:sz w:val="10"/>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w:t>
      </w:r>
      <w:proofErr w:type="gramStart"/>
      <w:r w:rsidRPr="006461A2">
        <w:rPr>
          <w:sz w:val="10"/>
        </w:rPr>
        <w:t>fairly warlike</w:t>
      </w:r>
      <w:proofErr w:type="gramEnd"/>
      <w:r w:rsidRPr="006461A2">
        <w:rPr>
          <w:sz w:val="10"/>
        </w:rPr>
        <w:t xml:space="preserv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6461A2">
        <w:rPr>
          <w:sz w:val="10"/>
        </w:rPr>
        <w:t>undcr</w:t>
      </w:r>
      <w:proofErr w:type="spellEnd"/>
      <w:r w:rsidRPr="006461A2">
        <w:rPr>
          <w:sz w:val="10"/>
        </w:rPr>
        <w:t xml:space="preserve"> way which potentially pose an even greater threat than this diverse collection of non-interstate problems presently does. </w:t>
      </w:r>
      <w:r w:rsidRPr="006461A2">
        <w:rPr>
          <w:rStyle w:val="StyleUnderline"/>
        </w:rPr>
        <w:t>We are living in an era of rather rapid and disturbing power change</w:t>
      </w:r>
      <w:r w:rsidRPr="006461A2">
        <w:rPr>
          <w:sz w:val="10"/>
        </w:rPr>
        <w:t xml:space="preserve"> (</w:t>
      </w:r>
      <w:proofErr w:type="spellStart"/>
      <w:r w:rsidRPr="006461A2">
        <w:rPr>
          <w:sz w:val="10"/>
        </w:rPr>
        <w:t>Tammcn</w:t>
      </w:r>
      <w:proofErr w:type="spellEnd"/>
      <w:r w:rsidRPr="006461A2">
        <w:rPr>
          <w:sz w:val="10"/>
        </w:rPr>
        <w:t xml:space="preserve"> et al. 2000). The United States are still the leading power of the world with unprecedented </w:t>
      </w:r>
      <w:proofErr w:type="spellStart"/>
      <w:r w:rsidRPr="006461A2">
        <w:rPr>
          <w:sz w:val="10"/>
        </w:rPr>
        <w:t>militany</w:t>
      </w:r>
      <w:proofErr w:type="spellEnd"/>
      <w:r w:rsidRPr="006461A2">
        <w:rPr>
          <w:sz w:val="10"/>
        </w:rPr>
        <w:t xml:space="preserve"> and economic </w:t>
      </w:r>
      <w:proofErr w:type="spellStart"/>
      <w:r w:rsidRPr="006461A2">
        <w:rPr>
          <w:sz w:val="10"/>
        </w:rPr>
        <w:t>poer</w:t>
      </w:r>
      <w:proofErr w:type="spellEnd"/>
      <w:r w:rsidRPr="006461A2">
        <w:rPr>
          <w:sz w:val="10"/>
        </w:rPr>
        <w:t xml:space="preserve">. But others are coming closer: China. India. </w:t>
      </w:r>
      <w:proofErr w:type="spellStart"/>
      <w:r w:rsidRPr="006461A2">
        <w:rPr>
          <w:sz w:val="10"/>
        </w:rPr>
        <w:t>Braiil</w:t>
      </w:r>
      <w:proofErr w:type="spellEnd"/>
      <w:r w:rsidRPr="006461A2">
        <w:rPr>
          <w:sz w:val="10"/>
        </w:rPr>
        <w:t xml:space="preserve"> and Indonesia, China is at the top of this cohort, </w:t>
      </w:r>
      <w:proofErr w:type="gramStart"/>
      <w:r w:rsidRPr="006461A2">
        <w:rPr>
          <w:sz w:val="10"/>
        </w:rPr>
        <w:t>All</w:t>
      </w:r>
      <w:proofErr w:type="gramEnd"/>
      <w:r w:rsidRPr="006461A2">
        <w:rPr>
          <w:sz w:val="10"/>
        </w:rPr>
        <w:t xml:space="preserve"> major power changes </w:t>
      </w:r>
      <w:proofErr w:type="spellStart"/>
      <w:r w:rsidRPr="006461A2">
        <w:rPr>
          <w:sz w:val="10"/>
        </w:rPr>
        <w:t>chal</w:t>
      </w:r>
      <w:proofErr w:type="spellEnd"/>
      <w:r w:rsidRPr="006461A2">
        <w:rPr>
          <w:sz w:val="10"/>
        </w:rPr>
        <w:t xml:space="preserve"> </w:t>
      </w:r>
      <w:proofErr w:type="spellStart"/>
      <w:r w:rsidRPr="006461A2">
        <w:rPr>
          <w:sz w:val="10"/>
        </w:rPr>
        <w:t>lenge</w:t>
      </w:r>
      <w:proofErr w:type="spellEnd"/>
      <w:r w:rsidRPr="006461A2">
        <w:rPr>
          <w:sz w:val="10"/>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w:t>
      </w:r>
      <w:proofErr w:type="gramStart"/>
      <w:r w:rsidRPr="006461A2">
        <w:rPr>
          <w:sz w:val="10"/>
        </w:rPr>
        <w:t>counter-measures</w:t>
      </w:r>
      <w:proofErr w:type="gramEnd"/>
      <w:r w:rsidRPr="006461A2">
        <w:rPr>
          <w:sz w:val="10"/>
        </w:rPr>
        <w:t xml:space="preserve"> that further propel a political </w:t>
      </w:r>
      <w:proofErr w:type="spellStart"/>
      <w:r w:rsidRPr="006461A2">
        <w:rPr>
          <w:sz w:val="10"/>
        </w:rPr>
        <w:t>escala</w:t>
      </w:r>
      <w:proofErr w:type="spellEnd"/>
      <w:r w:rsidRPr="006461A2">
        <w:rPr>
          <w:sz w:val="10"/>
        </w:rPr>
        <w:t xml:space="preserve"> </w:t>
      </w:r>
      <w:proofErr w:type="spellStart"/>
      <w:r w:rsidRPr="006461A2">
        <w:rPr>
          <w:sz w:val="10"/>
        </w:rPr>
        <w:t>tion</w:t>
      </w:r>
      <w:proofErr w:type="spellEnd"/>
      <w:r w:rsidRPr="006461A2">
        <w:rPr>
          <w:sz w:val="10"/>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6461A2">
        <w:rPr>
          <w:sz w:val="10"/>
        </w:rPr>
        <w:t>arc</w:t>
      </w:r>
      <w:proofErr w:type="spellEnd"/>
      <w:r w:rsidRPr="006461A2">
        <w:rPr>
          <w:sz w:val="10"/>
        </w:rPr>
        <w:t xml:space="preserve"> no natural laws saving that changes in the world’s power structure must end in war, despite all </w:t>
      </w:r>
      <w:proofErr w:type="spellStart"/>
      <w:r w:rsidRPr="006461A2">
        <w:rPr>
          <w:sz w:val="10"/>
        </w:rPr>
        <w:t>distur</w:t>
      </w:r>
      <w:proofErr w:type="spellEnd"/>
      <w:r w:rsidRPr="006461A2">
        <w:rPr>
          <w:sz w:val="10"/>
        </w:rPr>
        <w:t xml:space="preserve"> </w:t>
      </w:r>
      <w:proofErr w:type="spellStart"/>
      <w:r w:rsidRPr="006461A2">
        <w:rPr>
          <w:sz w:val="10"/>
        </w:rPr>
        <w:t>bances</w:t>
      </w:r>
      <w:proofErr w:type="spellEnd"/>
      <w:r w:rsidRPr="006461A2">
        <w:rPr>
          <w:sz w:val="10"/>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6461A2">
        <w:rPr>
          <w:sz w:val="10"/>
        </w:rPr>
        <w:t>thc</w:t>
      </w:r>
      <w:proofErr w:type="spellEnd"/>
      <w:r w:rsidRPr="006461A2">
        <w:rPr>
          <w:sz w:val="10"/>
        </w:rPr>
        <w:t xml:space="preserve"> relations of only one emerging power with the present hegemon appear to be partially conflict-</w:t>
      </w:r>
      <w:proofErr w:type="spellStart"/>
      <w:r w:rsidRPr="006461A2">
        <w:rPr>
          <w:sz w:val="10"/>
        </w:rPr>
        <w:t>pronc</w:t>
      </w:r>
      <w:proofErr w:type="spellEnd"/>
      <w:r w:rsidRPr="006461A2">
        <w:rPr>
          <w:sz w:val="10"/>
        </w:rPr>
        <w:t xml:space="preserve">. and seriously so: it concerns the pair China/United States. The Iwo great powers are rivals for preponderance in East and </w:t>
      </w:r>
      <w:proofErr w:type="gramStart"/>
      <w:r w:rsidRPr="006461A2">
        <w:rPr>
          <w:sz w:val="10"/>
        </w:rPr>
        <w:t>South East</w:t>
      </w:r>
      <w:proofErr w:type="gramEnd"/>
      <w:r w:rsidRPr="006461A2">
        <w:rPr>
          <w:sz w:val="10"/>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6461A2">
        <w:rPr>
          <w:sz w:val="10"/>
        </w:rPr>
        <w:t>thc</w:t>
      </w:r>
      <w:proofErr w:type="spellEnd"/>
      <w:r w:rsidRPr="006461A2">
        <w:rPr>
          <w:sz w:val="10"/>
        </w:rPr>
        <w:t xml:space="preserve"> key to a peaceful. tense or even violent future at the world stage. A small group of </w:t>
      </w:r>
      <w:r w:rsidRPr="006461A2">
        <w:rPr>
          <w:rStyle w:val="StyleUnderline"/>
        </w:rPr>
        <w:t>major powers</w:t>
      </w:r>
      <w:r w:rsidRPr="006461A2">
        <w:rPr>
          <w:sz w:val="10"/>
        </w:rPr>
        <w:t xml:space="preserve">. </w:t>
      </w:r>
      <w:proofErr w:type="gramStart"/>
      <w:r w:rsidRPr="006461A2">
        <w:rPr>
          <w:sz w:val="10"/>
        </w:rPr>
        <w:t>Including the United States and China,</w:t>
      </w:r>
      <w:proofErr w:type="gramEnd"/>
      <w:r w:rsidRPr="006461A2">
        <w:rPr>
          <w:sz w:val="10"/>
        </w:rPr>
        <w:t xml:space="preserve"> is interconnected today by a complex conflict system. China has territorial claims against Japan, South Korea, Vietnam. the Philippines. </w:t>
      </w:r>
      <w:proofErr w:type="spellStart"/>
      <w:r w:rsidRPr="006461A2">
        <w:rPr>
          <w:sz w:val="10"/>
        </w:rPr>
        <w:t>Brunci</w:t>
      </w:r>
      <w:proofErr w:type="spellEnd"/>
      <w:r w:rsidRPr="006461A2">
        <w:rPr>
          <w:sz w:val="10"/>
        </w:rPr>
        <w:t xml:space="preserve">. and India which it pursues by a variety of means, not shying away from the limited, small scale </w:t>
      </w:r>
      <w:proofErr w:type="spellStart"/>
      <w:r w:rsidRPr="006461A2">
        <w:rPr>
          <w:sz w:val="10"/>
        </w:rPr>
        <w:t>usc</w:t>
      </w:r>
      <w:proofErr w:type="spellEnd"/>
      <w:r w:rsidRPr="006461A2">
        <w:rPr>
          <w:sz w:val="10"/>
        </w:rPr>
        <w:t xml:space="preserve"> of </w:t>
      </w:r>
      <w:proofErr w:type="spellStart"/>
      <w:r w:rsidRPr="006461A2">
        <w:rPr>
          <w:sz w:val="10"/>
        </w:rPr>
        <w:t>militan</w:t>
      </w:r>
      <w:proofErr w:type="spellEnd"/>
      <w:r w:rsidRPr="006461A2">
        <w:rPr>
          <w:sz w:val="10"/>
        </w:rPr>
        <w:t xml:space="preserve"> force in some cases, notably against obviously weaker counterparts (</w:t>
      </w:r>
      <w:proofErr w:type="spellStart"/>
      <w:r w:rsidRPr="006461A2">
        <w:rPr>
          <w:sz w:val="10"/>
        </w:rPr>
        <w:t>Ellcman</w:t>
      </w:r>
      <w:proofErr w:type="spellEnd"/>
      <w:r w:rsidRPr="006461A2">
        <w:rPr>
          <w:sz w:val="10"/>
        </w:rPr>
        <w:t xml:space="preserve"> ci al. 2012). China’s relation (o wards Japan is the one most burdened by China’s past as a victim of Japanese oppression and related cruelties, and the </w:t>
      </w:r>
      <w:proofErr w:type="spellStart"/>
      <w:r w:rsidRPr="006461A2">
        <w:rPr>
          <w:sz w:val="10"/>
        </w:rPr>
        <w:t>propcnsit</w:t>
      </w:r>
      <w:proofErr w:type="spellEnd"/>
      <w:r w:rsidRPr="006461A2">
        <w:rPr>
          <w:sz w:val="10"/>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6461A2">
        <w:rPr>
          <w:rStyle w:val="StyleUnderline"/>
        </w:rPr>
        <w:t>Territorial claims are always emotionalized and dangerous</w:t>
      </w:r>
      <w:r w:rsidRPr="006461A2">
        <w:rPr>
          <w:sz w:val="10"/>
        </w:rPr>
        <w:t xml:space="preserve">. </w:t>
      </w:r>
      <w:r w:rsidRPr="006461A2">
        <w:rPr>
          <w:rStyle w:val="StyleUnderline"/>
          <w:highlight w:val="green"/>
        </w:rPr>
        <w:t>Territorial claims</w:t>
      </w:r>
      <w:r w:rsidRPr="006461A2">
        <w:rPr>
          <w:rStyle w:val="StyleUnderline"/>
        </w:rPr>
        <w:t xml:space="preserve"> by a </w:t>
      </w:r>
      <w:proofErr w:type="gramStart"/>
      <w:r w:rsidRPr="006461A2">
        <w:rPr>
          <w:rStyle w:val="StyleUnderline"/>
        </w:rPr>
        <w:t xml:space="preserve">major power </w:t>
      </w:r>
      <w:r w:rsidRPr="006461A2">
        <w:rPr>
          <w:rStyle w:val="StyleUnderline"/>
          <w:highlight w:val="green"/>
        </w:rPr>
        <w:t>bear</w:t>
      </w:r>
      <w:r w:rsidRPr="006461A2">
        <w:rPr>
          <w:rStyle w:val="StyleUnderline"/>
        </w:rPr>
        <w:t xml:space="preserve"> particular </w:t>
      </w:r>
      <w:r w:rsidRPr="006461A2">
        <w:rPr>
          <w:rStyle w:val="StyleUnderline"/>
          <w:highlight w:val="green"/>
        </w:rPr>
        <w:t>risks</w:t>
      </w:r>
      <w:proofErr w:type="gramEnd"/>
      <w:r w:rsidRPr="006461A2">
        <w:rPr>
          <w:rStyle w:val="StyleUnderline"/>
          <w:highlight w:val="green"/>
        </w:rPr>
        <w:t>, because threatened countries look for</w:t>
      </w:r>
      <w:r w:rsidRPr="006461A2">
        <w:rPr>
          <w:rStyle w:val="StyleUnderline"/>
        </w:rPr>
        <w:t xml:space="preserve"> protective </w:t>
      </w:r>
      <w:r w:rsidRPr="006461A2">
        <w:rPr>
          <w:rStyle w:val="StyleUnderline"/>
          <w:highlight w:val="green"/>
        </w:rPr>
        <w:t>allies</w:t>
      </w:r>
      <w:r w:rsidRPr="006461A2">
        <w:rPr>
          <w:rStyle w:val="StyleUnderline"/>
        </w:rPr>
        <w:t xml:space="preserve"> which are,</w:t>
      </w:r>
      <w:r w:rsidRPr="006461A2">
        <w:rPr>
          <w:sz w:val="10"/>
        </w:rPr>
        <w:t xml:space="preserve"> by necessity, </w:t>
      </w:r>
      <w:r w:rsidRPr="006461A2">
        <w:rPr>
          <w:rStyle w:val="Emphasis"/>
        </w:rPr>
        <w:t>major powers</w:t>
      </w:r>
      <w:r w:rsidRPr="006461A2">
        <w:rPr>
          <w:sz w:val="10"/>
        </w:rPr>
        <w:t xml:space="preserve"> </w:t>
      </w:r>
      <w:r w:rsidRPr="006461A2">
        <w:rPr>
          <w:rStyle w:val="StyleUnderline"/>
        </w:rPr>
        <w:t>with the capability to project power into the region of concern.</w:t>
      </w:r>
      <w:r w:rsidRPr="006461A2">
        <w:rPr>
          <w:sz w:val="10"/>
        </w:rPr>
        <w:t xml:space="preserve"> </w:t>
      </w:r>
      <w:r w:rsidRPr="006461A2">
        <w:rPr>
          <w:rStyle w:val="Emphasis"/>
          <w:highlight w:val="green"/>
        </w:rPr>
        <w:t>The great power</w:t>
      </w:r>
      <w:r w:rsidRPr="006461A2">
        <w:rPr>
          <w:rStyle w:val="Emphasis"/>
        </w:rPr>
        <w:t xml:space="preserve"> claimant and the great power protector then </w:t>
      </w:r>
      <w:r w:rsidRPr="006461A2">
        <w:rPr>
          <w:rStyle w:val="Emphasis"/>
          <w:highlight w:val="green"/>
        </w:rPr>
        <w:t>position themselves on</w:t>
      </w:r>
      <w:r w:rsidRPr="006461A2">
        <w:rPr>
          <w:rStyle w:val="Emphasis"/>
        </w:rPr>
        <w:t xml:space="preserve"> the opposite sides of the </w:t>
      </w:r>
      <w:r w:rsidRPr="006461A2">
        <w:rPr>
          <w:rStyle w:val="Emphasis"/>
          <w:highlight w:val="green"/>
        </w:rPr>
        <w:t>conflict</w:t>
      </w:r>
      <w:r w:rsidRPr="006461A2">
        <w:rPr>
          <w:sz w:val="10"/>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6461A2">
        <w:rPr>
          <w:sz w:val="10"/>
        </w:rPr>
        <w:t>ith</w:t>
      </w:r>
      <w:proofErr w:type="spellEnd"/>
      <w:r w:rsidRPr="006461A2">
        <w:rPr>
          <w:sz w:val="10"/>
        </w:rPr>
        <w:t xml:space="preserve"> the United </w:t>
      </w:r>
      <w:proofErr w:type="spellStart"/>
      <w:r w:rsidRPr="006461A2">
        <w:rPr>
          <w:sz w:val="10"/>
        </w:rPr>
        <w:t>Slates</w:t>
      </w:r>
      <w:proofErr w:type="spellEnd"/>
      <w:r w:rsidRPr="006461A2">
        <w:rPr>
          <w:sz w:val="10"/>
        </w:rPr>
        <w:t xml:space="preserve">. India and Vietnam today entertain </w:t>
      </w:r>
      <w:proofErr w:type="spellStart"/>
      <w:r w:rsidRPr="006461A2">
        <w:rPr>
          <w:sz w:val="10"/>
        </w:rPr>
        <w:t>rda</w:t>
      </w:r>
      <w:proofErr w:type="spellEnd"/>
      <w:r w:rsidRPr="006461A2">
        <w:rPr>
          <w:sz w:val="10"/>
        </w:rPr>
        <w:t xml:space="preserve"> (ions </w:t>
      </w:r>
      <w:proofErr w:type="spellStart"/>
      <w:r w:rsidRPr="006461A2">
        <w:rPr>
          <w:sz w:val="10"/>
        </w:rPr>
        <w:t>ith</w:t>
      </w:r>
      <w:proofErr w:type="spellEnd"/>
      <w:r w:rsidRPr="006461A2">
        <w:rPr>
          <w:sz w:val="10"/>
        </w:rPr>
        <w:t xml:space="preserve"> the United States that can be depicted as cordial entente, already include military cooperation, and might move further towards an alliance. depending on </w:t>
      </w:r>
      <w:proofErr w:type="spellStart"/>
      <w:r w:rsidRPr="006461A2">
        <w:rPr>
          <w:sz w:val="10"/>
        </w:rPr>
        <w:t>deelopmens</w:t>
      </w:r>
      <w:proofErr w:type="spellEnd"/>
      <w:r w:rsidRPr="006461A2">
        <w:rPr>
          <w:sz w:val="10"/>
        </w:rPr>
        <w:t xml:space="preserve"> in Asia. The United States is also a protector of Taiwan. officially a Chinese province, </w:t>
      </w:r>
      <w:proofErr w:type="spellStart"/>
      <w:r w:rsidRPr="006461A2">
        <w:rPr>
          <w:sz w:val="10"/>
        </w:rPr>
        <w:t>factualh</w:t>
      </w:r>
      <w:proofErr w:type="spellEnd"/>
      <w:r w:rsidRPr="006461A2">
        <w:rPr>
          <w:sz w:val="10"/>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6461A2">
        <w:rPr>
          <w:rStyle w:val="StyleUnderline"/>
        </w:rPr>
        <w:t xml:space="preserve">Russia and China have </w:t>
      </w:r>
      <w:proofErr w:type="gramStart"/>
      <w:r w:rsidRPr="006461A2">
        <w:rPr>
          <w:rStyle w:val="StyleUnderline"/>
        </w:rPr>
        <w:t xml:space="preserve">a </w:t>
      </w:r>
      <w:r w:rsidRPr="006461A2">
        <w:rPr>
          <w:rStyle w:val="Emphasis"/>
        </w:rPr>
        <w:t>fairly ambivalent</w:t>
      </w:r>
      <w:proofErr w:type="gramEnd"/>
      <w:r w:rsidRPr="006461A2">
        <w:rPr>
          <w:rStyle w:val="Emphasis"/>
        </w:rPr>
        <w:t xml:space="preserve"> relation </w:t>
      </w:r>
      <w:r w:rsidRPr="006461A2">
        <w:rPr>
          <w:sz w:val="10"/>
        </w:rPr>
        <w:t xml:space="preserve">with each other that is officially called a strategic partnership. </w:t>
      </w:r>
      <w:r w:rsidRPr="006461A2">
        <w:rPr>
          <w:rStyle w:val="StyleUnderline"/>
        </w:rPr>
        <w:t>Ambiguous as this relationship is</w:t>
      </w:r>
      <w:r w:rsidRPr="006461A2">
        <w:rPr>
          <w:sz w:val="10"/>
        </w:rPr>
        <w:t xml:space="preserve">, </w:t>
      </w:r>
      <w:r w:rsidRPr="006461A2">
        <w:rPr>
          <w:rStyle w:val="Emphasis"/>
        </w:rPr>
        <w:t>it is predictable</w:t>
      </w:r>
      <w:r w:rsidRPr="006461A2">
        <w:rPr>
          <w:sz w:val="10"/>
        </w:rPr>
        <w:t xml:space="preserve"> </w:t>
      </w:r>
      <w:r w:rsidRPr="006461A2">
        <w:rPr>
          <w:rStyle w:val="StyleUnderline"/>
        </w:rPr>
        <w:t xml:space="preserve">that the more the West and Russia are at loggerheads, the closer the </w:t>
      </w:r>
      <w:proofErr w:type="gramStart"/>
      <w:r w:rsidRPr="006461A2">
        <w:rPr>
          <w:rStyle w:val="StyleUnderline"/>
        </w:rPr>
        <w:t>Russian—Chinese</w:t>
      </w:r>
      <w:proofErr w:type="gramEnd"/>
      <w:r w:rsidRPr="006461A2">
        <w:rPr>
          <w:rStyle w:val="StyleUnderline"/>
        </w:rPr>
        <w:t xml:space="preserve"> relations might become</w:t>
      </w:r>
      <w:r w:rsidRPr="006461A2">
        <w:rPr>
          <w:sz w:val="10"/>
        </w:rPr>
        <w:t>. On the other hand</w:t>
      </w:r>
      <w:r w:rsidRPr="006461A2">
        <w:rPr>
          <w:rStyle w:val="StyleUnderline"/>
        </w:rPr>
        <w:t xml:space="preserve">. Chi </w:t>
      </w:r>
      <w:proofErr w:type="spellStart"/>
      <w:r w:rsidRPr="006461A2">
        <w:rPr>
          <w:rStyle w:val="StyleUnderline"/>
        </w:rPr>
        <w:t>na</w:t>
      </w:r>
      <w:proofErr w:type="spellEnd"/>
      <w:r w:rsidRPr="006461A2">
        <w:rPr>
          <w:rStyle w:val="StyleUnderline"/>
        </w:rPr>
        <w:t xml:space="preserve"> is the stronger partner and harbors not completely friendly feelings </w:t>
      </w:r>
      <w:proofErr w:type="spellStart"/>
      <w:r w:rsidRPr="006461A2">
        <w:rPr>
          <w:rStyle w:val="StyleUnderline"/>
        </w:rPr>
        <w:t>to wards</w:t>
      </w:r>
      <w:proofErr w:type="spellEnd"/>
      <w:r w:rsidRPr="006461A2">
        <w:rPr>
          <w:rStyle w:val="StyleUnderline"/>
        </w:rPr>
        <w:t xml:space="preserve"> Moscow</w:t>
      </w:r>
      <w:r w:rsidRPr="006461A2">
        <w:rPr>
          <w:sz w:val="10"/>
        </w:rPr>
        <w:t xml:space="preserve">. as Russia took part in China’s humiliation during the </w:t>
      </w:r>
      <w:proofErr w:type="spellStart"/>
      <w:r w:rsidRPr="006461A2">
        <w:rPr>
          <w:sz w:val="10"/>
        </w:rPr>
        <w:t>imperi</w:t>
      </w:r>
      <w:proofErr w:type="spellEnd"/>
      <w:r w:rsidRPr="006461A2">
        <w:rPr>
          <w:sz w:val="10"/>
        </w:rPr>
        <w:t xml:space="preserve"> </w:t>
      </w:r>
      <w:proofErr w:type="spellStart"/>
      <w:r w:rsidRPr="006461A2">
        <w:rPr>
          <w:sz w:val="10"/>
        </w:rPr>
        <w:t>alist</w:t>
      </w:r>
      <w:proofErr w:type="spellEnd"/>
      <w:r w:rsidRPr="006461A2">
        <w:rPr>
          <w:sz w:val="10"/>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6461A2">
        <w:rPr>
          <w:sz w:val="10"/>
        </w:rPr>
        <w:t>Gilbov</w:t>
      </w:r>
      <w:proofErr w:type="spellEnd"/>
      <w:r w:rsidRPr="006461A2">
        <w:rPr>
          <w:sz w:val="10"/>
        </w:rPr>
        <w:t>/</w:t>
      </w:r>
      <w:proofErr w:type="spellStart"/>
      <w:r w:rsidRPr="006461A2">
        <w:rPr>
          <w:sz w:val="10"/>
        </w:rPr>
        <w:t>Hcginbotham</w:t>
      </w:r>
      <w:proofErr w:type="spellEnd"/>
      <w:r w:rsidRPr="006461A2">
        <w:rPr>
          <w:sz w:val="10"/>
        </w:rPr>
        <w:t xml:space="preserve"> 2012). Both </w:t>
      </w:r>
      <w:proofErr w:type="gramStart"/>
      <w:r w:rsidRPr="006461A2">
        <w:rPr>
          <w:sz w:val="10"/>
        </w:rPr>
        <w:t>arc</w:t>
      </w:r>
      <w:proofErr w:type="gramEnd"/>
      <w:r w:rsidRPr="006461A2">
        <w:rPr>
          <w:sz w:val="10"/>
        </w:rPr>
        <w:t xml:space="preserve"> developing rapidly. with China still ahead. Territorial disputes. India’s </w:t>
      </w:r>
      <w:proofErr w:type="spellStart"/>
      <w:r w:rsidRPr="006461A2">
        <w:rPr>
          <w:sz w:val="10"/>
        </w:rPr>
        <w:t>liospitalit</w:t>
      </w:r>
      <w:proofErr w:type="spellEnd"/>
      <w:r w:rsidRPr="006461A2">
        <w:rPr>
          <w:sz w:val="10"/>
        </w:rPr>
        <w:t xml:space="preserve"> Lo </w:t>
      </w:r>
      <w:proofErr w:type="spellStart"/>
      <w:r w:rsidRPr="006461A2">
        <w:rPr>
          <w:sz w:val="10"/>
        </w:rPr>
        <w:t>TibeLan</w:t>
      </w:r>
      <w:proofErr w:type="spellEnd"/>
      <w:r w:rsidRPr="006461A2">
        <w:rPr>
          <w:sz w:val="10"/>
        </w:rPr>
        <w:t xml:space="preserve"> exiles including the Dalai Lama. China’s close relation to Pakistan and a growing naval rivalry spanning the Indian Ocean from the Strait of Malacca to Iranian shores (</w:t>
      </w:r>
      <w:proofErr w:type="spellStart"/>
      <w:r w:rsidRPr="006461A2">
        <w:rPr>
          <w:sz w:val="10"/>
        </w:rPr>
        <w:t>Garofano</w:t>
      </w:r>
      <w:proofErr w:type="spellEnd"/>
      <w:r w:rsidRPr="006461A2">
        <w:rPr>
          <w:sz w:val="10"/>
        </w:rPr>
        <w:t xml:space="preserve">/Dew 2013) run parallel to rapidly growing economic relations and ostensible efforts </w:t>
      </w:r>
      <w:proofErr w:type="spellStart"/>
      <w:r w:rsidRPr="006461A2">
        <w:rPr>
          <w:sz w:val="10"/>
        </w:rPr>
        <w:t>lo</w:t>
      </w:r>
      <w:proofErr w:type="spellEnd"/>
      <w:r w:rsidRPr="006461A2">
        <w:rPr>
          <w:sz w:val="10"/>
        </w:rPr>
        <w:t xml:space="preserve"> present the relationship if not as amiable then at least as partner-like. </w:t>
      </w:r>
      <w:r w:rsidRPr="006461A2">
        <w:rPr>
          <w:rStyle w:val="StyleUnderline"/>
        </w:rPr>
        <w:t xml:space="preserve">The United States, China, </w:t>
      </w:r>
      <w:proofErr w:type="gramStart"/>
      <w:r w:rsidRPr="006461A2">
        <w:rPr>
          <w:rStyle w:val="StyleUnderline"/>
        </w:rPr>
        <w:t>Russia</w:t>
      </w:r>
      <w:proofErr w:type="gramEnd"/>
      <w:r w:rsidRPr="006461A2">
        <w:rPr>
          <w:rStyle w:val="StyleUnderline"/>
        </w:rPr>
        <w:t xml:space="preserve"> and India </w:t>
      </w:r>
      <w:r w:rsidRPr="006461A2">
        <w:rPr>
          <w:sz w:val="10"/>
        </w:rPr>
        <w:t>even today</w:t>
      </w:r>
      <w:r w:rsidRPr="006461A2">
        <w:rPr>
          <w:rStyle w:val="StyleUnderline"/>
        </w:rPr>
        <w:t xml:space="preserve"> conduct </w:t>
      </w:r>
      <w:r w:rsidRPr="006461A2">
        <w:rPr>
          <w:rStyle w:val="Emphasis"/>
        </w:rPr>
        <w:t>a multi- pronged nuclear arms race</w:t>
      </w:r>
      <w:r w:rsidRPr="006461A2">
        <w:rPr>
          <w:sz w:val="10"/>
        </w:rPr>
        <w:t xml:space="preserve"> (</w:t>
      </w:r>
      <w:proofErr w:type="spellStart"/>
      <w:r w:rsidRPr="006461A2">
        <w:rPr>
          <w:sz w:val="10"/>
        </w:rPr>
        <w:t>Fingar</w:t>
      </w:r>
      <w:proofErr w:type="spellEnd"/>
      <w:r w:rsidRPr="006461A2">
        <w:rPr>
          <w:sz w:val="10"/>
        </w:rPr>
        <w:t xml:space="preserve"> 2011: </w:t>
      </w:r>
      <w:proofErr w:type="spellStart"/>
      <w:r w:rsidRPr="006461A2">
        <w:rPr>
          <w:sz w:val="10"/>
        </w:rPr>
        <w:t>Gangul</w:t>
      </w:r>
      <w:proofErr w:type="spellEnd"/>
      <w:r w:rsidRPr="006461A2">
        <w:rPr>
          <w:sz w:val="10"/>
        </w:rPr>
        <w:t xml:space="preserve"> /Thompson 2011: O’Neill 2013. </w:t>
      </w:r>
      <w:proofErr w:type="spellStart"/>
      <w:r w:rsidRPr="006461A2">
        <w:rPr>
          <w:sz w:val="10"/>
        </w:rPr>
        <w:t>Müllcr</w:t>
      </w:r>
      <w:proofErr w:type="spellEnd"/>
      <w:r w:rsidRPr="006461A2">
        <w:rPr>
          <w:sz w:val="10"/>
        </w:rPr>
        <w:t xml:space="preserve"> 2014). In this race, conventional components like missile de </w:t>
      </w:r>
      <w:proofErr w:type="spellStart"/>
      <w:r w:rsidRPr="006461A2">
        <w:rPr>
          <w:sz w:val="10"/>
        </w:rPr>
        <w:t>fense</w:t>
      </w:r>
      <w:proofErr w:type="spellEnd"/>
      <w:r w:rsidRPr="006461A2">
        <w:rPr>
          <w:sz w:val="10"/>
        </w:rPr>
        <w:t xml:space="preserve">. Intercontinental strike options, space-based assets and the specter of </w:t>
      </w:r>
      <w:proofErr w:type="spellStart"/>
      <w:r w:rsidRPr="006461A2">
        <w:rPr>
          <w:sz w:val="10"/>
        </w:rPr>
        <w:t>cbcr</w:t>
      </w:r>
      <w:proofErr w:type="spellEnd"/>
      <w:r w:rsidRPr="006461A2">
        <w:rPr>
          <w:sz w:val="10"/>
        </w:rPr>
        <w:t xml:space="preserve"> war play their role, as does the issue of extended </w:t>
      </w:r>
      <w:proofErr w:type="spellStart"/>
      <w:r w:rsidRPr="006461A2">
        <w:rPr>
          <w:sz w:val="10"/>
        </w:rPr>
        <w:t>dcterrcncc</w:t>
      </w:r>
      <w:proofErr w:type="spellEnd"/>
      <w:r w:rsidRPr="006461A2">
        <w:rPr>
          <w:sz w:val="10"/>
        </w:rPr>
        <w:t xml:space="preserve"> </w:t>
      </w:r>
      <w:proofErr w:type="gramStart"/>
      <w:r w:rsidRPr="006461A2">
        <w:rPr>
          <w:sz w:val="10"/>
        </w:rPr>
        <w:t>The</w:t>
      </w:r>
      <w:proofErr w:type="gramEnd"/>
      <w:r w:rsidRPr="006461A2">
        <w:rPr>
          <w:sz w:val="10"/>
        </w:rPr>
        <w:t xml:space="preserve"> general US </w:t>
      </w:r>
      <w:proofErr w:type="spellStart"/>
      <w:r w:rsidRPr="006461A2">
        <w:rPr>
          <w:sz w:val="10"/>
        </w:rPr>
        <w:t>militar</w:t>
      </w:r>
      <w:proofErr w:type="spellEnd"/>
      <w:r w:rsidRPr="006461A2">
        <w:rPr>
          <w:sz w:val="10"/>
        </w:rPr>
        <w:t xml:space="preserve">’ superiority induces Russia and China to improve their nuclear arsenals, while India tries not to be left too far behind the Chinese in terms of nuclear capability. Pakistan and North Korea </w:t>
      </w:r>
      <w:proofErr w:type="spellStart"/>
      <w:r w:rsidRPr="006461A2">
        <w:rPr>
          <w:sz w:val="10"/>
        </w:rPr>
        <w:t>ork</w:t>
      </w:r>
      <w:proofErr w:type="spellEnd"/>
      <w:r w:rsidRPr="006461A2">
        <w:rPr>
          <w:sz w:val="10"/>
        </w:rPr>
        <w:t xml:space="preserve"> as potential spoilers at the fringe of this arms race. They are not powerful but </w:t>
      </w:r>
      <w:proofErr w:type="spellStart"/>
      <w:r w:rsidRPr="006461A2">
        <w:rPr>
          <w:sz w:val="10"/>
        </w:rPr>
        <w:t>thc</w:t>
      </w:r>
      <w:proofErr w:type="spellEnd"/>
      <w:r w:rsidRPr="006461A2">
        <w:rPr>
          <w:sz w:val="10"/>
        </w:rPr>
        <w:t xml:space="preserve"> arc capable of stirring up trouble, whenever they move. In </w:t>
      </w:r>
      <w:proofErr w:type="spellStart"/>
      <w:r w:rsidRPr="006461A2">
        <w:rPr>
          <w:sz w:val="10"/>
        </w:rPr>
        <w:t>tems</w:t>
      </w:r>
      <w:proofErr w:type="spellEnd"/>
      <w:r w:rsidRPr="006461A2">
        <w:rPr>
          <w:sz w:val="10"/>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6461A2">
        <w:rPr>
          <w:sz w:val="10"/>
        </w:rPr>
        <w:t>ceived</w:t>
      </w:r>
      <w:proofErr w:type="spellEnd"/>
      <w:r w:rsidRPr="006461A2">
        <w:rPr>
          <w:sz w:val="10"/>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6461A2">
        <w:rPr>
          <w:sz w:val="10"/>
        </w:rPr>
        <w:t>desiroy</w:t>
      </w:r>
      <w:proofErr w:type="spellEnd"/>
      <w:r w:rsidRPr="006461A2">
        <w:rPr>
          <w:sz w:val="10"/>
        </w:rPr>
        <w:t xml:space="preserve"> US Air Force assets in Okinawa. while the United States is developing means to neutralize exactly these Chinese capabilities. </w:t>
      </w:r>
      <w:r w:rsidRPr="006461A2">
        <w:rPr>
          <w:rStyle w:val="Emphasis"/>
        </w:rPr>
        <w:t xml:space="preserve">They are steering towards a hair-trigger security dilemma </w:t>
      </w:r>
      <w:r w:rsidRPr="006461A2">
        <w:rPr>
          <w:sz w:val="10"/>
        </w:rPr>
        <w:t xml:space="preserve">in which the mutual postures cry out for being used first before the enemy might destroy them (Goldstein 2013: Le </w:t>
      </w:r>
      <w:proofErr w:type="spellStart"/>
      <w:r w:rsidRPr="006461A2">
        <w:rPr>
          <w:sz w:val="10"/>
        </w:rPr>
        <w:t>Miôre</w:t>
      </w:r>
      <w:proofErr w:type="spellEnd"/>
      <w:r w:rsidRPr="006461A2">
        <w:rPr>
          <w:sz w:val="10"/>
        </w:rPr>
        <w:t xml:space="preserve"> 2012). </w:t>
      </w:r>
      <w:r w:rsidRPr="006461A2">
        <w:rPr>
          <w:rStyle w:val="StyleUnderline"/>
        </w:rPr>
        <w:t>It cannot be excluded that this whole conflict system might collapse into two opposing blocks</w:t>
      </w:r>
      <w:r w:rsidRPr="006461A2">
        <w:rPr>
          <w:sz w:val="10"/>
        </w:rPr>
        <w:t xml:space="preserve"> one da the spark </w:t>
      </w:r>
      <w:r w:rsidRPr="006461A2">
        <w:rPr>
          <w:rStyle w:val="StyleUnderline"/>
        </w:rPr>
        <w:t xml:space="preserve">for a major violent cataclysm could even be lighted by uncontrolled non-state actors inside some of the powers. </w:t>
      </w:r>
      <w:r w:rsidRPr="006461A2">
        <w:rPr>
          <w:sz w:val="10"/>
        </w:rPr>
        <w:t>or—</w:t>
      </w:r>
      <w:r w:rsidRPr="006461A2">
        <w:rPr>
          <w:rStyle w:val="StyleUnderline"/>
        </w:rPr>
        <w:t>in analogy to</w:t>
      </w:r>
      <w:r w:rsidRPr="006461A2">
        <w:rPr>
          <w:sz w:val="10"/>
        </w:rPr>
        <w:t xml:space="preserve"> the role of </w:t>
      </w:r>
      <w:r w:rsidRPr="006461A2">
        <w:rPr>
          <w:rStyle w:val="Emphasis"/>
        </w:rPr>
        <w:t>Serbia in 1914</w:t>
      </w:r>
      <w:r w:rsidRPr="006461A2">
        <w:rPr>
          <w:sz w:val="10"/>
        </w:rPr>
        <w:t xml:space="preserve">— </w:t>
      </w:r>
      <w:r w:rsidRPr="006461A2">
        <w:rPr>
          <w:rStyle w:val="Emphasis"/>
        </w:rPr>
        <w:t>a ‘spoiler” state</w:t>
      </w:r>
      <w:r w:rsidRPr="006461A2">
        <w:rPr>
          <w:sz w:val="10"/>
        </w:rPr>
        <w:t xml:space="preserve"> with a particularly </w:t>
      </w:r>
      <w:proofErr w:type="spellStart"/>
      <w:r w:rsidRPr="006461A2">
        <w:rPr>
          <w:sz w:val="10"/>
        </w:rPr>
        <w:t>idios</w:t>
      </w:r>
      <w:proofErr w:type="spellEnd"/>
      <w:r w:rsidRPr="006461A2">
        <w:rPr>
          <w:sz w:val="10"/>
        </w:rPr>
        <w:t xml:space="preserve"> </w:t>
      </w:r>
      <w:proofErr w:type="spellStart"/>
      <w:r w:rsidRPr="006461A2">
        <w:rPr>
          <w:sz w:val="10"/>
        </w:rPr>
        <w:t>ncralic</w:t>
      </w:r>
      <w:proofErr w:type="spellEnd"/>
      <w:r w:rsidRPr="006461A2">
        <w:rPr>
          <w:sz w:val="10"/>
        </w:rPr>
        <w:t xml:space="preserve"> agenda. Pakistan. North Korea or Tai an arc con </w:t>
      </w:r>
      <w:proofErr w:type="spellStart"/>
      <w:r w:rsidRPr="006461A2">
        <w:rPr>
          <w:sz w:val="10"/>
        </w:rPr>
        <w:t>ceivable</w:t>
      </w:r>
      <w:proofErr w:type="spellEnd"/>
      <w:r w:rsidRPr="006461A2">
        <w:rPr>
          <w:sz w:val="10"/>
        </w:rPr>
        <w:t xml:space="preserve"> in this role. Even Japan might be considered, if nationalism in Nippon grows further and seeks confrontation with the old rival China. If anything. </w:t>
      </w:r>
      <w:r w:rsidRPr="006461A2">
        <w:rPr>
          <w:rStyle w:val="StyleUnderline"/>
          <w:highlight w:val="green"/>
        </w:rPr>
        <w:t>this</w:t>
      </w:r>
      <w:r w:rsidRPr="006461A2">
        <w:rPr>
          <w:sz w:val="10"/>
        </w:rPr>
        <w:t xml:space="preserve"> </w:t>
      </w:r>
      <w:r w:rsidRPr="006461A2">
        <w:rPr>
          <w:rStyle w:val="StyleUnderline"/>
        </w:rPr>
        <w:t xml:space="preserve">constellation </w:t>
      </w:r>
      <w:r w:rsidRPr="006461A2">
        <w:rPr>
          <w:rStyle w:val="StyleUnderline"/>
          <w:highlight w:val="green"/>
        </w:rPr>
        <w:t>does not look</w:t>
      </w:r>
      <w:r w:rsidRPr="006461A2">
        <w:rPr>
          <w:rStyle w:val="StyleUnderline"/>
        </w:rPr>
        <w:t xml:space="preserve"> much </w:t>
      </w:r>
      <w:r w:rsidRPr="006461A2">
        <w:rPr>
          <w:rStyle w:val="StyleUnderline"/>
          <w:highlight w:val="green"/>
        </w:rPr>
        <w:t xml:space="preserve">better than </w:t>
      </w:r>
      <w:r w:rsidRPr="006461A2">
        <w:rPr>
          <w:rStyle w:val="StyleUnderline"/>
        </w:rPr>
        <w:t xml:space="preserve">the one which drove </w:t>
      </w:r>
      <w:r w:rsidRPr="006461A2">
        <w:rPr>
          <w:rStyle w:val="Emphasis"/>
        </w:rPr>
        <w:t xml:space="preserve">Europe into </w:t>
      </w:r>
      <w:r w:rsidRPr="006461A2">
        <w:rPr>
          <w:rStyle w:val="Emphasis"/>
          <w:highlight w:val="green"/>
        </w:rPr>
        <w:t>World War</w:t>
      </w:r>
      <w:r w:rsidRPr="006461A2">
        <w:rPr>
          <w:rStyle w:val="Emphasis"/>
        </w:rPr>
        <w:t xml:space="preserve"> </w:t>
      </w:r>
      <w:r w:rsidRPr="006461A2">
        <w:rPr>
          <w:rStyle w:val="Emphasis"/>
          <w:highlight w:val="green"/>
        </w:rPr>
        <w:t>I</w:t>
      </w:r>
      <w:r w:rsidRPr="006461A2">
        <w:rPr>
          <w:sz w:val="10"/>
        </w:rPr>
        <w:t xml:space="preserve"> </w:t>
      </w:r>
      <w:proofErr w:type="gramStart"/>
      <w:r w:rsidRPr="006461A2">
        <w:rPr>
          <w:sz w:val="10"/>
        </w:rPr>
        <w:t>a</w:t>
      </w:r>
      <w:proofErr w:type="gramEnd"/>
      <w:r w:rsidRPr="006461A2">
        <w:rPr>
          <w:sz w:val="10"/>
        </w:rPr>
        <w:t xml:space="preserve"> century ago. </w:t>
      </w:r>
      <w:r w:rsidRPr="006461A2">
        <w:rPr>
          <w:rStyle w:val="StyleUnderline"/>
          <w:highlight w:val="green"/>
        </w:rPr>
        <w:t>and</w:t>
      </w:r>
      <w:r w:rsidRPr="006461A2">
        <w:rPr>
          <w:sz w:val="10"/>
          <w:highlight w:val="green"/>
        </w:rPr>
        <w:t xml:space="preserve"> </w:t>
      </w:r>
      <w:r w:rsidRPr="006461A2">
        <w:rPr>
          <w:rStyle w:val="Emphasis"/>
          <w:highlight w:val="green"/>
        </w:rPr>
        <w:t>it contains a nuclear component.</w:t>
      </w:r>
      <w:r w:rsidRPr="006461A2">
        <w:rPr>
          <w:sz w:val="10"/>
        </w:rPr>
        <w:t xml:space="preserve"> </w:t>
      </w:r>
      <w:r w:rsidRPr="006461A2">
        <w:rPr>
          <w:rStyle w:val="StyleUnderline"/>
        </w:rPr>
        <w:t xml:space="preserve">To trust in the infallibility of nuclear deterrence in this mufti- pronged constellation </w:t>
      </w:r>
      <w:r w:rsidRPr="006461A2">
        <w:rPr>
          <w:rStyle w:val="Emphasis"/>
        </w:rPr>
        <w:t xml:space="preserve">needs quite a lot of optimism </w:t>
      </w:r>
      <w:r w:rsidRPr="006461A2">
        <w:rPr>
          <w:rStyle w:val="StyleUnderline"/>
        </w:rPr>
        <w:t xml:space="preserve">Can democratic peace be helpful in this constellation? </w:t>
      </w:r>
      <w:r w:rsidRPr="006461A2">
        <w:rPr>
          <w:sz w:val="10"/>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6461A2">
        <w:rPr>
          <w:rStyle w:val="StyleUnderline"/>
          <w:highlight w:val="green"/>
        </w:rPr>
        <w:t>democracies</w:t>
      </w:r>
      <w:r w:rsidRPr="006461A2">
        <w:rPr>
          <w:rStyle w:val="StyleUnderline"/>
        </w:rPr>
        <w:t xml:space="preserve"> like Ukraine and Georgia </w:t>
      </w:r>
      <w:r w:rsidRPr="006461A2">
        <w:rPr>
          <w:rStyle w:val="StyleUnderline"/>
          <w:highlight w:val="green"/>
        </w:rPr>
        <w:t>may feature</w:t>
      </w:r>
      <w:r w:rsidRPr="006461A2">
        <w:rPr>
          <w:rStyle w:val="StyleUnderline"/>
        </w:rPr>
        <w:t xml:space="preserve"> rather importantly as potential </w:t>
      </w:r>
      <w:r w:rsidRPr="006461A2">
        <w:rPr>
          <w:rStyle w:val="StyleUnderline"/>
          <w:highlight w:val="green"/>
        </w:rPr>
        <w:t xml:space="preserve">triggers for </w:t>
      </w:r>
      <w:r w:rsidRPr="006461A2">
        <w:rPr>
          <w:rStyle w:val="Emphasis"/>
        </w:rPr>
        <w:t>a</w:t>
      </w:r>
      <w:r w:rsidRPr="006461A2">
        <w:rPr>
          <w:rStyle w:val="Emphasis"/>
          <w:highlight w:val="green"/>
        </w:rPr>
        <w:t xml:space="preserve"> worsening</w:t>
      </w:r>
      <w:r w:rsidRPr="006461A2">
        <w:rPr>
          <w:rStyle w:val="Emphasis"/>
        </w:rPr>
        <w:t xml:space="preserve"> of </w:t>
      </w:r>
      <w:r w:rsidRPr="006461A2">
        <w:rPr>
          <w:rStyle w:val="Emphasis"/>
          <w:highlight w:val="green"/>
        </w:rPr>
        <w:t>relationships.</w:t>
      </w:r>
      <w:r w:rsidRPr="006461A2">
        <w:rPr>
          <w:rStyle w:val="Emphasis"/>
        </w:rPr>
        <w:t xml:space="preserve"> </w:t>
      </w:r>
      <w:r w:rsidRPr="006461A2">
        <w:rPr>
          <w:rStyle w:val="StyleUnderline"/>
        </w:rPr>
        <w:t xml:space="preserve">While democracy is useful in excluding certain </w:t>
      </w:r>
      <w:r w:rsidRPr="006461A2">
        <w:rPr>
          <w:rStyle w:val="Emphasis"/>
        </w:rPr>
        <w:t xml:space="preserve">conflict dyads </w:t>
      </w:r>
      <w:r w:rsidRPr="006461A2">
        <w:rPr>
          <w:sz w:val="10"/>
        </w:rPr>
        <w:t xml:space="preserve">in the whole complex, </w:t>
      </w:r>
      <w:r w:rsidRPr="006461A2">
        <w:rPr>
          <w:rStyle w:val="StyleUnderline"/>
        </w:rPr>
        <w:t xml:space="preserve">such as </w:t>
      </w:r>
      <w:r w:rsidRPr="006461A2">
        <w:rPr>
          <w:rStyle w:val="Emphasis"/>
        </w:rPr>
        <w:t>India</w:t>
      </w:r>
      <w:r w:rsidRPr="006461A2">
        <w:rPr>
          <w:rStyle w:val="StyleUnderline"/>
        </w:rPr>
        <w:t xml:space="preserve"> and the </w:t>
      </w:r>
      <w:r w:rsidRPr="006461A2">
        <w:rPr>
          <w:rStyle w:val="Emphasis"/>
        </w:rPr>
        <w:t>U</w:t>
      </w:r>
      <w:r w:rsidRPr="006461A2">
        <w:rPr>
          <w:sz w:val="10"/>
        </w:rPr>
        <w:t xml:space="preserve">nited </w:t>
      </w:r>
      <w:r w:rsidRPr="006461A2">
        <w:rPr>
          <w:rStyle w:val="Emphasis"/>
        </w:rPr>
        <w:t>S</w:t>
      </w:r>
      <w:r w:rsidRPr="006461A2">
        <w:rPr>
          <w:sz w:val="10"/>
        </w:rPr>
        <w:t xml:space="preserve">tates. Japan and the United States. Japan and India. from the risk that they might escalate into a violent conflict, and as democratic peace is pacifying parts of the world. such as South America or Europe. </w:t>
      </w:r>
      <w:r w:rsidRPr="006461A2">
        <w:rPr>
          <w:rStyle w:val="Emphasis"/>
        </w:rPr>
        <w:t xml:space="preserve">it helps little in disputes between democracies and non-democracies. </w:t>
      </w:r>
      <w:r w:rsidRPr="006461A2">
        <w:rPr>
          <w:sz w:val="10"/>
        </w:rPr>
        <w:t xml:space="preserve">To the contrary: as discussed above, </w:t>
      </w:r>
      <w:r w:rsidRPr="006461A2">
        <w:rPr>
          <w:rStyle w:val="StyleUnderline"/>
          <w:highlight w:val="green"/>
        </w:rPr>
        <w:t>democracies</w:t>
      </w:r>
      <w:r w:rsidRPr="006461A2">
        <w:rPr>
          <w:rStyle w:val="StyleUnderline"/>
        </w:rPr>
        <w:t xml:space="preserve"> have a more or less </w:t>
      </w:r>
      <w:r w:rsidRPr="006461A2">
        <w:rPr>
          <w:rStyle w:val="Emphasis"/>
        </w:rPr>
        <w:t>moral-emotional inclination</w:t>
      </w:r>
      <w:r w:rsidRPr="006461A2">
        <w:rPr>
          <w:sz w:val="10"/>
        </w:rPr>
        <w:t xml:space="preserve"> </w:t>
      </w:r>
      <w:r w:rsidRPr="006461A2">
        <w:rPr>
          <w:rStyle w:val="Emphasis"/>
        </w:rPr>
        <w:t xml:space="preserve">to demonize non-democracies once they </w:t>
      </w:r>
      <w:proofErr w:type="spellStart"/>
      <w:proofErr w:type="gramStart"/>
      <w:r w:rsidRPr="006461A2">
        <w:rPr>
          <w:rStyle w:val="Emphasis"/>
        </w:rPr>
        <w:t>dis</w:t>
      </w:r>
      <w:proofErr w:type="spellEnd"/>
      <w:r w:rsidRPr="006461A2">
        <w:rPr>
          <w:rStyle w:val="Emphasis"/>
        </w:rPr>
        <w:t xml:space="preserve"> agree</w:t>
      </w:r>
      <w:proofErr w:type="gramEnd"/>
      <w:r w:rsidRPr="006461A2">
        <w:rPr>
          <w:rStyle w:val="Emphasis"/>
        </w:rPr>
        <w:t xml:space="preserve">, </w:t>
      </w:r>
      <w:r w:rsidRPr="006461A2">
        <w:rPr>
          <w:rStyle w:val="StyleUnderline"/>
        </w:rPr>
        <w:t xml:space="preserve">and to feel a missionary drive </w:t>
      </w:r>
      <w:r w:rsidRPr="006461A2">
        <w:rPr>
          <w:rStyle w:val="Emphasis"/>
        </w:rPr>
        <w:t>to turn them democratic</w:t>
      </w:r>
      <w:r w:rsidRPr="006461A2">
        <w:rPr>
          <w:sz w:val="10"/>
        </w:rPr>
        <w:t xml:space="preserve">. </w:t>
      </w:r>
      <w:r w:rsidRPr="006461A2">
        <w:rPr>
          <w:rStyle w:val="StyleUnderline"/>
        </w:rPr>
        <w:t xml:space="preserve">This </w:t>
      </w:r>
      <w:r w:rsidRPr="006461A2">
        <w:rPr>
          <w:rStyle w:val="StyleUnderline"/>
          <w:highlight w:val="green"/>
        </w:rPr>
        <w:t>might exacerbate</w:t>
      </w:r>
      <w:r w:rsidRPr="006461A2">
        <w:rPr>
          <w:rStyle w:val="StyleUnderline"/>
        </w:rPr>
        <w:t xml:space="preserve"> </w:t>
      </w:r>
      <w:r w:rsidRPr="006461A2">
        <w:rPr>
          <w:rStyle w:val="Emphasis"/>
        </w:rPr>
        <w:t xml:space="preserve">the </w:t>
      </w:r>
      <w:r w:rsidRPr="006461A2">
        <w:rPr>
          <w:rStyle w:val="Emphasis"/>
          <w:highlight w:val="green"/>
        </w:rPr>
        <w:t>existing</w:t>
      </w:r>
      <w:r w:rsidRPr="006461A2">
        <w:rPr>
          <w:rStyle w:val="StyleUnderline"/>
        </w:rPr>
        <w:t>,</w:t>
      </w:r>
      <w:r w:rsidRPr="006461A2">
        <w:rPr>
          <w:sz w:val="10"/>
        </w:rPr>
        <w:t xml:space="preserve"> more </w:t>
      </w:r>
      <w:r w:rsidRPr="006461A2">
        <w:rPr>
          <w:rStyle w:val="Emphasis"/>
          <w:highlight w:val="green"/>
        </w:rPr>
        <w:t>interest-based conflicts</w:t>
      </w:r>
      <w:r w:rsidRPr="006461A2">
        <w:rPr>
          <w:sz w:val="10"/>
        </w:rPr>
        <w:t xml:space="preserve"> </w:t>
      </w:r>
      <w:r w:rsidRPr="006461A2">
        <w:rPr>
          <w:rStyle w:val="StyleUnderline"/>
        </w:rPr>
        <w:t xml:space="preserve">between democracies and non-democracies, and </w:t>
      </w:r>
      <w:r w:rsidRPr="006461A2">
        <w:rPr>
          <w:rStyle w:val="StyleUnderline"/>
          <w:highlight w:val="green"/>
        </w:rPr>
        <w:t xml:space="preserve">it </w:t>
      </w:r>
      <w:r w:rsidRPr="006461A2">
        <w:rPr>
          <w:rStyle w:val="Emphasis"/>
          <w:highlight w:val="green"/>
        </w:rPr>
        <w:t>creates fears</w:t>
      </w:r>
      <w:r w:rsidRPr="006461A2">
        <w:rPr>
          <w:rStyle w:val="StyleUnderline"/>
          <w:highlight w:val="green"/>
        </w:rPr>
        <w:t xml:space="preserve"> in </w:t>
      </w:r>
      <w:r w:rsidRPr="006461A2">
        <w:rPr>
          <w:rStyle w:val="StyleUnderline"/>
        </w:rPr>
        <w:t xml:space="preserve">the hearts of </w:t>
      </w:r>
      <w:r w:rsidRPr="006461A2">
        <w:rPr>
          <w:rStyle w:val="Emphasis"/>
          <w:highlight w:val="green"/>
        </w:rPr>
        <w:t>autocratic leaders</w:t>
      </w:r>
      <w:r w:rsidRPr="006461A2">
        <w:rPr>
          <w:rStyle w:val="StyleUnderline"/>
        </w:rPr>
        <w:t xml:space="preserve"> that </w:t>
      </w:r>
      <w:r w:rsidRPr="006461A2">
        <w:rPr>
          <w:rStyle w:val="Emphasis"/>
        </w:rPr>
        <w:t>they might be up for democratization sooner or later</w:t>
      </w:r>
      <w:r w:rsidRPr="006461A2">
        <w:rPr>
          <w:sz w:val="10"/>
        </w:rPr>
        <w:t xml:space="preserve">. </w:t>
      </w:r>
      <w:r w:rsidRPr="006461A2">
        <w:rPr>
          <w:rStyle w:val="StyleUnderline"/>
        </w:rPr>
        <w:t xml:space="preserve">The close inter- democratic relations which democratic peace </w:t>
      </w:r>
      <w:r w:rsidRPr="006461A2">
        <w:rPr>
          <w:rStyle w:val="Emphasis"/>
        </w:rPr>
        <w:t>tends to produce</w:t>
      </w:r>
      <w:r w:rsidRPr="006461A2">
        <w:rPr>
          <w:sz w:val="10"/>
        </w:rPr>
        <w:t xml:space="preserve">, in turn, </w:t>
      </w:r>
      <w:r w:rsidRPr="006461A2">
        <w:rPr>
          <w:rStyle w:val="StyleUnderline"/>
        </w:rPr>
        <w:t xml:space="preserve">only </w:t>
      </w:r>
      <w:r w:rsidRPr="006461A2">
        <w:rPr>
          <w:rStyle w:val="Emphasis"/>
        </w:rPr>
        <w:t>exacerbate these fears</w:t>
      </w:r>
      <w:r w:rsidRPr="006461A2">
        <w:rPr>
          <w:rStyle w:val="StyleUnderline"/>
        </w:rPr>
        <w:t xml:space="preserve"> as democracies tend to be </w:t>
      </w:r>
      <w:r w:rsidRPr="006461A2">
        <w:rPr>
          <w:rStyle w:val="Emphasis"/>
        </w:rPr>
        <w:t>rich</w:t>
      </w:r>
      <w:r w:rsidRPr="006461A2">
        <w:rPr>
          <w:rStyle w:val="StyleUnderline"/>
        </w:rPr>
        <w:t>,</w:t>
      </w:r>
      <w:r w:rsidRPr="006461A2">
        <w:rPr>
          <w:sz w:val="10"/>
        </w:rPr>
        <w:t xml:space="preserve"> </w:t>
      </w:r>
      <w:r w:rsidRPr="006461A2">
        <w:rPr>
          <w:rStyle w:val="Emphasis"/>
        </w:rPr>
        <w:t>well organized</w:t>
      </w:r>
      <w:r w:rsidRPr="006461A2">
        <w:rPr>
          <w:sz w:val="10"/>
        </w:rPr>
        <w:t xml:space="preserve">, </w:t>
      </w:r>
      <w:r w:rsidRPr="006461A2">
        <w:rPr>
          <w:rStyle w:val="StyleUnderline"/>
        </w:rPr>
        <w:t>and</w:t>
      </w:r>
      <w:r w:rsidRPr="006461A2">
        <w:rPr>
          <w:sz w:val="10"/>
        </w:rPr>
        <w:t xml:space="preserve"> </w:t>
      </w:r>
      <w:r w:rsidRPr="006461A2">
        <w:rPr>
          <w:rStyle w:val="Emphasis"/>
        </w:rPr>
        <w:t>powerful</w:t>
      </w:r>
      <w:r w:rsidRPr="006461A2">
        <w:rPr>
          <w:sz w:val="10"/>
        </w:rPr>
        <w:t xml:space="preserve"> and dispose together of much more potent military capabilities than their potential non-</w:t>
      </w:r>
      <w:proofErr w:type="spellStart"/>
      <w:r w:rsidRPr="006461A2">
        <w:rPr>
          <w:sz w:val="10"/>
        </w:rPr>
        <w:t>dcnwcratic</w:t>
      </w:r>
      <w:proofErr w:type="spellEnd"/>
      <w:r w:rsidRPr="006461A2">
        <w:rPr>
          <w:sz w:val="10"/>
        </w:rPr>
        <w:t xml:space="preserve"> counterparts. </w:t>
      </w:r>
      <w:r w:rsidRPr="006461A2">
        <w:rPr>
          <w:rStyle w:val="StyleUnderline"/>
        </w:rPr>
        <w:t xml:space="preserve">Rather than helping with peace. the inter-democratic consequences of the democratic peace tend to </w:t>
      </w:r>
      <w:r w:rsidRPr="006461A2">
        <w:rPr>
          <w:rStyle w:val="Emphasis"/>
        </w:rPr>
        <w:t>exacerbate the security dilemma</w:t>
      </w:r>
      <w:r w:rsidRPr="006461A2">
        <w:rPr>
          <w:sz w:val="10"/>
        </w:rPr>
        <w:t xml:space="preserve"> </w:t>
      </w:r>
      <w:r w:rsidRPr="006461A2">
        <w:rPr>
          <w:rStyle w:val="StyleUnderline"/>
        </w:rPr>
        <w:t xml:space="preserve">which exists between </w:t>
      </w:r>
      <w:r w:rsidRPr="006461A2">
        <w:rPr>
          <w:rStyle w:val="Emphasis"/>
        </w:rPr>
        <w:t>democracies and non-</w:t>
      </w:r>
      <w:proofErr w:type="spellStart"/>
      <w:r w:rsidRPr="006461A2">
        <w:rPr>
          <w:rStyle w:val="Emphasis"/>
        </w:rPr>
        <w:t>democracics</w:t>
      </w:r>
      <w:proofErr w:type="spellEnd"/>
      <w:r w:rsidRPr="006461A2">
        <w:rPr>
          <w:sz w:val="10"/>
        </w:rPr>
        <w:t xml:space="preserve"> </w:t>
      </w:r>
      <w:proofErr w:type="gramStart"/>
      <w:r w:rsidRPr="006461A2">
        <w:rPr>
          <w:sz w:val="10"/>
        </w:rPr>
        <w:t>an</w:t>
      </w:r>
      <w:proofErr w:type="gramEnd"/>
      <w:r w:rsidRPr="006461A2">
        <w:rPr>
          <w:sz w:val="10"/>
        </w:rPr>
        <w:t xml:space="preserve"> way. </w:t>
      </w:r>
      <w:r w:rsidRPr="006461A2">
        <w:rPr>
          <w:rStyle w:val="StyleUnderline"/>
        </w:rPr>
        <w:t>This non-peaceful dark side of democratic peace has escaped the attention of most academic writings</w:t>
      </w:r>
      <w:r w:rsidRPr="006461A2">
        <w:rPr>
          <w:sz w:val="10"/>
        </w:rPr>
        <w:t xml:space="preserve"> on this subject and certainly all political utterances about democratic peace in our political systems. But democratic militancy is the Siamese twin of democratic peace as the Bush Administration unambiguously taught us (Gels et al. 2013: </w:t>
      </w:r>
      <w:proofErr w:type="spellStart"/>
      <w:r w:rsidRPr="006461A2">
        <w:rPr>
          <w:sz w:val="10"/>
        </w:rPr>
        <w:t>Müllcr</w:t>
      </w:r>
      <w:proofErr w:type="spellEnd"/>
      <w:r w:rsidRPr="006461A2">
        <w:rPr>
          <w:sz w:val="10"/>
        </w:rPr>
        <w:t xml:space="preserve"> 2014b).</w:t>
      </w:r>
    </w:p>
    <w:p w14:paraId="608FA220" w14:textId="77777777" w:rsidR="003B3AEB" w:rsidRPr="006461A2" w:rsidRDefault="003B3AEB" w:rsidP="003B3AEB">
      <w:pPr>
        <w:pStyle w:val="Heading4"/>
        <w:rPr>
          <w:rFonts w:cs="Calibri"/>
        </w:rPr>
      </w:pPr>
      <w:bookmarkStart w:id="0" w:name="_Hlk62938041"/>
      <w:r w:rsidRPr="006461A2">
        <w:rPr>
          <w:rFonts w:cs="Calibri"/>
        </w:rPr>
        <w:t xml:space="preserve">B. </w:t>
      </w:r>
      <w:r w:rsidRPr="006461A2">
        <w:rPr>
          <w:rFonts w:cs="Calibri"/>
          <w:u w:val="single"/>
        </w:rPr>
        <w:t>Fractured states</w:t>
      </w:r>
      <w:r w:rsidRPr="006461A2">
        <w:rPr>
          <w:rFonts w:cs="Calibri"/>
        </w:rPr>
        <w:t xml:space="preserve">, </w:t>
      </w:r>
      <w:r w:rsidRPr="006461A2">
        <w:rPr>
          <w:rFonts w:cs="Calibri"/>
          <w:u w:val="single"/>
        </w:rPr>
        <w:t>perpetual intervention</w:t>
      </w:r>
      <w:r w:rsidRPr="006461A2">
        <w:rPr>
          <w:rFonts w:cs="Calibri"/>
        </w:rPr>
        <w:t xml:space="preserve">, and </w:t>
      </w:r>
      <w:r w:rsidRPr="006461A2">
        <w:rPr>
          <w:rFonts w:cs="Calibri"/>
          <w:u w:val="single"/>
        </w:rPr>
        <w:t>terrorism</w:t>
      </w:r>
      <w:r w:rsidRPr="006461A2">
        <w:rPr>
          <w:rFonts w:cs="Calibri"/>
        </w:rPr>
        <w:t>.</w:t>
      </w:r>
    </w:p>
    <w:p w14:paraId="014B9918" w14:textId="77777777" w:rsidR="003B3AEB" w:rsidRPr="006461A2" w:rsidRDefault="003B3AEB" w:rsidP="003B3AEB">
      <w:r w:rsidRPr="006461A2">
        <w:t xml:space="preserve">Michael </w:t>
      </w:r>
      <w:proofErr w:type="spellStart"/>
      <w:r w:rsidRPr="006461A2">
        <w:rPr>
          <w:rStyle w:val="Style13ptBold"/>
        </w:rPr>
        <w:t>Neiberg</w:t>
      </w:r>
      <w:proofErr w:type="spellEnd"/>
      <w:r w:rsidRPr="006461A2">
        <w:rPr>
          <w:rStyle w:val="Style13ptBold"/>
        </w:rPr>
        <w:t xml:space="preserve"> 18</w:t>
      </w:r>
      <w:r w:rsidRPr="006461A2">
        <w:t xml:space="preserve">, Chair of War Studies in the Department of National Security and Strategy at the United States Army War College, 06-19-18, (“Predicting War,” Lawfare, </w:t>
      </w:r>
      <w:hyperlink r:id="rId9" w:history="1">
        <w:r w:rsidRPr="006461A2">
          <w:rPr>
            <w:rStyle w:val="Hyperlink"/>
          </w:rPr>
          <w:t>https://www.lawfareblog.com/predicting-war</w:t>
        </w:r>
      </w:hyperlink>
      <w:r w:rsidRPr="006461A2">
        <w:rPr>
          <w:rStyle w:val="Hyperlink"/>
        </w:rPr>
        <w:t>) Justin</w:t>
      </w:r>
    </w:p>
    <w:p w14:paraId="4C3CDDAC" w14:textId="77777777" w:rsidR="003B3AEB" w:rsidRPr="006461A2" w:rsidRDefault="003B3AEB" w:rsidP="003B3AEB">
      <w:pPr>
        <w:rPr>
          <w:sz w:val="16"/>
        </w:rPr>
      </w:pPr>
      <w:r w:rsidRPr="006461A2">
        <w:rPr>
          <w:sz w:val="16"/>
        </w:rPr>
        <w:t xml:space="preserve">Whether influenced by Hollywood or Santa Monica (the California headquarters of RAND), the history of war as Freedman relates it is essentially conceptual. The end of the dominant Cold War paradigm is a case in point. </w:t>
      </w:r>
      <w:r w:rsidRPr="006461A2">
        <w:rPr>
          <w:rStyle w:val="StyleUnderline"/>
        </w:rPr>
        <w:t>The ahistorical euphoria of the supposed</w:t>
      </w:r>
      <w:r w:rsidRPr="006461A2">
        <w:rPr>
          <w:sz w:val="16"/>
        </w:rPr>
        <w:t xml:space="preserve"> </w:t>
      </w:r>
      <w:r w:rsidRPr="006461A2">
        <w:rPr>
          <w:rStyle w:val="StyleUnderline"/>
        </w:rPr>
        <w:t>“end of history”</w:t>
      </w:r>
      <w:r w:rsidRPr="006461A2">
        <w:rPr>
          <w:sz w:val="16"/>
        </w:rPr>
        <w:t xml:space="preserve"> </w:t>
      </w:r>
      <w:r w:rsidRPr="006461A2">
        <w:rPr>
          <w:rStyle w:val="Emphasis"/>
        </w:rPr>
        <w:t>misled</w:t>
      </w:r>
      <w:r w:rsidRPr="006461A2">
        <w:rPr>
          <w:sz w:val="16"/>
        </w:rPr>
        <w:t xml:space="preserve"> </w:t>
      </w:r>
      <w:r w:rsidRPr="006461A2">
        <w:rPr>
          <w:rStyle w:val="StyleUnderline"/>
        </w:rPr>
        <w:t>many</w:t>
      </w:r>
      <w:r w:rsidRPr="006461A2">
        <w:rPr>
          <w:sz w:val="16"/>
        </w:rPr>
        <w:t xml:space="preserve"> </w:t>
      </w:r>
      <w:r w:rsidRPr="006461A2">
        <w:rPr>
          <w:rStyle w:val="StyleUnderline"/>
        </w:rPr>
        <w:t>western experts</w:t>
      </w:r>
      <w:r w:rsidRPr="006461A2">
        <w:rPr>
          <w:sz w:val="16"/>
        </w:rPr>
        <w:t xml:space="preserve"> </w:t>
      </w:r>
      <w:r w:rsidRPr="006461A2">
        <w:rPr>
          <w:rStyle w:val="StyleUnderline"/>
        </w:rPr>
        <w:t>into predicting that an age of perpetual peace would at long last come into view because</w:t>
      </w:r>
      <w:r w:rsidRPr="006461A2">
        <w:rPr>
          <w:sz w:val="16"/>
        </w:rPr>
        <w:t xml:space="preserve">, as one specialist in this period wrote, </w:t>
      </w:r>
      <w:r w:rsidRPr="006461A2">
        <w:rPr>
          <w:rStyle w:val="StyleUnderline"/>
        </w:rPr>
        <w:t>the</w:t>
      </w:r>
      <w:r w:rsidRPr="006461A2">
        <w:rPr>
          <w:sz w:val="16"/>
        </w:rPr>
        <w:t xml:space="preserve"> “</w:t>
      </w:r>
      <w:r w:rsidRPr="006461A2">
        <w:rPr>
          <w:rStyle w:val="StyleUnderline"/>
        </w:rPr>
        <w:t>absence of war between democracies</w:t>
      </w:r>
      <w:r w:rsidRPr="006461A2">
        <w:rPr>
          <w:sz w:val="16"/>
        </w:rPr>
        <w:t xml:space="preserve"> </w:t>
      </w:r>
      <w:r w:rsidRPr="006461A2">
        <w:rPr>
          <w:rStyle w:val="StyleUnderline"/>
        </w:rPr>
        <w:t>comes</w:t>
      </w:r>
      <w:r w:rsidRPr="006461A2">
        <w:rPr>
          <w:sz w:val="16"/>
        </w:rPr>
        <w:t xml:space="preserve"> as </w:t>
      </w:r>
      <w:r w:rsidRPr="006461A2">
        <w:rPr>
          <w:rStyle w:val="StyleUnderline"/>
        </w:rPr>
        <w:t>close</w:t>
      </w:r>
      <w:r w:rsidRPr="006461A2">
        <w:rPr>
          <w:sz w:val="16"/>
        </w:rPr>
        <w:t xml:space="preserve"> as anything we have </w:t>
      </w:r>
      <w:r w:rsidRPr="006461A2">
        <w:rPr>
          <w:rStyle w:val="StyleUnderline"/>
        </w:rPr>
        <w:t>to an empirical law</w:t>
      </w:r>
      <w:r w:rsidRPr="006461A2">
        <w:rPr>
          <w:sz w:val="16"/>
        </w:rPr>
        <w:t xml:space="preserve"> in international relations,” thus undergirding the rise of global governance ideals of liberal internationalism. The way forward in those early years after the fall of the Iron Curtain seemed therefore not technological, but conceptual. The key to peace lay in finding ways to help this one supposedly empirical historical law to take hold. </w:t>
      </w:r>
      <w:r w:rsidRPr="006461A2">
        <w:rPr>
          <w:rStyle w:val="Emphasis"/>
        </w:rPr>
        <w:t>Rather than bring peace</w:t>
      </w:r>
      <w:r w:rsidRPr="006461A2">
        <w:rPr>
          <w:rStyle w:val="StyleUnderline"/>
        </w:rPr>
        <w:t xml:space="preserve">, however, the pursuit of the concept of perpetual security through </w:t>
      </w:r>
      <w:r w:rsidRPr="006461A2">
        <w:rPr>
          <w:rStyle w:val="Emphasis"/>
          <w:highlight w:val="green"/>
        </w:rPr>
        <w:t>democracy</w:t>
      </w:r>
      <w:r w:rsidRPr="006461A2">
        <w:rPr>
          <w:rStyle w:val="StyleUnderline"/>
          <w:highlight w:val="green"/>
        </w:rPr>
        <w:t xml:space="preserve"> only</w:t>
      </w:r>
      <w:r w:rsidRPr="006461A2">
        <w:rPr>
          <w:sz w:val="16"/>
        </w:rPr>
        <w:t xml:space="preserve"> </w:t>
      </w:r>
      <w:r w:rsidRPr="006461A2">
        <w:rPr>
          <w:rStyle w:val="Emphasis"/>
          <w:highlight w:val="green"/>
        </w:rPr>
        <w:t xml:space="preserve">produced </w:t>
      </w:r>
      <w:r w:rsidRPr="006461A2">
        <w:rPr>
          <w:rStyle w:val="Emphasis"/>
        </w:rPr>
        <w:t>a new</w:t>
      </w:r>
      <w:r w:rsidRPr="006461A2">
        <w:rPr>
          <w:rStyle w:val="StyleUnderline"/>
        </w:rPr>
        <w:t xml:space="preserve"> idea of </w:t>
      </w:r>
      <w:r w:rsidRPr="006461A2">
        <w:rPr>
          <w:rStyle w:val="Emphasis"/>
          <w:highlight w:val="green"/>
        </w:rPr>
        <w:t>war</w:t>
      </w:r>
      <w:r w:rsidRPr="006461A2">
        <w:rPr>
          <w:sz w:val="16"/>
        </w:rPr>
        <w:t xml:space="preserve">. </w:t>
      </w:r>
      <w:r w:rsidRPr="006461A2">
        <w:rPr>
          <w:rStyle w:val="StyleUnderline"/>
        </w:rPr>
        <w:t>It convinced</w:t>
      </w:r>
      <w:r w:rsidRPr="006461A2">
        <w:rPr>
          <w:sz w:val="16"/>
        </w:rPr>
        <w:t xml:space="preserve"> </w:t>
      </w:r>
      <w:r w:rsidRPr="006461A2">
        <w:rPr>
          <w:rStyle w:val="StyleUnderline"/>
        </w:rPr>
        <w:t>western leaders of the need to advance the speed of historical progress</w:t>
      </w:r>
      <w:r w:rsidRPr="006461A2">
        <w:rPr>
          <w:sz w:val="16"/>
        </w:rPr>
        <w:t xml:space="preserve"> </w:t>
      </w:r>
      <w:r w:rsidRPr="006461A2">
        <w:rPr>
          <w:rStyle w:val="StyleUnderline"/>
        </w:rPr>
        <w:t>through</w:t>
      </w:r>
      <w:r w:rsidRPr="006461A2">
        <w:rPr>
          <w:sz w:val="16"/>
        </w:rPr>
        <w:t xml:space="preserve"> carefully </w:t>
      </w:r>
      <w:r w:rsidRPr="006461A2">
        <w:rPr>
          <w:rStyle w:val="Emphasis"/>
        </w:rPr>
        <w:t xml:space="preserve">managed </w:t>
      </w:r>
      <w:r w:rsidRPr="006461A2">
        <w:rPr>
          <w:rStyle w:val="Emphasis"/>
          <w:highlight w:val="green"/>
        </w:rPr>
        <w:t>military action</w:t>
      </w:r>
      <w:r w:rsidRPr="006461A2">
        <w:rPr>
          <w:sz w:val="16"/>
        </w:rPr>
        <w:t xml:space="preserve"> </w:t>
      </w:r>
      <w:r w:rsidRPr="006461A2">
        <w:rPr>
          <w:rStyle w:val="StyleUnderline"/>
          <w:highlight w:val="green"/>
        </w:rPr>
        <w:t>against</w:t>
      </w:r>
      <w:r w:rsidRPr="006461A2">
        <w:rPr>
          <w:sz w:val="16"/>
        </w:rPr>
        <w:t xml:space="preserve"> a select number of </w:t>
      </w:r>
      <w:r w:rsidRPr="006461A2">
        <w:rPr>
          <w:rStyle w:val="Emphasis"/>
          <w:highlight w:val="green"/>
        </w:rPr>
        <w:t>dictators</w:t>
      </w:r>
      <w:r w:rsidRPr="006461A2">
        <w:rPr>
          <w:sz w:val="16"/>
        </w:rPr>
        <w:t xml:space="preserve">. </w:t>
      </w:r>
      <w:r w:rsidRPr="006461A2">
        <w:rPr>
          <w:rStyle w:val="StyleUnderline"/>
        </w:rPr>
        <w:t>As prosecuted by</w:t>
      </w:r>
      <w:r w:rsidRPr="006461A2">
        <w:rPr>
          <w:sz w:val="16"/>
        </w:rPr>
        <w:t xml:space="preserve"> </w:t>
      </w:r>
      <w:r w:rsidRPr="006461A2">
        <w:rPr>
          <w:rStyle w:val="Emphasis"/>
        </w:rPr>
        <w:t>George W. Bush</w:t>
      </w:r>
      <w:r w:rsidRPr="006461A2">
        <w:rPr>
          <w:sz w:val="16"/>
        </w:rPr>
        <w:t xml:space="preserve">, </w:t>
      </w:r>
      <w:r w:rsidRPr="006461A2">
        <w:rPr>
          <w:rStyle w:val="Emphasis"/>
        </w:rPr>
        <w:t>Tony Blair</w:t>
      </w:r>
      <w:r w:rsidRPr="006461A2">
        <w:rPr>
          <w:sz w:val="16"/>
        </w:rPr>
        <w:t xml:space="preserve">, </w:t>
      </w:r>
      <w:r w:rsidRPr="006461A2">
        <w:rPr>
          <w:rStyle w:val="StyleUnderline"/>
        </w:rPr>
        <w:t>and their advisers</w:t>
      </w:r>
      <w:r w:rsidRPr="006461A2">
        <w:rPr>
          <w:sz w:val="16"/>
        </w:rPr>
        <w:t xml:space="preserve">, </w:t>
      </w:r>
      <w:r w:rsidRPr="006461A2">
        <w:rPr>
          <w:rStyle w:val="StyleUnderline"/>
        </w:rPr>
        <w:t>the new paradigm</w:t>
      </w:r>
      <w:r w:rsidRPr="006461A2">
        <w:rPr>
          <w:sz w:val="16"/>
        </w:rPr>
        <w:t xml:space="preserve"> </w:t>
      </w:r>
      <w:r w:rsidRPr="006461A2">
        <w:rPr>
          <w:rStyle w:val="StyleUnderline"/>
        </w:rPr>
        <w:t xml:space="preserve">not only </w:t>
      </w:r>
      <w:r w:rsidRPr="006461A2">
        <w:rPr>
          <w:rStyle w:val="StyleUnderline"/>
          <w:highlight w:val="green"/>
        </w:rPr>
        <w:t>made it possible</w:t>
      </w:r>
      <w:r w:rsidRPr="006461A2">
        <w:rPr>
          <w:rStyle w:val="StyleUnderline"/>
        </w:rPr>
        <w:t xml:space="preserve"> for</w:t>
      </w:r>
      <w:r w:rsidRPr="006461A2">
        <w:rPr>
          <w:sz w:val="16"/>
        </w:rPr>
        <w:t xml:space="preserve"> </w:t>
      </w:r>
      <w:r w:rsidRPr="006461A2">
        <w:rPr>
          <w:rStyle w:val="Emphasis"/>
        </w:rPr>
        <w:t xml:space="preserve">great powers </w:t>
      </w:r>
      <w:r w:rsidRPr="006461A2">
        <w:rPr>
          <w:rStyle w:val="Emphasis"/>
          <w:highlight w:val="green"/>
        </w:rPr>
        <w:t>to</w:t>
      </w:r>
      <w:r w:rsidRPr="006461A2">
        <w:rPr>
          <w:rStyle w:val="Emphasis"/>
        </w:rPr>
        <w:t xml:space="preserve"> consider </w:t>
      </w:r>
      <w:r w:rsidRPr="006461A2">
        <w:rPr>
          <w:rStyle w:val="Emphasis"/>
          <w:highlight w:val="green"/>
        </w:rPr>
        <w:t>meddl</w:t>
      </w:r>
      <w:r w:rsidRPr="006461A2">
        <w:rPr>
          <w:rStyle w:val="Emphasis"/>
        </w:rPr>
        <w:t xml:space="preserve">ing </w:t>
      </w:r>
      <w:r w:rsidRPr="006461A2">
        <w:rPr>
          <w:rStyle w:val="Emphasis"/>
          <w:highlight w:val="green"/>
        </w:rPr>
        <w:t>in</w:t>
      </w:r>
      <w:r w:rsidRPr="006461A2">
        <w:rPr>
          <w:rStyle w:val="Emphasis"/>
        </w:rPr>
        <w:t xml:space="preserve"> the domestic politics</w:t>
      </w:r>
      <w:r w:rsidRPr="006461A2">
        <w:rPr>
          <w:sz w:val="16"/>
        </w:rPr>
        <w:t xml:space="preserve"> </w:t>
      </w:r>
      <w:r w:rsidRPr="006461A2">
        <w:rPr>
          <w:rStyle w:val="StyleUnderline"/>
        </w:rPr>
        <w:t xml:space="preserve">of </w:t>
      </w:r>
      <w:r w:rsidRPr="006461A2">
        <w:rPr>
          <w:rStyle w:val="Emphasis"/>
        </w:rPr>
        <w:t xml:space="preserve">smaller </w:t>
      </w:r>
      <w:r w:rsidRPr="006461A2">
        <w:rPr>
          <w:rStyle w:val="Emphasis"/>
          <w:highlight w:val="green"/>
        </w:rPr>
        <w:t>states</w:t>
      </w:r>
      <w:r w:rsidRPr="006461A2">
        <w:rPr>
          <w:sz w:val="16"/>
        </w:rPr>
        <w:t xml:space="preserve">, </w:t>
      </w:r>
      <w:proofErr w:type="gramStart"/>
      <w:r w:rsidRPr="006461A2">
        <w:rPr>
          <w:rStyle w:val="Emphasis"/>
        </w:rPr>
        <w:t>it</w:t>
      </w:r>
      <w:proofErr w:type="gramEnd"/>
      <w:r w:rsidRPr="006461A2">
        <w:rPr>
          <w:rStyle w:val="Emphasis"/>
        </w:rPr>
        <w:t xml:space="preserve"> impelled them to do so</w:t>
      </w:r>
      <w:r w:rsidRPr="006461A2">
        <w:rPr>
          <w:sz w:val="16"/>
        </w:rPr>
        <w:t xml:space="preserve">. </w:t>
      </w:r>
      <w:r w:rsidRPr="006461A2">
        <w:rPr>
          <w:rStyle w:val="StyleUnderline"/>
        </w:rPr>
        <w:t>By making more states democratic</w:t>
      </w:r>
      <w:r w:rsidRPr="006461A2">
        <w:rPr>
          <w:sz w:val="16"/>
        </w:rPr>
        <w:t xml:space="preserve">, </w:t>
      </w:r>
      <w:r w:rsidRPr="006461A2">
        <w:rPr>
          <w:rStyle w:val="Emphasis"/>
        </w:rPr>
        <w:t>through</w:t>
      </w:r>
      <w:r w:rsidRPr="006461A2">
        <w:rPr>
          <w:sz w:val="16"/>
        </w:rPr>
        <w:t xml:space="preserve"> the use of </w:t>
      </w:r>
      <w:proofErr w:type="gramStart"/>
      <w:r w:rsidRPr="006461A2">
        <w:rPr>
          <w:rStyle w:val="Emphasis"/>
        </w:rPr>
        <w:t>force</w:t>
      </w:r>
      <w:proofErr w:type="gramEnd"/>
      <w:r w:rsidRPr="006461A2">
        <w:rPr>
          <w:sz w:val="16"/>
        </w:rPr>
        <w:t xml:space="preserve"> if necessary, </w:t>
      </w:r>
      <w:r w:rsidRPr="006461A2">
        <w:rPr>
          <w:rStyle w:val="StyleUnderline"/>
        </w:rPr>
        <w:t>these interventions would make the world safer</w:t>
      </w:r>
      <w:r w:rsidRPr="006461A2">
        <w:rPr>
          <w:sz w:val="16"/>
        </w:rPr>
        <w:t xml:space="preserve">. The idea was at least as old as Woodrow Wilson, but the eras of the world wars and the Cold War had made it too difficult to put in practice. After 1989, with the seemingly insurmountable dominance of western military organizations, the absence of a Soviet Union to balance western intervention, and the general post-Cold War hubris of western leaders, the environment was right for it to return. </w:t>
      </w:r>
      <w:r w:rsidRPr="006461A2">
        <w:rPr>
          <w:rStyle w:val="StyleUnderline"/>
        </w:rPr>
        <w:t>The result</w:t>
      </w:r>
      <w:r w:rsidRPr="006461A2">
        <w:rPr>
          <w:sz w:val="16"/>
        </w:rPr>
        <w:t xml:space="preserve">, </w:t>
      </w:r>
      <w:r w:rsidRPr="006461A2">
        <w:rPr>
          <w:rStyle w:val="StyleUnderline"/>
        </w:rPr>
        <w:t>of course</w:t>
      </w:r>
      <w:r w:rsidRPr="006461A2">
        <w:rPr>
          <w:sz w:val="16"/>
        </w:rPr>
        <w:t xml:space="preserve">, </w:t>
      </w:r>
      <w:r w:rsidRPr="006461A2">
        <w:rPr>
          <w:rStyle w:val="StyleUnderline"/>
        </w:rPr>
        <w:t>has not been an end of history and perpetual peace</w:t>
      </w:r>
      <w:r w:rsidRPr="006461A2">
        <w:rPr>
          <w:sz w:val="16"/>
        </w:rPr>
        <w:t xml:space="preserve">, </w:t>
      </w:r>
      <w:r w:rsidRPr="006461A2">
        <w:rPr>
          <w:rStyle w:val="StyleUnderline"/>
        </w:rPr>
        <w:t>but</w:t>
      </w:r>
      <w:r w:rsidRPr="006461A2">
        <w:rPr>
          <w:sz w:val="16"/>
        </w:rPr>
        <w:t xml:space="preserve"> </w:t>
      </w:r>
      <w:r w:rsidRPr="006461A2">
        <w:rPr>
          <w:rStyle w:val="Emphasis"/>
        </w:rPr>
        <w:t>an extension of conflict</w:t>
      </w:r>
      <w:r w:rsidRPr="006461A2">
        <w:rPr>
          <w:sz w:val="16"/>
        </w:rPr>
        <w:t xml:space="preserve"> </w:t>
      </w:r>
      <w:r w:rsidRPr="006461A2">
        <w:rPr>
          <w:rStyle w:val="StyleUnderline"/>
        </w:rPr>
        <w:t>and a</w:t>
      </w:r>
      <w:r w:rsidRPr="006461A2">
        <w:rPr>
          <w:sz w:val="16"/>
        </w:rPr>
        <w:t xml:space="preserve"> </w:t>
      </w:r>
      <w:r w:rsidRPr="006461A2">
        <w:rPr>
          <w:rStyle w:val="Emphasis"/>
        </w:rPr>
        <w:t>reawakening of older grievances</w:t>
      </w:r>
      <w:r w:rsidRPr="006461A2">
        <w:rPr>
          <w:sz w:val="16"/>
        </w:rPr>
        <w:t xml:space="preserve">. </w:t>
      </w:r>
      <w:r w:rsidRPr="006461A2">
        <w:rPr>
          <w:rStyle w:val="StyleUnderline"/>
        </w:rPr>
        <w:t>The central problem</w:t>
      </w:r>
      <w:r w:rsidRPr="006461A2">
        <w:rPr>
          <w:sz w:val="16"/>
        </w:rPr>
        <w:t xml:space="preserve">, as “The Future of War” depicts it, </w:t>
      </w:r>
      <w:r w:rsidRPr="006461A2">
        <w:rPr>
          <w:rStyle w:val="StyleUnderline"/>
        </w:rPr>
        <w:t>was an all-too-eager willingness to accept the basic principle of democratic peace theory</w:t>
      </w:r>
      <w:r w:rsidRPr="006461A2">
        <w:rPr>
          <w:sz w:val="16"/>
        </w:rPr>
        <w:t xml:space="preserve"> </w:t>
      </w:r>
      <w:r w:rsidRPr="006461A2">
        <w:rPr>
          <w:rStyle w:val="StyleUnderline"/>
        </w:rPr>
        <w:t>without thinking through the limits of the theory or fully examining alternatives</w:t>
      </w:r>
      <w:r w:rsidRPr="006461A2">
        <w:rPr>
          <w:sz w:val="16"/>
        </w:rPr>
        <w:t xml:space="preserve">. </w:t>
      </w:r>
      <w:r w:rsidRPr="006461A2">
        <w:rPr>
          <w:rStyle w:val="Emphasis"/>
        </w:rPr>
        <w:t>One clear alternative theory</w:t>
      </w:r>
      <w:r w:rsidRPr="006461A2">
        <w:rPr>
          <w:sz w:val="16"/>
        </w:rPr>
        <w:t xml:space="preserve"> </w:t>
      </w:r>
      <w:r w:rsidRPr="006461A2">
        <w:rPr>
          <w:rStyle w:val="StyleUnderline"/>
        </w:rPr>
        <w:t>had already begun to emerge</w:t>
      </w:r>
      <w:r w:rsidRPr="006461A2">
        <w:rPr>
          <w:sz w:val="16"/>
        </w:rPr>
        <w:t xml:space="preserve"> </w:t>
      </w:r>
      <w:r w:rsidRPr="006461A2">
        <w:rPr>
          <w:rStyle w:val="StyleUnderline"/>
        </w:rPr>
        <w:t>from</w:t>
      </w:r>
      <w:r w:rsidRPr="006461A2">
        <w:rPr>
          <w:sz w:val="16"/>
        </w:rPr>
        <w:t xml:space="preserve"> the minds of theorists like Mary </w:t>
      </w:r>
      <w:r w:rsidRPr="006461A2">
        <w:rPr>
          <w:rStyle w:val="StyleUnderline"/>
        </w:rPr>
        <w:t>Kaldor</w:t>
      </w:r>
      <w:r w:rsidRPr="006461A2">
        <w:rPr>
          <w:sz w:val="16"/>
        </w:rPr>
        <w:t xml:space="preserve"> </w:t>
      </w:r>
      <w:r w:rsidRPr="006461A2">
        <w:rPr>
          <w:rStyle w:val="StyleUnderline"/>
        </w:rPr>
        <w:t>and</w:t>
      </w:r>
      <w:r w:rsidRPr="006461A2">
        <w:rPr>
          <w:sz w:val="16"/>
        </w:rPr>
        <w:t xml:space="preserve"> Rupert </w:t>
      </w:r>
      <w:r w:rsidRPr="006461A2">
        <w:rPr>
          <w:rStyle w:val="StyleUnderline"/>
        </w:rPr>
        <w:t>Smith</w:t>
      </w:r>
      <w:r w:rsidRPr="006461A2">
        <w:rPr>
          <w:sz w:val="16"/>
        </w:rPr>
        <w:t xml:space="preserve">. </w:t>
      </w:r>
      <w:r w:rsidRPr="006461A2">
        <w:rPr>
          <w:rStyle w:val="StyleUnderline"/>
        </w:rPr>
        <w:t>Their works</w:t>
      </w:r>
      <w:r w:rsidRPr="006461A2">
        <w:rPr>
          <w:sz w:val="16"/>
        </w:rPr>
        <w:t xml:space="preserve"> essentially </w:t>
      </w:r>
      <w:r w:rsidRPr="006461A2">
        <w:rPr>
          <w:rStyle w:val="StyleUnderline"/>
        </w:rPr>
        <w:t>argued that war</w:t>
      </w:r>
      <w:r w:rsidRPr="006461A2">
        <w:rPr>
          <w:sz w:val="16"/>
        </w:rPr>
        <w:t xml:space="preserve"> </w:t>
      </w:r>
      <w:r w:rsidRPr="006461A2">
        <w:rPr>
          <w:rStyle w:val="StyleUnderline"/>
        </w:rPr>
        <w:t>as once understood</w:t>
      </w:r>
      <w:r w:rsidRPr="006461A2">
        <w:rPr>
          <w:sz w:val="16"/>
        </w:rPr>
        <w:t xml:space="preserve"> </w:t>
      </w:r>
      <w:r w:rsidRPr="006461A2">
        <w:rPr>
          <w:rStyle w:val="StyleUnderline"/>
        </w:rPr>
        <w:t>no longer existed</w:t>
      </w:r>
      <w:r w:rsidRPr="006461A2">
        <w:rPr>
          <w:sz w:val="16"/>
        </w:rPr>
        <w:t xml:space="preserve">. </w:t>
      </w:r>
      <w:r w:rsidRPr="006461A2">
        <w:rPr>
          <w:rStyle w:val="StyleUnderline"/>
        </w:rPr>
        <w:t>The</w:t>
      </w:r>
      <w:r w:rsidRPr="006461A2">
        <w:rPr>
          <w:sz w:val="16"/>
        </w:rPr>
        <w:t xml:space="preserve"> </w:t>
      </w:r>
      <w:r w:rsidRPr="006461A2">
        <w:rPr>
          <w:rStyle w:val="StyleUnderline"/>
        </w:rPr>
        <w:t>future belonged to the side that could best</w:t>
      </w:r>
      <w:r w:rsidRPr="006461A2">
        <w:rPr>
          <w:sz w:val="16"/>
        </w:rPr>
        <w:t xml:space="preserve"> </w:t>
      </w:r>
      <w:r w:rsidRPr="006461A2">
        <w:rPr>
          <w:rStyle w:val="Emphasis"/>
        </w:rPr>
        <w:t>exploit the disintegration of state authority</w:t>
      </w:r>
      <w:r w:rsidRPr="006461A2">
        <w:rPr>
          <w:sz w:val="16"/>
        </w:rPr>
        <w:t xml:space="preserve">, control the messaging, and work among the people in the new megacities. Anne-Marie Slaughter saw </w:t>
      </w:r>
      <w:r w:rsidRPr="006461A2">
        <w:rPr>
          <w:rStyle w:val="StyleUnderline"/>
        </w:rPr>
        <w:t xml:space="preserve">the inevitable </w:t>
      </w:r>
      <w:r w:rsidRPr="006461A2">
        <w:rPr>
          <w:rStyle w:val="StyleUnderline"/>
          <w:highlight w:val="green"/>
        </w:rPr>
        <w:t xml:space="preserve">splintering </w:t>
      </w:r>
      <w:r w:rsidRPr="006461A2">
        <w:rPr>
          <w:rStyle w:val="StyleUnderline"/>
        </w:rPr>
        <w:t xml:space="preserve">of the “sovereign </w:t>
      </w:r>
      <w:r w:rsidRPr="006461A2">
        <w:rPr>
          <w:rStyle w:val="Emphasis"/>
        </w:rPr>
        <w:t>state</w:t>
      </w:r>
      <w:r w:rsidRPr="006461A2">
        <w:rPr>
          <w:rStyle w:val="StyleUnderline"/>
        </w:rPr>
        <w:t xml:space="preserve">” </w:t>
      </w:r>
      <w:r w:rsidRPr="006461A2">
        <w:rPr>
          <w:rStyle w:val="StyleUnderline"/>
          <w:highlight w:val="green"/>
        </w:rPr>
        <w:t xml:space="preserve">into </w:t>
      </w:r>
      <w:r w:rsidRPr="006461A2">
        <w:rPr>
          <w:rStyle w:val="Emphasis"/>
          <w:highlight w:val="green"/>
        </w:rPr>
        <w:t>sub-sovereign</w:t>
      </w:r>
      <w:r w:rsidRPr="006461A2">
        <w:rPr>
          <w:rStyle w:val="StyleUnderline"/>
        </w:rPr>
        <w:t xml:space="preserve"> centers of governance </w:t>
      </w:r>
      <w:r w:rsidRPr="006461A2">
        <w:rPr>
          <w:rStyle w:val="StyleUnderline"/>
          <w:highlight w:val="green"/>
        </w:rPr>
        <w:t>power</w:t>
      </w:r>
      <w:r w:rsidRPr="006461A2">
        <w:rPr>
          <w:sz w:val="16"/>
        </w:rPr>
        <w:t xml:space="preserve">, thereby squeezing out sovereignty in favor of power exercised by non-sovereign or less-than-sovereign institutions, on the one hand, and the ascendant rule of supra-national institutions, on the other. </w:t>
      </w:r>
      <w:r w:rsidRPr="006461A2">
        <w:rPr>
          <w:rStyle w:val="StyleUnderline"/>
        </w:rPr>
        <w:t>One might argue</w:t>
      </w:r>
      <w:r w:rsidRPr="006461A2">
        <w:rPr>
          <w:sz w:val="16"/>
        </w:rPr>
        <w:t xml:space="preserve">, although Freedman does not, </w:t>
      </w:r>
      <w:r w:rsidRPr="006461A2">
        <w:rPr>
          <w:rStyle w:val="StyleUnderline"/>
        </w:rPr>
        <w:t>that</w:t>
      </w:r>
      <w:r w:rsidRPr="006461A2">
        <w:rPr>
          <w:sz w:val="16"/>
        </w:rPr>
        <w:t xml:space="preserve"> </w:t>
      </w:r>
      <w:r w:rsidRPr="006461A2">
        <w:rPr>
          <w:rStyle w:val="Emphasis"/>
          <w:highlight w:val="green"/>
        </w:rPr>
        <w:t>Hezbollah</w:t>
      </w:r>
      <w:r w:rsidRPr="006461A2">
        <w:rPr>
          <w:rStyle w:val="StyleUnderline"/>
          <w:highlight w:val="green"/>
        </w:rPr>
        <w:t xml:space="preserve">, </w:t>
      </w:r>
      <w:r w:rsidRPr="006461A2">
        <w:rPr>
          <w:rStyle w:val="Emphasis"/>
          <w:highlight w:val="green"/>
        </w:rPr>
        <w:t>FARC</w:t>
      </w:r>
      <w:r w:rsidRPr="006461A2">
        <w:rPr>
          <w:rStyle w:val="StyleUnderline"/>
          <w:highlight w:val="green"/>
        </w:rPr>
        <w:t xml:space="preserve">, </w:t>
      </w:r>
      <w:r w:rsidRPr="006461A2">
        <w:rPr>
          <w:rStyle w:val="Emphasis"/>
          <w:highlight w:val="green"/>
        </w:rPr>
        <w:t>Hamas</w:t>
      </w:r>
      <w:r w:rsidRPr="006461A2">
        <w:rPr>
          <w:rStyle w:val="StyleUnderline"/>
          <w:highlight w:val="green"/>
        </w:rPr>
        <w:t xml:space="preserve">, </w:t>
      </w:r>
      <w:r w:rsidRPr="006461A2">
        <w:rPr>
          <w:rStyle w:val="Emphasis"/>
          <w:highlight w:val="green"/>
        </w:rPr>
        <w:t>a</w:t>
      </w:r>
      <w:r w:rsidRPr="006461A2">
        <w:rPr>
          <w:rStyle w:val="StyleUnderline"/>
        </w:rPr>
        <w:t>l-</w:t>
      </w:r>
      <w:r w:rsidRPr="006461A2">
        <w:rPr>
          <w:rStyle w:val="Emphasis"/>
          <w:highlight w:val="green"/>
        </w:rPr>
        <w:t>Q</w:t>
      </w:r>
      <w:r w:rsidRPr="006461A2">
        <w:rPr>
          <w:rStyle w:val="StyleUnderline"/>
        </w:rPr>
        <w:t xml:space="preserve">aeda, the </w:t>
      </w:r>
      <w:r w:rsidRPr="006461A2">
        <w:rPr>
          <w:rStyle w:val="Emphasis"/>
          <w:highlight w:val="green"/>
        </w:rPr>
        <w:t>I</w:t>
      </w:r>
      <w:r w:rsidRPr="006461A2">
        <w:rPr>
          <w:rStyle w:val="StyleUnderline"/>
        </w:rPr>
        <w:t xml:space="preserve">slamic </w:t>
      </w:r>
      <w:r w:rsidRPr="006461A2">
        <w:rPr>
          <w:rStyle w:val="Emphasis"/>
          <w:highlight w:val="green"/>
        </w:rPr>
        <w:t>S</w:t>
      </w:r>
      <w:r w:rsidRPr="006461A2">
        <w:rPr>
          <w:rStyle w:val="StyleUnderline"/>
        </w:rPr>
        <w:t xml:space="preserve">tate, and others have been able to </w:t>
      </w:r>
      <w:r w:rsidRPr="006461A2">
        <w:rPr>
          <w:rStyle w:val="StyleUnderline"/>
          <w:highlight w:val="green"/>
        </w:rPr>
        <w:t>survive</w:t>
      </w:r>
      <w:r w:rsidRPr="006461A2">
        <w:rPr>
          <w:rStyle w:val="StyleUnderline"/>
        </w:rPr>
        <w:t xml:space="preserve"> against much more technologically sophisticated states</w:t>
      </w:r>
      <w:r w:rsidRPr="006461A2">
        <w:rPr>
          <w:sz w:val="16"/>
        </w:rPr>
        <w:t xml:space="preserve"> </w:t>
      </w:r>
      <w:r w:rsidRPr="006461A2">
        <w:rPr>
          <w:rStyle w:val="Emphasis"/>
          <w:highlight w:val="green"/>
        </w:rPr>
        <w:t>because</w:t>
      </w:r>
      <w:r w:rsidRPr="006461A2">
        <w:rPr>
          <w:sz w:val="16"/>
          <w:highlight w:val="green"/>
        </w:rPr>
        <w:t xml:space="preserve"> </w:t>
      </w:r>
      <w:r w:rsidRPr="006461A2">
        <w:rPr>
          <w:rStyle w:val="StyleUnderline"/>
          <w:highlight w:val="green"/>
        </w:rPr>
        <w:t>they</w:t>
      </w:r>
      <w:r w:rsidRPr="006461A2">
        <w:rPr>
          <w:rStyle w:val="StyleUnderline"/>
        </w:rPr>
        <w:t xml:space="preserve"> have</w:t>
      </w:r>
      <w:r w:rsidRPr="006461A2">
        <w:rPr>
          <w:sz w:val="16"/>
        </w:rPr>
        <w:t xml:space="preserve"> indeed </w:t>
      </w:r>
      <w:r w:rsidRPr="006461A2">
        <w:rPr>
          <w:rStyle w:val="StyleUnderline"/>
          <w:highlight w:val="green"/>
        </w:rPr>
        <w:t>made the</w:t>
      </w:r>
      <w:r w:rsidRPr="006461A2">
        <w:rPr>
          <w:rStyle w:val="StyleUnderline"/>
        </w:rPr>
        <w:t xml:space="preserve"> intellectual </w:t>
      </w:r>
      <w:r w:rsidRPr="006461A2">
        <w:rPr>
          <w:rStyle w:val="StyleUnderline"/>
          <w:highlight w:val="green"/>
        </w:rPr>
        <w:t>shift</w:t>
      </w:r>
      <w:r w:rsidRPr="006461A2">
        <w:rPr>
          <w:sz w:val="16"/>
        </w:rPr>
        <w:t xml:space="preserve"> </w:t>
      </w:r>
      <w:r w:rsidRPr="006461A2">
        <w:rPr>
          <w:rStyle w:val="StyleUnderline"/>
        </w:rPr>
        <w:t>to the kind of conflict that Kaldor and Smith described</w:t>
      </w:r>
      <w:r w:rsidRPr="006461A2">
        <w:rPr>
          <w:sz w:val="16"/>
        </w:rPr>
        <w:t xml:space="preserve">. </w:t>
      </w:r>
      <w:r w:rsidRPr="006461A2">
        <w:rPr>
          <w:rStyle w:val="StyleUnderline"/>
        </w:rPr>
        <w:t>The west has struggled against such adversaries</w:t>
      </w:r>
      <w:r w:rsidRPr="006461A2">
        <w:rPr>
          <w:sz w:val="16"/>
        </w:rPr>
        <w:t xml:space="preserve"> </w:t>
      </w:r>
      <w:r w:rsidRPr="006461A2">
        <w:rPr>
          <w:rStyle w:val="StyleUnderline"/>
        </w:rPr>
        <w:t>not on the technological level</w:t>
      </w:r>
      <w:r w:rsidRPr="006461A2">
        <w:rPr>
          <w:sz w:val="16"/>
        </w:rPr>
        <w:t xml:space="preserve"> </w:t>
      </w:r>
      <w:r w:rsidRPr="006461A2">
        <w:rPr>
          <w:rStyle w:val="Emphasis"/>
        </w:rPr>
        <w:t>but on the conceptual one</w:t>
      </w:r>
      <w:r w:rsidRPr="006461A2">
        <w:rPr>
          <w:sz w:val="16"/>
        </w:rPr>
        <w:t xml:space="preserve">. </w:t>
      </w:r>
      <w:r w:rsidRPr="006461A2">
        <w:rPr>
          <w:rStyle w:val="StyleUnderline"/>
        </w:rPr>
        <w:t>The west had two models on which to draw</w:t>
      </w:r>
      <w:r w:rsidRPr="006461A2">
        <w:rPr>
          <w:sz w:val="16"/>
        </w:rPr>
        <w:t xml:space="preserve">, </w:t>
      </w:r>
      <w:r w:rsidRPr="006461A2">
        <w:rPr>
          <w:rStyle w:val="StyleUnderline"/>
        </w:rPr>
        <w:t>neither of which helped them</w:t>
      </w:r>
      <w:r w:rsidRPr="006461A2">
        <w:rPr>
          <w:sz w:val="16"/>
        </w:rPr>
        <w:t xml:space="preserve"> </w:t>
      </w:r>
      <w:r w:rsidRPr="006461A2">
        <w:rPr>
          <w:rStyle w:val="StyleUnderline"/>
        </w:rPr>
        <w:t>conceptualize</w:t>
      </w:r>
      <w:r w:rsidRPr="006461A2">
        <w:rPr>
          <w:sz w:val="16"/>
        </w:rPr>
        <w:t xml:space="preserve"> the central </w:t>
      </w:r>
      <w:r w:rsidRPr="006461A2">
        <w:rPr>
          <w:rStyle w:val="StyleUnderline"/>
        </w:rPr>
        <w:t>problem</w:t>
      </w:r>
      <w:r w:rsidRPr="006461A2">
        <w:rPr>
          <w:sz w:val="16"/>
        </w:rPr>
        <w:t xml:space="preserve">. </w:t>
      </w:r>
      <w:r w:rsidRPr="006461A2">
        <w:rPr>
          <w:rStyle w:val="StyleUnderline"/>
        </w:rPr>
        <w:t>The</w:t>
      </w:r>
      <w:r w:rsidRPr="006461A2">
        <w:rPr>
          <w:sz w:val="16"/>
        </w:rPr>
        <w:t xml:space="preserve"> </w:t>
      </w:r>
      <w:r w:rsidRPr="006461A2">
        <w:rPr>
          <w:rStyle w:val="Emphasis"/>
        </w:rPr>
        <w:t xml:space="preserve">“aid to civil power” </w:t>
      </w:r>
      <w:r w:rsidRPr="006461A2">
        <w:rPr>
          <w:rStyle w:val="StyleUnderline"/>
        </w:rPr>
        <w:t>model suggested building up the capabilities of local authorities</w:t>
      </w:r>
      <w:r w:rsidRPr="006461A2">
        <w:rPr>
          <w:sz w:val="16"/>
        </w:rPr>
        <w:t xml:space="preserve"> so that they could care for their own security needs and maybe even become an exporter of regional security. </w:t>
      </w:r>
      <w:r w:rsidRPr="006461A2">
        <w:rPr>
          <w:rStyle w:val="StyleUnderline"/>
        </w:rPr>
        <w:t>The second model focused on</w:t>
      </w:r>
      <w:r w:rsidRPr="006461A2">
        <w:rPr>
          <w:sz w:val="16"/>
        </w:rPr>
        <w:t xml:space="preserve"> </w:t>
      </w:r>
      <w:r w:rsidRPr="006461A2">
        <w:rPr>
          <w:rStyle w:val="Emphasis"/>
          <w:highlight w:val="green"/>
        </w:rPr>
        <w:t>“peacekeeping,”</w:t>
      </w:r>
      <w:r w:rsidRPr="006461A2">
        <w:rPr>
          <w:sz w:val="16"/>
        </w:rPr>
        <w:t xml:space="preserve"> </w:t>
      </w:r>
      <w:r w:rsidRPr="006461A2">
        <w:rPr>
          <w:rStyle w:val="StyleUnderline"/>
        </w:rPr>
        <w:t>which required armies to act impartially</w:t>
      </w:r>
      <w:r w:rsidRPr="006461A2">
        <w:rPr>
          <w:sz w:val="16"/>
        </w:rPr>
        <w:t xml:space="preserve"> </w:t>
      </w:r>
      <w:r w:rsidRPr="006461A2">
        <w:rPr>
          <w:rStyle w:val="StyleUnderline"/>
        </w:rPr>
        <w:t>even when</w:t>
      </w:r>
      <w:r w:rsidRPr="006461A2">
        <w:rPr>
          <w:sz w:val="16"/>
        </w:rPr>
        <w:t xml:space="preserve">, as in Yugoslavia, </w:t>
      </w:r>
      <w:r w:rsidRPr="006461A2">
        <w:rPr>
          <w:rStyle w:val="StyleUnderline"/>
        </w:rPr>
        <w:t>such a model</w:t>
      </w:r>
      <w:r w:rsidRPr="006461A2">
        <w:rPr>
          <w:sz w:val="16"/>
        </w:rPr>
        <w:t xml:space="preserve"> </w:t>
      </w:r>
      <w:r w:rsidRPr="006461A2">
        <w:rPr>
          <w:rStyle w:val="Emphasis"/>
        </w:rPr>
        <w:t xml:space="preserve">indirectly </w:t>
      </w:r>
      <w:r w:rsidRPr="006461A2">
        <w:rPr>
          <w:rStyle w:val="Emphasis"/>
          <w:highlight w:val="green"/>
        </w:rPr>
        <w:t>empowered malicious actors</w:t>
      </w:r>
      <w:r w:rsidRPr="006461A2">
        <w:rPr>
          <w:sz w:val="16"/>
        </w:rPr>
        <w:t xml:space="preserve"> like Slobodan Milosevic. Both models were frustrating, but they had just enough successes to keep them viable and allow them to survive intellectual challenges like the ones posed by Kaldor and Smith.</w:t>
      </w:r>
    </w:p>
    <w:p w14:paraId="5610F2EA" w14:textId="77777777" w:rsidR="003B3AEB" w:rsidRPr="006461A2" w:rsidRDefault="003B3AEB" w:rsidP="003B3AEB">
      <w:pPr>
        <w:rPr>
          <w:sz w:val="14"/>
        </w:rPr>
      </w:pPr>
    </w:p>
    <w:bookmarkEnd w:id="0"/>
    <w:p w14:paraId="6343E1BC" w14:textId="5D2E6420" w:rsidR="003B3AEB" w:rsidRPr="006461A2" w:rsidRDefault="003B3AEB" w:rsidP="003B3AEB">
      <w:pPr>
        <w:pStyle w:val="Heading4"/>
        <w:rPr>
          <w:rStyle w:val="Emphasis"/>
          <w:b/>
          <w:iCs/>
          <w:sz w:val="26"/>
          <w:u w:val="none"/>
        </w:rPr>
      </w:pPr>
      <w:r w:rsidRPr="006461A2">
        <w:rPr>
          <w:rStyle w:val="Emphasis"/>
          <w:b/>
          <w:iCs/>
          <w:sz w:val="26"/>
          <w:u w:val="none"/>
        </w:rPr>
        <w:t>D</w:t>
      </w:r>
      <w:r w:rsidR="00D73BF3">
        <w:rPr>
          <w:rStyle w:val="Emphasis"/>
          <w:b/>
          <w:iCs/>
          <w:sz w:val="26"/>
          <w:u w:val="none"/>
        </w:rPr>
        <w:t xml:space="preserve">emocratic </w:t>
      </w:r>
      <w:r w:rsidRPr="006461A2">
        <w:rPr>
          <w:rStyle w:val="Emphasis"/>
          <w:b/>
          <w:iCs/>
          <w:sz w:val="26"/>
          <w:u w:val="none"/>
        </w:rPr>
        <w:t>P</w:t>
      </w:r>
      <w:r w:rsidR="00D73BF3">
        <w:rPr>
          <w:rStyle w:val="Emphasis"/>
          <w:b/>
          <w:iCs/>
          <w:sz w:val="26"/>
          <w:u w:val="none"/>
        </w:rPr>
        <w:t xml:space="preserve">eace </w:t>
      </w:r>
      <w:r w:rsidRPr="006461A2">
        <w:rPr>
          <w:rStyle w:val="Emphasis"/>
          <w:b/>
          <w:iCs/>
          <w:sz w:val="26"/>
          <w:u w:val="none"/>
        </w:rPr>
        <w:t>T</w:t>
      </w:r>
      <w:r w:rsidR="00D73BF3">
        <w:rPr>
          <w:rStyle w:val="Emphasis"/>
          <w:b/>
          <w:iCs/>
          <w:sz w:val="26"/>
          <w:u w:val="none"/>
        </w:rPr>
        <w:t>heory</w:t>
      </w:r>
      <w:r w:rsidRPr="006461A2">
        <w:rPr>
          <w:rStyle w:val="Emphasis"/>
          <w:b/>
          <w:iCs/>
          <w:sz w:val="26"/>
          <w:u w:val="none"/>
        </w:rPr>
        <w:t xml:space="preserve"> is </w:t>
      </w:r>
      <w:r w:rsidRPr="006461A2">
        <w:rPr>
          <w:rStyle w:val="Emphasis"/>
          <w:b/>
          <w:iCs/>
          <w:sz w:val="26"/>
        </w:rPr>
        <w:t>false</w:t>
      </w:r>
      <w:r w:rsidRPr="006461A2">
        <w:rPr>
          <w:rStyle w:val="Emphasis"/>
          <w:b/>
          <w:iCs/>
          <w:sz w:val="26"/>
          <w:u w:val="none"/>
        </w:rPr>
        <w:t>.</w:t>
      </w:r>
    </w:p>
    <w:p w14:paraId="3E37C443" w14:textId="77777777" w:rsidR="003B3AEB" w:rsidRPr="006461A2" w:rsidRDefault="003B3AEB" w:rsidP="003B3AEB">
      <w:pPr>
        <w:pStyle w:val="Heading4"/>
        <w:rPr>
          <w:rFonts w:cs="Calibri"/>
        </w:rPr>
      </w:pPr>
      <w:r w:rsidRPr="006461A2">
        <w:rPr>
          <w:rFonts w:cs="Calibri"/>
        </w:rPr>
        <w:t xml:space="preserve">A. </w:t>
      </w:r>
      <w:r w:rsidRPr="006461A2">
        <w:rPr>
          <w:rFonts w:cs="Calibri"/>
          <w:u w:val="single"/>
        </w:rPr>
        <w:t>Strategic rivalry</w:t>
      </w:r>
      <w:r w:rsidRPr="006461A2">
        <w:rPr>
          <w:rFonts w:cs="Calibri"/>
        </w:rPr>
        <w:t xml:space="preserve"> – stats.</w:t>
      </w:r>
    </w:p>
    <w:p w14:paraId="7C710572" w14:textId="77777777" w:rsidR="003B3AEB" w:rsidRPr="006461A2" w:rsidRDefault="003B3AEB" w:rsidP="003B3AEB">
      <w:proofErr w:type="spellStart"/>
      <w:r w:rsidRPr="006461A2">
        <w:t>Sambuddha</w:t>
      </w:r>
      <w:proofErr w:type="spellEnd"/>
      <w:r w:rsidRPr="006461A2">
        <w:t xml:space="preserve"> </w:t>
      </w:r>
      <w:proofErr w:type="spellStart"/>
      <w:r w:rsidRPr="006461A2">
        <w:rPr>
          <w:rStyle w:val="Style13ptBold"/>
        </w:rPr>
        <w:t>Ghatak</w:t>
      </w:r>
      <w:proofErr w:type="spellEnd"/>
      <w:r w:rsidRPr="006461A2">
        <w:rPr>
          <w:rStyle w:val="Style13ptBold"/>
        </w:rPr>
        <w:t xml:space="preserve"> 17</w:t>
      </w:r>
      <w:r w:rsidRPr="006461A2">
        <w:t xml:space="preserve"> – Department of </w:t>
      </w:r>
      <w:proofErr w:type="spellStart"/>
      <w:r w:rsidRPr="006461A2">
        <w:t>PoliSci</w:t>
      </w:r>
      <w:proofErr w:type="spellEnd"/>
      <w:r w:rsidRPr="006461A2">
        <w:t xml:space="preserve">, </w:t>
      </w:r>
      <w:proofErr w:type="spellStart"/>
      <w:r w:rsidRPr="006461A2">
        <w:t>Univeristy</w:t>
      </w:r>
      <w:proofErr w:type="spellEnd"/>
      <w:r w:rsidRPr="006461A2">
        <w:t xml:space="preserve"> of Tennessee, Aaron Gold, Department of Political Science, University of </w:t>
      </w:r>
      <w:proofErr w:type="gramStart"/>
      <w:r w:rsidRPr="006461A2">
        <w:t>Tennessee</w:t>
      </w:r>
      <w:proofErr w:type="gramEnd"/>
      <w:r w:rsidRPr="006461A2">
        <w:t xml:space="preserve"> and Brandon C. </w:t>
      </w:r>
      <w:proofErr w:type="spellStart"/>
      <w:r w:rsidRPr="006461A2">
        <w:t>Prins</w:t>
      </w:r>
      <w:proofErr w:type="spellEnd"/>
      <w:r w:rsidRPr="006461A2">
        <w:t>, Howard Baker Jr. Center for Public Policy, Department of Political Science, University of Tennessee (“External Threat and the Limits of Democratic Pacifism,” CONFLICT MANAGEMENT AND PEACE SCIENCE v. 34 n. 2, 2017, p. 151-154) Justin</w:t>
      </w:r>
    </w:p>
    <w:p w14:paraId="16EACEB8" w14:textId="77777777" w:rsidR="003B3AEB" w:rsidRPr="006461A2" w:rsidRDefault="003B3AEB" w:rsidP="003B3AEB">
      <w:pPr>
        <w:rPr>
          <w:sz w:val="16"/>
        </w:rPr>
      </w:pPr>
      <w:r w:rsidRPr="006461A2">
        <w:rPr>
          <w:sz w:val="16"/>
        </w:rPr>
        <w:t xml:space="preserve">It has become a stylized fact that dyadic democracy lowers the hazard of armed conflict. </w:t>
      </w:r>
      <w:r w:rsidRPr="006461A2">
        <w:rPr>
          <w:rStyle w:val="StyleUnderline"/>
        </w:rPr>
        <w:t xml:space="preserve">While the Democratic Peace has faced many challenges, we believe the </w:t>
      </w:r>
      <w:r w:rsidRPr="006461A2">
        <w:rPr>
          <w:rStyle w:val="Emphasis"/>
        </w:rPr>
        <w:t>most significant challenge</w:t>
      </w:r>
      <w:r w:rsidRPr="006461A2">
        <w:rPr>
          <w:rStyle w:val="StyleUnderline"/>
        </w:rPr>
        <w:t xml:space="preserve"> has come from the argument that the </w:t>
      </w:r>
      <w:r w:rsidRPr="006461A2">
        <w:rPr>
          <w:rStyle w:val="Emphasis"/>
        </w:rPr>
        <w:t>pacifying effect of democracy is epiphenomenal to territorial issues</w:t>
      </w:r>
      <w:r w:rsidRPr="006461A2">
        <w:rPr>
          <w:rStyle w:val="StyleUnderline"/>
        </w:rPr>
        <w:t>, specifically the external threats that they pose.</w:t>
      </w:r>
      <w:r w:rsidRPr="006461A2">
        <w:rPr>
          <w:sz w:val="16"/>
        </w:rPr>
        <w:t xml:space="preserve"> This argument sees the lower hazards of armed conflict among democracies not as a product of shared norms or institutional structures, but </w:t>
      </w:r>
      <w:proofErr w:type="gramStart"/>
      <w:r w:rsidRPr="006461A2">
        <w:rPr>
          <w:sz w:val="16"/>
        </w:rPr>
        <w:t>as a result of</w:t>
      </w:r>
      <w:proofErr w:type="gramEnd"/>
      <w:r w:rsidRPr="006461A2">
        <w:rPr>
          <w:sz w:val="16"/>
        </w:rPr>
        <w:t xml:space="preserve"> settled borders. Territory, though, remains only one geo-political context generating threat, insecurity, and a higher likelihood of armed conflict. Strategic rivalry also serves as an environment associated with fear, a lack of trust, and an expectation of future conflict. Efforts to assess democratic pacifism have largely ignored rivalry as a context conditioning the behavior of democratic leaders. To be sure, research demonstrates rivals to have higher probabilities of armed conflict and democracies rarely to be rivals. But</w:t>
      </w:r>
      <w:r w:rsidRPr="006461A2">
        <w:rPr>
          <w:rStyle w:val="StyleUnderline"/>
        </w:rPr>
        <w:t xml:space="preserve"> fundamental to the Democratic Peace is the notion that even </w:t>
      </w:r>
      <w:r w:rsidRPr="006461A2">
        <w:rPr>
          <w:rStyle w:val="Emphasis"/>
        </w:rPr>
        <w:t>in the face of difficult security challenges and salient issues, dyadic democracy will associate with a lower likelihood of militarized aggression</w:t>
      </w:r>
      <w:r w:rsidRPr="006461A2">
        <w:rPr>
          <w:rStyle w:val="StyleUnderline"/>
        </w:rPr>
        <w:t xml:space="preserve">. But the presence of </w:t>
      </w:r>
      <w:r w:rsidRPr="006461A2">
        <w:rPr>
          <w:rStyle w:val="StyleUnderline"/>
          <w:highlight w:val="green"/>
        </w:rPr>
        <w:t xml:space="preserve">an </w:t>
      </w:r>
      <w:r w:rsidRPr="006461A2">
        <w:rPr>
          <w:rStyle w:val="Emphasis"/>
          <w:highlight w:val="green"/>
        </w:rPr>
        <w:t>external threat</w:t>
      </w:r>
      <w:r w:rsidRPr="006461A2">
        <w:rPr>
          <w:rStyle w:val="StyleUnderline"/>
        </w:rPr>
        <w:t xml:space="preserve">, be that threat disputed territory or strategic rivalry, </w:t>
      </w:r>
      <w:r w:rsidRPr="006461A2">
        <w:rPr>
          <w:rStyle w:val="StyleUnderline"/>
          <w:highlight w:val="green"/>
        </w:rPr>
        <w:t>may be the</w:t>
      </w:r>
      <w:r w:rsidRPr="006461A2">
        <w:rPr>
          <w:rStyle w:val="StyleUnderline"/>
        </w:rPr>
        <w:t xml:space="preserve"> key </w:t>
      </w:r>
      <w:r w:rsidRPr="006461A2">
        <w:rPr>
          <w:rStyle w:val="Emphasis"/>
          <w:highlight w:val="green"/>
        </w:rPr>
        <w:t>mechanism by which</w:t>
      </w:r>
      <w:r w:rsidRPr="006461A2">
        <w:rPr>
          <w:rStyle w:val="Emphasis"/>
        </w:rPr>
        <w:t xml:space="preserve"> democratic </w:t>
      </w:r>
      <w:r w:rsidRPr="006461A2">
        <w:rPr>
          <w:rStyle w:val="Emphasis"/>
          <w:highlight w:val="green"/>
        </w:rPr>
        <w:t>leaders, owing to audience</w:t>
      </w:r>
      <w:r w:rsidRPr="006461A2">
        <w:rPr>
          <w:rStyle w:val="Emphasis"/>
        </w:rPr>
        <w:t xml:space="preserve"> costs, </w:t>
      </w:r>
      <w:r w:rsidRPr="006461A2">
        <w:rPr>
          <w:rStyle w:val="Emphasis"/>
          <w:highlight w:val="green"/>
        </w:rPr>
        <w:t>resolve and</w:t>
      </w:r>
      <w:r w:rsidRPr="006461A2">
        <w:rPr>
          <w:rStyle w:val="Emphasis"/>
        </w:rPr>
        <w:t xml:space="preserve"> electoral </w:t>
      </w:r>
      <w:r w:rsidRPr="006461A2">
        <w:rPr>
          <w:rStyle w:val="Emphasis"/>
          <w:highlight w:val="green"/>
        </w:rPr>
        <w:t>pressures, fail to resolve problems</w:t>
      </w:r>
      <w:r w:rsidRPr="006461A2">
        <w:rPr>
          <w:rStyle w:val="Emphasis"/>
        </w:rPr>
        <w:t xml:space="preserve"> nonviolently</w:t>
      </w:r>
      <w:r w:rsidRPr="006461A2">
        <w:rPr>
          <w:rStyle w:val="StyleUnderline"/>
        </w:rPr>
        <w:t xml:space="preserve">. </w:t>
      </w:r>
      <w:r w:rsidRPr="006461A2">
        <w:rPr>
          <w:rStyle w:val="StyleUnderline"/>
          <w:highlight w:val="green"/>
        </w:rPr>
        <w:t>This study</w:t>
      </w:r>
      <w:r w:rsidRPr="006461A2">
        <w:rPr>
          <w:rStyle w:val="StyleUnderline"/>
        </w:rPr>
        <w:t xml:space="preserve"> has sought a ‘‘hard test’’ of the Democratic Peace by </w:t>
      </w:r>
      <w:r w:rsidRPr="006461A2">
        <w:rPr>
          <w:rStyle w:val="StyleUnderline"/>
          <w:highlight w:val="green"/>
        </w:rPr>
        <w:t>test</w:t>
      </w:r>
      <w:r w:rsidRPr="006461A2">
        <w:rPr>
          <w:rStyle w:val="StyleUnderline"/>
        </w:rPr>
        <w:t xml:space="preserve">ing </w:t>
      </w:r>
      <w:r w:rsidRPr="006461A2">
        <w:rPr>
          <w:rStyle w:val="StyleUnderline"/>
          <w:highlight w:val="green"/>
        </w:rPr>
        <w:t>the</w:t>
      </w:r>
      <w:r w:rsidRPr="006461A2">
        <w:rPr>
          <w:rStyle w:val="StyleUnderline"/>
        </w:rPr>
        <w:t xml:space="preserve"> conditional </w:t>
      </w:r>
      <w:r w:rsidRPr="006461A2">
        <w:rPr>
          <w:rStyle w:val="StyleUnderline"/>
          <w:highlight w:val="green"/>
        </w:rPr>
        <w:t>effects of</w:t>
      </w:r>
      <w:r w:rsidRPr="006461A2">
        <w:rPr>
          <w:rStyle w:val="StyleUnderline"/>
        </w:rPr>
        <w:t xml:space="preserve"> joint </w:t>
      </w:r>
      <w:r w:rsidRPr="006461A2">
        <w:rPr>
          <w:rStyle w:val="StyleUnderline"/>
          <w:highlight w:val="green"/>
        </w:rPr>
        <w:t>democracy on</w:t>
      </w:r>
      <w:r w:rsidRPr="006461A2">
        <w:rPr>
          <w:rStyle w:val="StyleUnderline"/>
        </w:rPr>
        <w:t xml:space="preserve"> armed </w:t>
      </w:r>
      <w:r w:rsidRPr="006461A2">
        <w:rPr>
          <w:rStyle w:val="StyleUnderline"/>
          <w:highlight w:val="green"/>
        </w:rPr>
        <w:t>conflict</w:t>
      </w:r>
      <w:r w:rsidRPr="006461A2">
        <w:rPr>
          <w:rStyle w:val="StyleUnderline"/>
        </w:rPr>
        <w:t xml:space="preserve"> when external threat is present. We test three measures of threat: </w:t>
      </w:r>
      <w:r w:rsidRPr="006461A2">
        <w:rPr>
          <w:rStyle w:val="Emphasis"/>
        </w:rPr>
        <w:t>territorial contention, strategic rivalry, and a threat index that sums the first two measures</w:t>
      </w:r>
      <w:r w:rsidRPr="006461A2">
        <w:rPr>
          <w:rStyle w:val="StyleUnderline"/>
        </w:rPr>
        <w:t xml:space="preserve">. </w:t>
      </w:r>
      <w:r w:rsidRPr="006461A2">
        <w:rPr>
          <w:rStyle w:val="StyleUnderline"/>
          <w:highlight w:val="green"/>
        </w:rPr>
        <w:t>For robustness</w:t>
      </w:r>
      <w:r w:rsidRPr="006461A2">
        <w:rPr>
          <w:rStyle w:val="StyleUnderline"/>
        </w:rPr>
        <w:t xml:space="preserve"> checks, </w:t>
      </w:r>
      <w:r w:rsidRPr="006461A2">
        <w:rPr>
          <w:rStyle w:val="StyleUnderline"/>
          <w:highlight w:val="green"/>
        </w:rPr>
        <w:t xml:space="preserve">we use two additional measures </w:t>
      </w:r>
      <w:r w:rsidRPr="006461A2">
        <w:rPr>
          <w:rStyle w:val="StyleUnderline"/>
        </w:rPr>
        <w:t xml:space="preserve">of our dependent variable: fatal MID onset, and event data from the Armed Conflict Database, </w:t>
      </w:r>
      <w:r w:rsidRPr="006461A2">
        <w:rPr>
          <w:sz w:val="16"/>
        </w:rPr>
        <w:t xml:space="preserve">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w:t>
      </w:r>
      <w:proofErr w:type="gramStart"/>
      <w:r w:rsidRPr="006461A2">
        <w:rPr>
          <w:sz w:val="16"/>
        </w:rPr>
        <w:t>significant</w:t>
      </w:r>
      <w:proofErr w:type="gramEnd"/>
      <w:r w:rsidRPr="006461A2">
        <w:rPr>
          <w:sz w:val="16"/>
        </w:rPr>
        <w:t xml:space="preserve"> and each measure of threat is strongly positive and significant. Here, liberal institutions maintain their pacific ability and external threats clearly increase conflict propensities. However, </w:t>
      </w:r>
      <w:r w:rsidRPr="006461A2">
        <w:rPr>
          <w:rStyle w:val="StyleUnderline"/>
        </w:rPr>
        <w:t xml:space="preserve">when we test the </w:t>
      </w:r>
      <w:r w:rsidRPr="006461A2">
        <w:rPr>
          <w:rStyle w:val="Emphasis"/>
        </w:rPr>
        <w:t>interactive relationship between democracy and our measures of external threat</w:t>
      </w:r>
      <w:r w:rsidRPr="006461A2">
        <w:rPr>
          <w:rStyle w:val="StyleUnderline"/>
        </w:rPr>
        <w:t xml:space="preserve">, the pacifying effect of democracy is </w:t>
      </w:r>
      <w:r w:rsidRPr="006461A2">
        <w:rPr>
          <w:rStyle w:val="Emphasis"/>
        </w:rPr>
        <w:t>less [prominent]</w:t>
      </w:r>
      <w:r w:rsidRPr="006461A2">
        <w:rPr>
          <w:rStyle w:val="StyleUnderline"/>
        </w:rPr>
        <w:t xml:space="preserve"> </w:t>
      </w:r>
      <w:r w:rsidRPr="006461A2">
        <w:rPr>
          <w:strike/>
          <w:sz w:val="16"/>
        </w:rPr>
        <w:t>visible</w:t>
      </w:r>
      <w:r w:rsidRPr="006461A2">
        <w:rPr>
          <w:sz w:val="1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6461A2">
        <w:rPr>
          <w:rStyle w:val="StyleUnderline"/>
          <w:highlight w:val="green"/>
        </w:rPr>
        <w:t>Using</w:t>
      </w:r>
      <w:r w:rsidRPr="006461A2">
        <w:rPr>
          <w:rStyle w:val="StyleUnderline"/>
        </w:rPr>
        <w:t xml:space="preserve"> a longer </w:t>
      </w:r>
      <w:r w:rsidRPr="006461A2">
        <w:rPr>
          <w:rStyle w:val="StyleUnderline"/>
          <w:highlight w:val="green"/>
        </w:rPr>
        <w:t>timeframe</w:t>
      </w:r>
      <w:r w:rsidRPr="006461A2">
        <w:rPr>
          <w:rStyle w:val="StyleUnderline"/>
        </w:rPr>
        <w:t xml:space="preserve">, we find more consistent evidence that when faced with an </w:t>
      </w:r>
      <w:r w:rsidRPr="006461A2">
        <w:rPr>
          <w:rStyle w:val="Emphasis"/>
        </w:rPr>
        <w:t>external threat,</w:t>
      </w:r>
      <w:r w:rsidRPr="006461A2">
        <w:rPr>
          <w:rStyle w:val="StyleUnderline"/>
        </w:rPr>
        <w:t xml:space="preserve"> be it </w:t>
      </w:r>
      <w:r w:rsidRPr="006461A2">
        <w:rPr>
          <w:rStyle w:val="Emphasis"/>
        </w:rPr>
        <w:t>territorial contention, strategic rivalry, or a combination</w:t>
      </w:r>
      <w:r w:rsidRPr="006461A2">
        <w:rPr>
          <w:rStyle w:val="StyleUnderline"/>
        </w:rPr>
        <w:t xml:space="preserve">, </w:t>
      </w:r>
      <w:r w:rsidRPr="006461A2">
        <w:rPr>
          <w:rStyle w:val="Emphasis"/>
          <w:highlight w:val="green"/>
        </w:rPr>
        <w:t>democratic pacifism does not survive</w:t>
      </w:r>
      <w:r w:rsidRPr="006461A2">
        <w:rPr>
          <w:sz w:val="16"/>
        </w:rPr>
        <w:t xml:space="preserve">. What are the implications of our study? First, while </w:t>
      </w:r>
      <w:proofErr w:type="gramStart"/>
      <w:r w:rsidRPr="006461A2">
        <w:rPr>
          <w:sz w:val="16"/>
        </w:rPr>
        <w:t>it is clear that we</w:t>
      </w:r>
      <w:proofErr w:type="gramEnd"/>
      <w:r w:rsidRPr="006461A2">
        <w:rPr>
          <w:sz w:val="16"/>
        </w:rPr>
        <w:t xml:space="preserve"> do not observe a large amount of armed conflict among democratic states, if we organize interstate relationships along a continuum from highly hostile to highly friendly, we are probably observing what Goertz et al. (2016) and </w:t>
      </w:r>
      <w:proofErr w:type="spellStart"/>
      <w:r w:rsidRPr="006461A2">
        <w:rPr>
          <w:sz w:val="16"/>
        </w:rPr>
        <w:t>Owsiak</w:t>
      </w:r>
      <w:proofErr w:type="spellEnd"/>
      <w:r w:rsidRPr="006461A2">
        <w:rPr>
          <w:sz w:val="16"/>
        </w:rPr>
        <w:t xml:space="preserve"> et al. (2016) refer to as ‘‘lesser rivalries’’ in which ‘‘both the frequency and severity of violent interaction decline. Yet, the sentiments of threat, enmity, and competition that remain—along with the persistence of unresolved issues—mean that </w:t>
      </w:r>
      <w:r w:rsidRPr="006461A2">
        <w:rPr>
          <w:rStyle w:val="StyleUnderline"/>
        </w:rPr>
        <w:t>lesser rivalries</w:t>
      </w:r>
      <w:r w:rsidRPr="006461A2">
        <w:rPr>
          <w:sz w:val="16"/>
        </w:rPr>
        <w:t xml:space="preserve"> still </w:t>
      </w:r>
      <w:r w:rsidRPr="006461A2">
        <w:rPr>
          <w:rStyle w:val="StyleUnderline"/>
        </w:rPr>
        <w:t>experience</w:t>
      </w:r>
      <w:r w:rsidRPr="006461A2">
        <w:rPr>
          <w:sz w:val="16"/>
        </w:rPr>
        <w:t xml:space="preserve"> isolated </w:t>
      </w:r>
      <w:r w:rsidRPr="006461A2">
        <w:rPr>
          <w:rStyle w:val="StyleUnderline"/>
        </w:rPr>
        <w:t>violent episodes</w:t>
      </w:r>
      <w:r w:rsidRPr="006461A2">
        <w:rPr>
          <w:sz w:val="16"/>
        </w:rPr>
        <w:t xml:space="preserve"> (e.g., militarized interstate disputes), diplomatic hostility, and non-violent crises’’ (</w:t>
      </w:r>
      <w:proofErr w:type="spellStart"/>
      <w:r w:rsidRPr="006461A2">
        <w:rPr>
          <w:sz w:val="16"/>
        </w:rPr>
        <w:t>Owsiak</w:t>
      </w:r>
      <w:proofErr w:type="spellEnd"/>
      <w:r w:rsidRPr="006461A2">
        <w:rPr>
          <w:sz w:val="16"/>
        </w:rPr>
        <w:t xml:space="preserve"> et al., 2016). Second, our findings show that </w:t>
      </w:r>
      <w:r w:rsidRPr="006461A2">
        <w:rPr>
          <w:rStyle w:val="StyleUnderline"/>
        </w:rPr>
        <w:t xml:space="preserve">the </w:t>
      </w:r>
      <w:r w:rsidRPr="006461A2">
        <w:rPr>
          <w:rStyle w:val="Emphasis"/>
          <w:highlight w:val="green"/>
        </w:rPr>
        <w:t>pacific benefits</w:t>
      </w:r>
      <w:r w:rsidRPr="006461A2">
        <w:rPr>
          <w:rStyle w:val="Emphasis"/>
        </w:rPr>
        <w:t xml:space="preserve"> of liberal institutions or externalized norms </w:t>
      </w:r>
      <w:r w:rsidRPr="006461A2">
        <w:rPr>
          <w:rStyle w:val="Emphasis"/>
          <w:highlight w:val="green"/>
        </w:rPr>
        <w:t>are not</w:t>
      </w:r>
      <w:r w:rsidRPr="006461A2">
        <w:rPr>
          <w:rStyle w:val="Emphasis"/>
        </w:rPr>
        <w:t xml:space="preserve"> always </w:t>
      </w:r>
      <w:r w:rsidRPr="006461A2">
        <w:rPr>
          <w:rStyle w:val="Emphasis"/>
          <w:highlight w:val="green"/>
        </w:rPr>
        <w:t>able to lower</w:t>
      </w:r>
      <w:r w:rsidRPr="006461A2">
        <w:rPr>
          <w:rStyle w:val="Emphasis"/>
        </w:rPr>
        <w:t xml:space="preserve"> the likelihood of </w:t>
      </w:r>
      <w:r w:rsidRPr="006461A2">
        <w:rPr>
          <w:rStyle w:val="Emphasis"/>
          <w:highlight w:val="green"/>
        </w:rPr>
        <w:t>armed conflict</w:t>
      </w:r>
      <w:r w:rsidRPr="006461A2">
        <w:rPr>
          <w:rStyle w:val="Emphasis"/>
        </w:rPr>
        <w:t xml:space="preserve"> when faced with external threats</w:t>
      </w:r>
      <w:r w:rsidRPr="006461A2">
        <w:rPr>
          <w:sz w:val="16"/>
        </w:rPr>
        <w:t xml:space="preserve">, whether those hazards are disputed territory, strategic rivalry, or a combination of the two. </w:t>
      </w:r>
      <w:r w:rsidRPr="006461A2">
        <w:rPr>
          <w:rStyle w:val="StyleUnderline"/>
          <w:highlight w:val="green"/>
        </w:rPr>
        <w:t>The</w:t>
      </w:r>
      <w:r w:rsidRPr="006461A2">
        <w:rPr>
          <w:rStyle w:val="StyleUnderline"/>
        </w:rPr>
        <w:t xml:space="preserve"> structural </w:t>
      </w:r>
      <w:r w:rsidRPr="006461A2">
        <w:rPr>
          <w:rStyle w:val="StyleUnderline"/>
          <w:highlight w:val="green"/>
        </w:rPr>
        <w:t>environment</w:t>
      </w:r>
      <w:r w:rsidRPr="006461A2">
        <w:rPr>
          <w:sz w:val="16"/>
        </w:rPr>
        <w:t xml:space="preserve"> clearly </w:t>
      </w:r>
      <w:r w:rsidRPr="006461A2">
        <w:rPr>
          <w:rStyle w:val="StyleUnderline"/>
          <w:highlight w:val="green"/>
        </w:rPr>
        <w:t>influences democratic leaders in</w:t>
      </w:r>
      <w:r w:rsidRPr="006461A2">
        <w:rPr>
          <w:rStyle w:val="StyleUnderline"/>
        </w:rPr>
        <w:t xml:space="preserve"> their </w:t>
      </w:r>
      <w:r w:rsidRPr="006461A2">
        <w:rPr>
          <w:rStyle w:val="StyleUnderline"/>
          <w:highlight w:val="green"/>
        </w:rPr>
        <w:t>foreign policy</w:t>
      </w:r>
      <w:r w:rsidRPr="006461A2">
        <w:rPr>
          <w:rStyle w:val="StyleUnderline"/>
        </w:rPr>
        <w:t xml:space="preserve"> actions more than has heretofore been appreciated.</w:t>
      </w:r>
      <w:r w:rsidRPr="006461A2">
        <w:rPr>
          <w:sz w:val="16"/>
        </w:rPr>
        <w:t xml:space="preserve"> Audience costs, resolve, and electoral pressures, produced from external threats, are powerful forces that are present even in jointly democratic relationships. These forces make it difficult for leaders to trust one another, which inhibits conflict resolution and facilitates persistent hostility. It does appear, then, that there is a limit to the Democratic Peace.</w:t>
      </w:r>
    </w:p>
    <w:p w14:paraId="5023B019" w14:textId="77777777" w:rsidR="003B3AEB" w:rsidRPr="006461A2" w:rsidRDefault="003B3AEB" w:rsidP="003B3AEB">
      <w:pPr>
        <w:rPr>
          <w:rStyle w:val="Emphasis"/>
        </w:rPr>
      </w:pPr>
    </w:p>
    <w:p w14:paraId="04279BA8" w14:textId="77777777" w:rsidR="003B3AEB" w:rsidRPr="006461A2" w:rsidRDefault="003B3AEB" w:rsidP="003B3AEB">
      <w:pPr>
        <w:pStyle w:val="Heading4"/>
        <w:rPr>
          <w:rFonts w:cs="Calibri"/>
        </w:rPr>
      </w:pPr>
      <w:r w:rsidRPr="006461A2">
        <w:rPr>
          <w:rFonts w:cs="Calibri"/>
        </w:rPr>
        <w:t xml:space="preserve">Pursuit is </w:t>
      </w:r>
      <w:r w:rsidRPr="006461A2">
        <w:rPr>
          <w:rFonts w:cs="Calibri"/>
          <w:u w:val="single"/>
        </w:rPr>
        <w:t>unsustainable</w:t>
      </w:r>
      <w:r w:rsidRPr="006461A2">
        <w:rPr>
          <w:rFonts w:cs="Calibri"/>
        </w:rPr>
        <w:t>.</w:t>
      </w:r>
    </w:p>
    <w:p w14:paraId="7E8B3712" w14:textId="77777777" w:rsidR="003B3AEB" w:rsidRPr="006461A2" w:rsidRDefault="003B3AEB" w:rsidP="003B3AEB">
      <w:pPr>
        <w:pStyle w:val="Heading4"/>
        <w:rPr>
          <w:rFonts w:cs="Calibri"/>
        </w:rPr>
      </w:pPr>
      <w:r w:rsidRPr="006461A2">
        <w:rPr>
          <w:rFonts w:cs="Calibri"/>
        </w:rPr>
        <w:t xml:space="preserve">A. Russia backlashes – ensures </w:t>
      </w:r>
      <w:r w:rsidRPr="006461A2">
        <w:rPr>
          <w:rFonts w:cs="Calibri"/>
          <w:u w:val="single"/>
        </w:rPr>
        <w:t>extinction</w:t>
      </w:r>
      <w:r w:rsidRPr="006461A2">
        <w:rPr>
          <w:rFonts w:cs="Calibri"/>
        </w:rPr>
        <w:t xml:space="preserve"> through </w:t>
      </w:r>
      <w:r w:rsidRPr="006461A2">
        <w:rPr>
          <w:rFonts w:cs="Calibri"/>
          <w:u w:val="single"/>
        </w:rPr>
        <w:t>warming and nuke war</w:t>
      </w:r>
      <w:r w:rsidRPr="006461A2">
        <w:rPr>
          <w:rFonts w:cs="Calibri"/>
        </w:rPr>
        <w:t>.</w:t>
      </w:r>
    </w:p>
    <w:p w14:paraId="3DCCB2D6" w14:textId="77777777" w:rsidR="003B3AEB" w:rsidRPr="006461A2" w:rsidRDefault="003B3AEB" w:rsidP="003B3AEB">
      <w:bookmarkStart w:id="1" w:name="_Hlk55751052"/>
      <w:r w:rsidRPr="006461A2">
        <w:rPr>
          <w:rStyle w:val="Style13ptBold"/>
        </w:rPr>
        <w:t>Babayan 15</w:t>
      </w:r>
      <w:r w:rsidRPr="006461A2">
        <w:t xml:space="preserve"> (</w:t>
      </w:r>
      <w:proofErr w:type="spellStart"/>
      <w:r w:rsidRPr="006461A2">
        <w:t>Nelli</w:t>
      </w:r>
      <w:proofErr w:type="spellEnd"/>
      <w:r w:rsidRPr="006461A2">
        <w:t xml:space="preserve"> Babayan is a senior researcher at the Center for Transnational Relations, Foreign and Security Policy at the Otto Suhr Institute of Political Science, </w:t>
      </w:r>
      <w:proofErr w:type="spellStart"/>
      <w:r w:rsidRPr="006461A2">
        <w:t>Freie</w:t>
      </w:r>
      <w:proofErr w:type="spellEnd"/>
      <w:r w:rsidRPr="006461A2">
        <w:t xml:space="preserve"> </w:t>
      </w:r>
      <w:proofErr w:type="spellStart"/>
      <w:r w:rsidRPr="006461A2">
        <w:t>Universita¨t</w:t>
      </w:r>
      <w:proofErr w:type="spellEnd"/>
      <w:r w:rsidRPr="006461A2">
        <w:t xml:space="preserve"> Berlin. “The return of the empire? Russia's counteraction to transatlantic democracy promotion in its near abroad” Democratization, 2015 Vol. 22, No. 3, 438 – 45)</w:t>
      </w:r>
    </w:p>
    <w:p w14:paraId="70F59AF9" w14:textId="77777777" w:rsidR="003B3AEB" w:rsidRPr="006461A2" w:rsidRDefault="003B3AEB" w:rsidP="003B3AEB">
      <w:pPr>
        <w:rPr>
          <w:sz w:val="16"/>
        </w:rPr>
      </w:pPr>
      <w:r w:rsidRPr="006461A2">
        <w:rPr>
          <w:sz w:val="16"/>
        </w:rPr>
        <w:t xml:space="preserve">How did Russia counteract </w:t>
      </w:r>
      <w:proofErr w:type="spellStart"/>
      <w:r w:rsidRPr="006461A2">
        <w:rPr>
          <w:sz w:val="16"/>
        </w:rPr>
        <w:t>EaP</w:t>
      </w:r>
      <w:proofErr w:type="spellEnd"/>
      <w:r w:rsidRPr="006461A2">
        <w:rPr>
          <w:sz w:val="16"/>
        </w:rPr>
        <w:t xml:space="preserve"> in Armenia? Since its independence from the Soviet Union, Armenia has welcomed democracy promotion efforts and committed to the regional policies of the EU and the US, including democracy promotion. The expulsion of Russian military bases from Georgia after the 2008 conflict and their move to Armenia made the latter last remaining stronghold of Russian military power in the region. The entire spectrum of Russia's instruments in counteracting democracy promotion or for that matter any EU/US policy deemed as challenging were particularly evident in the case of Armenia's 2013 “U-turn”59 from the EU AA to Russia's Customs Union. The case of Armenia demonstrates that </w:t>
      </w:r>
      <w:r w:rsidRPr="006461A2">
        <w:rPr>
          <w:rStyle w:val="StyleUnderline"/>
          <w:highlight w:val="green"/>
        </w:rPr>
        <w:t xml:space="preserve">Russia </w:t>
      </w:r>
      <w:r w:rsidRPr="006461A2">
        <w:rPr>
          <w:rStyle w:val="StyleUnderline"/>
        </w:rPr>
        <w:t xml:space="preserve">is most prone to </w:t>
      </w:r>
      <w:r w:rsidRPr="006461A2">
        <w:rPr>
          <w:rStyle w:val="StyleUnderline"/>
          <w:highlight w:val="green"/>
        </w:rPr>
        <w:t>counteract</w:t>
      </w:r>
      <w:r w:rsidRPr="006461A2">
        <w:rPr>
          <w:rStyle w:val="StyleUnderline"/>
        </w:rPr>
        <w:t xml:space="preserve"> the EU and the US when faced with </w:t>
      </w:r>
      <w:r w:rsidRPr="006461A2">
        <w:rPr>
          <w:rStyle w:val="Emphasis"/>
        </w:rPr>
        <w:t xml:space="preserve">imminent effectiveness of </w:t>
      </w:r>
      <w:r w:rsidRPr="006461A2">
        <w:rPr>
          <w:rStyle w:val="Emphasis"/>
          <w:highlight w:val="green"/>
        </w:rPr>
        <w:t>democracy promotion</w:t>
      </w:r>
      <w:r w:rsidRPr="006461A2">
        <w:rPr>
          <w:rStyle w:val="StyleUnderline"/>
        </w:rPr>
        <w:t xml:space="preserve"> supported by local actors or when faced with challenges to its geostrategic interests</w:t>
      </w:r>
      <w:r w:rsidRPr="006461A2">
        <w:rPr>
          <w:sz w:val="16"/>
        </w:rPr>
        <w:t xml:space="preserve">. As </w:t>
      </w:r>
      <w:proofErr w:type="spellStart"/>
      <w:r w:rsidRPr="006461A2">
        <w:rPr>
          <w:sz w:val="16"/>
        </w:rPr>
        <w:t>Delcour</w:t>
      </w:r>
      <w:proofErr w:type="spellEnd"/>
      <w:r w:rsidRPr="006461A2">
        <w:rPr>
          <w:sz w:val="16"/>
        </w:rPr>
        <w:t xml:space="preserve"> and </w:t>
      </w:r>
      <w:proofErr w:type="spellStart"/>
      <w:r w:rsidRPr="006461A2">
        <w:rPr>
          <w:sz w:val="16"/>
        </w:rPr>
        <w:t>Wolczuk</w:t>
      </w:r>
      <w:proofErr w:type="spellEnd"/>
      <w:r w:rsidRPr="006461A2">
        <w:rPr>
          <w:sz w:val="16"/>
        </w:rPr>
        <w:t xml:space="preserve"> show in this special issue, </w:t>
      </w:r>
      <w:r w:rsidRPr="006461A2">
        <w:rPr>
          <w:rStyle w:val="StyleUnderline"/>
          <w:highlight w:val="green"/>
        </w:rPr>
        <w:t>this</w:t>
      </w:r>
      <w:r w:rsidRPr="006461A2">
        <w:rPr>
          <w:rStyle w:val="StyleUnderline"/>
        </w:rPr>
        <w:t xml:space="preserve"> logic also </w:t>
      </w:r>
      <w:r w:rsidRPr="006461A2">
        <w:rPr>
          <w:rStyle w:val="StyleUnderline"/>
          <w:highlight w:val="green"/>
        </w:rPr>
        <w:t>applies to</w:t>
      </w:r>
      <w:r w:rsidRPr="006461A2">
        <w:rPr>
          <w:rStyle w:val="StyleUnderline"/>
        </w:rPr>
        <w:t xml:space="preserve"> Russia's </w:t>
      </w:r>
      <w:r w:rsidRPr="006461A2">
        <w:rPr>
          <w:rStyle w:val="StyleUnderline"/>
          <w:highlight w:val="green"/>
        </w:rPr>
        <w:t xml:space="preserve">actions in </w:t>
      </w:r>
      <w:r w:rsidRPr="006461A2">
        <w:rPr>
          <w:rStyle w:val="Emphasis"/>
          <w:highlight w:val="green"/>
        </w:rPr>
        <w:t>Georgia and Ukraine</w:t>
      </w:r>
      <w:r w:rsidRPr="006461A2">
        <w:rPr>
          <w:sz w:val="16"/>
        </w:rPr>
        <w:t xml:space="preserve">. </w:t>
      </w:r>
      <w:r w:rsidRPr="006461A2">
        <w:rPr>
          <w:rStyle w:val="StyleUnderline"/>
        </w:rPr>
        <w:t xml:space="preserve">By the employment of </w:t>
      </w:r>
      <w:r w:rsidRPr="006461A2">
        <w:rPr>
          <w:rStyle w:val="Emphasis"/>
        </w:rPr>
        <w:t>economic and military instruments</w:t>
      </w:r>
      <w:r w:rsidRPr="006461A2">
        <w:rPr>
          <w:rStyle w:val="StyleUnderline"/>
        </w:rPr>
        <w:t xml:space="preserve"> and through the promotion of alternative regional institutions, Russia counteracted</w:t>
      </w:r>
      <w:r w:rsidRPr="006461A2">
        <w:rPr>
          <w:sz w:val="16"/>
        </w:rPr>
        <w:t xml:space="preserve"> EU </w:t>
      </w:r>
      <w:r w:rsidRPr="006461A2">
        <w:rPr>
          <w:rStyle w:val="StyleUnderline"/>
        </w:rPr>
        <w:t>policy, which has</w:t>
      </w:r>
      <w:r w:rsidRPr="006461A2">
        <w:rPr>
          <w:sz w:val="16"/>
        </w:rPr>
        <w:t xml:space="preserve"> also </w:t>
      </w:r>
      <w:r w:rsidRPr="006461A2">
        <w:rPr>
          <w:rStyle w:val="StyleUnderline"/>
        </w:rPr>
        <w:t xml:space="preserve">been supported by the US. </w:t>
      </w:r>
      <w:r w:rsidRPr="006461A2">
        <w:rPr>
          <w:sz w:val="16"/>
        </w:rPr>
        <w:t xml:space="preserve">Thus, Russian efforts for counteracting the initiatives within the </w:t>
      </w:r>
      <w:proofErr w:type="spellStart"/>
      <w:r w:rsidRPr="006461A2">
        <w:rPr>
          <w:sz w:val="16"/>
        </w:rPr>
        <w:t>EaP</w:t>
      </w:r>
      <w:proofErr w:type="spellEnd"/>
      <w:r w:rsidRPr="006461A2">
        <w:rPr>
          <w:sz w:val="16"/>
        </w:rPr>
        <w:t xml:space="preserve"> peaked with success in September 2013: Armenia turned to the Eurasian Customs Union and in November 2013 Ukraine withdrew from </w:t>
      </w:r>
      <w:proofErr w:type="spellStart"/>
      <w:r w:rsidRPr="006461A2">
        <w:rPr>
          <w:sz w:val="16"/>
        </w:rPr>
        <w:t>initialling</w:t>
      </w:r>
      <w:proofErr w:type="spellEnd"/>
      <w:r w:rsidRPr="006461A2">
        <w:rPr>
          <w:sz w:val="16"/>
        </w:rPr>
        <w:t xml:space="preserve"> the AA despite a wave of domestic protests in both countries.60 </w:t>
      </w:r>
      <w:r w:rsidRPr="006461A2">
        <w:rPr>
          <w:rStyle w:val="StyleUnderline"/>
        </w:rPr>
        <w:t>Energy</w:t>
      </w:r>
      <w:r w:rsidRPr="006461A2">
        <w:rPr>
          <w:sz w:val="16"/>
        </w:rPr>
        <w:t xml:space="preserve">, </w:t>
      </w:r>
      <w:r w:rsidRPr="006461A2">
        <w:rPr>
          <w:rStyle w:val="StyleUnderline"/>
        </w:rPr>
        <w:t>more specifically gas</w:t>
      </w:r>
      <w:r w:rsidRPr="006461A2">
        <w:rPr>
          <w:sz w:val="16"/>
        </w:rPr>
        <w:t xml:space="preserve">, </w:t>
      </w:r>
      <w:r w:rsidRPr="006461A2">
        <w:rPr>
          <w:rStyle w:val="StyleUnderline"/>
        </w:rPr>
        <w:t xml:space="preserve">and the protracted </w:t>
      </w:r>
      <w:r w:rsidRPr="006461A2">
        <w:rPr>
          <w:rStyle w:val="StyleUnderline"/>
          <w:highlight w:val="green"/>
        </w:rPr>
        <w:t>conflicts are</w:t>
      </w:r>
      <w:r w:rsidRPr="006461A2">
        <w:rPr>
          <w:rStyle w:val="StyleUnderline"/>
        </w:rPr>
        <w:t xml:space="preserve"> the main </w:t>
      </w:r>
      <w:r w:rsidRPr="006461A2">
        <w:rPr>
          <w:rStyle w:val="Emphasis"/>
          <w:highlight w:val="green"/>
        </w:rPr>
        <w:t>pressure points</w:t>
      </w:r>
      <w:r w:rsidRPr="006461A2">
        <w:rPr>
          <w:rStyle w:val="StyleUnderline"/>
          <w:highlight w:val="green"/>
        </w:rPr>
        <w:t xml:space="preserve"> used by Russia</w:t>
      </w:r>
      <w:r w:rsidRPr="006461A2">
        <w:rPr>
          <w:rStyle w:val="StyleUnderline"/>
        </w:rPr>
        <w:t xml:space="preserve"> in Eastern Europe and the South Caucasus.</w:t>
      </w:r>
      <w:r w:rsidRPr="006461A2">
        <w:rPr>
          <w:sz w:val="16"/>
        </w:rPr>
        <w:t xml:space="preserve"> Devoid of natural energy resources and with a protracted conflict at hand, Armenia makes a compliant target for Russia's energy and military pressures. In the mid-2000s Russia successfully blocked the diversification of Armenia's gas sources by imposing restrictions on the pipeline from Iran.61 Regular Armenian concessions in terms of infrastructure and cooperation with other </w:t>
      </w:r>
      <w:proofErr w:type="spellStart"/>
      <w:r w:rsidRPr="006461A2">
        <w:rPr>
          <w:sz w:val="16"/>
        </w:rPr>
        <w:t>neighbours</w:t>
      </w:r>
      <w:proofErr w:type="spellEnd"/>
      <w:r w:rsidRPr="006461A2">
        <w:rPr>
          <w:sz w:val="16"/>
        </w:rPr>
        <w:t xml:space="preserve"> secured comparatively lower gas prices. However, after Armenia concluded the sixth round of DCFTA negotiations leading to the </w:t>
      </w:r>
      <w:proofErr w:type="spellStart"/>
      <w:r w:rsidRPr="006461A2">
        <w:rPr>
          <w:sz w:val="16"/>
        </w:rPr>
        <w:t>initialling</w:t>
      </w:r>
      <w:proofErr w:type="spellEnd"/>
      <w:r w:rsidRPr="006461A2">
        <w:rPr>
          <w:sz w:val="16"/>
        </w:rPr>
        <w:t xml:space="preserve"> of the AA, in July 2013 </w:t>
      </w:r>
      <w:r w:rsidRPr="006461A2">
        <w:rPr>
          <w:rStyle w:val="StyleUnderline"/>
        </w:rPr>
        <w:t>Russia threatened to increase gas prices by 60%,</w:t>
      </w:r>
      <w:r w:rsidRPr="006461A2">
        <w:rPr>
          <w:sz w:val="16"/>
        </w:rPr>
        <w:t xml:space="preserve"> while suggesting that the costs may be subsidized and not increase in the next five years should Armenia join the Customs Union.62 Consequently, Armenia entered negotiations for an 18% rise. It allowed Russian gas-monopoly Gazprom to acquire the remaining 20% of shares of the gas procuring company </w:t>
      </w:r>
      <w:proofErr w:type="spellStart"/>
      <w:r w:rsidRPr="006461A2">
        <w:rPr>
          <w:sz w:val="16"/>
        </w:rPr>
        <w:t>ArmRusGazprom</w:t>
      </w:r>
      <w:proofErr w:type="spellEnd"/>
      <w:r w:rsidRPr="006461A2">
        <w:rPr>
          <w:sz w:val="16"/>
        </w:rPr>
        <w:t xml:space="preserve">, which had previously belonged to the Armenian government. Russian media, which is also widely viewed in Armenia, publicized </w:t>
      </w:r>
      <w:proofErr w:type="gramStart"/>
      <w:r w:rsidRPr="006461A2">
        <w:rPr>
          <w:sz w:val="16"/>
        </w:rPr>
        <w:t>a number of</w:t>
      </w:r>
      <w:proofErr w:type="gramEnd"/>
      <w:r w:rsidRPr="006461A2">
        <w:rPr>
          <w:sz w:val="16"/>
        </w:rPr>
        <w:t xml:space="preserve"> preferential agreements and possible subsidies promised by Putin to Armenia's President Serzh Sargsyan in return for joining the Customs Union. In addition, </w:t>
      </w:r>
      <w:r w:rsidRPr="006461A2">
        <w:rPr>
          <w:rStyle w:val="StyleUnderline"/>
          <w:highlight w:val="green"/>
        </w:rPr>
        <w:t>Russia promised</w:t>
      </w:r>
      <w:r w:rsidRPr="006461A2">
        <w:rPr>
          <w:rStyle w:val="StyleUnderline"/>
        </w:rPr>
        <w:t xml:space="preserve"> larger investments into </w:t>
      </w:r>
      <w:r w:rsidRPr="006461A2">
        <w:rPr>
          <w:rStyle w:val="StyleUnderline"/>
          <w:highlight w:val="green"/>
        </w:rPr>
        <w:t>prolonging</w:t>
      </w:r>
      <w:r w:rsidRPr="006461A2">
        <w:rPr>
          <w:rStyle w:val="StyleUnderline"/>
        </w:rPr>
        <w:t xml:space="preserve"> the </w:t>
      </w:r>
      <w:r w:rsidRPr="006461A2">
        <w:rPr>
          <w:rStyle w:val="StyleUnderline"/>
          <w:highlight w:val="green"/>
        </w:rPr>
        <w:t>exploitation of</w:t>
      </w:r>
      <w:r w:rsidRPr="006461A2">
        <w:rPr>
          <w:rStyle w:val="StyleUnderline"/>
        </w:rPr>
        <w:t xml:space="preserve"> the Armenian </w:t>
      </w:r>
      <w:r w:rsidRPr="006461A2">
        <w:rPr>
          <w:rStyle w:val="StyleUnderline"/>
          <w:highlight w:val="green"/>
        </w:rPr>
        <w:t xml:space="preserve">nuclear </w:t>
      </w:r>
      <w:r w:rsidRPr="006461A2">
        <w:rPr>
          <w:rStyle w:val="StyleUnderline"/>
        </w:rPr>
        <w:t xml:space="preserve">power plant and other factories, </w:t>
      </w:r>
      <w:r w:rsidRPr="006461A2">
        <w:rPr>
          <w:rStyle w:val="StyleUnderline"/>
          <w:highlight w:val="green"/>
        </w:rPr>
        <w:t>regarded as</w:t>
      </w:r>
      <w:r w:rsidRPr="006461A2">
        <w:rPr>
          <w:rStyle w:val="StyleUnderline"/>
        </w:rPr>
        <w:t xml:space="preserve"> obsolete or </w:t>
      </w:r>
      <w:r w:rsidRPr="006461A2">
        <w:rPr>
          <w:rStyle w:val="StyleUnderline"/>
          <w:highlight w:val="green"/>
        </w:rPr>
        <w:t>environmentally hazardous</w:t>
      </w:r>
      <w:r w:rsidRPr="006461A2">
        <w:rPr>
          <w:rStyle w:val="StyleUnderline"/>
        </w:rPr>
        <w:t xml:space="preserve"> by the</w:t>
      </w:r>
      <w:r w:rsidRPr="006461A2">
        <w:rPr>
          <w:sz w:val="16"/>
        </w:rPr>
        <w:t xml:space="preserve"> EU and the </w:t>
      </w:r>
      <w:r w:rsidRPr="006461A2">
        <w:rPr>
          <w:rStyle w:val="StyleUnderline"/>
        </w:rPr>
        <w:t>US.</w:t>
      </w:r>
      <w:r w:rsidRPr="006461A2">
        <w:rPr>
          <w:sz w:val="16"/>
        </w:rPr>
        <w:t xml:space="preserve">63 Besides economic threats, Russia has also been taking advantage of the protracted conflict between Armenia and Azerbaijan over Nagorno Karabakh region. </w:t>
      </w:r>
      <w:r w:rsidRPr="006461A2">
        <w:rPr>
          <w:rStyle w:val="StyleUnderline"/>
        </w:rPr>
        <w:t>While Azerbaijan's energy industry has allowed it to exponentially multiply its military budget, Armenia has been largely reliant on Russia for its security against possible military actions by Azerbaijan</w:t>
      </w:r>
      <w:r w:rsidRPr="006461A2">
        <w:rPr>
          <w:sz w:val="16"/>
        </w:rPr>
        <w:t xml:space="preserve">. </w:t>
      </w:r>
      <w:r w:rsidRPr="006461A2">
        <w:rPr>
          <w:rStyle w:val="StyleUnderline"/>
        </w:rPr>
        <w:t>While Armenia showed growing interest in its partnership with the EU</w:t>
      </w:r>
      <w:r w:rsidRPr="006461A2">
        <w:rPr>
          <w:sz w:val="16"/>
        </w:rPr>
        <w:t xml:space="preserve"> and did not attend a June 2013 meeting of the Russian-led Collective Security Treaty Organization, </w:t>
      </w:r>
      <w:r w:rsidRPr="006461A2">
        <w:rPr>
          <w:rStyle w:val="Emphasis"/>
          <w:highlight w:val="green"/>
        </w:rPr>
        <w:t>Russia</w:t>
      </w:r>
      <w:r w:rsidRPr="006461A2">
        <w:rPr>
          <w:rStyle w:val="Emphasis"/>
        </w:rPr>
        <w:t xml:space="preserve"> subsequently </w:t>
      </w:r>
      <w:r w:rsidRPr="006461A2">
        <w:rPr>
          <w:rStyle w:val="Emphasis"/>
          <w:highlight w:val="green"/>
        </w:rPr>
        <w:t xml:space="preserve">increased </w:t>
      </w:r>
      <w:r w:rsidRPr="006461A2">
        <w:rPr>
          <w:rStyle w:val="Emphasis"/>
        </w:rPr>
        <w:t xml:space="preserve">its </w:t>
      </w:r>
      <w:r w:rsidRPr="006461A2">
        <w:rPr>
          <w:rStyle w:val="Emphasis"/>
          <w:highlight w:val="green"/>
        </w:rPr>
        <w:t>arms export</w:t>
      </w:r>
      <w:r w:rsidRPr="006461A2">
        <w:rPr>
          <w:sz w:val="16"/>
        </w:rPr>
        <w:t xml:space="preserve"> to Azerbaijan by US$1 billion.64 </w:t>
      </w:r>
      <w:r w:rsidRPr="006461A2">
        <w:rPr>
          <w:rStyle w:val="Emphasis"/>
        </w:rPr>
        <w:t xml:space="preserve">This move served as a clear warning to Armenia that Russia may no longer support it in the framework of the conflict. </w:t>
      </w:r>
      <w:r w:rsidRPr="006461A2">
        <w:rPr>
          <w:rStyle w:val="StyleUnderline"/>
        </w:rPr>
        <w:t xml:space="preserve">Regularly playing two sides of the conflict against each other using the promise or </w:t>
      </w:r>
      <w:r w:rsidRPr="006461A2">
        <w:rPr>
          <w:rStyle w:val="Emphasis"/>
        </w:rPr>
        <w:t>threat of arms sales</w:t>
      </w:r>
      <w:r w:rsidRPr="006461A2">
        <w:rPr>
          <w:rStyle w:val="StyleUnderline"/>
        </w:rPr>
        <w:t xml:space="preserve">, Russia has managed to keep the South Caucasus divided and hindered regional projects of the </w:t>
      </w:r>
      <w:r w:rsidRPr="006461A2">
        <w:rPr>
          <w:sz w:val="16"/>
        </w:rPr>
        <w:t xml:space="preserve">EU and the </w:t>
      </w:r>
      <w:r w:rsidRPr="006461A2">
        <w:rPr>
          <w:rStyle w:val="StyleUnderline"/>
        </w:rPr>
        <w:t xml:space="preserve">US. </w:t>
      </w:r>
      <w:r w:rsidRPr="006461A2">
        <w:rPr>
          <w:sz w:val="16"/>
        </w:rPr>
        <w:t xml:space="preserve">Armenia </w:t>
      </w:r>
      <w:proofErr w:type="spellStart"/>
      <w:r w:rsidRPr="006461A2">
        <w:rPr>
          <w:sz w:val="16"/>
        </w:rPr>
        <w:t>backpedalled</w:t>
      </w:r>
      <w:proofErr w:type="spellEnd"/>
      <w:r w:rsidRPr="006461A2">
        <w:rPr>
          <w:sz w:val="16"/>
        </w:rPr>
        <w:t xml:space="preserve"> on AA after two years of preparations and previously expressed confidence by the Armenian authorities that “the AAs with some partner countries, including Armenia, will be </w:t>
      </w:r>
      <w:proofErr w:type="spellStart"/>
      <w:r w:rsidRPr="006461A2">
        <w:rPr>
          <w:sz w:val="16"/>
        </w:rPr>
        <w:t>initialled</w:t>
      </w:r>
      <w:proofErr w:type="spellEnd"/>
      <w:r w:rsidRPr="006461A2">
        <w:rPr>
          <w:sz w:val="16"/>
        </w:rPr>
        <w:t xml:space="preserve">” in November 2013.65 </w:t>
      </w:r>
      <w:proofErr w:type="gramStart"/>
      <w:r w:rsidRPr="006461A2">
        <w:rPr>
          <w:sz w:val="16"/>
        </w:rPr>
        <w:t>The</w:t>
      </w:r>
      <w:proofErr w:type="gramEnd"/>
      <w:r w:rsidRPr="006461A2">
        <w:rPr>
          <w:sz w:val="16"/>
        </w:rPr>
        <w:t xml:space="preserve"> EU delegation in Armenia confirmed that the latter was on track for signing the AA. Former Prime Minister Tigran Sarkisian also repeatedly argued against Armenian entry into the Customs Union, due to the lack of common borders with Russia, Belarus, or Kazakhstan.66 Thus, the decision to reject </w:t>
      </w:r>
      <w:proofErr w:type="spellStart"/>
      <w:r w:rsidRPr="006461A2">
        <w:rPr>
          <w:sz w:val="16"/>
        </w:rPr>
        <w:t>initialling</w:t>
      </w:r>
      <w:proofErr w:type="spellEnd"/>
      <w:r w:rsidRPr="006461A2">
        <w:rPr>
          <w:sz w:val="16"/>
        </w:rPr>
        <w:t xml:space="preserve"> the AA bewildered both the EU and the Armenian public, which took to the streets in protest (even if with limited coverage by Western media). Given the pressures coming from the Kremlin, Armenian officials attempted to frame the decision in pragmatic terms, calling Russia the “military security choice” and the DCFTA the “economic choice”, since “in terms of security, Armenia is tied to Russia”.67 However, while the Armenian government and the Kremlin have attempted to present the Customs Union as a better economic and trade choice for Armenia,68 the benefits of joining it are hardly identifiable. Due to its closed borders with Azerbaijan and Turkey, and lack of a border with Russia, Armenia conducts most of its trade through Georgia. Since Georgia signed the DCFTA in summer 2014, these two </w:t>
      </w:r>
      <w:proofErr w:type="spellStart"/>
      <w:r w:rsidRPr="006461A2">
        <w:rPr>
          <w:sz w:val="16"/>
        </w:rPr>
        <w:t>neighbouring</w:t>
      </w:r>
      <w:proofErr w:type="spellEnd"/>
      <w:r w:rsidRPr="006461A2">
        <w:rPr>
          <w:sz w:val="16"/>
        </w:rPr>
        <w:t xml:space="preserve"> countries will now have to abide by different tariffs and agreements, further straining Armenia's already weak economy. </w:t>
      </w:r>
      <w:r w:rsidRPr="006461A2">
        <w:rPr>
          <w:rStyle w:val="StyleUnderline"/>
        </w:rPr>
        <w:t xml:space="preserve">The stagnation of democracy in post-Soviet countries has been the result of a set of factors, </w:t>
      </w:r>
      <w:r w:rsidRPr="006461A2">
        <w:rPr>
          <w:sz w:val="16"/>
        </w:rPr>
        <w:t xml:space="preserve">such as low resonance of democracy, high adaptation costs to democracy, </w:t>
      </w:r>
      <w:r w:rsidRPr="006461A2">
        <w:rPr>
          <w:rStyle w:val="StyleUnderline"/>
        </w:rPr>
        <w:t xml:space="preserve">protracted conflicts, weak institutions, </w:t>
      </w:r>
      <w:r w:rsidRPr="006461A2">
        <w:rPr>
          <w:sz w:val="16"/>
        </w:rPr>
        <w:t>or illiberal elites.</w:t>
      </w:r>
      <w:r w:rsidRPr="006461A2">
        <w:rPr>
          <w:rStyle w:val="StyleUnderline"/>
        </w:rPr>
        <w:t xml:space="preserve"> Yet, through economic sanctions, military threats, and even through such formal institutions as the Eurasian Union, </w:t>
      </w:r>
      <w:r w:rsidRPr="006461A2">
        <w:rPr>
          <w:rStyle w:val="Emphasis"/>
          <w:highlight w:val="green"/>
        </w:rPr>
        <w:t>Russia</w:t>
      </w:r>
      <w:r w:rsidRPr="006461A2">
        <w:rPr>
          <w:rStyle w:val="Emphasis"/>
        </w:rPr>
        <w:t xml:space="preserve"> has </w:t>
      </w:r>
      <w:r w:rsidRPr="006461A2">
        <w:rPr>
          <w:rStyle w:val="Emphasis"/>
          <w:highlight w:val="green"/>
        </w:rPr>
        <w:t>contributed to</w:t>
      </w:r>
      <w:r w:rsidRPr="006461A2">
        <w:rPr>
          <w:rStyle w:val="Emphasis"/>
        </w:rPr>
        <w:t xml:space="preserve"> the </w:t>
      </w:r>
      <w:r w:rsidRPr="006461A2">
        <w:rPr>
          <w:rStyle w:val="Emphasis"/>
          <w:highlight w:val="green"/>
        </w:rPr>
        <w:t>stagnation of democratization</w:t>
      </w:r>
      <w:r w:rsidRPr="006461A2">
        <w:rPr>
          <w:rStyle w:val="StyleUnderline"/>
        </w:rPr>
        <w:t xml:space="preserve"> in its near abroad.</w:t>
      </w:r>
      <w:r w:rsidRPr="006461A2">
        <w:rPr>
          <w:sz w:val="16"/>
        </w:rPr>
        <w:t xml:space="preserve"> </w:t>
      </w:r>
      <w:r w:rsidRPr="006461A2">
        <w:rPr>
          <w:rStyle w:val="StyleUnderline"/>
        </w:rPr>
        <w:t xml:space="preserve">It counteracted democracy promotion </w:t>
      </w:r>
      <w:r w:rsidRPr="006461A2">
        <w:rPr>
          <w:sz w:val="16"/>
        </w:rPr>
        <w:t xml:space="preserve">or, for that matter, any other Western policies, </w:t>
      </w:r>
      <w:r w:rsidRPr="006461A2">
        <w:rPr>
          <w:rStyle w:val="StyleUnderline"/>
          <w:highlight w:val="green"/>
        </w:rPr>
        <w:t>which it considered a threat to</w:t>
      </w:r>
      <w:r w:rsidRPr="006461A2">
        <w:rPr>
          <w:rStyle w:val="StyleUnderline"/>
        </w:rPr>
        <w:t xml:space="preserve"> its geostrategic interests and ambitions for restoring its </w:t>
      </w:r>
      <w:r w:rsidRPr="006461A2">
        <w:rPr>
          <w:rStyle w:val="StyleUnderline"/>
          <w:highlight w:val="green"/>
        </w:rPr>
        <w:t>great power status</w:t>
      </w:r>
      <w:r w:rsidRPr="006461A2">
        <w:rPr>
          <w:rStyle w:val="StyleUnderline"/>
        </w:rPr>
        <w:t>.</w:t>
      </w:r>
      <w:r w:rsidRPr="006461A2">
        <w:rPr>
          <w:sz w:val="16"/>
        </w:rPr>
        <w:t xml:space="preserve"> At the same time, even if the level of democracy in its near abroad has gradually deteriorated, there is no evidence of Russia promoting autocracy or any other regime alternative to democracy. </w:t>
      </w:r>
      <w:r w:rsidRPr="006461A2">
        <w:rPr>
          <w:rStyle w:val="StyleUnderline"/>
        </w:rPr>
        <w:t>Russia's actions are hardly surprising</w:t>
      </w:r>
      <w:r w:rsidRPr="006461A2">
        <w:rPr>
          <w:sz w:val="16"/>
        </w:rPr>
        <w:t xml:space="preserve">. For centuries under the direct influence of Russia, the regions of Eastern Europe, the South Caucasus, and Central Asia did not only constitute parts of the Russia-led Soviet Union but also of the earlier Russian Empire. </w:t>
      </w:r>
      <w:r w:rsidRPr="006461A2">
        <w:rPr>
          <w:rStyle w:val="StyleUnderline"/>
        </w:rPr>
        <w:t>The exposure to Western principles</w:t>
      </w:r>
      <w:r w:rsidRPr="006461A2">
        <w:rPr>
          <w:sz w:val="16"/>
        </w:rPr>
        <w:t xml:space="preserve"> (along with material incentives) </w:t>
      </w:r>
      <w:r w:rsidRPr="006461A2">
        <w:rPr>
          <w:rStyle w:val="StyleUnderline"/>
        </w:rPr>
        <w:t xml:space="preserve">and democratization under the guidance of the </w:t>
      </w:r>
      <w:r w:rsidRPr="006461A2">
        <w:rPr>
          <w:sz w:val="16"/>
        </w:rPr>
        <w:t xml:space="preserve">EU or the </w:t>
      </w:r>
      <w:r w:rsidRPr="006461A2">
        <w:rPr>
          <w:rStyle w:val="StyleUnderline"/>
        </w:rPr>
        <w:t>US may potentially steer the allegiance of its near abroad away from Russia</w:t>
      </w:r>
      <w:r w:rsidRPr="006461A2">
        <w:rPr>
          <w:sz w:val="16"/>
        </w:rPr>
        <w:t xml:space="preserve">. Moreover, just as the EU and the US have continuously preferred stability over democracy,69 </w:t>
      </w:r>
      <w:r w:rsidRPr="006461A2">
        <w:rPr>
          <w:rStyle w:val="Emphasis"/>
        </w:rPr>
        <w:t xml:space="preserve">Russia has also strived to maintain the status quo and safeguard its interests in its own </w:t>
      </w:r>
      <w:proofErr w:type="spellStart"/>
      <w:r w:rsidRPr="006461A2">
        <w:rPr>
          <w:rStyle w:val="Emphasis"/>
        </w:rPr>
        <w:t>neighbourhood</w:t>
      </w:r>
      <w:proofErr w:type="spellEnd"/>
      <w:r w:rsidRPr="006461A2">
        <w:rPr>
          <w:sz w:val="16"/>
        </w:rPr>
        <w:t xml:space="preserve">. At the same time, the EU and </w:t>
      </w:r>
      <w:r w:rsidRPr="006461A2">
        <w:rPr>
          <w:rStyle w:val="StyleUnderline"/>
        </w:rPr>
        <w:t>the US</w:t>
      </w:r>
      <w:r w:rsidRPr="006461A2">
        <w:rPr>
          <w:sz w:val="16"/>
        </w:rPr>
        <w:t xml:space="preserve"> currently </w:t>
      </w:r>
      <w:r w:rsidRPr="006461A2">
        <w:rPr>
          <w:rStyle w:val="StyleUnderline"/>
        </w:rPr>
        <w:t>do not match</w:t>
      </w:r>
      <w:r w:rsidRPr="006461A2">
        <w:rPr>
          <w:sz w:val="16"/>
        </w:rPr>
        <w:t xml:space="preserve"> either </w:t>
      </w:r>
      <w:r w:rsidRPr="006461A2">
        <w:rPr>
          <w:rStyle w:val="StyleUnderline"/>
        </w:rPr>
        <w:t xml:space="preserve">the </w:t>
      </w:r>
      <w:r w:rsidRPr="006461A2">
        <w:rPr>
          <w:sz w:val="16"/>
        </w:rPr>
        <w:t xml:space="preserve">level of political prowess – borderline </w:t>
      </w:r>
      <w:r w:rsidRPr="006461A2">
        <w:rPr>
          <w:rStyle w:val="StyleUnderline"/>
        </w:rPr>
        <w:t xml:space="preserve">blackmail </w:t>
      </w:r>
      <w:r w:rsidRPr="006461A2">
        <w:rPr>
          <w:sz w:val="16"/>
        </w:rPr>
        <w:t xml:space="preserve">– </w:t>
      </w:r>
      <w:r w:rsidRPr="006461A2">
        <w:rPr>
          <w:rStyle w:val="StyleUnderline"/>
        </w:rPr>
        <w:t>or the type of economic or security pressures employed by Russia</w:t>
      </w:r>
      <w:r w:rsidRPr="006461A2">
        <w:rPr>
          <w:sz w:val="16"/>
        </w:rPr>
        <w:t xml:space="preserve"> in its near abroad.</w:t>
      </w:r>
      <w:bookmarkEnd w:id="1"/>
    </w:p>
    <w:p w14:paraId="493E35D7" w14:textId="020239E8" w:rsidR="00D73BF3" w:rsidRDefault="00D73BF3" w:rsidP="00D73BF3">
      <w:pPr>
        <w:pStyle w:val="Heading3"/>
      </w:pPr>
      <w:r>
        <w:t>1NC – AT: Inequality</w:t>
      </w:r>
    </w:p>
    <w:p w14:paraId="514E87FA" w14:textId="77777777" w:rsidR="00D73BF3" w:rsidRPr="00650AE6" w:rsidRDefault="00D73BF3" w:rsidP="00D73BF3">
      <w:pPr>
        <w:pStyle w:val="Heading4"/>
      </w:pPr>
      <w:r>
        <w:t xml:space="preserve">Unions </w:t>
      </w:r>
      <w:r>
        <w:rPr>
          <w:u w:val="single"/>
        </w:rPr>
        <w:t>reduce</w:t>
      </w:r>
      <w:r>
        <w:t xml:space="preserve"> wages for the majority and harm general employment rates – flips their labor shortage links</w:t>
      </w:r>
    </w:p>
    <w:p w14:paraId="4CC355F7" w14:textId="77777777" w:rsidR="00D73BF3" w:rsidRDefault="00D73BF3" w:rsidP="00D73BF3">
      <w:r w:rsidRPr="003E0B79">
        <w:rPr>
          <w:rStyle w:val="Style13ptBold"/>
        </w:rPr>
        <w:t xml:space="preserve">Hazlitt </w:t>
      </w:r>
      <w:r>
        <w:rPr>
          <w:rStyle w:val="Style13ptBold"/>
        </w:rPr>
        <w:t>19</w:t>
      </w:r>
      <w:r>
        <w:t xml:space="preserve"> </w:t>
      </w:r>
      <w:r w:rsidRPr="003E0B79">
        <w:t>[Henry Hazlitt;</w:t>
      </w:r>
      <w:r>
        <w:t xml:space="preserve"> Author on Economics</w:t>
      </w:r>
      <w:r w:rsidRPr="003E0B79">
        <w:t xml:space="preserve">; </w:t>
      </w:r>
      <w:r>
        <w:t>12/17/2019</w:t>
      </w:r>
      <w:r w:rsidRPr="003E0B79">
        <w:t>; "</w:t>
      </w:r>
      <w:r w:rsidRPr="00DF7C65">
        <w:t xml:space="preserve"> How Unions Reduce Real Wages</w:t>
      </w:r>
      <w:r w:rsidRPr="003E0B79">
        <w:t xml:space="preserve">"; </w:t>
      </w:r>
      <w:r>
        <w:t>Mises Institute</w:t>
      </w:r>
      <w:r w:rsidRPr="003E0B79">
        <w:t xml:space="preserve">; </w:t>
      </w:r>
      <w:r w:rsidRPr="00DF7C65">
        <w:t>https://mises.org/wire/how-unions-reduce-real-wages</w:t>
      </w:r>
      <w:r w:rsidRPr="003E0B79">
        <w:t>] //Miller</w:t>
      </w:r>
    </w:p>
    <w:p w14:paraId="7CC5BDE4" w14:textId="77777777" w:rsidR="00D73BF3" w:rsidRPr="006D1A90" w:rsidRDefault="00D73BF3" w:rsidP="00D73BF3">
      <w:pPr>
        <w:rPr>
          <w:sz w:val="16"/>
        </w:rPr>
      </w:pPr>
      <w:r w:rsidRPr="006D1A90">
        <w:rPr>
          <w:sz w:val="16"/>
        </w:rPr>
        <w:t>For more than a century the economic thinking not only of the public but of the majority of economists has been dominated by</w:t>
      </w:r>
      <w:r w:rsidRPr="00C779CB">
        <w:rPr>
          <w:rStyle w:val="StyleUnderline"/>
        </w:rPr>
        <w:t xml:space="preserve"> </w:t>
      </w:r>
      <w:r w:rsidRPr="00BD1BFD">
        <w:rPr>
          <w:rStyle w:val="StyleUnderline"/>
          <w:highlight w:val="green"/>
        </w:rPr>
        <w:t>a myth</w:t>
      </w:r>
      <w:r w:rsidRPr="00C779CB">
        <w:rPr>
          <w:rStyle w:val="StyleUnderline"/>
        </w:rPr>
        <w:t xml:space="preserve"> — the myth </w:t>
      </w:r>
      <w:r w:rsidRPr="00BD1BFD">
        <w:rPr>
          <w:rStyle w:val="StyleUnderline"/>
          <w:highlight w:val="green"/>
        </w:rPr>
        <w:t xml:space="preserve">that labor unions have </w:t>
      </w:r>
      <w:r w:rsidRPr="00C779CB">
        <w:rPr>
          <w:rStyle w:val="StyleUnderline"/>
        </w:rPr>
        <w:t xml:space="preserve">been on the whole a highly beneficent </w:t>
      </w:r>
      <w:proofErr w:type="gramStart"/>
      <w:r w:rsidRPr="00C779CB">
        <w:rPr>
          <w:rStyle w:val="StyleUnderline"/>
        </w:rPr>
        <w:t>institution, and</w:t>
      </w:r>
      <w:proofErr w:type="gramEnd"/>
      <w:r w:rsidRPr="00C779CB">
        <w:rPr>
          <w:rStyle w:val="StyleUnderline"/>
        </w:rPr>
        <w:t xml:space="preserve"> have </w:t>
      </w:r>
      <w:r w:rsidRPr="00BD1BFD">
        <w:rPr>
          <w:rStyle w:val="StyleUnderline"/>
          <w:highlight w:val="green"/>
        </w:rPr>
        <w:t>raised the level of real</w:t>
      </w:r>
      <w:r w:rsidRPr="00C779CB">
        <w:rPr>
          <w:rStyle w:val="StyleUnderline"/>
        </w:rPr>
        <w:t xml:space="preserve"> </w:t>
      </w:r>
      <w:r w:rsidRPr="00BD1BFD">
        <w:rPr>
          <w:rStyle w:val="StyleUnderline"/>
          <w:highlight w:val="green"/>
        </w:rPr>
        <w:t>wages</w:t>
      </w:r>
      <w:r w:rsidRPr="00C779CB">
        <w:rPr>
          <w:rStyle w:val="StyleUnderline"/>
        </w:rPr>
        <w:t xml:space="preserve"> far above what it would have been without union pressure. Many even talk as if the unions had been chiefly responsible for whatever gains labor has made.</w:t>
      </w:r>
      <w:r>
        <w:rPr>
          <w:rStyle w:val="StyleUnderline"/>
        </w:rPr>
        <w:t xml:space="preserve"> </w:t>
      </w:r>
      <w:r w:rsidRPr="006D1A90">
        <w:rPr>
          <w:sz w:val="16"/>
        </w:rPr>
        <w:t xml:space="preserve">Yet the </w:t>
      </w:r>
      <w:proofErr w:type="gramStart"/>
      <w:r w:rsidRPr="006D1A90">
        <w:rPr>
          <w:sz w:val="16"/>
        </w:rPr>
        <w:t>blunt truth</w:t>
      </w:r>
      <w:proofErr w:type="gramEnd"/>
      <w:r w:rsidRPr="006D1A90">
        <w:rPr>
          <w:sz w:val="16"/>
        </w:rPr>
        <w:t xml:space="preserve"> is that </w:t>
      </w:r>
      <w:r w:rsidRPr="00C779CB">
        <w:rPr>
          <w:rStyle w:val="StyleUnderline"/>
        </w:rPr>
        <w:t>labor unions cannot raise the real wages of all workers.</w:t>
      </w:r>
      <w:r w:rsidRPr="006D1A90">
        <w:rPr>
          <w:sz w:val="16"/>
        </w:rPr>
        <w:t xml:space="preserve"> We may go further: the </w:t>
      </w:r>
      <w:r w:rsidRPr="00BD1BFD">
        <w:rPr>
          <w:rStyle w:val="Emphasis"/>
          <w:highlight w:val="green"/>
        </w:rPr>
        <w:t>actual policies that labor unions</w:t>
      </w:r>
      <w:r w:rsidRPr="00C779CB">
        <w:rPr>
          <w:rStyle w:val="Emphasis"/>
        </w:rPr>
        <w:t xml:space="preserve"> have systematically </w:t>
      </w:r>
      <w:r w:rsidRPr="00BD1BFD">
        <w:rPr>
          <w:rStyle w:val="Emphasis"/>
          <w:highlight w:val="green"/>
        </w:rPr>
        <w:t>followed</w:t>
      </w:r>
      <w:r w:rsidRPr="00C779CB">
        <w:rPr>
          <w:rStyle w:val="Emphasis"/>
        </w:rPr>
        <w:t xml:space="preserve"> from the beginning of their existence have in fact </w:t>
      </w:r>
      <w:r w:rsidRPr="00BD1BFD">
        <w:rPr>
          <w:rStyle w:val="Emphasis"/>
          <w:highlight w:val="green"/>
        </w:rPr>
        <w:t>reduced the real wages</w:t>
      </w:r>
      <w:r w:rsidRPr="00C779CB">
        <w:rPr>
          <w:rStyle w:val="Emphasis"/>
        </w:rPr>
        <w:t xml:space="preserve"> of the </w:t>
      </w:r>
      <w:r w:rsidRPr="00BD1BFD">
        <w:rPr>
          <w:rStyle w:val="Emphasis"/>
          <w:highlight w:val="green"/>
        </w:rPr>
        <w:t xml:space="preserve">workers </w:t>
      </w:r>
      <w:proofErr w:type="gramStart"/>
      <w:r w:rsidRPr="00C779CB">
        <w:rPr>
          <w:rStyle w:val="Emphasis"/>
        </w:rPr>
        <w:t>as a whole below</w:t>
      </w:r>
      <w:proofErr w:type="gramEnd"/>
      <w:r w:rsidRPr="00C779CB">
        <w:rPr>
          <w:rStyle w:val="Emphasis"/>
        </w:rPr>
        <w:t xml:space="preserve"> what they would otherwise have been</w:t>
      </w:r>
      <w:r w:rsidRPr="006D1A90">
        <w:rPr>
          <w:sz w:val="16"/>
        </w:rPr>
        <w:t xml:space="preserve">. Labor unions are today the chief antilabor force. To realize why this is so we must understand what determines wages in a free market. </w:t>
      </w:r>
      <w:r w:rsidRPr="00BD1BFD">
        <w:rPr>
          <w:rStyle w:val="StyleUnderline"/>
          <w:highlight w:val="green"/>
        </w:rPr>
        <w:t>Wage</w:t>
      </w:r>
      <w:r w:rsidRPr="006D1A90">
        <w:rPr>
          <w:sz w:val="16"/>
        </w:rPr>
        <w:t xml:space="preserve"> rates are prices. Like other prices they </w:t>
      </w:r>
      <w:r w:rsidRPr="00BD1BFD">
        <w:rPr>
          <w:rStyle w:val="StyleUnderline"/>
          <w:highlight w:val="green"/>
        </w:rPr>
        <w:t>are determined by supply and demand</w:t>
      </w:r>
      <w:r w:rsidRPr="006D1A90">
        <w:rPr>
          <w:sz w:val="16"/>
        </w:rPr>
        <w:t xml:space="preserve">. And the demand for </w:t>
      </w:r>
      <w:r w:rsidRPr="00BD1BFD">
        <w:rPr>
          <w:rStyle w:val="StyleUnderline"/>
          <w:highlight w:val="green"/>
        </w:rPr>
        <w:t>labor is determined by</w:t>
      </w:r>
      <w:r w:rsidRPr="006D1A90">
        <w:rPr>
          <w:sz w:val="16"/>
        </w:rPr>
        <w:t xml:space="preserve"> the marginal </w:t>
      </w:r>
      <w:r w:rsidRPr="00BD1BFD">
        <w:rPr>
          <w:rStyle w:val="StyleUnderline"/>
          <w:highlight w:val="green"/>
        </w:rPr>
        <w:t>productivity</w:t>
      </w:r>
      <w:r w:rsidRPr="006D1A90">
        <w:rPr>
          <w:sz w:val="16"/>
        </w:rPr>
        <w:t xml:space="preserve"> of labor. </w:t>
      </w:r>
      <w:r w:rsidRPr="00C779CB">
        <w:rPr>
          <w:rStyle w:val="Emphasis"/>
        </w:rPr>
        <w:t xml:space="preserve">If </w:t>
      </w:r>
      <w:r w:rsidRPr="005939C7">
        <w:rPr>
          <w:rStyle w:val="Emphasis"/>
        </w:rPr>
        <w:t>wage rates go above that level, employers drop their marginal workers</w:t>
      </w:r>
      <w:r w:rsidRPr="005939C7">
        <w:rPr>
          <w:rStyle w:val="StyleUnderline"/>
        </w:rPr>
        <w:t xml:space="preserve"> </w:t>
      </w:r>
      <w:r w:rsidRPr="006D1A90">
        <w:rPr>
          <w:sz w:val="16"/>
        </w:rPr>
        <w:t xml:space="preserve">because it costs more to employ them than they earn. They cannot long be employed at a loss. </w:t>
      </w:r>
      <w:r w:rsidRPr="005939C7">
        <w:rPr>
          <w:rStyle w:val="Emphasis"/>
        </w:rPr>
        <w:t>If</w:t>
      </w:r>
      <w:r w:rsidRPr="006D1A90">
        <w:rPr>
          <w:sz w:val="16"/>
        </w:rPr>
        <w:t xml:space="preserve">, on the other hand, </w:t>
      </w:r>
      <w:r w:rsidRPr="005939C7">
        <w:rPr>
          <w:rStyle w:val="Emphasis"/>
        </w:rPr>
        <w:t>wage rates fall below</w:t>
      </w:r>
      <w:r w:rsidRPr="006D1A90">
        <w:rPr>
          <w:sz w:val="16"/>
        </w:rPr>
        <w:t xml:space="preserve"> the marginal </w:t>
      </w:r>
      <w:r w:rsidRPr="005939C7">
        <w:rPr>
          <w:rStyle w:val="Emphasis"/>
        </w:rPr>
        <w:t>productivity</w:t>
      </w:r>
      <w:r w:rsidRPr="006D1A90">
        <w:rPr>
          <w:sz w:val="16"/>
        </w:rPr>
        <w:t xml:space="preserve"> of workers, </w:t>
      </w:r>
      <w:r w:rsidRPr="005939C7">
        <w:rPr>
          <w:rStyle w:val="Emphasis"/>
        </w:rPr>
        <w:t>employers bid</w:t>
      </w:r>
      <w:r w:rsidRPr="006D1A90">
        <w:rPr>
          <w:sz w:val="16"/>
        </w:rPr>
        <w:t xml:space="preserve"> against each other </w:t>
      </w:r>
      <w:r w:rsidRPr="005939C7">
        <w:rPr>
          <w:rStyle w:val="Emphasis"/>
        </w:rPr>
        <w:t>for more workers</w:t>
      </w:r>
      <w:r w:rsidRPr="006D1A90">
        <w:rPr>
          <w:sz w:val="16"/>
        </w:rPr>
        <w:t xml:space="preserve"> up to the point where there is no further marginal profit in hiring more or bidding up wages more. So </w:t>
      </w:r>
      <w:r w:rsidRPr="005961F6">
        <w:rPr>
          <w:rStyle w:val="StyleUnderline"/>
        </w:rPr>
        <w:t>assuming mobility of both capital and labor</w:t>
      </w:r>
      <w:r w:rsidRPr="006D1A90">
        <w:rPr>
          <w:sz w:val="16"/>
        </w:rPr>
        <w:t xml:space="preserve">, assuming free competition between workers and free competition between employers, </w:t>
      </w:r>
      <w:r w:rsidRPr="00BD1BFD">
        <w:rPr>
          <w:rStyle w:val="StyleUnderline"/>
          <w:highlight w:val="green"/>
        </w:rPr>
        <w:t>there would be full employment</w:t>
      </w:r>
      <w:r w:rsidRPr="006D1A90">
        <w:rPr>
          <w:sz w:val="16"/>
        </w:rPr>
        <w:t xml:space="preserve"> of every person wanting and able to work, </w:t>
      </w:r>
      <w:r w:rsidRPr="00BD1BFD">
        <w:rPr>
          <w:rStyle w:val="StyleUnderline"/>
          <w:highlight w:val="green"/>
        </w:rPr>
        <w:t>and the wage rate</w:t>
      </w:r>
      <w:r w:rsidRPr="006D1A90">
        <w:rPr>
          <w:sz w:val="16"/>
        </w:rPr>
        <w:t xml:space="preserve"> of each would tend to </w:t>
      </w:r>
      <w:r w:rsidRPr="00BD1BFD">
        <w:rPr>
          <w:rStyle w:val="StyleUnderline"/>
          <w:highlight w:val="green"/>
        </w:rPr>
        <w:t>equal</w:t>
      </w:r>
      <w:r w:rsidRPr="006D1A90">
        <w:rPr>
          <w:sz w:val="16"/>
        </w:rPr>
        <w:t xml:space="preserve"> his marginal </w:t>
      </w:r>
      <w:r w:rsidRPr="00BD1BFD">
        <w:rPr>
          <w:rStyle w:val="StyleUnderline"/>
          <w:highlight w:val="green"/>
        </w:rPr>
        <w:t>productivity</w:t>
      </w:r>
      <w:r w:rsidRPr="006D1A90">
        <w:rPr>
          <w:sz w:val="16"/>
        </w:rPr>
        <w:t xml:space="preserve">. It will be said — it has in fact repeatedly been said — that such an analysis is merely a beautiful abstraction and that in the actual world this mobility and competition of labor and capital do not exist. There is, some economists have argued, in fact a wide range of "indeterminacy" in wages, and it is the function of unions to make sure that wage rates are fixed at the top rather than the bottom of this range or zone. We cannot reply that this indeterminacy theory is wholly wrong; but what we can say is that in relation to the problem of unions it is unimportant. The indeterminacy theory is true of wages only to the extent that it is true of other prices: it is true where the market is narrow or specialized. It is true, say, of highly specialized jobs in journalism, or in the universities, or in scientific research, or in the professions. But wherever we have large numbers of unskilled workers, or large numbers of approximately equal special but widespread skills — such as carpenters, bricklayers, painters, plumbers, printers, </w:t>
      </w:r>
      <w:proofErr w:type="gramStart"/>
      <w:r w:rsidRPr="006D1A90">
        <w:rPr>
          <w:sz w:val="16"/>
        </w:rPr>
        <w:t>train-</w:t>
      </w:r>
      <w:r w:rsidRPr="00D73BF3">
        <w:rPr>
          <w:sz w:val="16"/>
        </w:rPr>
        <w:t>men</w:t>
      </w:r>
      <w:proofErr w:type="gramEnd"/>
      <w:r w:rsidRPr="00D73BF3">
        <w:rPr>
          <w:sz w:val="16"/>
        </w:rPr>
        <w:t xml:space="preserve">, truckdrivers — this zone of indeterminacy shrinks or disappears. It is the craft unions themselves who insist that their individual members are so nearly </w:t>
      </w:r>
      <w:proofErr w:type="gramStart"/>
      <w:r w:rsidRPr="00D73BF3">
        <w:rPr>
          <w:sz w:val="16"/>
        </w:rPr>
        <w:t>equal to each other</w:t>
      </w:r>
      <w:proofErr w:type="gramEnd"/>
      <w:r w:rsidRPr="00D73BF3">
        <w:rPr>
          <w:sz w:val="16"/>
        </w:rPr>
        <w:t xml:space="preserve"> in competence that all should be paid on equal "standard" wage. And so we have the paradox that the unions exist and flourish precisely where they are least necessary to assure that their members get a market wage equal to their marginal productivity. It is true, of course, that an individual </w:t>
      </w:r>
      <w:r w:rsidRPr="00D73BF3">
        <w:rPr>
          <w:rStyle w:val="Emphasis"/>
        </w:rPr>
        <w:t>union</w:t>
      </w:r>
      <w:r w:rsidRPr="00D73BF3">
        <w:rPr>
          <w:sz w:val="16"/>
        </w:rPr>
        <w:t xml:space="preserve"> can succeed in forcing the money wage rates of its members above what the </w:t>
      </w:r>
      <w:proofErr w:type="gramStart"/>
      <w:r w:rsidRPr="00D73BF3">
        <w:rPr>
          <w:sz w:val="16"/>
        </w:rPr>
        <w:t>free market</w:t>
      </w:r>
      <w:proofErr w:type="gramEnd"/>
      <w:r w:rsidRPr="00D73BF3">
        <w:rPr>
          <w:sz w:val="16"/>
        </w:rPr>
        <w:t xml:space="preserve"> rate would be. It can do this through the device of a strike, or often merely through the threat of a strike. Now a strike is not, as it is constantly represented as being, merely the act of a worker in "withholding his labor," or even merely a collusion of a large group of workers simultaneously to "withhold their labor" or give up their jobs. The whole point of a strike is the insistence by the strikers that they have not given up their jobs at all. They contend that they are still employees — in fact, the only legitimate employees. They claim an ownership of the jobs at which they refuse to work; they claim the "right" to prevent anybody else from taking the jobs that they have abandoned. That is the purpose of their mass picket lines, and of the vandalism and violence that they either resort to or threaten. They insist that the employer has no right to replace them with other workers, temporary or permanent, and they mean to see to it that he doesn't. Their </w:t>
      </w:r>
      <w:r w:rsidRPr="00D73BF3">
        <w:rPr>
          <w:rStyle w:val="StyleUnderline"/>
        </w:rPr>
        <w:t xml:space="preserve">demands are enforced always by intimidation and coercion, and in the last resort by actual violence. So wherever a union makes a gain by a strike or strike threat, it makes it by forcibly excluding other workers from taking the jobs that the strikers have abandoned. The union always makes its gains at the expense of these excluded workers. </w:t>
      </w:r>
      <w:r w:rsidRPr="00D73BF3">
        <w:rPr>
          <w:sz w:val="16"/>
        </w:rPr>
        <w:t>Overlooking the Victims It is amazing to find how systematically the self-proclaimed humanitarians, even among professional economists, have managed to overlook the unemployed, or the still more poorly paid workers, who are the victims of the union</w:t>
      </w:r>
      <w:r w:rsidRPr="006D1A90">
        <w:rPr>
          <w:sz w:val="16"/>
        </w:rPr>
        <w:t xml:space="preserve"> members' "gains." It is important to keep in mind that the unions cannot create a "monopoly" of all labor, but at best a monopoly of labor in certain specific crafts, firms, or industries. A monopolist of a product can get a higher monopoly price for that product, and perhaps a higher total income from it, by deliberately restricting the supply, either by refusing to produce as much as he can of it, or by withholding part of it, or even by destroying part of it that has already come into existence. But while the unions can and do restrict their membership, and exclude other workers from it, they cannot reduce the total number of workers seeking jobs. Therefore whenever the </w:t>
      </w:r>
      <w:r w:rsidRPr="00BD1BFD">
        <w:rPr>
          <w:rStyle w:val="Emphasis"/>
          <w:highlight w:val="green"/>
        </w:rPr>
        <w:t>unions gain higher wage rates</w:t>
      </w:r>
      <w:r w:rsidRPr="006D1A90">
        <w:rPr>
          <w:sz w:val="16"/>
        </w:rPr>
        <w:t xml:space="preserve"> for their own members than free competition would have brought, they can do this only </w:t>
      </w:r>
      <w:r w:rsidRPr="00BD1BFD">
        <w:rPr>
          <w:rStyle w:val="Emphasis"/>
          <w:highlight w:val="green"/>
        </w:rPr>
        <w:t>by increasing unemployment</w:t>
      </w:r>
      <w:r w:rsidRPr="006D1A90">
        <w:rPr>
          <w:sz w:val="16"/>
        </w:rPr>
        <w:t xml:space="preserve">, </w:t>
      </w:r>
      <w:r w:rsidRPr="00BD1BFD">
        <w:rPr>
          <w:rStyle w:val="Emphasis"/>
          <w:highlight w:val="green"/>
        </w:rPr>
        <w:t>or</w:t>
      </w:r>
      <w:r w:rsidRPr="006D1A90">
        <w:rPr>
          <w:sz w:val="16"/>
        </w:rPr>
        <w:t xml:space="preserve"> by increasing the number of workers forced to compete for other jobs and so comparatively </w:t>
      </w:r>
      <w:r w:rsidRPr="00BD1BFD">
        <w:rPr>
          <w:rStyle w:val="StyleUnderline"/>
          <w:highlight w:val="green"/>
        </w:rPr>
        <w:t>reducing the wage rates paid for such jobs</w:t>
      </w:r>
      <w:r w:rsidRPr="006D1A90">
        <w:rPr>
          <w:sz w:val="16"/>
        </w:rPr>
        <w:t xml:space="preserve">. All </w:t>
      </w:r>
      <w:r w:rsidRPr="00BD1BFD">
        <w:rPr>
          <w:rStyle w:val="StyleUnderline"/>
          <w:highlight w:val="green"/>
        </w:rPr>
        <w:t>union "gains"</w:t>
      </w:r>
      <w:r w:rsidRPr="006D1A90">
        <w:rPr>
          <w:sz w:val="16"/>
        </w:rPr>
        <w:t xml:space="preserve"> (i.e., wage rates above what a competitive free market would have brought) </w:t>
      </w:r>
      <w:r w:rsidRPr="00BD1BFD">
        <w:rPr>
          <w:rStyle w:val="StyleUnderline"/>
          <w:highlight w:val="green"/>
        </w:rPr>
        <w:t>are at the expense of lower wages</w:t>
      </w:r>
      <w:r w:rsidRPr="006D1A90">
        <w:rPr>
          <w:sz w:val="16"/>
        </w:rPr>
        <w:t xml:space="preserve"> than otherwise </w:t>
      </w:r>
      <w:r w:rsidRPr="00BD1BFD">
        <w:rPr>
          <w:rStyle w:val="StyleUnderline"/>
          <w:highlight w:val="green"/>
        </w:rPr>
        <w:t>for</w:t>
      </w:r>
      <w:r w:rsidRPr="006D1A90">
        <w:rPr>
          <w:sz w:val="16"/>
        </w:rPr>
        <w:t xml:space="preserve"> at least some if not </w:t>
      </w:r>
      <w:r w:rsidRPr="00BD1BFD">
        <w:rPr>
          <w:rStyle w:val="StyleUnderline"/>
          <w:highlight w:val="green"/>
        </w:rPr>
        <w:t>most nonunion workers</w:t>
      </w:r>
      <w:r w:rsidRPr="006D1A90">
        <w:rPr>
          <w:sz w:val="16"/>
        </w:rPr>
        <w:t xml:space="preserve">. The unions cannot raise the average level of real wages; they can at best distort it. As the gains of union workers are made at the expense of nonunion workers, it is instructive to ask what proportion union members constitute of the whole working population. The answer for the United States is that </w:t>
      </w:r>
      <w:r w:rsidRPr="00D73BF3">
        <w:rPr>
          <w:rStyle w:val="Emphasis"/>
        </w:rPr>
        <w:t xml:space="preserve">union members </w:t>
      </w:r>
      <w:r w:rsidRPr="00D73BF3">
        <w:rPr>
          <w:sz w:val="16"/>
        </w:rPr>
        <w:t xml:space="preserve">now number about 20 million, or </w:t>
      </w:r>
      <w:r w:rsidRPr="00D73BF3">
        <w:rPr>
          <w:rStyle w:val="Emphasis"/>
        </w:rPr>
        <w:t>not more than 25 percent of the total civilian labor force</w:t>
      </w:r>
      <w:r w:rsidRPr="00D73BF3">
        <w:rPr>
          <w:sz w:val="16"/>
        </w:rPr>
        <w:t xml:space="preserve"> of 87 million. So the </w:t>
      </w:r>
      <w:r w:rsidRPr="00D73BF3">
        <w:rPr>
          <w:rStyle w:val="StyleUnderline"/>
        </w:rPr>
        <w:t>unions are in a distinct minority</w:t>
      </w:r>
      <w:r w:rsidRPr="00D73BF3">
        <w:rPr>
          <w:sz w:val="16"/>
        </w:rPr>
        <w:t>. This might not be</w:t>
      </w:r>
      <w:r w:rsidRPr="006D1A90">
        <w:rPr>
          <w:sz w:val="16"/>
        </w:rPr>
        <w:t xml:space="preserve"> a fact worth emphasizing if there were reason to think that the average earnings of union workers were below the average earnings of nonunion workers. But while statistical comparisons cannot be exact, the evidence is conclusive that the case is the other way round. It is the most skilled occupations that are most unionized. In brief, we have a one-quarter minority of already </w:t>
      </w:r>
      <w:r w:rsidRPr="00BD1BFD">
        <w:rPr>
          <w:rStyle w:val="StyleUnderline"/>
          <w:highlight w:val="green"/>
        </w:rPr>
        <w:t>higher paid union</w:t>
      </w:r>
      <w:r w:rsidRPr="006D1A90">
        <w:rPr>
          <w:sz w:val="16"/>
        </w:rPr>
        <w:t xml:space="preserve"> workers </w:t>
      </w:r>
      <w:r w:rsidRPr="00BD1BFD">
        <w:rPr>
          <w:rStyle w:val="StyleUnderline"/>
          <w:highlight w:val="green"/>
        </w:rPr>
        <w:t>exploiting a three-quarters majority</w:t>
      </w:r>
      <w:r w:rsidRPr="006D1A90">
        <w:rPr>
          <w:sz w:val="16"/>
        </w:rPr>
        <w:t xml:space="preserve"> consisting mainly </w:t>
      </w:r>
      <w:r w:rsidRPr="00BD1BFD">
        <w:rPr>
          <w:rStyle w:val="StyleUnderline"/>
          <w:highlight w:val="green"/>
        </w:rPr>
        <w:t>of</w:t>
      </w:r>
      <w:r w:rsidRPr="006D1A90">
        <w:rPr>
          <w:sz w:val="16"/>
        </w:rPr>
        <w:t xml:space="preserve"> already </w:t>
      </w:r>
      <w:r w:rsidRPr="00BD1BFD">
        <w:rPr>
          <w:rStyle w:val="StyleUnderline"/>
          <w:highlight w:val="green"/>
        </w:rPr>
        <w:t>lower paid nonunion workers</w:t>
      </w:r>
      <w:r w:rsidRPr="006D1A90">
        <w:rPr>
          <w:sz w:val="16"/>
        </w:rPr>
        <w:t xml:space="preserve">. People could save themselves a good deal of misplaced sympathy if next time they read in their newspapers of a strike for a "decent wage," they take the trouble to compare what the strikers were already getting with, say, the official statistics of average wages for all nonagricultural workers. The "gains" of union labor, of course, need not be solely at the expense of nonunion labor; they may be at the expense of some union members themselves. The higher wage rates gained in a particular industry (assuming an elastic demand for its product) will lead to less employment than otherwise in that industry. This may force unemployment on some of the members of the "successful" union. The result may then be that smaller aggregate wages will be paid in that industry than if the higher wage rate had not been successfully imposed. In addition, any union's "gains" (continuing to use "gains" in the sense of any excess over what would have been free-market wage rates) will be at the expense not only of unemployment or lower pay for other workers, but at the expense of consumers, by forcing them to pay higher prices. But as the great bulk of consumers consists of other workers, this means that these gains will be at the expense not only of nonunion workers but also of other union workers. The real wages of the mass of workers are reduced whenever they </w:t>
      </w:r>
      <w:proofErr w:type="gramStart"/>
      <w:r w:rsidRPr="006D1A90">
        <w:rPr>
          <w:sz w:val="16"/>
        </w:rPr>
        <w:t>have to</w:t>
      </w:r>
      <w:proofErr w:type="gramEnd"/>
      <w:r w:rsidRPr="006D1A90">
        <w:rPr>
          <w:sz w:val="16"/>
        </w:rPr>
        <w:t xml:space="preserve"> pay higher prices. Once it is clearly recognized that the strike-threat gains of each union are at the expense of all other unions, in forcing their members to pay higher prices for products, the whole myth of "labor solidarity" collapses. It is this myth that has kept the strike-threat system going. It has created sympathy for strikes and tolerance of the public harm they do. The mass of the working population has been taught to believe that all workers should support every strike, no matter how disorderly or for what unreasonable demands, and always to "respect the picket lines," because "Labor's" interests are unified. The success of any strike is thought to help all labor and its failure to hurt all labor. The Great Illusion This is the modern Great Illusion. In fact, each union's extorted "gains," by raising a specific industry's costs and therefore its prices, reduce the real wages of all other workers. The interests of the unions are mutually antagonistic. I have been talking so far about the damage done by strike settlements, or by "gains" extorted under the threat of strikes; I have not yet talked about the </w:t>
      </w:r>
      <w:r w:rsidRPr="00BD1BFD">
        <w:rPr>
          <w:rStyle w:val="StyleUnderline"/>
          <w:highlight w:val="green"/>
        </w:rPr>
        <w:t>damage done by the strike</w:t>
      </w:r>
      <w:r w:rsidRPr="006D1A90">
        <w:rPr>
          <w:sz w:val="16"/>
        </w:rPr>
        <w:t xml:space="preserve"> itself. While strikes are ostensibly directed against the employers, most of them are in fact </w:t>
      </w:r>
      <w:r w:rsidRPr="00BD1BFD">
        <w:rPr>
          <w:rStyle w:val="StyleUnderline"/>
          <w:highlight w:val="green"/>
        </w:rPr>
        <w:t>directed against the public</w:t>
      </w:r>
      <w:r w:rsidRPr="006D1A90">
        <w:rPr>
          <w:sz w:val="16"/>
        </w:rPr>
        <w:t xml:space="preserve">. The idea is that if enough hardship is inflicted on the public, then the </w:t>
      </w:r>
      <w:r w:rsidRPr="00A4525E">
        <w:rPr>
          <w:rStyle w:val="StyleUnderline"/>
        </w:rPr>
        <w:t>public will insist that the employer capitulate to the strikers' demands</w:t>
      </w:r>
      <w:r w:rsidRPr="006D1A90">
        <w:rPr>
          <w:sz w:val="16"/>
        </w:rPr>
        <w:t xml:space="preserve">. </w:t>
      </w:r>
      <w:r w:rsidRPr="00A4525E">
        <w:rPr>
          <w:rStyle w:val="StyleUnderline"/>
        </w:rPr>
        <w:t>There are too many instances of this to list</w:t>
      </w:r>
      <w:r w:rsidRPr="006D1A90">
        <w:rPr>
          <w:sz w:val="16"/>
        </w:rPr>
        <w:t xml:space="preserve">. For examples one need not go outside of New York City in recent years. A bus and subway strike. A strike of garbage collectors, bringing filth, stench, and the threat of an epidemic. A strike in late </w:t>
      </w:r>
      <w:proofErr w:type="gramStart"/>
      <w:r w:rsidRPr="006D1A90">
        <w:rPr>
          <w:sz w:val="16"/>
        </w:rPr>
        <w:t>December,</w:t>
      </w:r>
      <w:proofErr w:type="gramEnd"/>
      <w:r w:rsidRPr="006D1A90">
        <w:rPr>
          <w:sz w:val="16"/>
        </w:rPr>
        <w:t xml:space="preserve"> 1968, of fuel-oil deliverers and oil-burner repairmen, during an extreme cold spell and flu epidemic</w:t>
      </w:r>
      <w:r w:rsidRPr="00A4525E">
        <w:rPr>
          <w:rStyle w:val="StyleUnderline"/>
        </w:rPr>
        <w:t>, when at least 40,000 persons in thousands of multiple dwellings were reported to be seriously ill and were deprived of heat. A strike of 20,000 employees of the Consolidated Edison Co., which supplies the electric power for New York. Grave-diggers' strikes. Hospital employees' strikes.</w:t>
      </w:r>
      <w:r>
        <w:rPr>
          <w:rStyle w:val="StyleUnderline"/>
        </w:rPr>
        <w:t xml:space="preserve"> </w:t>
      </w:r>
      <w:r w:rsidRPr="006D1A90">
        <w:rPr>
          <w:sz w:val="16"/>
        </w:rPr>
        <w:t>The chief leverage of the strikers, in securing capitulation to their demands, was the amount of hardship and suffering they were able to inflict, not directly on the employers, but primarily on the public. Yet who are the public? They are in the main other workers, including other union members. They may even be members of the striking union itself and of their families. A striking fuel-oil deliverer's own children, for example, may be sick and shivering because no fuel has been delivered. This is the absurdity of "labor solidarity." This is the folly of a "general strike." Such a strike is suicidal for the workers themselves.</w:t>
      </w:r>
    </w:p>
    <w:p w14:paraId="4912D9E0" w14:textId="0B507977" w:rsidR="00D73BF3" w:rsidRPr="007D6E0D" w:rsidRDefault="00D73BF3" w:rsidP="00D73BF3">
      <w:pPr>
        <w:pStyle w:val="Heading4"/>
      </w:pPr>
      <w:r>
        <w:t xml:space="preserve">Strikes empirically reduce wages, job opportunities, and hurt economic recovery – reject their </w:t>
      </w:r>
      <w:r w:rsidRPr="0076415B">
        <w:rPr>
          <w:u w:val="single"/>
        </w:rPr>
        <w:t>surface level</w:t>
      </w:r>
      <w:r>
        <w:t xml:space="preserve"> studies that don’t account for </w:t>
      </w:r>
      <w:r>
        <w:rPr>
          <w:u w:val="single"/>
        </w:rPr>
        <w:t>specific</w:t>
      </w:r>
      <w:r>
        <w:t xml:space="preserve"> factors</w:t>
      </w:r>
    </w:p>
    <w:p w14:paraId="733D3E90" w14:textId="77777777" w:rsidR="00D73BF3" w:rsidRDefault="00D73BF3" w:rsidP="00D73BF3">
      <w:proofErr w:type="spellStart"/>
      <w:r w:rsidRPr="00C11AAA">
        <w:rPr>
          <w:rStyle w:val="Style13ptBold"/>
        </w:rPr>
        <w:t>Sherk</w:t>
      </w:r>
      <w:proofErr w:type="spellEnd"/>
      <w:r w:rsidRPr="00C11AAA">
        <w:rPr>
          <w:rStyle w:val="Style13ptBold"/>
        </w:rPr>
        <w:t xml:space="preserve"> 09</w:t>
      </w:r>
      <w:r>
        <w:t xml:space="preserve"> </w:t>
      </w:r>
      <w:r w:rsidRPr="00C11AAA">
        <w:t xml:space="preserve">[James </w:t>
      </w:r>
      <w:proofErr w:type="spellStart"/>
      <w:r w:rsidRPr="00C11AAA">
        <w:t>Sherk</w:t>
      </w:r>
      <w:proofErr w:type="spellEnd"/>
      <w:r w:rsidRPr="00C11AAA">
        <w:t>; Bradley Fellow in Labor Policy in the Center for Data Analysis at The Heritage Foundation; 5-21-2009; "What Unions Do: How Labor Unions Affect Jobs and the Economy"; Heritage Foundation; https://www.heritage.org/jobs-and-labor/report/what-unions-do-how-labor-unions-affect-jobs-and-the-economy; 11-16-2021] //Miller</w:t>
      </w:r>
    </w:p>
    <w:p w14:paraId="0F961280" w14:textId="77777777" w:rsidR="00D73BF3" w:rsidRPr="00A054F1" w:rsidRDefault="00D73BF3" w:rsidP="00D73BF3">
      <w:pPr>
        <w:rPr>
          <w:color w:val="FF0000"/>
          <w:sz w:val="16"/>
        </w:rPr>
      </w:pPr>
      <w:r w:rsidRPr="00C11AAA">
        <w:rPr>
          <w:sz w:val="16"/>
        </w:rPr>
        <w:t xml:space="preserve">Unions function as labor cartels. A labor cartel restricts the number of workers in a company or industry to drive up the remaining workers' wages, just as the Organization of Petroleum Exporting Countries (OPEC) attempts to cut the supply of oil to raise its price. Companies pass on those higher wages to consumers through higher prices, and often they also earn lower profits. Economic research finds that unions benefit their members but hurt consumers generally, and especially workers who are denied job opportunities. The average union member earns more than the average non-union worker. However, that does not mean that expanding union membership will raise wages: </w:t>
      </w:r>
      <w:r w:rsidRPr="0070012E">
        <w:rPr>
          <w:rStyle w:val="StyleUnderline"/>
        </w:rPr>
        <w:t>Few workers who join a union today get a pay raise</w:t>
      </w:r>
      <w:r w:rsidRPr="00C11AAA">
        <w:rPr>
          <w:sz w:val="16"/>
        </w:rPr>
        <w:t xml:space="preserve">. What explains these apparently contradictory findings? The economy has become more competitive over the past generation. Companies have less power to pass price increases on to consumers without going out of business. Consequently, </w:t>
      </w:r>
      <w:r w:rsidRPr="00BD1BFD">
        <w:rPr>
          <w:rStyle w:val="Emphasis"/>
          <w:highlight w:val="green"/>
        </w:rPr>
        <w:t>unions do not negotiate higher wages for</w:t>
      </w:r>
      <w:r w:rsidRPr="0070012E">
        <w:rPr>
          <w:rStyle w:val="Emphasis"/>
        </w:rPr>
        <w:t xml:space="preserve"> many </w:t>
      </w:r>
      <w:r w:rsidRPr="00BD1BFD">
        <w:rPr>
          <w:rStyle w:val="Emphasis"/>
          <w:highlight w:val="green"/>
        </w:rPr>
        <w:t>new</w:t>
      </w:r>
      <w:r w:rsidRPr="0070012E">
        <w:rPr>
          <w:rStyle w:val="Emphasis"/>
        </w:rPr>
        <w:t xml:space="preserve">ly organized </w:t>
      </w:r>
      <w:r w:rsidRPr="00BD1BFD">
        <w:rPr>
          <w:rStyle w:val="Emphasis"/>
          <w:highlight w:val="green"/>
        </w:rPr>
        <w:t>workers</w:t>
      </w:r>
      <w:r w:rsidRPr="00C11AAA">
        <w:rPr>
          <w:sz w:val="16"/>
        </w:rPr>
        <w:t xml:space="preserve">. These days, </w:t>
      </w:r>
      <w:r w:rsidRPr="00D73BF3">
        <w:rPr>
          <w:rStyle w:val="StyleUnderline"/>
        </w:rPr>
        <w:t>unions win higher wages for employees only at companies with competitive advantages that allow them to pay higher wages, such as successful research and development (R&amp;D) projects or capital investments. Unions</w:t>
      </w:r>
      <w:r w:rsidRPr="00D73BF3">
        <w:rPr>
          <w:sz w:val="16"/>
        </w:rPr>
        <w:t xml:space="preserve"> effectively tax these investments by negotiating higher wages for their members, thus </w:t>
      </w:r>
      <w:r w:rsidRPr="00D73BF3">
        <w:rPr>
          <w:rStyle w:val="StyleUnderline"/>
        </w:rPr>
        <w:t>lowering profits</w:t>
      </w:r>
      <w:r w:rsidRPr="00C11AAA">
        <w:rPr>
          <w:sz w:val="16"/>
        </w:rPr>
        <w:t xml:space="preserve">. </w:t>
      </w:r>
      <w:r w:rsidRPr="00BD1BFD">
        <w:rPr>
          <w:rStyle w:val="Emphasis"/>
          <w:highlight w:val="green"/>
        </w:rPr>
        <w:t>Unionized companies</w:t>
      </w:r>
      <w:r w:rsidRPr="00C11AAA">
        <w:rPr>
          <w:sz w:val="16"/>
        </w:rPr>
        <w:t xml:space="preserve"> respond to this union tax by </w:t>
      </w:r>
      <w:r w:rsidRPr="00BD1BFD">
        <w:rPr>
          <w:rStyle w:val="Emphasis"/>
          <w:highlight w:val="green"/>
        </w:rPr>
        <w:t>reduc</w:t>
      </w:r>
      <w:r w:rsidRPr="00DF6F6D">
        <w:rPr>
          <w:rStyle w:val="Emphasis"/>
        </w:rPr>
        <w:t xml:space="preserve">ing </w:t>
      </w:r>
      <w:r w:rsidRPr="00BD1BFD">
        <w:rPr>
          <w:rStyle w:val="Emphasis"/>
          <w:highlight w:val="green"/>
        </w:rPr>
        <w:t>investment</w:t>
      </w:r>
      <w:r w:rsidRPr="00C11AAA">
        <w:rPr>
          <w:sz w:val="16"/>
        </w:rPr>
        <w:t xml:space="preserve">. </w:t>
      </w:r>
      <w:r w:rsidRPr="00BD1BFD">
        <w:rPr>
          <w:rStyle w:val="StyleUnderline"/>
          <w:highlight w:val="green"/>
        </w:rPr>
        <w:t>Less investment makes</w:t>
      </w:r>
      <w:r w:rsidRPr="00DF6F6D">
        <w:rPr>
          <w:rStyle w:val="StyleUnderline"/>
        </w:rPr>
        <w:t xml:space="preserve"> unionized </w:t>
      </w:r>
      <w:r w:rsidRPr="00BD1BFD">
        <w:rPr>
          <w:rStyle w:val="StyleUnderline"/>
          <w:highlight w:val="green"/>
        </w:rPr>
        <w:t>companies less competitive</w:t>
      </w:r>
      <w:r w:rsidRPr="00DF6F6D">
        <w:rPr>
          <w:rStyle w:val="StyleUnderline"/>
        </w:rPr>
        <w:t>.</w:t>
      </w:r>
      <w:r w:rsidRPr="00C11AAA">
        <w:rPr>
          <w:sz w:val="16"/>
        </w:rPr>
        <w:t xml:space="preserve"> This, along with the fact that </w:t>
      </w:r>
      <w:r w:rsidRPr="00BD1BFD">
        <w:rPr>
          <w:rStyle w:val="StyleUnderline"/>
          <w:highlight w:val="green"/>
        </w:rPr>
        <w:t>unions</w:t>
      </w:r>
      <w:r w:rsidRPr="00C11AAA">
        <w:rPr>
          <w:sz w:val="16"/>
        </w:rPr>
        <w:t xml:space="preserve"> function as labor cartels that </w:t>
      </w:r>
      <w:r w:rsidRPr="00BD1BFD">
        <w:rPr>
          <w:rStyle w:val="StyleUnderline"/>
          <w:highlight w:val="green"/>
        </w:rPr>
        <w:t>seek to reduce job opportunities</w:t>
      </w:r>
      <w:r w:rsidRPr="00C11AAA">
        <w:rPr>
          <w:sz w:val="16"/>
        </w:rPr>
        <w:t xml:space="preserve">, causes unionized companies to lose jobs. </w:t>
      </w:r>
      <w:r w:rsidRPr="00DF6F6D">
        <w:rPr>
          <w:rStyle w:val="StyleUnderline"/>
        </w:rPr>
        <w:t xml:space="preserve">Economists consistently find </w:t>
      </w:r>
      <w:r w:rsidRPr="00BD1BFD">
        <w:rPr>
          <w:rStyle w:val="StyleUnderline"/>
          <w:highlight w:val="green"/>
        </w:rPr>
        <w:t>that unions decrease</w:t>
      </w:r>
      <w:r w:rsidRPr="00DF6F6D">
        <w:rPr>
          <w:rStyle w:val="StyleUnderline"/>
        </w:rPr>
        <w:t xml:space="preserve"> the number of </w:t>
      </w:r>
      <w:r w:rsidRPr="00BD1BFD">
        <w:rPr>
          <w:rStyle w:val="StyleUnderline"/>
          <w:highlight w:val="green"/>
        </w:rPr>
        <w:t>jobs available in the economy</w:t>
      </w:r>
      <w:r w:rsidRPr="00DF6F6D">
        <w:rPr>
          <w:rStyle w:val="StyleUnderline"/>
        </w:rPr>
        <w:t>.</w:t>
      </w:r>
      <w:r w:rsidRPr="00C11AAA">
        <w:rPr>
          <w:sz w:val="16"/>
        </w:rPr>
        <w:t xml:space="preserve"> </w:t>
      </w:r>
      <w:proofErr w:type="gramStart"/>
      <w:r w:rsidRPr="00C11AAA">
        <w:rPr>
          <w:sz w:val="16"/>
        </w:rPr>
        <w:t>The vast majority of</w:t>
      </w:r>
      <w:proofErr w:type="gramEnd"/>
      <w:r w:rsidRPr="00C11AAA">
        <w:rPr>
          <w:sz w:val="16"/>
        </w:rPr>
        <w:t xml:space="preserve"> manufacturing </w:t>
      </w:r>
      <w:r w:rsidRPr="00DF6F6D">
        <w:rPr>
          <w:rStyle w:val="Emphasis"/>
        </w:rPr>
        <w:t>jobs lost over the past three decades have been among union members--non-union manufacturing employment has risen.</w:t>
      </w:r>
      <w:r w:rsidRPr="00C11AAA">
        <w:rPr>
          <w:sz w:val="16"/>
        </w:rPr>
        <w:t xml:space="preserve"> </w:t>
      </w:r>
      <w:r w:rsidRPr="00BD1BFD">
        <w:rPr>
          <w:rStyle w:val="StyleUnderline"/>
          <w:highlight w:val="green"/>
        </w:rPr>
        <w:t>Research</w:t>
      </w:r>
      <w:r w:rsidRPr="00DF6F6D">
        <w:rPr>
          <w:rStyle w:val="StyleUnderline"/>
        </w:rPr>
        <w:t xml:space="preserve"> also </w:t>
      </w:r>
      <w:r w:rsidRPr="00BD1BFD">
        <w:rPr>
          <w:rStyle w:val="StyleUnderline"/>
          <w:highlight w:val="green"/>
        </w:rPr>
        <w:t>shows</w:t>
      </w:r>
      <w:r w:rsidRPr="00DF6F6D">
        <w:rPr>
          <w:rStyle w:val="StyleUnderline"/>
        </w:rPr>
        <w:t xml:space="preserve"> that </w:t>
      </w:r>
      <w:r w:rsidRPr="00BD1BFD">
        <w:rPr>
          <w:rStyle w:val="StyleUnderline"/>
          <w:highlight w:val="green"/>
        </w:rPr>
        <w:t>widespread unionization delays recovery from economic downturns.</w:t>
      </w:r>
      <w:r>
        <w:rPr>
          <w:rStyle w:val="StyleUnderline"/>
        </w:rPr>
        <w:t xml:space="preserve"> </w:t>
      </w:r>
      <w:r w:rsidRPr="00C11AAA">
        <w:rPr>
          <w:sz w:val="16"/>
        </w:rPr>
        <w:t xml:space="preserve">Some unions win higher wages for their members, though many do not. But with these higher wages, unions bring less investment, fewer jobs, higher prices, and smaller 401(k) plans for everyone else. </w:t>
      </w:r>
      <w:r w:rsidRPr="00DF6F6D">
        <w:rPr>
          <w:rStyle w:val="StyleUnderline"/>
        </w:rPr>
        <w:t xml:space="preserve">On balance, </w:t>
      </w:r>
      <w:r w:rsidRPr="00BD1BFD">
        <w:rPr>
          <w:rStyle w:val="StyleUnderline"/>
          <w:highlight w:val="green"/>
        </w:rPr>
        <w:t>labor cartels harm the economy</w:t>
      </w:r>
      <w:r w:rsidRPr="00DF6F6D">
        <w:rPr>
          <w:rStyle w:val="StyleUnderline"/>
        </w:rPr>
        <w:t xml:space="preserve">, and enacting policies designed to </w:t>
      </w:r>
      <w:r w:rsidRPr="00BD1BFD">
        <w:rPr>
          <w:rStyle w:val="Emphasis"/>
          <w:highlight w:val="green"/>
        </w:rPr>
        <w:t>force</w:t>
      </w:r>
      <w:r w:rsidRPr="00DF6F6D">
        <w:rPr>
          <w:rStyle w:val="Emphasis"/>
        </w:rPr>
        <w:t xml:space="preserve"> </w:t>
      </w:r>
      <w:r w:rsidRPr="00BD1BFD">
        <w:rPr>
          <w:rStyle w:val="Emphasis"/>
          <w:highlight w:val="green"/>
        </w:rPr>
        <w:t xml:space="preserve">workers into unions will </w:t>
      </w:r>
      <w:r w:rsidRPr="00DF6F6D">
        <w:rPr>
          <w:rStyle w:val="Emphasis"/>
        </w:rPr>
        <w:t xml:space="preserve">only </w:t>
      </w:r>
      <w:r w:rsidRPr="00BD1BFD">
        <w:rPr>
          <w:rStyle w:val="Emphasis"/>
          <w:highlight w:val="green"/>
        </w:rPr>
        <w:t>prolong the recession</w:t>
      </w:r>
      <w:r w:rsidRPr="00DF6F6D">
        <w:rPr>
          <w:rStyle w:val="Emphasis"/>
        </w:rPr>
        <w:t>.</w:t>
      </w:r>
      <w:r w:rsidRPr="00A054F1">
        <w:rPr>
          <w:rStyle w:val="Emphasis"/>
          <w:color w:val="FF0000"/>
        </w:rPr>
        <w:t xml:space="preserve"> </w:t>
      </w:r>
      <w:r w:rsidRPr="00A054F1">
        <w:rPr>
          <w:color w:val="FF0000"/>
          <w:sz w:val="16"/>
        </w:rPr>
        <w:t xml:space="preserve">Push for EFCA Organized labor's highest legislative priority is the misnamed Employee Free Choice Act (EFCA).[1] This legislation replaces traditional secret-ballot organizing elections with publicly signed cards, allowing union organizers to pressure and harass workers into joining a union. EFCA would also allow the government to impose contracts on newly organized workers and their employers. </w:t>
      </w:r>
      <w:proofErr w:type="gramStart"/>
      <w:r w:rsidRPr="00A054F1">
        <w:rPr>
          <w:color w:val="FF0000"/>
          <w:sz w:val="16"/>
        </w:rPr>
        <w:t>Both of these</w:t>
      </w:r>
      <w:proofErr w:type="gramEnd"/>
      <w:r w:rsidRPr="00A054F1">
        <w:rPr>
          <w:color w:val="FF0000"/>
          <w:sz w:val="16"/>
        </w:rPr>
        <w:t xml:space="preserve"> changes are highly controversial. Supporters defend EFCA by sidestepping concerns about taking away workers' right to vote. They argue that the bill will make it easier for unions to organize workers. They contend that unions are the path to the middle class and that expanding union membership will raise wages and help boost the economy out of the recession.[2] The official case for EFCA rests on the argument that greater union membership benefits the economy. Opponents of EFCA largely confine their critique to the legislation itself: its undemocratic nature and the problems with giving government bureaucrats the power to dictate work assignments, benefit plans, business operations, and promotion policies. They also argue, however, that increasing union membership will harm the economy.[3] Economists have exhaustively examined what unions do in the economy. When debating EFCA, Congress should look to the body of academic research to determine whether unions help or hurt the economy. Unions in Theory Unions argue that they can raise their members' wages, but few Americans understand the economic theory explaining how they do this. </w:t>
      </w:r>
      <w:r w:rsidRPr="00A054F1">
        <w:rPr>
          <w:rStyle w:val="Emphasis"/>
          <w:color w:val="FF0000"/>
          <w:highlight w:val="green"/>
        </w:rPr>
        <w:t>Unions</w:t>
      </w:r>
      <w:r w:rsidRPr="00A054F1">
        <w:rPr>
          <w:color w:val="FF0000"/>
          <w:sz w:val="16"/>
        </w:rPr>
        <w:t xml:space="preserve"> are labor cartels. Cartels </w:t>
      </w:r>
      <w:r w:rsidRPr="00A054F1">
        <w:rPr>
          <w:rStyle w:val="Emphasis"/>
          <w:color w:val="FF0000"/>
        </w:rPr>
        <w:t xml:space="preserve">work by </w:t>
      </w:r>
      <w:r w:rsidRPr="00A054F1">
        <w:rPr>
          <w:rStyle w:val="Emphasis"/>
          <w:color w:val="FF0000"/>
          <w:highlight w:val="green"/>
        </w:rPr>
        <w:t>restricting the supply</w:t>
      </w:r>
      <w:r w:rsidRPr="00A054F1">
        <w:rPr>
          <w:rStyle w:val="Emphasis"/>
          <w:color w:val="FF0000"/>
        </w:rPr>
        <w:t xml:space="preserve"> of what they produce </w:t>
      </w:r>
      <w:r w:rsidRPr="00A054F1">
        <w:rPr>
          <w:rStyle w:val="Emphasis"/>
          <w:color w:val="FF0000"/>
          <w:highlight w:val="green"/>
        </w:rPr>
        <w:t>so</w:t>
      </w:r>
      <w:r w:rsidRPr="00A054F1">
        <w:rPr>
          <w:rStyle w:val="Emphasis"/>
          <w:color w:val="FF0000"/>
        </w:rPr>
        <w:t xml:space="preserve"> that </w:t>
      </w:r>
      <w:r w:rsidRPr="00A054F1">
        <w:rPr>
          <w:rStyle w:val="Emphasis"/>
          <w:color w:val="FF0000"/>
          <w:highlight w:val="green"/>
        </w:rPr>
        <w:t>consumers will</w:t>
      </w:r>
      <w:r w:rsidRPr="00A054F1">
        <w:rPr>
          <w:rStyle w:val="Emphasis"/>
          <w:color w:val="FF0000"/>
        </w:rPr>
        <w:t xml:space="preserve"> have to </w:t>
      </w:r>
      <w:r w:rsidRPr="00A054F1">
        <w:rPr>
          <w:rStyle w:val="Emphasis"/>
          <w:color w:val="FF0000"/>
          <w:highlight w:val="green"/>
        </w:rPr>
        <w:t>pay higher prices for it</w:t>
      </w:r>
      <w:r w:rsidRPr="00A054F1">
        <w:rPr>
          <w:color w:val="FF0000"/>
          <w:sz w:val="16"/>
        </w:rPr>
        <w:t xml:space="preserve">. </w:t>
      </w:r>
      <w:r w:rsidRPr="00A054F1">
        <w:rPr>
          <w:rStyle w:val="StyleUnderline"/>
          <w:color w:val="FF0000"/>
        </w:rPr>
        <w:t>OPEC, the best-known cartel, attempts to raise the price of oil by cutting oil production.</w:t>
      </w:r>
      <w:r w:rsidRPr="00A054F1">
        <w:rPr>
          <w:color w:val="FF0000"/>
          <w:sz w:val="16"/>
        </w:rPr>
        <w:t xml:space="preserve"> As labor cartels, unions attempt to monopolize the labor supplied to a company or an industry </w:t>
      </w:r>
      <w:proofErr w:type="gramStart"/>
      <w:r w:rsidRPr="00A054F1">
        <w:rPr>
          <w:color w:val="FF0000"/>
          <w:sz w:val="16"/>
        </w:rPr>
        <w:t>in order to</w:t>
      </w:r>
      <w:proofErr w:type="gramEnd"/>
      <w:r w:rsidRPr="00A054F1">
        <w:rPr>
          <w:color w:val="FF0000"/>
          <w:sz w:val="16"/>
        </w:rPr>
        <w:t xml:space="preserve"> force employers to pay higher wages.[4] In this respect, they function like any other cartel and have the same effects on the economy. </w:t>
      </w:r>
      <w:r w:rsidRPr="00A054F1">
        <w:rPr>
          <w:rStyle w:val="Emphasis"/>
          <w:color w:val="FF0000"/>
        </w:rPr>
        <w:t xml:space="preserve">Cartels benefit their members in the short run and harm the overall economy. </w:t>
      </w:r>
      <w:r w:rsidRPr="00A054F1">
        <w:rPr>
          <w:color w:val="FF0000"/>
          <w:sz w:val="16"/>
        </w:rPr>
        <w:t xml:space="preserve">Imagine that General Motors, Ford, and Chrysler jointly agreed to raise the price of the cars they sold by $2,000: Their profits would rise as every American who bought a car paid more. Some Americans would no longer be able to afford a car at the higher price, so the automakers would manufacture and sell fewer vehicles. Then they would need--and hire--fewer workers. The Detroit automakers' stock prices would rise, but the overall economy would suffer. That is why federal anti-trust laws prohibit cartels and the automakers cannot collude to raise prices. Now consider how the United Auto Workers (UAW)--the union representing the autoworkers in Detroit--functions. Before the current downturn, the UAW routinely went on strike unless the Detroit automakers paid what they demanded-- </w:t>
      </w:r>
      <w:r w:rsidRPr="00A054F1">
        <w:rPr>
          <w:rStyle w:val="StyleUnderline"/>
          <w:color w:val="FF0000"/>
        </w:rPr>
        <w:t>until recently, $70 an hour in wages and benefits. Gold-plated UAW health benefits for retirees and active workers added $1,200 to the cost of each vehicle that GM produced in 2007</w:t>
      </w:r>
      <w:r w:rsidRPr="00A054F1">
        <w:rPr>
          <w:color w:val="FF0000"/>
          <w:sz w:val="16"/>
        </w:rPr>
        <w:t xml:space="preserve">.[5] Other benefits, such as full retirement after 30 years of employment and the recently eliminated JOBS bank (which paid workers for not working), added more. Some of these costs come out of profits, and some get passed to consumers through higher prices. UAW members earn higher wages, but every American who buys a car pays more, stock owners' wealth falls, and some Americans can no longer afford to buy a new car. The automakers also hire fewer workers because they now make and sell fewer cars. Unions raise the wages of their members both by forcing consumers to pay more for what they buy or do without and by costing some workers their jobs. They have the same harmful effect on the economy as other cartels, despite benefiting some workers instead of stock owners. That is why the federal anti-trust laws exempt labor unions; otherwise, anti-monopoly statutes would also prohibit union activity. </w:t>
      </w:r>
      <w:r w:rsidRPr="00A054F1">
        <w:rPr>
          <w:rStyle w:val="StyleUnderline"/>
          <w:color w:val="FF0000"/>
        </w:rPr>
        <w:t>Unions' role as</w:t>
      </w:r>
      <w:r w:rsidRPr="00A054F1">
        <w:rPr>
          <w:color w:val="FF0000"/>
          <w:sz w:val="16"/>
        </w:rPr>
        <w:t xml:space="preserve"> monopoly cartels explains their </w:t>
      </w:r>
      <w:r w:rsidRPr="00A054F1">
        <w:rPr>
          <w:rStyle w:val="Emphasis"/>
          <w:color w:val="FF0000"/>
        </w:rPr>
        <w:t>opposition to trade and competition</w:t>
      </w:r>
      <w:r w:rsidRPr="00A054F1">
        <w:rPr>
          <w:color w:val="FF0000"/>
          <w:sz w:val="16"/>
        </w:rPr>
        <w:t xml:space="preserve">. A cartel can charge higher prices only </w:t>
      </w:r>
      <w:proofErr w:type="gramStart"/>
      <w:r w:rsidRPr="00A054F1">
        <w:rPr>
          <w:color w:val="FF0000"/>
          <w:sz w:val="16"/>
        </w:rPr>
        <w:t>as long as</w:t>
      </w:r>
      <w:proofErr w:type="gramEnd"/>
      <w:r w:rsidRPr="00A054F1">
        <w:rPr>
          <w:color w:val="FF0000"/>
          <w:sz w:val="16"/>
        </w:rPr>
        <w:t xml:space="preserve"> it remains a monopoly. If consumers can buy elsewhere, a company must cut its prices or go out of business. This has happened to the UAW. Non-union workers at Honda and Toyota plants now produce high-quality cars at lower prices than are possible in Detroit. As consumers have voted with their feet, the Detroit automakers have been brought to the brink of bankruptcy. The UAW has now agreed to significant concessions that will eliminate a sizeable portion of the gap between UAW and non-union wages. With competition, the union cartel breaks down, and unions cannot force consumers to pay higher prices or capture higher wages for their members. Unions in Practice Economic theory consequently suggests that unions raise the wages of their members at the cost of lower profits and fewer jobs, that lower profits cause businesses to invest less, and that unions have a smaller effect in competitive markets (where a union cannot obtain a monopoly). Dozens of economic studies have examined how unions affect the economy, and empirical research largely confirms the results of economic theory. What follows is a summary of the state of economic research on labor unions. The Appendix summarizes the papers referenced in the main body of this paper. Unions in the Workplace Unionizing significantly changes the workplace in addition to its effects on wages or jobs. Employers are prohibited from negotiating directly with unionized employees. Certified unions become employees' exclusive collective bargaining representatives. All discussions about pay, performance, promotions, or any other working conditions must occur between the union and the employer. An employer may not change working conditions--including raising salaries--without negotiations. Unionized employers must pay thousands of dollars in attorney's fees and spend months negotiating before making any changes in the workplace. </w:t>
      </w:r>
      <w:r w:rsidRPr="00A054F1">
        <w:rPr>
          <w:rStyle w:val="StyleUnderline"/>
          <w:color w:val="FF0000"/>
        </w:rPr>
        <w:t>Unionized companies often avoid making changes</w:t>
      </w:r>
      <w:r w:rsidRPr="00A054F1">
        <w:rPr>
          <w:color w:val="FF0000"/>
          <w:sz w:val="16"/>
        </w:rPr>
        <w:t xml:space="preserve"> because the benefits are not worth the time and cost of negotiations. </w:t>
      </w:r>
      <w:proofErr w:type="gramStart"/>
      <w:r w:rsidRPr="00A054F1">
        <w:rPr>
          <w:color w:val="FF0000"/>
          <w:sz w:val="16"/>
        </w:rPr>
        <w:t>Both of these</w:t>
      </w:r>
      <w:proofErr w:type="gramEnd"/>
      <w:r w:rsidRPr="00A054F1">
        <w:rPr>
          <w:color w:val="FF0000"/>
          <w:sz w:val="16"/>
        </w:rPr>
        <w:t xml:space="preserve"> effects </w:t>
      </w:r>
      <w:r w:rsidRPr="00A054F1">
        <w:rPr>
          <w:rStyle w:val="StyleUnderline"/>
          <w:color w:val="FF0000"/>
        </w:rPr>
        <w:t>make</w:t>
      </w:r>
      <w:r w:rsidRPr="00A054F1">
        <w:rPr>
          <w:color w:val="FF0000"/>
          <w:sz w:val="16"/>
        </w:rPr>
        <w:t xml:space="preserve"> </w:t>
      </w:r>
      <w:r w:rsidRPr="00A054F1">
        <w:rPr>
          <w:rStyle w:val="StyleUnderline"/>
          <w:color w:val="FF0000"/>
        </w:rPr>
        <w:t>unionized businesses less flexible and less competitive</w:t>
      </w:r>
      <w:r w:rsidRPr="00A054F1">
        <w:rPr>
          <w:color w:val="FF0000"/>
          <w:sz w:val="16"/>
        </w:rPr>
        <w:t xml:space="preserve">.[6] Final union contracts typically give workers group identities instead of treating them as individuals. Unions do not have the resources to monitor each worker's performance and tailor the contract accordingly. Even if they could, they would not want to do so. Unions want employees to view the union--not their individual achievements--as the source of their economic gains. As a result, union contracts typically base pay and promotions on seniority or detailed union job classifications. Unions rarely allow employers to base pay on individual performance or promote workers </w:t>
      </w:r>
      <w:proofErr w:type="gramStart"/>
      <w:r w:rsidRPr="00A054F1">
        <w:rPr>
          <w:color w:val="FF0000"/>
          <w:sz w:val="16"/>
        </w:rPr>
        <w:t>on the basis of</w:t>
      </w:r>
      <w:proofErr w:type="gramEnd"/>
      <w:r w:rsidRPr="00A054F1">
        <w:rPr>
          <w:color w:val="FF0000"/>
          <w:sz w:val="16"/>
        </w:rPr>
        <w:t xml:space="preserve"> individual ability.[7] Consequently, </w:t>
      </w:r>
      <w:r w:rsidRPr="00A054F1">
        <w:rPr>
          <w:rStyle w:val="Emphasis"/>
          <w:color w:val="FF0000"/>
        </w:rPr>
        <w:t>union contracts compress wages</w:t>
      </w:r>
      <w:r w:rsidRPr="00A054F1">
        <w:rPr>
          <w:color w:val="FF0000"/>
          <w:sz w:val="16"/>
        </w:rPr>
        <w:t xml:space="preserve">: They </w:t>
      </w:r>
      <w:r w:rsidRPr="00A054F1">
        <w:rPr>
          <w:rStyle w:val="Emphasis"/>
          <w:color w:val="FF0000"/>
        </w:rPr>
        <w:t>suppress the wages of more productive workers</w:t>
      </w:r>
      <w:r w:rsidRPr="00A054F1">
        <w:rPr>
          <w:color w:val="FF0000"/>
          <w:sz w:val="16"/>
        </w:rPr>
        <w:t xml:space="preserve"> and raise the wages of the less competent. Unions redistribute wealth between workers. Everyone gets the same seniority-based raise regardless of how much or little he contributes, and this reduces wage inequality in unionized companies.[8] But this increased equality comes at a cost to employers. Often, the best workers will not work under union contracts that put a cap on their wages, so </w:t>
      </w:r>
      <w:r w:rsidRPr="00A054F1">
        <w:rPr>
          <w:rStyle w:val="Emphasis"/>
          <w:color w:val="FF0000"/>
        </w:rPr>
        <w:t>union</w:t>
      </w:r>
      <w:r w:rsidRPr="00A054F1">
        <w:rPr>
          <w:color w:val="FF0000"/>
          <w:sz w:val="16"/>
        </w:rPr>
        <w:t xml:space="preserve"> firms </w:t>
      </w:r>
      <w:r w:rsidRPr="00A054F1">
        <w:rPr>
          <w:rStyle w:val="Emphasis"/>
          <w:color w:val="FF0000"/>
        </w:rPr>
        <w:t>have difficulty attracting</w:t>
      </w:r>
      <w:r w:rsidRPr="00A054F1">
        <w:rPr>
          <w:color w:val="FF0000"/>
          <w:sz w:val="16"/>
        </w:rPr>
        <w:t xml:space="preserve"> and retaining </w:t>
      </w:r>
      <w:r w:rsidRPr="00A054F1">
        <w:rPr>
          <w:rStyle w:val="Emphasis"/>
          <w:color w:val="FF0000"/>
        </w:rPr>
        <w:t>top employees</w:t>
      </w:r>
      <w:r w:rsidRPr="00A054F1">
        <w:rPr>
          <w:color w:val="FF0000"/>
          <w:sz w:val="16"/>
        </w:rPr>
        <w:t xml:space="preserve">.[9] Effect on Wages Unions organize workers by promising higher wages for all workers. Economists have studied the effects of unions on wages exhaustively and have come to mixed conclusions. Numerous economic </w:t>
      </w:r>
      <w:r w:rsidRPr="00A054F1">
        <w:rPr>
          <w:rStyle w:val="Emphasis"/>
          <w:color w:val="FF0000"/>
        </w:rPr>
        <w:t>studies compare the average earnings of union and non-union workers</w:t>
      </w:r>
      <w:r w:rsidRPr="00A054F1">
        <w:rPr>
          <w:color w:val="FF0000"/>
          <w:sz w:val="16"/>
        </w:rPr>
        <w:t xml:space="preserve">, holding other measurable factors--age, gender, education, and industry--constant. These studies typically find that the average union member earns roughly 15 percent more than comparable non-union workers.[10] More recent research shows that errors in the data used to estimate wages caused these estimates to understate the true difference. Estimates that correct these errors show that the average union member earns between 20 percent and 25 percent more than similar non-union workers.[11] </w:t>
      </w:r>
      <w:r w:rsidRPr="00A054F1">
        <w:rPr>
          <w:rStyle w:val="Emphasis"/>
          <w:color w:val="FF0000"/>
          <w:highlight w:val="green"/>
        </w:rPr>
        <w:t>Correlation Is Not Causation</w:t>
      </w:r>
      <w:r w:rsidRPr="00A054F1">
        <w:rPr>
          <w:rStyle w:val="Emphasis"/>
          <w:color w:val="FF0000"/>
        </w:rPr>
        <w:t xml:space="preserve"> </w:t>
      </w:r>
      <w:r w:rsidRPr="00A054F1">
        <w:rPr>
          <w:color w:val="FF0000"/>
          <w:sz w:val="16"/>
        </w:rPr>
        <w:t xml:space="preserve">But these studies do not show that unionizing would give the typical worker 20 percent higher wages: Correlation does not imply causation. Controlling for factors like age and education, the average worker in Silicon Valley earns more than the average worker in </w:t>
      </w:r>
      <w:proofErr w:type="gramStart"/>
      <w:r w:rsidRPr="00A054F1">
        <w:rPr>
          <w:color w:val="FF0000"/>
          <w:sz w:val="16"/>
        </w:rPr>
        <w:t>Memphis, but</w:t>
      </w:r>
      <w:proofErr w:type="gramEnd"/>
      <w:r w:rsidRPr="00A054F1">
        <w:rPr>
          <w:color w:val="FF0000"/>
          <w:sz w:val="16"/>
        </w:rPr>
        <w:t xml:space="preserve"> moving every worker in Memphis to Silicon Valley would not raise his or her wages. Workers in Silicon Valley earn more than elsewhere because they have specialized skills and work for high-paying technology companies, not because they picked the right place to live. Similarly, </w:t>
      </w:r>
      <w:r w:rsidRPr="00A054F1">
        <w:rPr>
          <w:rStyle w:val="StyleUnderline"/>
          <w:color w:val="FF0000"/>
          <w:highlight w:val="green"/>
        </w:rPr>
        <w:t xml:space="preserve">it is not </w:t>
      </w:r>
      <w:r w:rsidRPr="00A054F1">
        <w:rPr>
          <w:rStyle w:val="StyleUnderline"/>
          <w:color w:val="FF0000"/>
        </w:rPr>
        <w:t xml:space="preserve">necessarily </w:t>
      </w:r>
      <w:r w:rsidRPr="00A054F1">
        <w:rPr>
          <w:rStyle w:val="StyleUnderline"/>
          <w:color w:val="FF0000"/>
          <w:highlight w:val="green"/>
        </w:rPr>
        <w:t>unions that raise wages</w:t>
      </w:r>
      <w:r w:rsidRPr="00A054F1">
        <w:rPr>
          <w:color w:val="FF0000"/>
          <w:sz w:val="16"/>
        </w:rPr>
        <w:t xml:space="preserve">. </w:t>
      </w:r>
      <w:r w:rsidRPr="00A054F1">
        <w:rPr>
          <w:rStyle w:val="Emphasis"/>
          <w:color w:val="FF0000"/>
          <w:highlight w:val="green"/>
        </w:rPr>
        <w:t>They</w:t>
      </w:r>
      <w:r w:rsidRPr="00A054F1">
        <w:rPr>
          <w:color w:val="FF0000"/>
          <w:sz w:val="16"/>
        </w:rPr>
        <w:t xml:space="preserve"> may simply </w:t>
      </w:r>
      <w:r w:rsidRPr="00A054F1">
        <w:rPr>
          <w:rStyle w:val="Emphasis"/>
          <w:color w:val="FF0000"/>
          <w:highlight w:val="green"/>
        </w:rPr>
        <w:t xml:space="preserve">organize workers who would </w:t>
      </w:r>
      <w:r w:rsidRPr="00A054F1">
        <w:rPr>
          <w:rStyle w:val="Emphasis"/>
          <w:color w:val="FF0000"/>
        </w:rPr>
        <w:t xml:space="preserve">naturally </w:t>
      </w:r>
      <w:r w:rsidRPr="00A054F1">
        <w:rPr>
          <w:rStyle w:val="Emphasis"/>
          <w:color w:val="FF0000"/>
          <w:highlight w:val="green"/>
        </w:rPr>
        <w:t xml:space="preserve">earn higher wages anyway. </w:t>
      </w:r>
      <w:r w:rsidRPr="00A054F1">
        <w:rPr>
          <w:color w:val="FF0000"/>
          <w:sz w:val="16"/>
        </w:rPr>
        <w:t xml:space="preserve">Unions do not organize random companies. They target large and profitable firms that tend to pay higher wages. Union contracts also make firing underperforming workers difficult, so unionized companies try to avoid hiring workers who might prove to be underperformers. High-earning workers do not want seniority schedules to hold them back and therefore avoid unionized companies. Estimates from the Same Worker Economists have attempted to correct this problem by examining how workers' wages change when they take or leave union jobs. This controls for unobservable worker qualities such as initiative or diligence that raise wages and may be correlated with union membership--the worker has the same skills whether he belongs to a union or not. These studies typically show that workers' wages rise roughly 10 percent when they take union jobs and fall by a similar amount when they leave those jobs.[12] Data errors become particularly problematic when following workers over time instead of comparing averages across groups. Some economists argue that these errors artificially diminish the union effect.[13] More recent research explicitly correcting for measurement errors has found that taking union jobs causes workers' wages to rise between 8 percent and 12 percent.[14] One Canadian study expressly examined how much of the difference between union and non-union wages was caused by unions and how much came from unmeasured individual skills. Over three-fifths of the higher wages earned by union members came from having more valuable skills, not from union membership itself.[15] Just as the land surrounding Silicon Valley does not itself raise wages, most of the difference between union and non-union wages has little or nothing to do with unions themselves. Wage Changes After Unionization </w:t>
      </w:r>
      <w:r w:rsidRPr="00A054F1">
        <w:rPr>
          <w:rStyle w:val="StyleUnderline"/>
          <w:color w:val="FF0000"/>
          <w:highlight w:val="green"/>
        </w:rPr>
        <w:t>Studies tracking</w:t>
      </w:r>
      <w:r w:rsidRPr="00A054F1">
        <w:rPr>
          <w:rStyle w:val="StyleUnderline"/>
          <w:color w:val="FF0000"/>
        </w:rPr>
        <w:t xml:space="preserve"> individual </w:t>
      </w:r>
      <w:r w:rsidRPr="00A054F1">
        <w:rPr>
          <w:rStyle w:val="StyleUnderline"/>
          <w:color w:val="FF0000"/>
          <w:highlight w:val="green"/>
        </w:rPr>
        <w:t>workers</w:t>
      </w:r>
      <w:r w:rsidRPr="00A054F1">
        <w:rPr>
          <w:rStyle w:val="StyleUnderline"/>
          <w:color w:val="FF0000"/>
        </w:rPr>
        <w:t xml:space="preserve"> also </w:t>
      </w:r>
      <w:r w:rsidRPr="00A054F1">
        <w:rPr>
          <w:rStyle w:val="StyleUnderline"/>
          <w:color w:val="FF0000"/>
          <w:highlight w:val="green"/>
        </w:rPr>
        <w:t>do not prove</w:t>
      </w:r>
      <w:r w:rsidRPr="00A054F1">
        <w:rPr>
          <w:rStyle w:val="StyleUnderline"/>
          <w:color w:val="FF0000"/>
        </w:rPr>
        <w:t xml:space="preserve"> that </w:t>
      </w:r>
      <w:r w:rsidRPr="00A054F1">
        <w:rPr>
          <w:rStyle w:val="StyleUnderline"/>
          <w:color w:val="FF0000"/>
          <w:highlight w:val="green"/>
        </w:rPr>
        <w:t>unionizing</w:t>
      </w:r>
      <w:r w:rsidRPr="00A054F1">
        <w:rPr>
          <w:rStyle w:val="StyleUnderline"/>
          <w:color w:val="FF0000"/>
        </w:rPr>
        <w:t xml:space="preserve"> necessarily </w:t>
      </w:r>
      <w:r w:rsidRPr="00A054F1">
        <w:rPr>
          <w:rStyle w:val="StyleUnderline"/>
          <w:color w:val="FF0000"/>
          <w:highlight w:val="green"/>
        </w:rPr>
        <w:t>raises wages</w:t>
      </w:r>
      <w:r w:rsidRPr="00A054F1">
        <w:rPr>
          <w:color w:val="FF0000"/>
          <w:sz w:val="16"/>
        </w:rPr>
        <w:t xml:space="preserve">. </w:t>
      </w:r>
      <w:r w:rsidRPr="00A054F1">
        <w:rPr>
          <w:rStyle w:val="Emphasis"/>
          <w:color w:val="FF0000"/>
        </w:rPr>
        <w:t xml:space="preserve">Individual </w:t>
      </w:r>
      <w:r w:rsidRPr="00A054F1">
        <w:rPr>
          <w:rStyle w:val="Emphasis"/>
          <w:color w:val="FF0000"/>
          <w:highlight w:val="green"/>
        </w:rPr>
        <w:t>data do not account for</w:t>
      </w:r>
      <w:r w:rsidRPr="00A054F1">
        <w:rPr>
          <w:rStyle w:val="Emphasis"/>
          <w:color w:val="FF0000"/>
        </w:rPr>
        <w:t xml:space="preserve"> firm-</w:t>
      </w:r>
      <w:r w:rsidRPr="00A054F1">
        <w:rPr>
          <w:rStyle w:val="Emphasis"/>
          <w:color w:val="FF0000"/>
          <w:highlight w:val="green"/>
        </w:rPr>
        <w:t>specific</w:t>
      </w:r>
      <w:r w:rsidRPr="00A054F1">
        <w:rPr>
          <w:rStyle w:val="Emphasis"/>
          <w:color w:val="FF0000"/>
        </w:rPr>
        <w:t xml:space="preserve"> </w:t>
      </w:r>
      <w:r w:rsidRPr="00A054F1">
        <w:rPr>
          <w:rStyle w:val="Emphasis"/>
          <w:color w:val="FF0000"/>
          <w:highlight w:val="green"/>
        </w:rPr>
        <w:t>factors</w:t>
      </w:r>
      <w:r w:rsidRPr="00A054F1">
        <w:rPr>
          <w:color w:val="FF0000"/>
          <w:sz w:val="16"/>
        </w:rPr>
        <w:t xml:space="preserve">, such as large firms both paying higher wages and being targeted more commonly for organizing drives. To discover the causal </w:t>
      </w:r>
      <w:proofErr w:type="spellStart"/>
      <w:r w:rsidRPr="00A054F1">
        <w:rPr>
          <w:color w:val="FF0000"/>
          <w:sz w:val="16"/>
        </w:rPr>
        <w:t>affect</w:t>
      </w:r>
      <w:proofErr w:type="spellEnd"/>
      <w:r w:rsidRPr="00A054F1">
        <w:rPr>
          <w:color w:val="FF0000"/>
          <w:sz w:val="16"/>
        </w:rPr>
        <w:t xml:space="preserve"> of organizing on wages, researchers compare wage changes at newly organized plants with wage changes at plants where organizing drives failed. Such studies look at the same workers and same plants over time, thereby controlling for many unmeasured effects. These studies come to the surprising conclusion that forming a union does not raise workers' wages.[16] Wages do not rise in plants that unionize relative to plants that vote against unionizing. Several of the authors of these studies have endorsed EFCA, but their research argues that expanding union membership will not raise wages. This should not come as a complete surprise. Unions in competitive markets have little power to raise wages because companies cannot raise prices without losing customers. Additionally, some unions-- such as the Service Employees International Union--have expanded by striking deals promising not to seek wage increases for workers if the employer agrees not to campaign against the union. Total Wage Effects While economic research as a whole does not conclusively disprove that unions raise </w:t>
      </w:r>
      <w:proofErr w:type="gramStart"/>
      <w:r w:rsidRPr="00A054F1">
        <w:rPr>
          <w:color w:val="FF0000"/>
          <w:sz w:val="16"/>
        </w:rPr>
        <w:t>wages,</w:t>
      </w:r>
      <w:proofErr w:type="gramEnd"/>
      <w:r w:rsidRPr="00A054F1">
        <w:rPr>
          <w:color w:val="FF0000"/>
          <w:sz w:val="16"/>
        </w:rPr>
        <w:t xml:space="preserve"> some studies do come to this conclusion. It is difficult to reconcile these studies with the large body of other research showing that union members earn more than non-union members, or with the strong evidence that unions reduce profits. A better summary of the economic research is that unions do not increase workers' wages by nearly as much as they claim and that, </w:t>
      </w:r>
      <w:r w:rsidRPr="00A054F1">
        <w:rPr>
          <w:rStyle w:val="Emphasis"/>
          <w:color w:val="FF0000"/>
          <w:highlight w:val="green"/>
        </w:rPr>
        <w:t xml:space="preserve">at </w:t>
      </w:r>
      <w:proofErr w:type="gramStart"/>
      <w:r w:rsidRPr="00A054F1">
        <w:rPr>
          <w:rStyle w:val="Emphasis"/>
          <w:color w:val="FF0000"/>
          <w:highlight w:val="green"/>
        </w:rPr>
        <w:t>a number of</w:t>
      </w:r>
      <w:proofErr w:type="gramEnd"/>
      <w:r w:rsidRPr="00A054F1">
        <w:rPr>
          <w:rStyle w:val="Emphasis"/>
          <w:color w:val="FF0000"/>
          <w:highlight w:val="green"/>
        </w:rPr>
        <w:t xml:space="preserve"> companies, they do not raise wages at all</w:t>
      </w:r>
      <w:r w:rsidRPr="00A054F1">
        <w:rPr>
          <w:color w:val="FF0000"/>
          <w:sz w:val="16"/>
        </w:rPr>
        <w:t xml:space="preserve">. Once researchers control for individual ability, unions raise wages between 0 percent and 10 percent, depending on the circumstances of the </w:t>
      </w:r>
      <w:proofErr w:type="gramStart"/>
      <w:r w:rsidRPr="00A054F1">
        <w:rPr>
          <w:color w:val="FF0000"/>
          <w:sz w:val="16"/>
        </w:rPr>
        <w:t>particular companies</w:t>
      </w:r>
      <w:proofErr w:type="gramEnd"/>
      <w:r w:rsidRPr="00A054F1">
        <w:rPr>
          <w:color w:val="FF0000"/>
          <w:sz w:val="16"/>
        </w:rPr>
        <w:t xml:space="preserve"> and workers. Effect on Businesses Union wage gains do not materialize out of thin air. They come out of business earnings. Other union policies, such as union work rules designed to increase the number of workers needed to do a job and stringent job classifications, also raise costs. Often, unionized companies must raise prices to cover these costs, losing customers in the process. Fewer customers and higher costs would be expected to cut businesses' earnings, and economists find that unions have exactly this effect. Unionized companies earn lower profits than are earned by non-union businesses. Studies typically find that unionized companies earn profits between 10 percent and 15 percent lower than those of comparable non-union firms.[17] Unlike the findings with respect to wage effects, the research shows unambiguously that unions directly cause lower profits. Profits drop at companies whose unions win certification elections but remain at normal levels for non-union firms. One recent study found that shareholder returns fall by 10 percent over two years at companies where unions win certification.[18] These studies do not create controversy, because both unions and businesses agree that unions cut profits. They merely disagree over whether this represents a feature or a problem. Unions argue that they get workers their "fair share," while employers complain that union contracts make them uncompetitive.</w:t>
      </w:r>
    </w:p>
    <w:p w14:paraId="20BE9EA0" w14:textId="77777777" w:rsidR="003A456B" w:rsidRPr="00A054F1" w:rsidRDefault="003A456B" w:rsidP="003A456B">
      <w:pPr>
        <w:pStyle w:val="Heading4"/>
        <w:rPr>
          <w:bCs/>
          <w:color w:val="FF0000"/>
        </w:rPr>
      </w:pPr>
      <w:bookmarkStart w:id="2" w:name="_Hlk75377663"/>
      <w:r w:rsidRPr="00A054F1">
        <w:rPr>
          <w:bCs/>
          <w:color w:val="FF0000"/>
        </w:rPr>
        <w:t xml:space="preserve">Unions are </w:t>
      </w:r>
      <w:r w:rsidRPr="00A054F1">
        <w:rPr>
          <w:bCs/>
          <w:color w:val="FF0000"/>
          <w:u w:val="single"/>
        </w:rPr>
        <w:t>inaccessible</w:t>
      </w:r>
      <w:r w:rsidRPr="00A054F1">
        <w:rPr>
          <w:bCs/>
          <w:color w:val="FF0000"/>
        </w:rPr>
        <w:t xml:space="preserve"> to minorities – that leads to </w:t>
      </w:r>
      <w:r w:rsidRPr="00A054F1">
        <w:rPr>
          <w:bCs/>
          <w:color w:val="FF0000"/>
          <w:u w:val="single"/>
        </w:rPr>
        <w:t>increasing inequality</w:t>
      </w:r>
      <w:r w:rsidRPr="00A054F1">
        <w:rPr>
          <w:bCs/>
          <w:color w:val="FF0000"/>
        </w:rPr>
        <w:t>.</w:t>
      </w:r>
    </w:p>
    <w:p w14:paraId="4BD820B6" w14:textId="77777777" w:rsidR="003A456B" w:rsidRPr="00A054F1" w:rsidRDefault="003A456B" w:rsidP="003A456B">
      <w:pPr>
        <w:rPr>
          <w:color w:val="FF0000"/>
        </w:rPr>
      </w:pPr>
      <w:r w:rsidRPr="00A054F1">
        <w:rPr>
          <w:rStyle w:val="Style13ptBold"/>
          <w:color w:val="FF0000"/>
        </w:rPr>
        <w:t>Ahlquist 17</w:t>
      </w:r>
      <w:r w:rsidRPr="00A054F1">
        <w:rPr>
          <w:color w:val="FF0000"/>
        </w:rPr>
        <w:t xml:space="preserve"> [John; School of Global Policy and Strategy, University of California San Diego; “Labor Unions, Political Representation, and Economic Inequality,” 3/9/17; </w:t>
      </w:r>
      <w:proofErr w:type="spellStart"/>
      <w:r w:rsidRPr="00A054F1">
        <w:rPr>
          <w:color w:val="FF0000"/>
        </w:rPr>
        <w:t>AnnualReviews</w:t>
      </w:r>
      <w:proofErr w:type="spellEnd"/>
      <w:r w:rsidRPr="00A054F1">
        <w:rPr>
          <w:color w:val="FF0000"/>
        </w:rPr>
        <w:t>; https://www.annualreviews.org/doi/pdf/10.1146/annurev-polisci-051215-023225] Justin</w:t>
      </w:r>
    </w:p>
    <w:p w14:paraId="3D6BD5FC" w14:textId="77777777" w:rsidR="003A456B" w:rsidRPr="00A054F1" w:rsidRDefault="003A456B" w:rsidP="003A456B">
      <w:pPr>
        <w:rPr>
          <w:color w:val="FF0000"/>
          <w:sz w:val="16"/>
        </w:rPr>
      </w:pPr>
      <w:r w:rsidRPr="00A054F1">
        <w:rPr>
          <w:color w:val="FF0000"/>
          <w:u w:val="single"/>
        </w:rPr>
        <w:t xml:space="preserve">Immigration may </w:t>
      </w:r>
      <w:r w:rsidRPr="00A054F1">
        <w:rPr>
          <w:rStyle w:val="Emphasis"/>
          <w:color w:val="FF0000"/>
        </w:rPr>
        <w:t>exacerbate</w:t>
      </w:r>
      <w:r w:rsidRPr="00A054F1">
        <w:rPr>
          <w:color w:val="FF0000"/>
          <w:u w:val="single"/>
        </w:rPr>
        <w:t xml:space="preserve"> inequality to the extent that </w:t>
      </w:r>
      <w:r w:rsidRPr="00A054F1">
        <w:rPr>
          <w:color w:val="FF0000"/>
          <w:highlight w:val="green"/>
          <w:u w:val="single"/>
        </w:rPr>
        <w:t xml:space="preserve">immigrants take </w:t>
      </w:r>
      <w:r w:rsidRPr="00A054F1">
        <w:rPr>
          <w:rStyle w:val="Emphasis"/>
          <w:color w:val="FF0000"/>
          <w:highlight w:val="green"/>
        </w:rPr>
        <w:t>jobs</w:t>
      </w:r>
      <w:r w:rsidRPr="00A054F1">
        <w:rPr>
          <w:color w:val="FF0000"/>
          <w:highlight w:val="green"/>
          <w:u w:val="single"/>
        </w:rPr>
        <w:t xml:space="preserve"> for </w:t>
      </w:r>
      <w:r w:rsidRPr="00A054F1">
        <w:rPr>
          <w:rStyle w:val="Emphasis"/>
          <w:color w:val="FF0000"/>
          <w:highlight w:val="green"/>
        </w:rPr>
        <w:t>lower</w:t>
      </w:r>
      <w:r w:rsidRPr="00A054F1">
        <w:rPr>
          <w:color w:val="FF0000"/>
          <w:highlight w:val="green"/>
          <w:u w:val="single"/>
        </w:rPr>
        <w:t xml:space="preserve"> </w:t>
      </w:r>
      <w:r w:rsidRPr="00A054F1">
        <w:rPr>
          <w:rStyle w:val="Emphasis"/>
          <w:color w:val="FF0000"/>
          <w:highlight w:val="green"/>
        </w:rPr>
        <w:t>wages</w:t>
      </w:r>
      <w:r w:rsidRPr="00A054F1">
        <w:rPr>
          <w:color w:val="FF0000"/>
          <w:u w:val="single"/>
        </w:rPr>
        <w:t xml:space="preserve"> than </w:t>
      </w:r>
      <w:r w:rsidRPr="00A054F1">
        <w:rPr>
          <w:rStyle w:val="Emphasis"/>
          <w:color w:val="FF0000"/>
        </w:rPr>
        <w:t>native</w:t>
      </w:r>
      <w:r w:rsidRPr="00A054F1">
        <w:rPr>
          <w:color w:val="FF0000"/>
          <w:u w:val="single"/>
        </w:rPr>
        <w:t xml:space="preserve"> </w:t>
      </w:r>
      <w:r w:rsidRPr="00A054F1">
        <w:rPr>
          <w:rStyle w:val="Emphasis"/>
          <w:color w:val="FF0000"/>
        </w:rPr>
        <w:t>workers</w:t>
      </w:r>
      <w:r w:rsidRPr="00A054F1">
        <w:rPr>
          <w:color w:val="FF0000"/>
          <w:u w:val="single"/>
        </w:rPr>
        <w:t xml:space="preserve"> do. Immigration may also </w:t>
      </w:r>
      <w:r w:rsidRPr="00A054F1">
        <w:rPr>
          <w:color w:val="FF0000"/>
          <w:highlight w:val="green"/>
          <w:u w:val="single"/>
        </w:rPr>
        <w:t xml:space="preserve">put </w:t>
      </w:r>
      <w:r w:rsidRPr="00A054F1">
        <w:rPr>
          <w:rStyle w:val="Emphasis"/>
          <w:color w:val="FF0000"/>
          <w:highlight w:val="green"/>
        </w:rPr>
        <w:t>pressure</w:t>
      </w:r>
      <w:r w:rsidRPr="00A054F1">
        <w:rPr>
          <w:color w:val="FF0000"/>
          <w:highlight w:val="green"/>
          <w:u w:val="single"/>
        </w:rPr>
        <w:t xml:space="preserve"> on</w:t>
      </w:r>
      <w:r w:rsidRPr="00A054F1">
        <w:rPr>
          <w:color w:val="FF0000"/>
          <w:u w:val="single"/>
        </w:rPr>
        <w:t xml:space="preserve"> </w:t>
      </w:r>
      <w:r w:rsidRPr="00A054F1">
        <w:rPr>
          <w:rStyle w:val="Emphasis"/>
          <w:color w:val="FF0000"/>
        </w:rPr>
        <w:t>existing</w:t>
      </w:r>
      <w:r w:rsidRPr="00A054F1">
        <w:rPr>
          <w:color w:val="FF0000"/>
          <w:u w:val="single"/>
        </w:rPr>
        <w:t xml:space="preserve"> </w:t>
      </w:r>
      <w:proofErr w:type="gramStart"/>
      <w:r w:rsidRPr="00A054F1">
        <w:rPr>
          <w:rStyle w:val="Emphasis"/>
          <w:color w:val="FF0000"/>
          <w:highlight w:val="green"/>
        </w:rPr>
        <w:t>unions</w:t>
      </w:r>
      <w:r w:rsidRPr="00A054F1">
        <w:rPr>
          <w:color w:val="FF0000"/>
          <w:sz w:val="16"/>
        </w:rPr>
        <w:t>, since</w:t>
      </w:r>
      <w:proofErr w:type="gramEnd"/>
      <w:r w:rsidRPr="00A054F1">
        <w:rPr>
          <w:color w:val="FF0000"/>
          <w:sz w:val="16"/>
        </w:rPr>
        <w:t xml:space="preserve"> </w:t>
      </w:r>
      <w:r w:rsidRPr="00A054F1">
        <w:rPr>
          <w:rStyle w:val="Emphasis"/>
          <w:color w:val="FF0000"/>
          <w:highlight w:val="green"/>
        </w:rPr>
        <w:t>immigrants</w:t>
      </w:r>
      <w:r w:rsidRPr="00A054F1">
        <w:rPr>
          <w:color w:val="FF0000"/>
          <w:u w:val="single"/>
        </w:rPr>
        <w:t xml:space="preserve"> may be harder to </w:t>
      </w:r>
      <w:r w:rsidRPr="00A054F1">
        <w:rPr>
          <w:rStyle w:val="Emphasis"/>
          <w:color w:val="FF0000"/>
        </w:rPr>
        <w:t>organize</w:t>
      </w:r>
      <w:r w:rsidRPr="00A054F1">
        <w:rPr>
          <w:color w:val="FF0000"/>
          <w:u w:val="single"/>
        </w:rPr>
        <w:t xml:space="preserve"> owing to </w:t>
      </w:r>
      <w:r w:rsidRPr="00A054F1">
        <w:rPr>
          <w:rStyle w:val="Emphasis"/>
          <w:color w:val="FF0000"/>
          <w:highlight w:val="green"/>
        </w:rPr>
        <w:t>linguistic</w:t>
      </w:r>
      <w:r w:rsidRPr="00A054F1">
        <w:rPr>
          <w:color w:val="FF0000"/>
          <w:highlight w:val="green"/>
          <w:u w:val="single"/>
        </w:rPr>
        <w:t xml:space="preserve"> or </w:t>
      </w:r>
      <w:r w:rsidRPr="00A054F1">
        <w:rPr>
          <w:rStyle w:val="Emphasis"/>
          <w:color w:val="FF0000"/>
          <w:highlight w:val="green"/>
        </w:rPr>
        <w:t>cultural</w:t>
      </w:r>
      <w:r w:rsidRPr="00A054F1">
        <w:rPr>
          <w:color w:val="FF0000"/>
          <w:highlight w:val="green"/>
          <w:u w:val="single"/>
        </w:rPr>
        <w:t xml:space="preserve"> </w:t>
      </w:r>
      <w:r w:rsidRPr="00A054F1">
        <w:rPr>
          <w:rStyle w:val="Emphasis"/>
          <w:color w:val="FF0000"/>
          <w:highlight w:val="green"/>
        </w:rPr>
        <w:t>differences</w:t>
      </w:r>
      <w:r w:rsidRPr="00A054F1">
        <w:rPr>
          <w:color w:val="FF0000"/>
          <w:sz w:val="16"/>
        </w:rPr>
        <w:t>. For these reasons—along with simple prejudice—</w:t>
      </w:r>
      <w:r w:rsidRPr="00A054F1">
        <w:rPr>
          <w:color w:val="FF0000"/>
          <w:highlight w:val="green"/>
          <w:u w:val="single"/>
        </w:rPr>
        <w:t>unions</w:t>
      </w:r>
      <w:r w:rsidRPr="00A054F1">
        <w:rPr>
          <w:color w:val="FF0000"/>
          <w:u w:val="single"/>
        </w:rPr>
        <w:t xml:space="preserve"> in </w:t>
      </w:r>
      <w:r w:rsidRPr="00A054F1">
        <w:rPr>
          <w:rStyle w:val="Emphasis"/>
          <w:color w:val="FF0000"/>
        </w:rPr>
        <w:t>immigrant</w:t>
      </w:r>
      <w:r w:rsidRPr="00A054F1">
        <w:rPr>
          <w:color w:val="FF0000"/>
          <w:u w:val="single"/>
        </w:rPr>
        <w:t>-</w:t>
      </w:r>
      <w:r w:rsidRPr="00A054F1">
        <w:rPr>
          <w:rStyle w:val="Emphasis"/>
          <w:color w:val="FF0000"/>
        </w:rPr>
        <w:t>receiving</w:t>
      </w:r>
      <w:r w:rsidRPr="00A054F1">
        <w:rPr>
          <w:color w:val="FF0000"/>
          <w:u w:val="single"/>
        </w:rPr>
        <w:t xml:space="preserve"> </w:t>
      </w:r>
      <w:r w:rsidRPr="00A054F1">
        <w:rPr>
          <w:rStyle w:val="Emphasis"/>
          <w:color w:val="FF0000"/>
        </w:rPr>
        <w:t>countries</w:t>
      </w:r>
      <w:r w:rsidRPr="00A054F1">
        <w:rPr>
          <w:color w:val="FF0000"/>
          <w:sz w:val="16"/>
        </w:rPr>
        <w:t xml:space="preserve">, mainly Australia, Canada, and the United States, </w:t>
      </w:r>
      <w:r w:rsidRPr="00A054F1">
        <w:rPr>
          <w:rStyle w:val="Emphasis"/>
          <w:color w:val="FF0000"/>
          <w:highlight w:val="green"/>
        </w:rPr>
        <w:t>opposed</w:t>
      </w:r>
      <w:r w:rsidRPr="00A054F1">
        <w:rPr>
          <w:color w:val="FF0000"/>
          <w:highlight w:val="green"/>
          <w:u w:val="single"/>
        </w:rPr>
        <w:t xml:space="preserve"> immigration</w:t>
      </w:r>
      <w:r w:rsidRPr="00A054F1">
        <w:rPr>
          <w:color w:val="FF0000"/>
          <w:u w:val="single"/>
        </w:rPr>
        <w:t xml:space="preserve"> for </w:t>
      </w:r>
      <w:r w:rsidRPr="00A054F1">
        <w:rPr>
          <w:rStyle w:val="Emphasis"/>
          <w:color w:val="FF0000"/>
        </w:rPr>
        <w:t>several</w:t>
      </w:r>
      <w:r w:rsidRPr="00A054F1">
        <w:rPr>
          <w:color w:val="FF0000"/>
          <w:u w:val="single"/>
        </w:rPr>
        <w:t xml:space="preserve"> </w:t>
      </w:r>
      <w:r w:rsidRPr="00A054F1">
        <w:rPr>
          <w:rStyle w:val="Emphasis"/>
          <w:color w:val="FF0000"/>
        </w:rPr>
        <w:t>decades</w:t>
      </w:r>
      <w:r w:rsidRPr="00A054F1">
        <w:rPr>
          <w:color w:val="FF0000"/>
          <w:sz w:val="16"/>
        </w:rPr>
        <w:t xml:space="preserve">. Rosenfeld &amp; </w:t>
      </w:r>
      <w:proofErr w:type="spellStart"/>
      <w:r w:rsidRPr="00A054F1">
        <w:rPr>
          <w:color w:val="FF0000"/>
          <w:sz w:val="16"/>
        </w:rPr>
        <w:t>Kleykamp</w:t>
      </w:r>
      <w:proofErr w:type="spellEnd"/>
      <w:r w:rsidRPr="00A054F1">
        <w:rPr>
          <w:color w:val="FF0000"/>
          <w:sz w:val="16"/>
        </w:rPr>
        <w:t xml:space="preserve">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sidRPr="00A054F1">
        <w:rPr>
          <w:color w:val="FF0000"/>
          <w:u w:val="single"/>
        </w:rPr>
        <w:t xml:space="preserve">immigrants’ more </w:t>
      </w:r>
      <w:r w:rsidRPr="00A054F1">
        <w:rPr>
          <w:rStyle w:val="Emphasis"/>
          <w:color w:val="FF0000"/>
        </w:rPr>
        <w:t>precarious</w:t>
      </w:r>
      <w:r w:rsidRPr="00A054F1">
        <w:rPr>
          <w:color w:val="FF0000"/>
          <w:u w:val="single"/>
        </w:rPr>
        <w:t xml:space="preserve"> </w:t>
      </w:r>
      <w:r w:rsidRPr="00A054F1">
        <w:rPr>
          <w:rStyle w:val="Emphasis"/>
          <w:color w:val="FF0000"/>
        </w:rPr>
        <w:t>job</w:t>
      </w:r>
      <w:r w:rsidRPr="00A054F1">
        <w:rPr>
          <w:color w:val="FF0000"/>
          <w:u w:val="single"/>
        </w:rPr>
        <w:t xml:space="preserve"> </w:t>
      </w:r>
      <w:r w:rsidRPr="00A054F1">
        <w:rPr>
          <w:rStyle w:val="Emphasis"/>
          <w:color w:val="FF0000"/>
        </w:rPr>
        <w:t>status</w:t>
      </w:r>
      <w:r w:rsidRPr="00A054F1">
        <w:rPr>
          <w:color w:val="FF0000"/>
          <w:u w:val="single"/>
        </w:rPr>
        <w:t xml:space="preserve"> has made union gains harder to consolidate</w:t>
      </w:r>
      <w:r w:rsidRPr="00A054F1">
        <w:rPr>
          <w:color w:val="FF0000"/>
          <w:sz w:val="16"/>
        </w:rPr>
        <w:t xml:space="preserve"> through the Great Recession (Catron 2013).</w:t>
      </w:r>
    </w:p>
    <w:p w14:paraId="6CFD05A7" w14:textId="77777777" w:rsidR="003A456B" w:rsidRPr="00A054F1" w:rsidRDefault="003A456B" w:rsidP="003A456B">
      <w:pPr>
        <w:rPr>
          <w:color w:val="FF0000"/>
          <w:u w:val="single"/>
        </w:rPr>
      </w:pPr>
      <w:r w:rsidRPr="00A054F1">
        <w:rPr>
          <w:color w:val="FF0000"/>
          <w:sz w:val="16"/>
        </w:rPr>
        <w:t xml:space="preserve">The </w:t>
      </w:r>
      <w:r w:rsidRPr="00A054F1">
        <w:rPr>
          <w:color w:val="FF0000"/>
          <w:highlight w:val="green"/>
          <w:u w:val="single"/>
        </w:rPr>
        <w:t xml:space="preserve">situation for </w:t>
      </w:r>
      <w:r w:rsidRPr="00A054F1">
        <w:rPr>
          <w:rStyle w:val="Emphasis"/>
          <w:color w:val="FF0000"/>
          <w:highlight w:val="green"/>
        </w:rPr>
        <w:t>female</w:t>
      </w:r>
      <w:r w:rsidRPr="00A054F1">
        <w:rPr>
          <w:color w:val="FF0000"/>
          <w:highlight w:val="green"/>
          <w:u w:val="single"/>
        </w:rPr>
        <w:t xml:space="preserve"> </w:t>
      </w:r>
      <w:r w:rsidRPr="00A054F1">
        <w:rPr>
          <w:rStyle w:val="Emphasis"/>
          <w:color w:val="FF0000"/>
          <w:highlight w:val="green"/>
        </w:rPr>
        <w:t>workers</w:t>
      </w:r>
      <w:r w:rsidRPr="00A054F1">
        <w:rPr>
          <w:color w:val="FF0000"/>
          <w:highlight w:val="green"/>
          <w:u w:val="single"/>
        </w:rPr>
        <w:t xml:space="preserve"> is</w:t>
      </w:r>
      <w:r w:rsidRPr="00A054F1">
        <w:rPr>
          <w:color w:val="FF0000"/>
          <w:u w:val="single"/>
        </w:rPr>
        <w:t xml:space="preserve"> more </w:t>
      </w:r>
      <w:r w:rsidRPr="00A054F1">
        <w:rPr>
          <w:rStyle w:val="Emphasis"/>
          <w:color w:val="FF0000"/>
          <w:highlight w:val="green"/>
        </w:rPr>
        <w:t>complicated</w:t>
      </w:r>
      <w:r w:rsidRPr="00A054F1">
        <w:rPr>
          <w:color w:val="FF0000"/>
          <w:sz w:val="16"/>
        </w:rPr>
        <w:t xml:space="preserve">. The </w:t>
      </w:r>
      <w:r w:rsidRPr="00A054F1">
        <w:rPr>
          <w:rStyle w:val="Emphasis"/>
          <w:color w:val="FF0000"/>
          <w:highlight w:val="green"/>
        </w:rPr>
        <w:t>gendering</w:t>
      </w:r>
      <w:r w:rsidRPr="00A054F1">
        <w:rPr>
          <w:color w:val="FF0000"/>
          <w:u w:val="single"/>
        </w:rPr>
        <w:t xml:space="preserve"> of </w:t>
      </w:r>
      <w:r w:rsidRPr="00A054F1">
        <w:rPr>
          <w:rStyle w:val="Emphasis"/>
          <w:color w:val="FF0000"/>
          <w:highlight w:val="green"/>
        </w:rPr>
        <w:t>employment</w:t>
      </w:r>
      <w:r w:rsidRPr="00A054F1">
        <w:rPr>
          <w:color w:val="FF0000"/>
          <w:highlight w:val="green"/>
          <w:u w:val="single"/>
        </w:rPr>
        <w:t xml:space="preserve"> and the </w:t>
      </w:r>
      <w:r w:rsidRPr="00A054F1">
        <w:rPr>
          <w:rStyle w:val="Emphasis"/>
          <w:color w:val="FF0000"/>
          <w:highlight w:val="green"/>
        </w:rPr>
        <w:t>expectation</w:t>
      </w:r>
      <w:r w:rsidRPr="00A054F1">
        <w:rPr>
          <w:color w:val="FF0000"/>
          <w:u w:val="single"/>
        </w:rPr>
        <w:t xml:space="preserve"> that </w:t>
      </w:r>
      <w:r w:rsidRPr="00A054F1">
        <w:rPr>
          <w:rStyle w:val="Emphasis"/>
          <w:color w:val="FF0000"/>
          <w:highlight w:val="green"/>
        </w:rPr>
        <w:t>women</w:t>
      </w:r>
      <w:r w:rsidRPr="00A054F1">
        <w:rPr>
          <w:color w:val="FF0000"/>
          <w:highlight w:val="green"/>
          <w:u w:val="single"/>
        </w:rPr>
        <w:t xml:space="preserve"> would leave the </w:t>
      </w:r>
      <w:r w:rsidRPr="00A054F1">
        <w:rPr>
          <w:rStyle w:val="Emphasis"/>
          <w:color w:val="FF0000"/>
          <w:highlight w:val="green"/>
        </w:rPr>
        <w:t>labor</w:t>
      </w:r>
      <w:r w:rsidRPr="00A054F1">
        <w:rPr>
          <w:color w:val="FF0000"/>
          <w:highlight w:val="green"/>
          <w:u w:val="single"/>
        </w:rPr>
        <w:t xml:space="preserve"> </w:t>
      </w:r>
      <w:r w:rsidRPr="00A054F1">
        <w:rPr>
          <w:rStyle w:val="Emphasis"/>
          <w:color w:val="FF0000"/>
          <w:highlight w:val="green"/>
        </w:rPr>
        <w:t>force</w:t>
      </w:r>
      <w:r w:rsidRPr="00A054F1">
        <w:rPr>
          <w:color w:val="FF0000"/>
          <w:u w:val="single"/>
        </w:rPr>
        <w:t xml:space="preserve"> after marriage </w:t>
      </w:r>
      <w:r w:rsidRPr="00A054F1">
        <w:rPr>
          <w:color w:val="FF0000"/>
          <w:highlight w:val="green"/>
          <w:u w:val="single"/>
        </w:rPr>
        <w:t>have</w:t>
      </w:r>
      <w:r w:rsidRPr="00A054F1">
        <w:rPr>
          <w:color w:val="FF0000"/>
          <w:u w:val="single"/>
        </w:rPr>
        <w:t xml:space="preserve"> </w:t>
      </w:r>
      <w:r w:rsidRPr="00A054F1">
        <w:rPr>
          <w:rStyle w:val="Emphasis"/>
          <w:color w:val="FF0000"/>
        </w:rPr>
        <w:t>long</w:t>
      </w:r>
      <w:r w:rsidRPr="00A054F1">
        <w:rPr>
          <w:color w:val="FF0000"/>
          <w:u w:val="single"/>
        </w:rPr>
        <w:t xml:space="preserve"> </w:t>
      </w:r>
      <w:r w:rsidRPr="00A054F1">
        <w:rPr>
          <w:color w:val="FF0000"/>
          <w:highlight w:val="green"/>
          <w:u w:val="single"/>
        </w:rPr>
        <w:t xml:space="preserve">limited </w:t>
      </w:r>
      <w:r w:rsidRPr="00A054F1">
        <w:rPr>
          <w:rStyle w:val="Emphasis"/>
          <w:color w:val="FF0000"/>
          <w:highlight w:val="green"/>
        </w:rPr>
        <w:t>women’s</w:t>
      </w:r>
      <w:r w:rsidRPr="00A054F1">
        <w:rPr>
          <w:color w:val="FF0000"/>
          <w:highlight w:val="green"/>
          <w:u w:val="single"/>
        </w:rPr>
        <w:t xml:space="preserve"> </w:t>
      </w:r>
      <w:r w:rsidRPr="00A054F1">
        <w:rPr>
          <w:rStyle w:val="Emphasis"/>
          <w:color w:val="FF0000"/>
          <w:highlight w:val="green"/>
        </w:rPr>
        <w:t>access</w:t>
      </w:r>
      <w:r w:rsidRPr="00A054F1">
        <w:rPr>
          <w:color w:val="FF0000"/>
          <w:highlight w:val="green"/>
          <w:u w:val="single"/>
        </w:rPr>
        <w:t xml:space="preserve"> to </w:t>
      </w:r>
      <w:r w:rsidRPr="00A054F1">
        <w:rPr>
          <w:rStyle w:val="Emphasis"/>
          <w:color w:val="FF0000"/>
          <w:highlight w:val="green"/>
        </w:rPr>
        <w:t>unionized</w:t>
      </w:r>
      <w:r w:rsidRPr="00A054F1">
        <w:rPr>
          <w:color w:val="FF0000"/>
          <w:u w:val="single"/>
        </w:rPr>
        <w:t xml:space="preserve"> parts of the </w:t>
      </w:r>
      <w:r w:rsidRPr="00A054F1">
        <w:rPr>
          <w:rStyle w:val="Emphasis"/>
          <w:color w:val="FF0000"/>
          <w:highlight w:val="green"/>
        </w:rPr>
        <w:t>economy</w:t>
      </w:r>
      <w:r w:rsidRPr="00A054F1">
        <w:rPr>
          <w:color w:val="FF0000"/>
          <w:sz w:val="16"/>
        </w:rPr>
        <w:t xml:space="preserve"> (Iversen &amp; Rosenbluth 2011). In some countries union bargaining objectives, </w:t>
      </w:r>
      <w:r w:rsidRPr="00A054F1">
        <w:rPr>
          <w:color w:val="FF0000"/>
          <w:highlight w:val="green"/>
          <w:u w:val="single"/>
        </w:rPr>
        <w:t>norms</w:t>
      </w:r>
      <w:r w:rsidRPr="00A054F1">
        <w:rPr>
          <w:color w:val="FF0000"/>
          <w:u w:val="single"/>
        </w:rPr>
        <w:t xml:space="preserve"> of </w:t>
      </w:r>
      <w:r w:rsidRPr="00A054F1">
        <w:rPr>
          <w:rStyle w:val="Emphasis"/>
          <w:color w:val="FF0000"/>
        </w:rPr>
        <w:t>fairness</w:t>
      </w:r>
      <w:r w:rsidRPr="00A054F1">
        <w:rPr>
          <w:color w:val="FF0000"/>
          <w:u w:val="single"/>
        </w:rPr>
        <w:t xml:space="preserve">, and </w:t>
      </w:r>
      <w:r w:rsidRPr="00A054F1">
        <w:rPr>
          <w:rStyle w:val="Emphasis"/>
          <w:color w:val="FF0000"/>
        </w:rPr>
        <w:t>public</w:t>
      </w:r>
      <w:r w:rsidRPr="00A054F1">
        <w:rPr>
          <w:color w:val="FF0000"/>
          <w:u w:val="single"/>
        </w:rPr>
        <w:t xml:space="preserve"> </w:t>
      </w:r>
      <w:r w:rsidRPr="00A054F1">
        <w:rPr>
          <w:rStyle w:val="Emphasis"/>
          <w:color w:val="FF0000"/>
        </w:rPr>
        <w:t>policy</w:t>
      </w:r>
      <w:r w:rsidRPr="00A054F1">
        <w:rPr>
          <w:color w:val="FF0000"/>
          <w:u w:val="single"/>
        </w:rPr>
        <w:t xml:space="preserve"> </w:t>
      </w:r>
      <w:r w:rsidRPr="00A054F1">
        <w:rPr>
          <w:color w:val="FF0000"/>
          <w:highlight w:val="green"/>
          <w:u w:val="single"/>
        </w:rPr>
        <w:t>were predicated on</w:t>
      </w:r>
      <w:r w:rsidRPr="00A054F1">
        <w:rPr>
          <w:color w:val="FF0000"/>
          <w:u w:val="single"/>
        </w:rPr>
        <w:t xml:space="preserve"> an assumed </w:t>
      </w:r>
      <w:proofErr w:type="spellStart"/>
      <w:r w:rsidRPr="00A054F1">
        <w:rPr>
          <w:rStyle w:val="Emphasis"/>
          <w:color w:val="FF0000"/>
          <w:highlight w:val="green"/>
        </w:rPr>
        <w:t>singleearner</w:t>
      </w:r>
      <w:proofErr w:type="spellEnd"/>
      <w:r w:rsidRPr="00A054F1">
        <w:rPr>
          <w:color w:val="FF0000"/>
          <w:highlight w:val="green"/>
          <w:u w:val="single"/>
        </w:rPr>
        <w:t xml:space="preserve"> </w:t>
      </w:r>
      <w:r w:rsidRPr="00A054F1">
        <w:rPr>
          <w:rStyle w:val="Emphasis"/>
          <w:color w:val="FF0000"/>
          <w:highlight w:val="green"/>
        </w:rPr>
        <w:t>household</w:t>
      </w:r>
      <w:r w:rsidRPr="00A054F1">
        <w:rPr>
          <w:color w:val="FF0000"/>
          <w:sz w:val="16"/>
        </w:rPr>
        <w:t xml:space="preserve">. But standardized terms of employment and promotion along with an expanded public sector may attract more women into union jobs. </w:t>
      </w:r>
      <w:r w:rsidRPr="00A054F1">
        <w:rPr>
          <w:color w:val="FF0000"/>
          <w:u w:val="single"/>
        </w:rPr>
        <w:t xml:space="preserve">The </w:t>
      </w:r>
      <w:r w:rsidRPr="00A054F1">
        <w:rPr>
          <w:color w:val="FF0000"/>
          <w:highlight w:val="green"/>
          <w:u w:val="single"/>
        </w:rPr>
        <w:t xml:space="preserve">effect of </w:t>
      </w:r>
      <w:r w:rsidRPr="00A054F1">
        <w:rPr>
          <w:rStyle w:val="Emphasis"/>
          <w:color w:val="FF0000"/>
          <w:highlight w:val="green"/>
        </w:rPr>
        <w:t>unionization</w:t>
      </w:r>
      <w:r w:rsidRPr="00A054F1">
        <w:rPr>
          <w:color w:val="FF0000"/>
          <w:highlight w:val="green"/>
          <w:u w:val="single"/>
        </w:rPr>
        <w:t xml:space="preserve"> on wage inequality</w:t>
      </w:r>
      <w:r w:rsidRPr="00A054F1">
        <w:rPr>
          <w:color w:val="FF0000"/>
          <w:u w:val="single"/>
        </w:rPr>
        <w:t xml:space="preserve"> between men and women </w:t>
      </w:r>
      <w:r w:rsidRPr="00A054F1">
        <w:rPr>
          <w:color w:val="FF0000"/>
          <w:highlight w:val="green"/>
          <w:u w:val="single"/>
        </w:rPr>
        <w:t xml:space="preserve">is therefore </w:t>
      </w:r>
      <w:r w:rsidRPr="00A054F1">
        <w:rPr>
          <w:rStyle w:val="Emphasis"/>
          <w:color w:val="FF0000"/>
          <w:highlight w:val="green"/>
        </w:rPr>
        <w:t>ambiguous</w:t>
      </w:r>
      <w:r w:rsidRPr="00A054F1">
        <w:rPr>
          <w:color w:val="FF0000"/>
          <w:u w:val="single"/>
        </w:rPr>
        <w:t xml:space="preserve">. </w:t>
      </w:r>
      <w:r w:rsidRPr="00A054F1">
        <w:rPr>
          <w:rStyle w:val="Emphasis"/>
          <w:color w:val="FF0000"/>
        </w:rPr>
        <w:t>Union</w:t>
      </w:r>
      <w:r w:rsidRPr="00A054F1">
        <w:rPr>
          <w:color w:val="FF0000"/>
          <w:u w:val="single"/>
        </w:rPr>
        <w:t xml:space="preserve"> </w:t>
      </w:r>
      <w:r w:rsidRPr="00A054F1">
        <w:rPr>
          <w:rStyle w:val="Emphasis"/>
          <w:color w:val="FF0000"/>
        </w:rPr>
        <w:t>density</w:t>
      </w:r>
      <w:r w:rsidRPr="00A054F1">
        <w:rPr>
          <w:color w:val="FF0000"/>
          <w:u w:val="single"/>
        </w:rPr>
        <w:t xml:space="preserve"> in rich democracies shows </w:t>
      </w:r>
      <w:r w:rsidRPr="00A054F1">
        <w:rPr>
          <w:rStyle w:val="Emphasis"/>
          <w:color w:val="FF0000"/>
          <w:highlight w:val="green"/>
        </w:rPr>
        <w:t>no</w:t>
      </w:r>
      <w:r w:rsidRPr="00A054F1">
        <w:rPr>
          <w:color w:val="FF0000"/>
          <w:highlight w:val="green"/>
          <w:u w:val="single"/>
        </w:rPr>
        <w:t xml:space="preserve"> </w:t>
      </w:r>
      <w:r w:rsidRPr="00A054F1">
        <w:rPr>
          <w:rStyle w:val="Emphasis"/>
          <w:color w:val="FF0000"/>
          <w:highlight w:val="green"/>
        </w:rPr>
        <w:t>association</w:t>
      </w:r>
      <w:r w:rsidRPr="00A054F1">
        <w:rPr>
          <w:color w:val="FF0000"/>
          <w:highlight w:val="green"/>
          <w:u w:val="single"/>
        </w:rPr>
        <w:t xml:space="preserve"> with</w:t>
      </w:r>
      <w:r w:rsidRPr="00A054F1">
        <w:rPr>
          <w:color w:val="FF0000"/>
          <w:u w:val="single"/>
        </w:rPr>
        <w:t xml:space="preserve"> the </w:t>
      </w:r>
      <w:r w:rsidRPr="00A054F1">
        <w:rPr>
          <w:color w:val="FF0000"/>
          <w:highlight w:val="green"/>
          <w:u w:val="single"/>
        </w:rPr>
        <w:t>gap between</w:t>
      </w:r>
      <w:r w:rsidRPr="00A054F1">
        <w:rPr>
          <w:color w:val="FF0000"/>
          <w:u w:val="single"/>
        </w:rPr>
        <w:t xml:space="preserve"> </w:t>
      </w:r>
      <w:r w:rsidRPr="00A054F1">
        <w:rPr>
          <w:rStyle w:val="Emphasis"/>
          <w:color w:val="FF0000"/>
        </w:rPr>
        <w:t>median</w:t>
      </w:r>
      <w:r w:rsidRPr="00A054F1">
        <w:rPr>
          <w:color w:val="FF0000"/>
          <w:u w:val="single"/>
        </w:rPr>
        <w:t xml:space="preserve"> </w:t>
      </w:r>
      <w:r w:rsidRPr="00A054F1">
        <w:rPr>
          <w:rStyle w:val="Emphasis"/>
          <w:color w:val="FF0000"/>
          <w:highlight w:val="green"/>
        </w:rPr>
        <w:t>male</w:t>
      </w:r>
      <w:r w:rsidRPr="00A054F1">
        <w:rPr>
          <w:color w:val="FF0000"/>
          <w:highlight w:val="green"/>
          <w:u w:val="single"/>
        </w:rPr>
        <w:t xml:space="preserve"> and </w:t>
      </w:r>
      <w:r w:rsidRPr="00A054F1">
        <w:rPr>
          <w:rStyle w:val="Emphasis"/>
          <w:color w:val="FF0000"/>
          <w:highlight w:val="green"/>
        </w:rPr>
        <w:t>female</w:t>
      </w:r>
      <w:r w:rsidRPr="00A054F1">
        <w:rPr>
          <w:color w:val="FF0000"/>
          <w:highlight w:val="green"/>
          <w:u w:val="single"/>
        </w:rPr>
        <w:t xml:space="preserve"> wages</w:t>
      </w:r>
      <w:r w:rsidRPr="00A054F1">
        <w:rPr>
          <w:color w:val="FF0000"/>
          <w:sz w:val="16"/>
        </w:rPr>
        <w:t xml:space="preserve">. However, in the United States and United Kingdom, the </w:t>
      </w:r>
      <w:r w:rsidRPr="00A054F1">
        <w:rPr>
          <w:color w:val="FF0000"/>
          <w:highlight w:val="green"/>
          <w:u w:val="single"/>
        </w:rPr>
        <w:t xml:space="preserve">gender wage gap </w:t>
      </w:r>
      <w:r w:rsidRPr="00A054F1">
        <w:rPr>
          <w:rStyle w:val="Emphasis"/>
          <w:color w:val="FF0000"/>
          <w:highlight w:val="green"/>
        </w:rPr>
        <w:t>narrowed</w:t>
      </w:r>
      <w:r w:rsidRPr="00A054F1">
        <w:rPr>
          <w:color w:val="FF0000"/>
          <w:u w:val="single"/>
        </w:rPr>
        <w:t xml:space="preserve"> at </w:t>
      </w:r>
      <w:r w:rsidRPr="00A054F1">
        <w:rPr>
          <w:color w:val="FF0000"/>
          <w:highlight w:val="green"/>
          <w:u w:val="single"/>
        </w:rPr>
        <w:t xml:space="preserve">the same time </w:t>
      </w:r>
      <w:r w:rsidRPr="00A054F1">
        <w:rPr>
          <w:rStyle w:val="Emphasis"/>
          <w:color w:val="FF0000"/>
          <w:highlight w:val="green"/>
        </w:rPr>
        <w:t>unionization</w:t>
      </w:r>
      <w:r w:rsidRPr="00A054F1">
        <w:rPr>
          <w:color w:val="FF0000"/>
          <w:highlight w:val="green"/>
          <w:u w:val="single"/>
        </w:rPr>
        <w:t xml:space="preserve"> </w:t>
      </w:r>
      <w:r w:rsidRPr="00A054F1">
        <w:rPr>
          <w:rStyle w:val="Emphasis"/>
          <w:color w:val="FF0000"/>
          <w:highlight w:val="green"/>
        </w:rPr>
        <w:t>fell</w:t>
      </w:r>
      <w:r w:rsidRPr="00A054F1">
        <w:rPr>
          <w:color w:val="FF0000"/>
          <w:highlight w:val="green"/>
          <w:u w:val="single"/>
        </w:rPr>
        <w:t>.</w:t>
      </w:r>
      <w:bookmarkEnd w:id="2"/>
    </w:p>
    <w:p w14:paraId="2A743AC5" w14:textId="77777777" w:rsidR="00D73BF3" w:rsidRPr="00D73BF3" w:rsidRDefault="00D73BF3" w:rsidP="00D73BF3"/>
    <w:sectPr w:rsidR="00D73BF3" w:rsidRPr="00D73B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E784AD1"/>
    <w:multiLevelType w:val="hybridMultilevel"/>
    <w:tmpl w:val="47888C2C"/>
    <w:lvl w:ilvl="0" w:tplc="326E11A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22467173152"/>
    <w:docVar w:name="VerbatimVersion" w:val="5.1"/>
  </w:docVars>
  <w:rsids>
    <w:rsidRoot w:val="003B3AEB"/>
    <w:rsid w:val="000139A3"/>
    <w:rsid w:val="00066A8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11B7"/>
    <w:rsid w:val="00365822"/>
    <w:rsid w:val="00371836"/>
    <w:rsid w:val="0038158C"/>
    <w:rsid w:val="003902BA"/>
    <w:rsid w:val="003A09E2"/>
    <w:rsid w:val="003A456B"/>
    <w:rsid w:val="003B3AEB"/>
    <w:rsid w:val="003E5F0A"/>
    <w:rsid w:val="00407037"/>
    <w:rsid w:val="0043402F"/>
    <w:rsid w:val="004605D6"/>
    <w:rsid w:val="004C60E8"/>
    <w:rsid w:val="004E3579"/>
    <w:rsid w:val="004E728B"/>
    <w:rsid w:val="004F39E0"/>
    <w:rsid w:val="00537BD5"/>
    <w:rsid w:val="0057268A"/>
    <w:rsid w:val="005A2543"/>
    <w:rsid w:val="005D2912"/>
    <w:rsid w:val="006065BD"/>
    <w:rsid w:val="006146AC"/>
    <w:rsid w:val="00636588"/>
    <w:rsid w:val="00645FA9"/>
    <w:rsid w:val="00647866"/>
    <w:rsid w:val="00665003"/>
    <w:rsid w:val="00683E5B"/>
    <w:rsid w:val="006A2AD0"/>
    <w:rsid w:val="006C2375"/>
    <w:rsid w:val="006D4ECC"/>
    <w:rsid w:val="00722258"/>
    <w:rsid w:val="007243E5"/>
    <w:rsid w:val="00766EA0"/>
    <w:rsid w:val="007A2226"/>
    <w:rsid w:val="007F5B66"/>
    <w:rsid w:val="00823A1C"/>
    <w:rsid w:val="00845B9D"/>
    <w:rsid w:val="00860984"/>
    <w:rsid w:val="00873C0A"/>
    <w:rsid w:val="008B3ECB"/>
    <w:rsid w:val="008B4E85"/>
    <w:rsid w:val="008C1B2E"/>
    <w:rsid w:val="0091627E"/>
    <w:rsid w:val="0097032B"/>
    <w:rsid w:val="009B1EC4"/>
    <w:rsid w:val="009D2EAD"/>
    <w:rsid w:val="009D54B2"/>
    <w:rsid w:val="009E1922"/>
    <w:rsid w:val="009F7ED2"/>
    <w:rsid w:val="00A054F1"/>
    <w:rsid w:val="00A93661"/>
    <w:rsid w:val="00A95652"/>
    <w:rsid w:val="00AC0AB8"/>
    <w:rsid w:val="00B276A1"/>
    <w:rsid w:val="00B33C6D"/>
    <w:rsid w:val="00B4508F"/>
    <w:rsid w:val="00B55AD5"/>
    <w:rsid w:val="00B8057C"/>
    <w:rsid w:val="00BD6238"/>
    <w:rsid w:val="00BF593B"/>
    <w:rsid w:val="00BF773A"/>
    <w:rsid w:val="00BF7E81"/>
    <w:rsid w:val="00C13773"/>
    <w:rsid w:val="00C17CC8"/>
    <w:rsid w:val="00C7276E"/>
    <w:rsid w:val="00C83417"/>
    <w:rsid w:val="00C91C2B"/>
    <w:rsid w:val="00C9604F"/>
    <w:rsid w:val="00CA19AA"/>
    <w:rsid w:val="00CC5298"/>
    <w:rsid w:val="00CD736E"/>
    <w:rsid w:val="00CD798D"/>
    <w:rsid w:val="00CE161E"/>
    <w:rsid w:val="00CF59A8"/>
    <w:rsid w:val="00D062CC"/>
    <w:rsid w:val="00D325A9"/>
    <w:rsid w:val="00D36A8A"/>
    <w:rsid w:val="00D61409"/>
    <w:rsid w:val="00D6691E"/>
    <w:rsid w:val="00D71170"/>
    <w:rsid w:val="00D73BF3"/>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73F3"/>
  <w15:chartTrackingRefBased/>
  <w15:docId w15:val="{54D8D8DB-4120-491C-B23C-646DCCCB7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5F0A"/>
    <w:rPr>
      <w:rFonts w:ascii="Calibri" w:hAnsi="Calibri" w:cs="Calibri"/>
    </w:rPr>
  </w:style>
  <w:style w:type="paragraph" w:styleId="Heading1">
    <w:name w:val="heading 1"/>
    <w:aliases w:val="Pocket"/>
    <w:basedOn w:val="Normal"/>
    <w:next w:val="Normal"/>
    <w:link w:val="Heading1Char"/>
    <w:qFormat/>
    <w:rsid w:val="003B3A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3A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3A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3B3A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3A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3AEB"/>
  </w:style>
  <w:style w:type="character" w:customStyle="1" w:styleId="Heading1Char">
    <w:name w:val="Heading 1 Char"/>
    <w:aliases w:val="Pocket Char"/>
    <w:basedOn w:val="DefaultParagraphFont"/>
    <w:link w:val="Heading1"/>
    <w:rsid w:val="003B3A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3A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3AE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B3AE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3B3AE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3AEB"/>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S"/>
    <w:basedOn w:val="DefaultParagraphFont"/>
    <w:uiPriority w:val="6"/>
    <w:qFormat/>
    <w:rsid w:val="003B3AE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 Char Char Char1,Pocket Char1,F2 - Heading 1 Char1,TAG "/>
    <w:basedOn w:val="DefaultParagraphFont"/>
    <w:link w:val="Card"/>
    <w:uiPriority w:val="99"/>
    <w:unhideWhenUsed/>
    <w:rsid w:val="003B3AEB"/>
    <w:rPr>
      <w:color w:val="auto"/>
      <w:u w:val="none"/>
    </w:rPr>
  </w:style>
  <w:style w:type="character" w:styleId="FollowedHyperlink">
    <w:name w:val="FollowedHyperlink"/>
    <w:basedOn w:val="DefaultParagraphFont"/>
    <w:uiPriority w:val="99"/>
    <w:semiHidden/>
    <w:unhideWhenUsed/>
    <w:rsid w:val="003B3AEB"/>
    <w:rPr>
      <w:color w:val="auto"/>
      <w:u w:val="none"/>
    </w:rPr>
  </w:style>
  <w:style w:type="paragraph" w:customStyle="1" w:styleId="textbold">
    <w:name w:val="text bold"/>
    <w:basedOn w:val="Normal"/>
    <w:link w:val="Emphasis"/>
    <w:uiPriority w:val="7"/>
    <w:qFormat/>
    <w:rsid w:val="003B3AEB"/>
    <w:pP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3B3A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73BF3"/>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politicsreview.com/articles/28843/how-covid-19-could-increase-the-risk-of-war" TargetMode="External"/><Relationship Id="rId3" Type="http://schemas.openxmlformats.org/officeDocument/2006/relationships/styles" Target="styles.xml"/><Relationship Id="rId7" Type="http://schemas.openxmlformats.org/officeDocument/2006/relationships/hyperlink" Target="https://www.globenewswire.com/en/news-release/2021/09/16/2298189/28124/en/Global-Terminal-Tractor-Market-2021-to-2026-Advancements-in-Terminal-Tractors-Presents-Opportunitie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cnews.go.com/US/tsa-faa-workers-strike-end-shutdown/story?id=6054007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12729</Words>
  <Characters>72559</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18</cp:revision>
  <dcterms:created xsi:type="dcterms:W3CDTF">2021-12-04T03:24:00Z</dcterms:created>
  <dcterms:modified xsi:type="dcterms:W3CDTF">2021-12-04T05:01:00Z</dcterms:modified>
</cp:coreProperties>
</file>